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F1524" w14:textId="77777777" w:rsidR="00D27D72" w:rsidRPr="00C2265F" w:rsidRDefault="00D27D72" w:rsidP="00D27D72">
      <w:pPr>
        <w:pStyle w:val="Heading1"/>
        <w:spacing w:line="240" w:lineRule="auto"/>
        <w:rPr>
          <w:rFonts w:asciiTheme="majorHAnsi" w:hAnsiTheme="majorHAnsi" w:cstheme="majorHAnsi"/>
        </w:rPr>
      </w:pPr>
      <w:r w:rsidRPr="00C2265F">
        <w:rPr>
          <w:rFonts w:asciiTheme="majorHAnsi" w:hAnsiTheme="majorHAnsi" w:cstheme="majorHAnsi"/>
        </w:rPr>
        <w:t>1AC</w:t>
      </w:r>
    </w:p>
    <w:p w14:paraId="3D8ABE33" w14:textId="77777777" w:rsidR="00D27D72" w:rsidRPr="00C2265F" w:rsidRDefault="00D27D72" w:rsidP="00D27D72">
      <w:pPr>
        <w:pStyle w:val="Heading4"/>
        <w:spacing w:line="240" w:lineRule="auto"/>
        <w:rPr>
          <w:rFonts w:asciiTheme="majorHAnsi" w:hAnsiTheme="majorHAnsi" w:cstheme="majorHAnsi"/>
        </w:rPr>
      </w:pPr>
      <w:r w:rsidRPr="00C2265F">
        <w:rPr>
          <w:rFonts w:asciiTheme="majorHAnsi" w:hAnsiTheme="majorHAnsi" w:cstheme="majorHAnsi"/>
        </w:rPr>
        <w:t>Plan: The member nations of the World Trade Organization ought to eliminate enforcement of patent protections for medicines in every nation except the United States, the United Kingdom, Belgium, The Netherlands, Germany, Switzerland, Italy, France, Spain, China</w:t>
      </w:r>
      <w:r>
        <w:rPr>
          <w:rFonts w:asciiTheme="majorHAnsi" w:hAnsiTheme="majorHAnsi" w:cstheme="majorHAnsi"/>
        </w:rPr>
        <w:t xml:space="preserve">, and </w:t>
      </w:r>
      <w:r w:rsidRPr="00C2265F">
        <w:rPr>
          <w:rFonts w:asciiTheme="majorHAnsi" w:hAnsiTheme="majorHAnsi" w:cstheme="majorHAnsi"/>
        </w:rPr>
        <w:t>Japan</w:t>
      </w:r>
    </w:p>
    <w:p w14:paraId="0EAF863E" w14:textId="77777777" w:rsidR="00D27D72" w:rsidRPr="00C2265F" w:rsidRDefault="00D27D72" w:rsidP="00D27D72">
      <w:pPr>
        <w:pStyle w:val="Heading2"/>
        <w:spacing w:line="240" w:lineRule="auto"/>
        <w:rPr>
          <w:rFonts w:asciiTheme="majorHAnsi" w:hAnsiTheme="majorHAnsi" w:cstheme="majorHAnsi"/>
        </w:rPr>
      </w:pPr>
      <w:r w:rsidRPr="00C2265F">
        <w:rPr>
          <w:rFonts w:asciiTheme="majorHAnsi" w:hAnsiTheme="majorHAnsi" w:cstheme="majorHAnsi"/>
        </w:rPr>
        <w:lastRenderedPageBreak/>
        <w:t>Advantage One is Access</w:t>
      </w:r>
    </w:p>
    <w:p w14:paraId="7EBDB895" w14:textId="77777777" w:rsidR="00D27D72" w:rsidRPr="00C2265F" w:rsidRDefault="00D27D72" w:rsidP="00D27D72">
      <w:pPr>
        <w:pStyle w:val="Heading4"/>
        <w:spacing w:line="240" w:lineRule="auto"/>
        <w:rPr>
          <w:rFonts w:asciiTheme="majorHAnsi" w:hAnsiTheme="majorHAnsi" w:cstheme="majorHAnsi"/>
        </w:rPr>
      </w:pPr>
      <w:r w:rsidRPr="00C2265F">
        <w:rPr>
          <w:rFonts w:asciiTheme="majorHAnsi" w:hAnsiTheme="majorHAnsi" w:cstheme="majorHAnsi"/>
        </w:rPr>
        <w:t xml:space="preserve">The removal of patents would give people better access to some of the same privileges as western countries </w:t>
      </w:r>
    </w:p>
    <w:p w14:paraId="4F5F37F2" w14:textId="77777777" w:rsidR="00D27D72" w:rsidRPr="00C2265F" w:rsidRDefault="00D27D72" w:rsidP="00D27D72">
      <w:pPr>
        <w:spacing w:line="240" w:lineRule="auto"/>
        <w:rPr>
          <w:rFonts w:asciiTheme="majorHAnsi" w:hAnsiTheme="majorHAnsi" w:cstheme="majorHAnsi"/>
        </w:rPr>
      </w:pPr>
      <w:r w:rsidRPr="00C2265F">
        <w:rPr>
          <w:rStyle w:val="Style13ptBold"/>
          <w:rFonts w:asciiTheme="majorHAnsi" w:hAnsiTheme="majorHAnsi" w:cstheme="majorHAnsi"/>
        </w:rPr>
        <w:t>Oxfam 21</w:t>
      </w:r>
      <w:r w:rsidRPr="00C2265F">
        <w:rPr>
          <w:rFonts w:asciiTheme="majorHAnsi" w:hAnsiTheme="majorHAnsi" w:cstheme="majorHAnsi"/>
        </w:rPr>
        <w:t>, Organization working to end the injustice of poverty. Intellectual property and access to medicine. Oxfam.com, Summer 2021 &lt; https://www.oxfamamerica.org/explore/issues/economic-well-being/intellectual-property-and-access-to-medicine/&gt; KK</w:t>
      </w:r>
    </w:p>
    <w:p w14:paraId="12F216A8" w14:textId="77777777" w:rsidR="00D27D72" w:rsidRDefault="00D27D72" w:rsidP="00D27D72">
      <w:pPr>
        <w:spacing w:line="240" w:lineRule="auto"/>
        <w:rPr>
          <w:rFonts w:asciiTheme="majorHAnsi" w:hAnsiTheme="majorHAnsi" w:cstheme="majorHAnsi"/>
          <w:sz w:val="14"/>
        </w:rPr>
      </w:pPr>
      <w:r w:rsidRPr="00C2265F">
        <w:rPr>
          <w:rFonts w:asciiTheme="majorHAnsi" w:hAnsiTheme="majorHAnsi" w:cstheme="majorHAnsi"/>
          <w:sz w:val="14"/>
        </w:rPr>
        <w:t>Today, more than two billion people across the developing world lack access to affordable medicines, including many patients in countries negotiating in the Trans-Pacific Partnership (TPP) free trade agreement. Two critical factors limit access to treatment: the high prices of new medicines, particularly those that are patent-protected, and the lack of medicines and vaccines to treat neglected diseases, a consequence of lack of R&amp;D. Intellectual property (IP) has different forms; in the case of access to medicines, we are talking about patents. Patents are a public policy instrument aimed at stimulating innovation. By providing a monopoly through a patent—which gives inventors an economic advantage—governments seek to provide an incentive for R&amp;D. At the same time, the public benefits from technological advancement. This trade-off underpins patent systems everywhere. Governments need to maintain an appropriate balance between incentivizing innovation, on the one hand, and, on the other, ensuring that new products are widely available. High levels of IP protection in developing countries exacerbate, rather than help solve, the problem of access to affordable medicines. Extensive patent</w:t>
      </w:r>
      <w:r w:rsidRPr="00C2265F">
        <w:rPr>
          <w:rStyle w:val="Emphasis"/>
          <w:rFonts w:asciiTheme="majorHAnsi" w:hAnsiTheme="majorHAnsi" w:cstheme="majorHAnsi"/>
          <w:highlight w:val="cyan"/>
        </w:rPr>
        <w:t xml:space="preserve"> protection for new medicines delays the onset of generic competition</w:t>
      </w:r>
      <w:r w:rsidRPr="00C2265F">
        <w:rPr>
          <w:rFonts w:asciiTheme="majorHAnsi" w:hAnsiTheme="majorHAnsi" w:cstheme="majorHAnsi"/>
          <w:sz w:val="14"/>
        </w:rPr>
        <w:t>. And because generic competition is</w:t>
      </w:r>
      <w:r w:rsidRPr="00C2265F">
        <w:rPr>
          <w:rStyle w:val="Emphasis"/>
          <w:rFonts w:asciiTheme="majorHAnsi" w:hAnsiTheme="majorHAnsi" w:cstheme="majorHAnsi"/>
        </w:rPr>
        <w:t xml:space="preserve"> </w:t>
      </w:r>
      <w:r w:rsidRPr="00C2265F">
        <w:rPr>
          <w:rStyle w:val="Emphasis"/>
          <w:rFonts w:asciiTheme="majorHAnsi" w:hAnsiTheme="majorHAnsi" w:cstheme="majorHAnsi"/>
          <w:highlight w:val="cyan"/>
        </w:rPr>
        <w:t xml:space="preserve">the only proven method of reducing medicine prices </w:t>
      </w:r>
      <w:r w:rsidRPr="00C2265F">
        <w:rPr>
          <w:rFonts w:asciiTheme="majorHAnsi" w:hAnsiTheme="majorHAnsi" w:cstheme="majorHAnsi"/>
          <w:sz w:val="14"/>
        </w:rPr>
        <w:t>in a sustainable way, such high levels of IP protection are extremely damaging to public health outcomes. A word on background: The 1994 TRIPS Agreement represented the single greatest expansion of IP protection in history, but it also includes a range of public health safeguards and flexibilities, which were reinforced by the 2001 Doha Declaration on the TRIPS Agreement and Public Health. Yet US trade agreements over the past decade have sought to redefine and even undermine the Doha Declaration, as FTAs have included provisions that curb governments’ ability to use the health safeguards in TRIPS and have mandated higher levels of IP protection. These provisions block or delay the onset of generic competition, keeping medicine prices high</w:t>
      </w:r>
      <w:r w:rsidRPr="00C2265F">
        <w:rPr>
          <w:rStyle w:val="Emphasis"/>
          <w:rFonts w:asciiTheme="majorHAnsi" w:hAnsiTheme="majorHAnsi" w:cstheme="majorHAnsi"/>
          <w:highlight w:val="cyan"/>
        </w:rPr>
        <w:t>. Higher treatment costs are devastating to poor people, and they undermine the sustainability of public health programs</w:t>
      </w:r>
      <w:r w:rsidRPr="00C2265F">
        <w:rPr>
          <w:rFonts w:asciiTheme="majorHAnsi" w:hAnsiTheme="majorHAnsi" w:cstheme="majorHAnsi"/>
          <w:sz w:val="14"/>
        </w:rPr>
        <w:t xml:space="preserve">—particularly in low- and middle-income countries, where public finance for health care is limited and most patients pay for medicines out of pocket. The agreement reached between Congressional leadership and the Bush administration on May 10, 2007, broke this trend of imposing increasingly stricter IP protections in trade agreements by scaling back so-called TRIPS-plus rules in the FTAs with Peru, Panama, and Colombia. This agreement was very significant—not only did it confirm the importance of the Doha Declaration on the TRIPS Agreement and Public Health, but it also recognized that higher levels of IP protection can in fact run counter to public health interests and US trade and development goals. Under this agreement, which has become known as the May 10 Agreement, three key TRIPS-plus provisions that Oxfam believes have been most harmful in delaying generic competition were rolled back: namely, patent linkage and patent-term extensions were made voluntary, and important flexibilities were included in the data exclusivity (DE) provisions to speed up the introduction of generic medicines. Patent linkage prohibits a country’s drug regulatory authority from approving a medicine if there is any patent—even a frivolous one—in effect. It requires regulatory officials to police patents in addition to their core work of evaluating the safety and efficacy of medicines. Patent extension provisions allow companies to seek extensions of the 20-year patent term to compensate for administrative delays by patent offices and drug regulatory authorities. (Such delays are inevitable in developing countries, where these offices are chronically underfunded and are facing increasing numbers of patent applications.) </w:t>
      </w:r>
      <w:hyperlink r:id="rId9" w:history="1">
        <w:r w:rsidRPr="00C2265F">
          <w:rPr>
            <w:rFonts w:asciiTheme="majorHAnsi" w:hAnsiTheme="majorHAnsi" w:cstheme="majorHAnsi"/>
            <w:sz w:val="14"/>
          </w:rPr>
          <w:t>Data exclusivity</w:t>
        </w:r>
      </w:hyperlink>
      <w:r w:rsidRPr="00C2265F">
        <w:rPr>
          <w:rFonts w:asciiTheme="majorHAnsi" w:hAnsiTheme="majorHAnsi" w:cstheme="majorHAnsi"/>
          <w:sz w:val="14"/>
        </w:rPr>
        <w:t xml:space="preserve"> creates a monopoly that is separate from patents by prohibiting a country’s drug regulatory authority from approving a generic medicine based on the clinical trial data provided by the originator company. Although the May 10 Agreement did not eliminate all TRIPS-plus rules, Oxfam considered it to be a step in the right direction—after a long time going the wrong way. It reflected a meaningful effort to ensure that US trade policy more appropriately balances IP protection with public health considerations in developing countries. Oxfam fully expected this new approach in US trade policy to continue. But the Office of the US Trade Representative (USTR) effectively abandoned the May 10 Agreement in TPP negotiations and added new provisions that would further constrain generic competition—for example, by expanding the scope of what can receive monopoly protection—and Oxfam’s concerns with the USTR TPP proposal relate not only to the IP chapter, but also to a proposed chapter on “transparency” in pharmaceutical reimbursement, which would hinder government efforts to control the cost of reimbursing medicines through public health care programs. The reality is that fragile gains in health in developing country TPP partners are at risk from the USTR proposal. For example, Peru is a low- to middle-income country with high levels of poverty and inequality and with a high burden of chronic and noncommunicable diseases that require medicines over the long term. Prices for patented medicines to treat cancer, for example, are unaffordable for households and have exhausted most of the government’s resources available to pay for treatments under the public health system. A 2010 study by a Peruvian government entity (the Director General of Medicines, Supply and Drugs, or DIGEMID) revealed this stark reality: the monthly cost of one key patented medicine needed to treat head and neck cancer is equivalent to 880 times the daily minimum wage in Peru, an amount that would take a worker more than two years to earn, without a single day off. The TPP would not only undermine the efforts of other countries to protect public health, but would also undermine US efforts to improve access to health care around the world. Thanks to the cost savings from use of generics, PEPFAR (the President’s Emergency Plan for AIDS Relief) has successfully initiated treatment for more than three million people worldwide, and saved $380 million in 2010 alone. In Vietnam, where more than half the population lives in poverty, 97 percent of antiretroviral medicines purchased under PEPFAR ($323 million in 2004–2009) are generics. If Vietnam had to adopt what USTR is proposing in the TPP trade agreement, it would undermine the sustainability of HIV and AIDS treatment under PEPFAR, and also undermine broader efforts by the Vietnamese government to ensure access to affordable medicines. Not surprisingly, the USTR IP proposal has generated stiff resistance from TPP negotiating partners. It’s been hard to sell greater monopoly rights and less competition as facilitating access to medicines. What’s more, the USTR proposal will not enhance pharmaceutical innovation. It’s important to challenge the argument that stricter IP rules and high prices are essential to promote innovation. This logic is flawed in rich countries and simply does not apply in most developing countries. Additional IP protection in developing countries does not alter the calculus that multinational pharmaceutical companies employ when deciding where to invest limited R&amp;D resources. Even accounting for recent economic growth, developing countries still only represent in total about 1 percent of global pharmaceutical demand. Stricter patent rules in a few countries may generate greater profits for drug companies, but won’t lead to additional innovation that would meet the public health needs of those countries. And such rules could undermine patients’ access to new treatments. In order to generate greater innovation, changes need to be made within the pharmaceutical industry itself. This is not something that a trade agreement can achieve. The problem of access to affordable medicines cannot be solved through trade agreements, but it can be exacerbated. </w:t>
      </w:r>
      <w:r w:rsidRPr="00C2265F">
        <w:rPr>
          <w:rFonts w:asciiTheme="majorHAnsi" w:hAnsiTheme="majorHAnsi" w:cstheme="majorHAnsi"/>
          <w:sz w:val="14"/>
        </w:rPr>
        <w:lastRenderedPageBreak/>
        <w:t>That will be the outcome if USTR succeeds in its insistence that TPP partners institute far-reaching IP rules that upset the important balance between access and innovation, thereby rewarding multinational companies with excessive monopolies at the expense of the public interest.</w:t>
      </w:r>
    </w:p>
    <w:p w14:paraId="6C5BF967" w14:textId="77777777" w:rsidR="00D27D72" w:rsidRPr="00C2265F" w:rsidRDefault="00D27D72" w:rsidP="00D27D72">
      <w:pPr>
        <w:pStyle w:val="Heading4"/>
        <w:spacing w:line="240" w:lineRule="auto"/>
        <w:rPr>
          <w:rFonts w:asciiTheme="majorHAnsi" w:hAnsiTheme="majorHAnsi" w:cstheme="majorHAnsi"/>
        </w:rPr>
      </w:pPr>
      <w:r w:rsidRPr="00C2265F">
        <w:rPr>
          <w:rFonts w:asciiTheme="majorHAnsi" w:hAnsiTheme="majorHAnsi" w:cstheme="majorHAnsi"/>
        </w:rPr>
        <w:t>Studies prove- Relaxing patents means reduced prices</w:t>
      </w:r>
    </w:p>
    <w:p w14:paraId="1F7BE479" w14:textId="77777777" w:rsidR="00D27D72" w:rsidRPr="00C2265F" w:rsidRDefault="00D27D72" w:rsidP="00D27D72">
      <w:pPr>
        <w:spacing w:line="240" w:lineRule="auto"/>
        <w:rPr>
          <w:rFonts w:asciiTheme="majorHAnsi" w:hAnsiTheme="majorHAnsi" w:cstheme="majorHAnsi"/>
        </w:rPr>
      </w:pPr>
      <w:r w:rsidRPr="00C2265F">
        <w:rPr>
          <w:rStyle w:val="Style13ptBold"/>
          <w:rFonts w:asciiTheme="majorHAnsi" w:hAnsiTheme="majorHAnsi" w:cstheme="majorHAnsi"/>
        </w:rPr>
        <w:t>Crook 05</w:t>
      </w:r>
      <w:r w:rsidRPr="00C2265F">
        <w:rPr>
          <w:rFonts w:asciiTheme="majorHAnsi" w:hAnsiTheme="majorHAnsi" w:cstheme="majorHAnsi"/>
          <w:b/>
          <w:bCs/>
        </w:rPr>
        <w:t xml:space="preserve"> </w:t>
      </w:r>
      <w:r w:rsidRPr="00C2265F">
        <w:rPr>
          <w:rFonts w:asciiTheme="majorHAnsi" w:hAnsiTheme="majorHAnsi" w:cstheme="majorHAnsi"/>
        </w:rPr>
        <w:t xml:space="preserve">[Jamie Crook- director of litigation for the Center for Gender and Refugee Studies, 2005, “Balancing Intellectual Property Protection with the Human Right to Health,” </w:t>
      </w:r>
      <w:r w:rsidRPr="00C2265F">
        <w:rPr>
          <w:rFonts w:asciiTheme="majorHAnsi" w:hAnsiTheme="majorHAnsi" w:cstheme="majorHAnsi"/>
          <w:i/>
          <w:iCs/>
        </w:rPr>
        <w:t>Berkeley Journal of International Law 23</w:t>
      </w:r>
      <w:r w:rsidRPr="00C2265F">
        <w:rPr>
          <w:rFonts w:asciiTheme="majorHAnsi" w:hAnsiTheme="majorHAnsi" w:cstheme="majorHAnsi"/>
        </w:rPr>
        <w:t xml:space="preserve">(3), 524-550, </w:t>
      </w:r>
      <w:hyperlink r:id="rId10" w:history="1">
        <w:r w:rsidRPr="00C2265F">
          <w:rPr>
            <w:rFonts w:asciiTheme="majorHAnsi" w:hAnsiTheme="majorHAnsi" w:cstheme="majorHAnsi"/>
          </w:rPr>
          <w:t>https://lawcat.berkeley.edu/record/1119803?ln=en]/</w:t>
        </w:r>
      </w:hyperlink>
      <w:r w:rsidRPr="00C2265F">
        <w:rPr>
          <w:rFonts w:asciiTheme="majorHAnsi" w:hAnsiTheme="majorHAnsi" w:cstheme="majorHAnsi"/>
        </w:rPr>
        <w:t xml:space="preserve"> Triumph Debate</w:t>
      </w:r>
    </w:p>
    <w:p w14:paraId="6EF8B9C4" w14:textId="77777777" w:rsidR="00D27D72" w:rsidRDefault="00D27D72" w:rsidP="00D27D72">
      <w:pPr>
        <w:spacing w:line="240" w:lineRule="auto"/>
        <w:rPr>
          <w:rFonts w:asciiTheme="majorHAnsi" w:hAnsiTheme="majorHAnsi" w:cstheme="majorHAnsi"/>
          <w:sz w:val="14"/>
        </w:rPr>
      </w:pPr>
      <w:r w:rsidRPr="00C2265F">
        <w:rPr>
          <w:rFonts w:asciiTheme="majorHAnsi" w:hAnsiTheme="majorHAnsi" w:cstheme="majorHAnsi"/>
          <w:sz w:val="14"/>
        </w:rPr>
        <w:t>They also cast AIDS as a strictly social condition rather than an infectious disease, a notion not unique to pharmaceutical conglomerates. South African President, Thabo Mbeki, for example, misguidedly asserted that "extreme poverty" is the4rimary culprit of sub-Saharan Africa's public health ravages, not the HIV virus</w:t>
      </w:r>
      <w:r w:rsidRPr="00C2265F">
        <w:rPr>
          <w:rFonts w:asciiTheme="majorHAnsi" w:hAnsiTheme="majorHAnsi" w:cstheme="majorHAnsi"/>
          <w:bCs/>
          <w:sz w:val="14"/>
        </w:rPr>
        <w:t>.</w:t>
      </w:r>
      <w:r w:rsidRPr="00C2265F">
        <w:rPr>
          <w:rFonts w:asciiTheme="majorHAnsi" w:hAnsiTheme="majorHAnsi" w:cstheme="majorHAnsi"/>
          <w:sz w:val="14"/>
        </w:rPr>
        <w:t xml:space="preserve"> The circular "poverty, not patents" argument assumes that high prices are a given and that poverty is synonymous with an inability to afford medication. But high prices are not a given;</w:t>
      </w:r>
      <w:r w:rsidRPr="00C2265F">
        <w:rPr>
          <w:rFonts w:asciiTheme="majorHAnsi" w:hAnsiTheme="majorHAnsi" w:cstheme="majorHAnsi"/>
          <w:sz w:val="14"/>
          <w:highlight w:val="green"/>
        </w:rPr>
        <w:t xml:space="preserve"> </w:t>
      </w:r>
      <w:r w:rsidRPr="00C2265F">
        <w:rPr>
          <w:rStyle w:val="Emphasis"/>
          <w:rFonts w:asciiTheme="majorHAnsi" w:hAnsiTheme="majorHAnsi" w:cstheme="majorHAnsi"/>
          <w:highlight w:val="cyan"/>
        </w:rPr>
        <w:t>based on the examples of India and Brazil, relaxing patent standards for developing countries by condoning generic manufacture</w:t>
      </w:r>
      <w:r w:rsidRPr="00C2265F">
        <w:rPr>
          <w:rFonts w:asciiTheme="majorHAnsi" w:hAnsiTheme="majorHAnsi" w:cstheme="majorHAnsi"/>
          <w:sz w:val="14"/>
          <w:highlight w:val="cyan"/>
        </w:rPr>
        <w:t xml:space="preserve"> </w:t>
      </w:r>
      <w:r w:rsidRPr="00C2265F">
        <w:rPr>
          <w:rFonts w:asciiTheme="majorHAnsi" w:hAnsiTheme="majorHAnsi" w:cstheme="majorHAnsi"/>
          <w:sz w:val="14"/>
        </w:rPr>
        <w:t xml:space="preserve">and parallel imports4 3 </w:t>
      </w:r>
      <w:r w:rsidRPr="00C2265F">
        <w:rPr>
          <w:rStyle w:val="Emphasis"/>
          <w:rFonts w:asciiTheme="majorHAnsi" w:hAnsiTheme="majorHAnsi" w:cstheme="majorHAnsi"/>
          <w:highlight w:val="cyan"/>
        </w:rPr>
        <w:t xml:space="preserve">dramatically lowers prices and increases access </w:t>
      </w:r>
      <w:r w:rsidRPr="00C2265F">
        <w:rPr>
          <w:rFonts w:asciiTheme="majorHAnsi" w:hAnsiTheme="majorHAnsi" w:cstheme="majorHAnsi"/>
          <w:sz w:val="14"/>
        </w:rPr>
        <w:t>to anti-retroviral treatment.</w:t>
      </w:r>
      <w:r w:rsidRPr="00C2265F">
        <w:rPr>
          <w:rFonts w:asciiTheme="majorHAnsi" w:hAnsiTheme="majorHAnsi" w:cstheme="majorHAnsi"/>
          <w:bCs/>
          <w:sz w:val="14"/>
        </w:rPr>
        <w:t xml:space="preserve"> </w:t>
      </w:r>
      <w:r w:rsidRPr="00C2265F">
        <w:rPr>
          <w:rFonts w:asciiTheme="majorHAnsi" w:hAnsiTheme="majorHAnsi" w:cstheme="majorHAnsi"/>
          <w:sz w:val="14"/>
        </w:rPr>
        <w:t>44 Instead of poverty, the true barrier to access is unaffordability.</w:t>
      </w:r>
      <w:r w:rsidRPr="00C2265F">
        <w:rPr>
          <w:rFonts w:asciiTheme="majorHAnsi" w:hAnsiTheme="majorHAnsi" w:cstheme="majorHAnsi"/>
          <w:bCs/>
          <w:sz w:val="14"/>
        </w:rPr>
        <w:t xml:space="preserve"> </w:t>
      </w:r>
      <w:r w:rsidRPr="00C2265F">
        <w:rPr>
          <w:rFonts w:asciiTheme="majorHAnsi" w:hAnsiTheme="majorHAnsi" w:cstheme="majorHAnsi"/>
          <w:sz w:val="14"/>
        </w:rPr>
        <w:t>This idea should empower those who are truly concerned with combating the AIDS epidemic because, while poverty is a multidimensional problem with no immediate solution</w:t>
      </w:r>
      <w:r w:rsidRPr="00C2265F">
        <w:rPr>
          <w:rFonts w:asciiTheme="majorHAnsi" w:hAnsiTheme="majorHAnsi" w:cstheme="majorHAnsi"/>
          <w:bCs/>
          <w:sz w:val="14"/>
        </w:rPr>
        <w:t xml:space="preserve">, </w:t>
      </w:r>
      <w:r w:rsidRPr="00C2265F">
        <w:rPr>
          <w:rFonts w:asciiTheme="majorHAnsi" w:hAnsiTheme="majorHAnsi" w:cstheme="majorHAnsi"/>
          <w:sz w:val="14"/>
        </w:rPr>
        <w:t>current technology already allows for the manufacture of affordable generic treatment. Yet patent protections presently suppress the production of effective generic antiretrovirals, to the detriment of the world's poorest HIV/AIDS patients.</w:t>
      </w:r>
    </w:p>
    <w:p w14:paraId="56FB7CCD" w14:textId="77777777" w:rsidR="00D27D72" w:rsidRDefault="00D27D72" w:rsidP="00D27D72">
      <w:pPr>
        <w:pStyle w:val="Heading4"/>
      </w:pPr>
      <w:r>
        <w:t>On average they’re 85% cheaper</w:t>
      </w:r>
    </w:p>
    <w:p w14:paraId="08EFB432" w14:textId="77777777" w:rsidR="00D27D72" w:rsidRPr="0032536D" w:rsidRDefault="00D27D72" w:rsidP="00D27D72">
      <w:r w:rsidRPr="006B7FFD">
        <w:rPr>
          <w:rStyle w:val="Style13ptBold"/>
        </w:rPr>
        <w:t xml:space="preserve">FDA 2018 </w:t>
      </w:r>
      <w:r w:rsidRPr="0032536D">
        <w:t>https://www.fda.gov/drugs/generic-drugs/generic-drug-facts</w:t>
      </w:r>
    </w:p>
    <w:p w14:paraId="6EE08EF8" w14:textId="77777777" w:rsidR="00D27D72" w:rsidRPr="006B7FFD" w:rsidRDefault="00D27D72" w:rsidP="00D27D72">
      <w:pPr>
        <w:spacing w:line="240" w:lineRule="auto"/>
        <w:rPr>
          <w:rFonts w:asciiTheme="majorHAnsi" w:hAnsiTheme="majorHAnsi" w:cstheme="majorHAnsi"/>
          <w:sz w:val="16"/>
        </w:rPr>
      </w:pPr>
      <w:r w:rsidRPr="006B7FFD">
        <w:rPr>
          <w:sz w:val="16"/>
        </w:rPr>
        <w:t xml:space="preserve">FDA must comply with the delays in approval that the patents and exclusivities impose. Once these patents and marketing exclusivities expire (or if the patents are successfully challenged by the generic drug company), the generic drug can receive full approval and can be sold. Back to Top Generic medicines cost less than brand-name medicines </w:t>
      </w:r>
      <w:r w:rsidRPr="006B7FFD">
        <w:rPr>
          <w:rStyle w:val="Emphasis"/>
          <w:highlight w:val="cyan"/>
        </w:rPr>
        <w:t>Generic medicines tend to cost less</w:t>
      </w:r>
      <w:r w:rsidRPr="006B7FFD">
        <w:rPr>
          <w:rStyle w:val="Emphasis"/>
        </w:rPr>
        <w:t xml:space="preserve"> </w:t>
      </w:r>
      <w:r w:rsidRPr="006B7FFD">
        <w:rPr>
          <w:sz w:val="16"/>
        </w:rPr>
        <w:t xml:space="preserve">than their brand-name counterparts </w:t>
      </w:r>
      <w:r w:rsidRPr="006B7FFD">
        <w:rPr>
          <w:rStyle w:val="Emphasis"/>
          <w:highlight w:val="cyan"/>
        </w:rPr>
        <w:t xml:space="preserve">because they do not have </w:t>
      </w:r>
      <w:r w:rsidRPr="006710BE">
        <w:rPr>
          <w:rStyle w:val="Emphasis"/>
          <w:highlight w:val="cyan"/>
        </w:rPr>
        <w:t>to repeat</w:t>
      </w:r>
      <w:r w:rsidRPr="006B7FFD">
        <w:rPr>
          <w:sz w:val="16"/>
        </w:rPr>
        <w:t xml:space="preserve"> animal and clinical (human) </w:t>
      </w:r>
      <w:r w:rsidRPr="006B7FFD">
        <w:rPr>
          <w:rStyle w:val="Emphasis"/>
          <w:highlight w:val="cyan"/>
        </w:rPr>
        <w:t>studies</w:t>
      </w:r>
      <w:r w:rsidRPr="006B7FFD">
        <w:rPr>
          <w:sz w:val="16"/>
        </w:rPr>
        <w:t xml:space="preserve"> that were required of the brand-name medicines to demonstrate safety and effectiveness. In addition, </w:t>
      </w:r>
      <w:r w:rsidRPr="006B7FFD">
        <w:rPr>
          <w:rStyle w:val="Emphasis"/>
          <w:highlight w:val="cyan"/>
        </w:rPr>
        <w:t>multiple applications</w:t>
      </w:r>
      <w:r w:rsidRPr="006B7FFD">
        <w:rPr>
          <w:rStyle w:val="Emphasis"/>
        </w:rPr>
        <w:t xml:space="preserve"> </w:t>
      </w:r>
      <w:r w:rsidRPr="006B7FFD">
        <w:rPr>
          <w:sz w:val="16"/>
        </w:rPr>
        <w:t xml:space="preserve">for generic drugs </w:t>
      </w:r>
      <w:r w:rsidRPr="006B7FFD">
        <w:rPr>
          <w:rStyle w:val="Emphasis"/>
          <w:highlight w:val="cyan"/>
        </w:rPr>
        <w:t>are</w:t>
      </w:r>
      <w:r w:rsidRPr="006B7FFD">
        <w:rPr>
          <w:sz w:val="16"/>
        </w:rPr>
        <w:t xml:space="preserve"> often </w:t>
      </w:r>
      <w:r w:rsidRPr="006B7FFD">
        <w:rPr>
          <w:rStyle w:val="Emphasis"/>
          <w:highlight w:val="cyan"/>
        </w:rPr>
        <w:t>approved to</w:t>
      </w:r>
      <w:r w:rsidRPr="006B7FFD">
        <w:rPr>
          <w:sz w:val="16"/>
        </w:rPr>
        <w:t xml:space="preserve"> market </w:t>
      </w:r>
      <w:r w:rsidRPr="006B7FFD">
        <w:rPr>
          <w:rStyle w:val="Emphasis"/>
          <w:highlight w:val="cyan"/>
        </w:rPr>
        <w:t>a single product; this creates competition</w:t>
      </w:r>
      <w:r w:rsidRPr="006B7FFD">
        <w:rPr>
          <w:sz w:val="16"/>
        </w:rPr>
        <w:t xml:space="preserve"> in the marketplace, typically resulting in lower prices. The reduction in upfront research costs means that, although generic medicines have the same therapeutic effect as their branded counterparts, they are typically sold at substantially lower costs. When multiple generic companies market a single approved product, market competition typically</w:t>
      </w:r>
      <w:r w:rsidRPr="006B7FFD">
        <w:rPr>
          <w:rStyle w:val="Emphasis"/>
        </w:rPr>
        <w:t xml:space="preserve"> </w:t>
      </w:r>
      <w:r w:rsidRPr="006B7FFD">
        <w:rPr>
          <w:rStyle w:val="Emphasis"/>
          <w:highlight w:val="cyan"/>
        </w:rPr>
        <w:t>results in prices about 85% less than the brand-name</w:t>
      </w:r>
      <w:r w:rsidRPr="006B7FFD">
        <w:rPr>
          <w:sz w:val="16"/>
        </w:rPr>
        <w:t>. According to the IMS Health Institute, generic drugs saved the U.S. health care system $1.67 trillion from 2007 to 2016. [1]</w:t>
      </w:r>
    </w:p>
    <w:p w14:paraId="37D9B1C3" w14:textId="77777777" w:rsidR="00D27D72" w:rsidRPr="00C2265F" w:rsidRDefault="00D27D72" w:rsidP="00D27D72">
      <w:pPr>
        <w:spacing w:line="240" w:lineRule="auto"/>
        <w:rPr>
          <w:rFonts w:asciiTheme="majorHAnsi" w:hAnsiTheme="majorHAnsi" w:cstheme="majorHAnsi"/>
          <w:sz w:val="14"/>
        </w:rPr>
      </w:pPr>
    </w:p>
    <w:p w14:paraId="35854E72" w14:textId="77777777" w:rsidR="00D27D72" w:rsidRPr="00C2265F" w:rsidRDefault="00D27D72" w:rsidP="00D27D72">
      <w:pPr>
        <w:pStyle w:val="Heading4"/>
        <w:spacing w:line="240" w:lineRule="auto"/>
        <w:rPr>
          <w:rFonts w:asciiTheme="majorHAnsi" w:hAnsiTheme="majorHAnsi" w:cstheme="majorHAnsi"/>
        </w:rPr>
      </w:pPr>
      <w:r w:rsidRPr="00C2265F">
        <w:rPr>
          <w:rFonts w:asciiTheme="majorHAnsi" w:hAnsiTheme="majorHAnsi" w:cstheme="majorHAnsi"/>
        </w:rPr>
        <w:t>The Plan saves millions of lives every year</w:t>
      </w:r>
    </w:p>
    <w:p w14:paraId="561F45A0" w14:textId="77777777" w:rsidR="00D27D72" w:rsidRPr="00C2265F" w:rsidRDefault="00D27D72" w:rsidP="00D27D72">
      <w:pPr>
        <w:spacing w:line="240" w:lineRule="auto"/>
        <w:rPr>
          <w:rFonts w:asciiTheme="majorHAnsi" w:hAnsiTheme="majorHAnsi" w:cstheme="majorHAnsi"/>
        </w:rPr>
      </w:pPr>
      <w:r w:rsidRPr="00C2265F">
        <w:rPr>
          <w:rStyle w:val="Style13ptBold"/>
          <w:rFonts w:asciiTheme="majorHAnsi" w:hAnsiTheme="majorHAnsi" w:cstheme="majorHAnsi"/>
        </w:rPr>
        <w:t>Pheage 16</w:t>
      </w:r>
      <w:r w:rsidRPr="00C2265F">
        <w:rPr>
          <w:rFonts w:asciiTheme="majorHAnsi" w:hAnsiTheme="majorHAnsi" w:cstheme="majorHAnsi"/>
          <w:b/>
          <w:bCs/>
        </w:rPr>
        <w:t xml:space="preserve"> </w:t>
      </w:r>
      <w:r w:rsidRPr="00C2265F">
        <w:rPr>
          <w:rFonts w:asciiTheme="majorHAnsi" w:hAnsiTheme="majorHAnsi" w:cstheme="majorHAnsi"/>
        </w:rPr>
        <w:t xml:space="preserve">[Tefo Pheage- journalist for African Renewal, December 2016, “Dying from lack of medicines,” United Nations Africa Renewal, </w:t>
      </w:r>
      <w:hyperlink r:id="rId11" w:history="1">
        <w:r w:rsidRPr="00C2265F">
          <w:rPr>
            <w:rFonts w:asciiTheme="majorHAnsi" w:hAnsiTheme="majorHAnsi" w:cstheme="majorHAnsi"/>
          </w:rPr>
          <w:t>https://www.un.org/africarenewal/magazine/december-2016-march-2017/dying-lack-medicines]/</w:t>
        </w:r>
      </w:hyperlink>
      <w:r w:rsidRPr="00C2265F">
        <w:rPr>
          <w:rFonts w:asciiTheme="majorHAnsi" w:hAnsiTheme="majorHAnsi" w:cstheme="majorHAnsi"/>
        </w:rPr>
        <w:t xml:space="preserve"> Triumph Debate</w:t>
      </w:r>
    </w:p>
    <w:p w14:paraId="08BEFFA4" w14:textId="77777777" w:rsidR="00D27D72" w:rsidRPr="00C2265F" w:rsidRDefault="00D27D72" w:rsidP="00D27D72">
      <w:pPr>
        <w:spacing w:line="240" w:lineRule="auto"/>
        <w:rPr>
          <w:rFonts w:asciiTheme="majorHAnsi" w:hAnsiTheme="majorHAnsi" w:cstheme="majorHAnsi"/>
          <w:sz w:val="14"/>
        </w:rPr>
      </w:pPr>
      <w:r w:rsidRPr="00C2265F">
        <w:rPr>
          <w:rFonts w:asciiTheme="majorHAnsi" w:hAnsiTheme="majorHAnsi" w:cstheme="majorHAnsi"/>
          <w:sz w:val="14"/>
        </w:rPr>
        <w:t xml:space="preserve">Approximately </w:t>
      </w:r>
      <w:r w:rsidRPr="00C2265F">
        <w:rPr>
          <w:rStyle w:val="Emphasis"/>
          <w:rFonts w:asciiTheme="majorHAnsi" w:hAnsiTheme="majorHAnsi" w:cstheme="majorHAnsi"/>
          <w:highlight w:val="cyan"/>
        </w:rPr>
        <w:t xml:space="preserve">1.6 million Africans died of malaria, tuberculosis and HIV-related </w:t>
      </w:r>
      <w:r w:rsidRPr="00C2265F">
        <w:rPr>
          <w:rFonts w:asciiTheme="majorHAnsi" w:hAnsiTheme="majorHAnsi" w:cstheme="majorHAnsi"/>
          <w:sz w:val="14"/>
        </w:rPr>
        <w:t>illnesses in 2015.</w:t>
      </w:r>
      <w:r w:rsidRPr="00C2265F">
        <w:rPr>
          <w:rStyle w:val="Emphasis"/>
          <w:rFonts w:asciiTheme="majorHAnsi" w:hAnsiTheme="majorHAnsi" w:cstheme="majorHAnsi"/>
          <w:highlight w:val="cyan"/>
        </w:rPr>
        <w:t xml:space="preserve"> These diseases can be prevented </w:t>
      </w:r>
      <w:r w:rsidRPr="00C2265F">
        <w:rPr>
          <w:rFonts w:asciiTheme="majorHAnsi" w:hAnsiTheme="majorHAnsi" w:cstheme="majorHAnsi"/>
          <w:sz w:val="14"/>
        </w:rPr>
        <w:t xml:space="preserve">or treated </w:t>
      </w:r>
      <w:r w:rsidRPr="00C2265F">
        <w:rPr>
          <w:rStyle w:val="Emphasis"/>
          <w:rFonts w:asciiTheme="majorHAnsi" w:hAnsiTheme="majorHAnsi" w:cstheme="majorHAnsi"/>
          <w:highlight w:val="cyan"/>
        </w:rPr>
        <w:t xml:space="preserve">with </w:t>
      </w:r>
      <w:r w:rsidRPr="00C2265F">
        <w:rPr>
          <w:rFonts w:asciiTheme="majorHAnsi" w:hAnsiTheme="majorHAnsi" w:cstheme="majorHAnsi"/>
          <w:sz w:val="14"/>
        </w:rPr>
        <w:t>timely</w:t>
      </w:r>
      <w:r w:rsidRPr="00C2265F">
        <w:rPr>
          <w:rStyle w:val="Emphasis"/>
          <w:rFonts w:asciiTheme="majorHAnsi" w:hAnsiTheme="majorHAnsi" w:cstheme="majorHAnsi"/>
          <w:highlight w:val="cyan"/>
        </w:rPr>
        <w:t xml:space="preserve"> access to </w:t>
      </w:r>
      <w:r w:rsidRPr="00C2265F">
        <w:rPr>
          <w:rFonts w:asciiTheme="majorHAnsi" w:hAnsiTheme="majorHAnsi" w:cstheme="majorHAnsi"/>
          <w:sz w:val="14"/>
        </w:rPr>
        <w:t>appropriate and affordable</w:t>
      </w:r>
      <w:r w:rsidRPr="00C2265F">
        <w:rPr>
          <w:rStyle w:val="Emphasis"/>
          <w:rFonts w:asciiTheme="majorHAnsi" w:hAnsiTheme="majorHAnsi" w:cstheme="majorHAnsi"/>
          <w:highlight w:val="cyan"/>
        </w:rPr>
        <w:t xml:space="preserve"> medicines, </w:t>
      </w:r>
      <w:r w:rsidRPr="00C2265F">
        <w:rPr>
          <w:rFonts w:asciiTheme="majorHAnsi" w:hAnsiTheme="majorHAnsi" w:cstheme="majorHAnsi"/>
          <w:sz w:val="14"/>
        </w:rPr>
        <w:t xml:space="preserve">vaccines and other health services. But less than 2% of drugs consumed in Africa are produced on the continent, meaning that many sick patients do not have access to locally produced drugs and may not afford to buy the imported ones. Without access to medicines, Africans are susceptible to the three big killer diseases on the continent: malaria, tuberculosis and HIV/AIDS. Globally, 50% of children under five who die of pneumonia, diarrhoea, measles, HIV, tuberculosis and malaria are in Africa, according to the World Health Organisation (WHO). The organisation defines having access to medicine as having medicines continuously available and affordable at health facilities that are within one hour’s walk of the population. In some parts of Zimbabwe, for example, some nurses give painkillers to sick patients as a “treat-all drug,” says Charles Ndlovu, a Zimbabwean living in Botswana. Some of his family members have been treated in hospitals in Zimbabwe. With most medicines unavailable, the nurses have little choice. Dave Puo, from Mpumalanga in South Africa, says that in his country, “when you seek medical attention, you are often informed that there is no medication and advised to go to the big hospitals,” which the majority of the poor cannot afford. “The system does not care about your [empty] pockets.” Inhibiting factors </w:t>
      </w:r>
    </w:p>
    <w:p w14:paraId="2261FB5D" w14:textId="77777777" w:rsidR="00D27D72" w:rsidRPr="00C2265F" w:rsidRDefault="00D27D72" w:rsidP="00D27D72">
      <w:pPr>
        <w:pStyle w:val="Heading4"/>
        <w:spacing w:before="240" w:after="40" w:line="240" w:lineRule="auto"/>
        <w:rPr>
          <w:rFonts w:asciiTheme="majorHAnsi" w:hAnsiTheme="majorHAnsi" w:cstheme="majorHAnsi"/>
        </w:rPr>
      </w:pPr>
      <w:r w:rsidRPr="00C2265F">
        <w:rPr>
          <w:rFonts w:asciiTheme="majorHAnsi" w:hAnsiTheme="majorHAnsi" w:cstheme="majorHAnsi"/>
          <w:color w:val="000000"/>
        </w:rPr>
        <w:lastRenderedPageBreak/>
        <w:t>Medicinal IP protections institutionalize access disparities between western and nonwestern countries- reinforcing neocolonialist structures</w:t>
      </w:r>
    </w:p>
    <w:p w14:paraId="23F4EEE3" w14:textId="77777777" w:rsidR="00D27D72" w:rsidRPr="00C2265F" w:rsidRDefault="00D27D72" w:rsidP="00D27D72">
      <w:pPr>
        <w:pStyle w:val="NormalWeb"/>
        <w:spacing w:before="0" w:beforeAutospacing="0" w:after="160" w:afterAutospacing="0"/>
        <w:rPr>
          <w:rFonts w:asciiTheme="majorHAnsi" w:hAnsiTheme="majorHAnsi" w:cstheme="majorHAnsi"/>
        </w:rPr>
      </w:pPr>
      <w:r w:rsidRPr="00C2265F">
        <w:rPr>
          <w:rFonts w:asciiTheme="majorHAnsi" w:hAnsiTheme="majorHAnsi" w:cstheme="majorHAnsi"/>
          <w:b/>
          <w:bCs/>
          <w:color w:val="000000"/>
          <w:sz w:val="26"/>
          <w:szCs w:val="26"/>
          <w:u w:val="single"/>
        </w:rPr>
        <w:t>Vanni 21</w:t>
      </w:r>
      <w:r w:rsidRPr="00C2265F">
        <w:rPr>
          <w:rFonts w:asciiTheme="majorHAnsi" w:hAnsiTheme="majorHAnsi" w:cstheme="majorHAnsi"/>
          <w:color w:val="000000"/>
          <w:sz w:val="22"/>
          <w:szCs w:val="22"/>
        </w:rPr>
        <w:t xml:space="preserve"> –Lecturer in Law at University of Leeds. ("On Intellectual Property Rights, Access to Medicines and Vaccine Imperialism," 3-23-2021,</w:t>
      </w:r>
      <w:hyperlink r:id="rId12" w:history="1">
        <w:r w:rsidRPr="00C2265F">
          <w:rPr>
            <w:rStyle w:val="Hyperlink"/>
            <w:rFonts w:asciiTheme="majorHAnsi" w:hAnsiTheme="majorHAnsi" w:cstheme="majorHAnsi"/>
            <w:color w:val="000000"/>
            <w:sz w:val="22"/>
            <w:szCs w:val="22"/>
          </w:rPr>
          <w:t xml:space="preserve"> </w:t>
        </w:r>
        <w:r w:rsidRPr="00C2265F">
          <w:rPr>
            <w:rStyle w:val="Hyperlink"/>
            <w:rFonts w:asciiTheme="majorHAnsi" w:hAnsiTheme="majorHAnsi" w:cstheme="majorHAnsi"/>
            <w:color w:val="1155CC"/>
            <w:sz w:val="22"/>
            <w:szCs w:val="22"/>
          </w:rPr>
          <w:t>https://twailr.com/on-intellectual-property-rights-access-to-medicines-and-vaccine-imperialism/</w:t>
        </w:r>
      </w:hyperlink>
      <w:r w:rsidRPr="00C2265F">
        <w:rPr>
          <w:rFonts w:asciiTheme="majorHAnsi" w:hAnsiTheme="majorHAnsi" w:cstheme="majorHAnsi"/>
          <w:color w:val="000000"/>
          <w:sz w:val="22"/>
          <w:szCs w:val="22"/>
        </w:rPr>
        <w:t>)</w:t>
      </w:r>
    </w:p>
    <w:p w14:paraId="067D349D" w14:textId="77777777" w:rsidR="00D27D72" w:rsidRPr="00C2265F" w:rsidRDefault="00D27D72" w:rsidP="00D27D72">
      <w:pPr>
        <w:pStyle w:val="NormalWeb"/>
        <w:spacing w:before="0" w:beforeAutospacing="0" w:after="160" w:afterAutospacing="0"/>
        <w:rPr>
          <w:rFonts w:asciiTheme="majorHAnsi" w:hAnsiTheme="majorHAnsi" w:cstheme="majorHAnsi"/>
          <w:sz w:val="14"/>
        </w:rPr>
      </w:pPr>
      <w:r w:rsidRPr="00C2265F">
        <w:rPr>
          <w:rFonts w:asciiTheme="majorHAnsi" w:hAnsiTheme="majorHAnsi" w:cstheme="majorHAnsi"/>
          <w:color w:val="000000"/>
          <w:sz w:val="14"/>
          <w:szCs w:val="16"/>
        </w:rPr>
        <w:t>This brings us to the present and how this dysfunction continues to be normalised in the current pandemic. Moderna, for example, has filed</w:t>
      </w:r>
      <w:hyperlink r:id="rId13"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over 100 patents</w:t>
        </w:r>
      </w:hyperlink>
      <w:r w:rsidRPr="00C2265F">
        <w:rPr>
          <w:rFonts w:asciiTheme="majorHAnsi" w:hAnsiTheme="majorHAnsi" w:cstheme="majorHAnsi"/>
          <w:color w:val="000000"/>
          <w:sz w:val="14"/>
          <w:szCs w:val="16"/>
        </w:rPr>
        <w:t xml:space="preserve"> for the mRNA technology used in its vaccine, despite receiving funds from the</w:t>
      </w:r>
      <w:hyperlink r:id="rId14"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US government</w:t>
        </w:r>
      </w:hyperlink>
      <w:r w:rsidRPr="00C2265F">
        <w:rPr>
          <w:rFonts w:asciiTheme="majorHAnsi" w:hAnsiTheme="majorHAnsi" w:cstheme="majorHAnsi"/>
          <w:color w:val="000000"/>
          <w:sz w:val="14"/>
          <w:szCs w:val="16"/>
        </w:rPr>
        <w:t xml:space="preserve"> with its IP partly owned by the US</w:t>
      </w:r>
      <w:hyperlink r:id="rId15"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National Institutes of Health</w:t>
        </w:r>
      </w:hyperlink>
      <w:r w:rsidRPr="00C2265F">
        <w:rPr>
          <w:rFonts w:asciiTheme="majorHAnsi" w:hAnsiTheme="majorHAnsi" w:cstheme="majorHAnsi"/>
          <w:color w:val="000000"/>
          <w:sz w:val="14"/>
          <w:szCs w:val="16"/>
        </w:rPr>
        <w:t>.</w:t>
      </w:r>
      <w:hyperlink r:id="rId16"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Pfizer/BioNTech</w:t>
        </w:r>
      </w:hyperlink>
      <w:r w:rsidRPr="00C2265F">
        <w:rPr>
          <w:rFonts w:asciiTheme="majorHAnsi" w:hAnsiTheme="majorHAnsi" w:cstheme="majorHAnsi"/>
          <w:color w:val="1155CC"/>
          <w:sz w:val="16"/>
          <w:szCs w:val="16"/>
          <w:u w:val="single"/>
        </w:rPr>
        <w:t xml:space="preserve"> </w:t>
      </w:r>
      <w:r w:rsidRPr="00C2265F">
        <w:rPr>
          <w:rFonts w:asciiTheme="majorHAnsi" w:hAnsiTheme="majorHAnsi" w:cstheme="majorHAnsi"/>
          <w:color w:val="000000"/>
          <w:sz w:val="14"/>
          <w:szCs w:val="16"/>
        </w:rPr>
        <w:t>have also filed multiple patents on not only their COVID-19 vaccine product, but also on the manufacturing process, method of use and related technologies even though BioNtech was given</w:t>
      </w:r>
      <w:hyperlink r:id="rId17"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$450 million by the German government</w:t>
        </w:r>
      </w:hyperlink>
      <w:r w:rsidRPr="00C2265F">
        <w:rPr>
          <w:rFonts w:asciiTheme="majorHAnsi" w:hAnsiTheme="majorHAnsi" w:cstheme="majorHAnsi"/>
          <w:color w:val="000000"/>
          <w:sz w:val="14"/>
          <w:szCs w:val="16"/>
        </w:rPr>
        <w:t xml:space="preserve"> to speed up vaccine work and expand production capacity in Germany. It has become increasingly plain that IP makes private rights out of public funds while benefitting particular corporate interests. In fact,</w:t>
      </w:r>
      <w:hyperlink r:id="rId18"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report</w:t>
        </w:r>
      </w:hyperlink>
      <w:r w:rsidRPr="00C2265F">
        <w:rPr>
          <w:rFonts w:asciiTheme="majorHAnsi" w:hAnsiTheme="majorHAnsi" w:cstheme="majorHAnsi"/>
          <w:color w:val="000000"/>
          <w:sz w:val="14"/>
          <w:szCs w:val="16"/>
        </w:rPr>
        <w:t>s show the US government under Operation Warp Speed led by the US Department of Health also funded other vaccines developed in 2020 by several pharmaceutical corporations including Johnson and Johnson, Regeneron, Novavax, Sanofi and GlaxoSmithKline, AstraZeneca, and others. In spite of this boost from public funds, and with many governments wholly taking on the risks for potential vaccine side effects, drug manufacturers fully own the patents and related IP rights and so can decide how and where the vaccines get manufactured and how much they cost. As a result, taxpayers are paying twice for the same shot: first for its development, then again for the finished product. Meanwhile, a</w:t>
      </w:r>
      <w:hyperlink r:id="rId19"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New York Times</w:t>
        </w:r>
      </w:hyperlink>
      <w:r w:rsidRPr="00C2265F">
        <w:rPr>
          <w:rFonts w:asciiTheme="majorHAnsi" w:hAnsiTheme="majorHAnsi" w:cstheme="majorHAnsi"/>
          <w:color w:val="000000"/>
          <w:sz w:val="14"/>
          <w:szCs w:val="16"/>
        </w:rPr>
        <w:t xml:space="preserve"> report has revealed that in some of the agreements between pharmaceutical companies and states, governments are prohibited from donating or reselling doses. This prohibition helps explain the</w:t>
      </w:r>
      <w:hyperlink r:id="rId20"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price disparity</w:t>
        </w:r>
      </w:hyperlink>
      <w:r w:rsidRPr="00C2265F">
        <w:rPr>
          <w:rFonts w:asciiTheme="majorHAnsi" w:hAnsiTheme="majorHAnsi" w:cstheme="majorHAnsi"/>
          <w:color w:val="000000"/>
          <w:sz w:val="14"/>
          <w:szCs w:val="16"/>
        </w:rPr>
        <w:t xml:space="preserve"> in vaccine purchases among countries where poor countries are paying more. For example, Uganda is paying USD 8.50 per dose of the AstraZeneca vaccine while the EU is paying only USD 3.50 per dose. By prioritizing monopoly rights of a few western corporations, IP dysfunction not only continues to reproduce old inequities and inequality in health access, but helps frame our understanding about the creation and</w:t>
      </w:r>
      <w:hyperlink r:id="rId21"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management of knowledge</w:t>
        </w:r>
      </w:hyperlink>
      <w:r w:rsidRPr="00C2265F">
        <w:rPr>
          <w:rFonts w:asciiTheme="majorHAnsi" w:hAnsiTheme="majorHAnsi" w:cstheme="majorHAnsi"/>
          <w:color w:val="000000"/>
          <w:sz w:val="14"/>
          <w:szCs w:val="16"/>
        </w:rPr>
        <w:t xml:space="preserve">. And perhaps we begin to see </w:t>
      </w:r>
      <w:r w:rsidRPr="00C2265F">
        <w:rPr>
          <w:rFonts w:asciiTheme="majorHAnsi" w:hAnsiTheme="majorHAnsi" w:cstheme="majorHAnsi"/>
          <w:b/>
          <w:bCs/>
          <w:color w:val="000000"/>
          <w:sz w:val="22"/>
          <w:szCs w:val="22"/>
          <w:u w:val="single"/>
          <w:shd w:val="clear" w:color="auto" w:fill="00FFFF"/>
        </w:rPr>
        <w:t>the refusal of drug makers to share knowledge needed to boost global vaccine supply</w:t>
      </w:r>
      <w:r w:rsidRPr="00C2265F">
        <w:rPr>
          <w:rFonts w:asciiTheme="majorHAnsi" w:hAnsiTheme="majorHAnsi" w:cstheme="majorHAnsi"/>
          <w:b/>
          <w:bCs/>
          <w:color w:val="000000"/>
          <w:sz w:val="22"/>
          <w:szCs w:val="22"/>
          <w:u w:val="single"/>
        </w:rPr>
        <w:t xml:space="preserve"> </w:t>
      </w:r>
      <w:r w:rsidRPr="00C2265F">
        <w:rPr>
          <w:rFonts w:asciiTheme="majorHAnsi" w:hAnsiTheme="majorHAnsi" w:cstheme="majorHAnsi"/>
          <w:color w:val="000000"/>
          <w:sz w:val="14"/>
          <w:szCs w:val="16"/>
        </w:rPr>
        <w:t xml:space="preserve">for what it truly </w:t>
      </w:r>
      <w:r w:rsidRPr="00C2265F">
        <w:rPr>
          <w:rFonts w:asciiTheme="majorHAnsi" w:hAnsiTheme="majorHAnsi" w:cstheme="majorHAnsi"/>
          <w:b/>
          <w:bCs/>
          <w:color w:val="000000"/>
          <w:sz w:val="22"/>
          <w:szCs w:val="22"/>
          <w:u w:val="single"/>
          <w:shd w:val="clear" w:color="auto" w:fill="00FFFF"/>
        </w:rPr>
        <w:t>is:</w:t>
      </w:r>
      <w:r w:rsidRPr="00C2265F">
        <w:rPr>
          <w:rStyle w:val="Emphasis"/>
          <w:rFonts w:asciiTheme="majorHAnsi" w:hAnsiTheme="majorHAnsi" w:cstheme="majorHAnsi"/>
        </w:rPr>
        <w:t xml:space="preserve"> </w:t>
      </w:r>
      <w:r w:rsidRPr="00C2265F">
        <w:rPr>
          <w:rStyle w:val="Emphasis"/>
          <w:rFonts w:asciiTheme="majorHAnsi" w:hAnsiTheme="majorHAnsi" w:cstheme="majorHAnsi"/>
          <w:highlight w:val="cyan"/>
        </w:rPr>
        <w:t>an extension</w:t>
      </w:r>
      <w:r w:rsidRPr="00C2265F">
        <w:rPr>
          <w:rFonts w:asciiTheme="majorHAnsi" w:hAnsiTheme="majorHAnsi" w:cstheme="majorHAnsi"/>
          <w:sz w:val="14"/>
          <w:szCs w:val="16"/>
        </w:rPr>
        <w:t xml:space="preserve"> in capitalist bifurcation</w:t>
      </w:r>
      <w:r w:rsidRPr="00C2265F">
        <w:rPr>
          <w:rFonts w:asciiTheme="majorHAnsi" w:hAnsiTheme="majorHAnsi" w:cstheme="majorHAnsi"/>
          <w:b/>
          <w:bCs/>
          <w:sz w:val="14"/>
          <w:szCs w:val="22"/>
          <w:shd w:val="clear" w:color="auto" w:fill="00FFFF"/>
        </w:rPr>
        <w:t xml:space="preserve"> </w:t>
      </w:r>
      <w:r w:rsidRPr="00C2265F">
        <w:rPr>
          <w:rStyle w:val="Emphasis"/>
          <w:rFonts w:asciiTheme="majorHAnsi" w:hAnsiTheme="majorHAnsi" w:cstheme="majorHAnsi"/>
          <w:highlight w:val="cyan"/>
        </w:rPr>
        <w:t>of who is imagined as a legitimate intellectual property owner and who is</w:t>
      </w:r>
      <w:r w:rsidRPr="00C2265F">
        <w:rPr>
          <w:rFonts w:asciiTheme="majorHAnsi" w:hAnsiTheme="majorHAnsi" w:cstheme="majorHAnsi"/>
          <w:b/>
          <w:bCs/>
          <w:sz w:val="14"/>
          <w:szCs w:val="22"/>
          <w:shd w:val="clear" w:color="auto" w:fill="00FFFF"/>
        </w:rPr>
        <w:t xml:space="preserve"> </w:t>
      </w:r>
      <w:r w:rsidRPr="00C2265F">
        <w:rPr>
          <w:rFonts w:asciiTheme="majorHAnsi" w:hAnsiTheme="majorHAnsi" w:cstheme="majorHAnsi"/>
          <w:sz w:val="14"/>
          <w:szCs w:val="16"/>
        </w:rPr>
        <w:t>envisioned as</w:t>
      </w:r>
      <w:r w:rsidRPr="00C2265F">
        <w:rPr>
          <w:rFonts w:asciiTheme="majorHAnsi" w:hAnsiTheme="majorHAnsi" w:cstheme="majorHAnsi"/>
          <w:b/>
          <w:bCs/>
          <w:sz w:val="14"/>
          <w:szCs w:val="22"/>
          <w:shd w:val="clear" w:color="auto" w:fill="00FFFF"/>
        </w:rPr>
        <w:t xml:space="preserve"> </w:t>
      </w:r>
      <w:r w:rsidRPr="00C2265F">
        <w:rPr>
          <w:rStyle w:val="Emphasis"/>
          <w:rFonts w:asciiTheme="majorHAnsi" w:hAnsiTheme="majorHAnsi" w:cstheme="majorHAnsi"/>
          <w:highlight w:val="cyan"/>
        </w:rPr>
        <w:t>a threat</w:t>
      </w:r>
      <w:r w:rsidRPr="00C2265F">
        <w:rPr>
          <w:rFonts w:asciiTheme="majorHAnsi" w:hAnsiTheme="majorHAnsi" w:cstheme="majorHAnsi"/>
          <w:sz w:val="14"/>
          <w:szCs w:val="16"/>
        </w:rPr>
        <w:t xml:space="preserve"> to the (intellectual) propertied order.</w:t>
      </w:r>
      <w:r w:rsidRPr="00C2265F">
        <w:rPr>
          <w:rFonts w:asciiTheme="majorHAnsi" w:hAnsiTheme="majorHAnsi" w:cstheme="majorHAnsi"/>
          <w:color w:val="000000"/>
          <w:sz w:val="14"/>
          <w:szCs w:val="16"/>
        </w:rPr>
        <w:t xml:space="preserve"> Supporters and opponents of a TRIPS waiver for the COVID-19 vaccines (February 2021) Despite calls to make COVID-19 vaccines and related technologies a</w:t>
      </w:r>
      <w:hyperlink r:id="rId22"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global public good</w:t>
        </w:r>
      </w:hyperlink>
      <w:r w:rsidRPr="00C2265F">
        <w:rPr>
          <w:rFonts w:asciiTheme="majorHAnsi" w:hAnsiTheme="majorHAnsi" w:cstheme="majorHAnsi"/>
          <w:color w:val="000000"/>
          <w:sz w:val="14"/>
          <w:szCs w:val="16"/>
        </w:rPr>
        <w:t>, western pharmaceutical companies have declined to loosen or temporarily suspend IP protections and transfer technology to generic manufacturers. Such transfer would enable the scale-up of production and supply of lifesaving COVID-19 medical tools across the world. Furthermore, these countries are also blocking the TRIPS</w:t>
      </w:r>
      <w:hyperlink r:id="rId23"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waiver proposal</w:t>
        </w:r>
      </w:hyperlink>
      <w:r w:rsidRPr="00C2265F">
        <w:rPr>
          <w:rFonts w:asciiTheme="majorHAnsi" w:hAnsiTheme="majorHAnsi" w:cstheme="majorHAnsi"/>
          <w:color w:val="000000"/>
          <w:sz w:val="14"/>
          <w:szCs w:val="16"/>
        </w:rPr>
        <w:t xml:space="preserve"> put forward by South Africa and India at the WTO despite being supported by 57 mostly developing countries. The waiver proposal seeks to temporarily postpone certain provisions of the TRIPS Agreement for treating, containing and preventing the coronavirus, but only until widespread vaccination and immunity are achieved.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w:t>
      </w:r>
      <w:hyperlink r:id="rId24"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compulsory license</w:t>
        </w:r>
      </w:hyperlink>
      <w:r w:rsidRPr="00C2265F">
        <w:rPr>
          <w:rFonts w:asciiTheme="majorHAnsi" w:hAnsiTheme="majorHAnsi" w:cstheme="majorHAnsi"/>
          <w:color w:val="000000"/>
          <w:sz w:val="14"/>
          <w:szCs w:val="16"/>
        </w:rPr>
        <w:t>s and</w:t>
      </w:r>
      <w:hyperlink r:id="rId25"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parallel importation</w:t>
        </w:r>
      </w:hyperlink>
      <w:r w:rsidRPr="00C2265F">
        <w:rPr>
          <w:rFonts w:asciiTheme="majorHAnsi" w:hAnsiTheme="majorHAnsi" w:cstheme="majorHAnsi"/>
          <w:color w:val="000000"/>
          <w:sz w:val="14"/>
          <w:szCs w:val="16"/>
        </w:rPr>
        <w:t>. However, because of the onerous process of initiating these flexibilities as well as the threat of possible trade penalties by the US through the</w:t>
      </w:r>
      <w:hyperlink r:id="rId26"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United States Trade Representative (USTR) “Special 301” Report</w:t>
        </w:r>
      </w:hyperlink>
      <w:r w:rsidRPr="00C2265F">
        <w:rPr>
          <w:rFonts w:asciiTheme="majorHAnsi" w:hAnsiTheme="majorHAnsi" w:cstheme="majorHAnsi"/>
          <w:color w:val="000000"/>
          <w:sz w:val="14"/>
          <w:szCs w:val="16"/>
        </w:rPr>
        <w:t xml:space="preserve"> targeting countries even in the absence of illegality, many developing countries are reluctant to invoke TRIPS flexibilities for public health purposes. For example, in the past, countries such as</w:t>
      </w:r>
      <w:hyperlink r:id="rId27" w:anchor=":~:text=However%25252C%252520in%252520a%252520letter%252520of,a%252520compulsory%252520license%25255Bii%25255D.&amp;text=By%252520sending%252520this%252520letter%25252C%252520the,needs%252520of%252520the%252520Colombian%252520population"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Colombia</w:t>
        </w:r>
      </w:hyperlink>
      <w:r w:rsidRPr="00C2265F">
        <w:rPr>
          <w:rFonts w:asciiTheme="majorHAnsi" w:hAnsiTheme="majorHAnsi" w:cstheme="majorHAnsi"/>
          <w:color w:val="000000"/>
          <w:sz w:val="14"/>
          <w:szCs w:val="16"/>
        </w:rPr>
        <w:t>,</w:t>
      </w:r>
      <w:hyperlink r:id="rId28"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India</w:t>
        </w:r>
      </w:hyperlink>
      <w:r w:rsidRPr="00C2265F">
        <w:rPr>
          <w:rFonts w:asciiTheme="majorHAnsi" w:hAnsiTheme="majorHAnsi" w:cstheme="majorHAnsi"/>
          <w:color w:val="000000"/>
          <w:sz w:val="14"/>
          <w:szCs w:val="16"/>
        </w:rPr>
        <w:t>,</w:t>
      </w:r>
      <w:hyperlink r:id="rId29"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Thailand</w:t>
        </w:r>
      </w:hyperlink>
      <w:r w:rsidRPr="00C2265F">
        <w:rPr>
          <w:rFonts w:asciiTheme="majorHAnsi" w:hAnsiTheme="majorHAnsi" w:cstheme="majorHAnsi"/>
          <w:color w:val="000000"/>
          <w:sz w:val="14"/>
          <w:szCs w:val="16"/>
        </w:rPr>
        <w:t xml:space="preserve"> and recently</w:t>
      </w:r>
      <w:hyperlink r:id="rId30"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Malaysia</w:t>
        </w:r>
      </w:hyperlink>
      <w:r w:rsidRPr="00C2265F">
        <w:rPr>
          <w:rFonts w:asciiTheme="majorHAnsi" w:hAnsiTheme="majorHAnsi" w:cstheme="majorHAnsi"/>
          <w:color w:val="000000"/>
          <w:sz w:val="14"/>
          <w:szCs w:val="16"/>
        </w:rPr>
        <w:t xml:space="preserve">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w:t>
      </w:r>
      <w:hyperlink r:id="rId31"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opposed</w:t>
        </w:r>
      </w:hyperlink>
      <w:r w:rsidRPr="00C2265F">
        <w:rPr>
          <w:rFonts w:asciiTheme="majorHAnsi" w:hAnsiTheme="majorHAnsi" w:cstheme="majorHAnsi"/>
          <w:color w:val="000000"/>
          <w:sz w:val="14"/>
          <w:szCs w:val="16"/>
        </w:rPr>
        <w:t xml:space="preserve"> by a group of developed countries, we are grappling with the problem of artificially-created vaccine scarcity. The effect of this scarcity will further prolong and deepen the financial impact of this pandemic currently estimated to cost</w:t>
      </w:r>
      <w:hyperlink r:id="rId32"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USD 9.2 trillion</w:t>
        </w:r>
      </w:hyperlink>
      <w:r w:rsidRPr="00C2265F">
        <w:rPr>
          <w:rFonts w:asciiTheme="majorHAnsi" w:hAnsiTheme="majorHAnsi" w:cstheme="majorHAnsi"/>
          <w:color w:val="000000"/>
          <w:sz w:val="14"/>
          <w:szCs w:val="16"/>
        </w:rPr>
        <w:t>, half of which will be borne by advanced economies. Thus, in opposing the TRIPS waiver with the hopes of reaping huge financial rewards, developed countries are worsening pandemic woes in the long term. Perhaps it is time to reorient our sight and call the ongoing practices of buying up global supply of vaccine what it truly is – vaccine imperialism. Another kind of scarcity caused by</w:t>
      </w:r>
      <w:hyperlink r:id="rId33"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vaccine nationalism</w:t>
        </w:r>
      </w:hyperlink>
      <w:r w:rsidRPr="00C2265F">
        <w:rPr>
          <w:rFonts w:asciiTheme="majorHAnsi" w:hAnsiTheme="majorHAnsi" w:cstheme="majorHAnsi"/>
          <w:color w:val="000000"/>
          <w:sz w:val="14"/>
          <w:szCs w:val="16"/>
        </w:rPr>
        <w:t xml:space="preserve"> has also reduced equitable access. Vaccine nationalism is a phenomenon where rich countries buy up global supply of vaccines through advance purchase agreements (APA) with pharmaceutical companies for their own populations at the expense of other countries. But perhaps it is time to reorient our sight and call the ongoing practices of buying up global supply of vaccine what it truly is – vaccine imperialism. If we take seriously the argument put forward by</w:t>
      </w:r>
      <w:hyperlink r:id="rId34"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Antony Anghie</w:t>
        </w:r>
      </w:hyperlink>
      <w:r w:rsidRPr="00C2265F">
        <w:rPr>
          <w:rFonts w:asciiTheme="majorHAnsi" w:hAnsiTheme="majorHAnsi" w:cstheme="majorHAnsi"/>
          <w:color w:val="1155CC"/>
          <w:sz w:val="16"/>
          <w:szCs w:val="16"/>
          <w:u w:val="single"/>
        </w:rPr>
        <w:t xml:space="preserve"> </w:t>
      </w:r>
      <w:r w:rsidRPr="00C2265F">
        <w:rPr>
          <w:rFonts w:asciiTheme="majorHAnsi" w:hAnsiTheme="majorHAnsi" w:cstheme="majorHAnsi"/>
          <w:color w:val="000000"/>
          <w:sz w:val="14"/>
          <w:szCs w:val="16"/>
        </w:rPr>
        <w:t>on the colonial origins of international law, particularly how these origins create a set of structures that continually repeat themselves at various stages, we will begin to see COVID-19 vaccine accumulation not only as political, but also as imperial continuities manifesting in the present. Take, for instance, the report released by the Duke Global Health Innovation Center that shows that high-income countries have already purchased</w:t>
      </w:r>
      <w:hyperlink r:id="rId35"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nearly 3.8 billion COVID-19 vaccine doses</w:t>
        </w:r>
      </w:hyperlink>
      <w:r w:rsidRPr="00C2265F">
        <w:rPr>
          <w:rFonts w:asciiTheme="majorHAnsi" w:hAnsiTheme="majorHAnsi" w:cstheme="majorHAnsi"/>
          <w:color w:val="000000"/>
          <w:sz w:val="14"/>
          <w:szCs w:val="16"/>
        </w:rPr>
        <w:t>. Specifically, the</w:t>
      </w:r>
      <w:hyperlink r:id="rId36"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United States</w:t>
        </w:r>
      </w:hyperlink>
      <w:r w:rsidRPr="00C2265F">
        <w:rPr>
          <w:rFonts w:asciiTheme="majorHAnsi" w:hAnsiTheme="majorHAnsi" w:cstheme="majorHAnsi"/>
          <w:color w:val="000000"/>
          <w:sz w:val="14"/>
          <w:szCs w:val="16"/>
        </w:rPr>
        <w:t xml:space="preserve">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With these purchases, these countries will be able to vaccinate their populations twice over, while many developing states, especially in Africa, are left behind. In hoarding vaccines whilst protecting the IP interests of their pharmaceutical multinational corporations, the afterlife of imperialism is playing out in this pandemic. Moreover, these bilateral deals are hampering initiatives such as the COVID-19 Vaccine Global Access Facility (</w:t>
      </w:r>
      <w:hyperlink r:id="rId37" w:history="1">
        <w:r w:rsidRPr="00C2265F">
          <w:rPr>
            <w:rStyle w:val="Hyperlink"/>
            <w:rFonts w:asciiTheme="majorHAnsi" w:hAnsiTheme="majorHAnsi" w:cstheme="majorHAnsi"/>
            <w:color w:val="1155CC"/>
            <w:sz w:val="14"/>
            <w:szCs w:val="16"/>
          </w:rPr>
          <w:t>COVAX</w:t>
        </w:r>
      </w:hyperlink>
      <w:r w:rsidRPr="00C2265F">
        <w:rPr>
          <w:rFonts w:asciiTheme="majorHAnsi" w:hAnsiTheme="majorHAnsi" w:cstheme="majorHAnsi"/>
          <w:color w:val="000000"/>
          <w:sz w:val="14"/>
          <w:szCs w:val="16"/>
        </w:rPr>
        <w:t>)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w:t>
      </w:r>
      <w:hyperlink r:id="rId38"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most vulnerable 20</w:t>
        </w:r>
      </w:hyperlink>
      <w:r w:rsidRPr="00C2265F">
        <w:rPr>
          <w:rFonts w:asciiTheme="majorHAnsi" w:hAnsiTheme="majorHAnsi" w:cstheme="majorHAnsi"/>
          <w:color w:val="000000"/>
          <w:sz w:val="14"/>
          <w:szCs w:val="16"/>
        </w:rPr>
        <w:t xml:space="preserve"> per cent of a country’s population, it is</w:t>
      </w:r>
      <w:hyperlink r:id="rId39"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severely underfunded</w:t>
        </w:r>
      </w:hyperlink>
      <w:r w:rsidRPr="00C2265F">
        <w:rPr>
          <w:rFonts w:asciiTheme="majorHAnsi" w:hAnsiTheme="majorHAnsi" w:cstheme="majorHAnsi"/>
          <w:color w:val="000000"/>
          <w:sz w:val="14"/>
          <w:szCs w:val="16"/>
        </w:rPr>
        <w:t xml:space="preserve"> and there are lingering questions regarding the contractual obligations of pharmaceutical companies involved in the initiative. For instance, it is not clear whether the COVAX contract includes IP-related clauses such as</w:t>
      </w:r>
      <w:hyperlink r:id="rId40"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sharing of technological know-how</w:t>
        </w:r>
      </w:hyperlink>
      <w:r w:rsidRPr="00C2265F">
        <w:rPr>
          <w:rFonts w:asciiTheme="majorHAnsi" w:hAnsiTheme="majorHAnsi" w:cstheme="majorHAnsi"/>
          <w:color w:val="000000"/>
          <w:sz w:val="14"/>
          <w:szCs w:val="16"/>
        </w:rPr>
        <w:t>. Still, even with all its faults, without a global ramping-up of production, distribution and vaccination campaigns via COVAX, the world will not be able to combat the COVID-19 pandemic and its growing variants. Health inequity and inequalities in vaccine access are not unfortunate outcomes of the global IP regime; they are part of its central architecture. The system is functioning exactly as it is set up to do. These events – the corporate capture of the global pharmaceutical IP regime, state complicity and vaccine imperialism – are not new. Recall</w:t>
      </w:r>
      <w:hyperlink r:id="rId41"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Article 7 of TRIPS</w:t>
        </w:r>
      </w:hyperlink>
      <w:r w:rsidRPr="00C2265F">
        <w:rPr>
          <w:rFonts w:asciiTheme="majorHAnsi" w:hAnsiTheme="majorHAnsi" w:cstheme="majorHAnsi"/>
          <w:color w:val="000000"/>
          <w:sz w:val="14"/>
          <w:szCs w:val="16"/>
        </w:rPr>
        <w:t>,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While the language of ‘transfer of technology’ might seem beneficial or benign, in actuality it is not. As I discussed in</w:t>
      </w:r>
      <w:hyperlink r:id="rId42"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my book</w:t>
        </w:r>
      </w:hyperlink>
      <w:r w:rsidRPr="00C2265F">
        <w:rPr>
          <w:rFonts w:asciiTheme="majorHAnsi" w:hAnsiTheme="majorHAnsi" w:cstheme="majorHAnsi"/>
          <w:color w:val="000000"/>
          <w:sz w:val="14"/>
          <w:szCs w:val="16"/>
        </w:rPr>
        <w:t>, and as</w:t>
      </w:r>
      <w:hyperlink r:id="rId43"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Carmen Gonzalez</w:t>
        </w:r>
      </w:hyperlink>
      <w:r w:rsidRPr="00C2265F">
        <w:rPr>
          <w:rFonts w:asciiTheme="majorHAnsi" w:hAnsiTheme="majorHAnsi" w:cstheme="majorHAnsi"/>
          <w:color w:val="000000"/>
          <w:sz w:val="14"/>
          <w:szCs w:val="16"/>
        </w:rPr>
        <w:t xml:space="preserve"> has also shown</w:t>
      </w:r>
      <w:r w:rsidRPr="00C2265F">
        <w:rPr>
          <w:rFonts w:asciiTheme="majorHAnsi" w:hAnsiTheme="majorHAnsi" w:cstheme="majorHAnsi"/>
          <w:sz w:val="14"/>
        </w:rPr>
        <w:t>, when development objectives are incorporated into international legal instruments and institutions, they become embedded in structures that may constrain their transformative potential and reproduce North-South power imbalances. This is because these</w:t>
      </w:r>
      <w:r w:rsidRPr="00C2265F">
        <w:rPr>
          <w:rFonts w:asciiTheme="majorHAnsi" w:hAnsiTheme="majorHAnsi" w:cstheme="majorHAnsi"/>
          <w:b/>
          <w:bCs/>
          <w:color w:val="000000"/>
          <w:sz w:val="22"/>
          <w:szCs w:val="22"/>
          <w:u w:val="single"/>
          <w:shd w:val="clear" w:color="auto" w:fill="00FFFF"/>
        </w:rPr>
        <w:t xml:space="preserve"> development objectives are circumscribed by capitalist imperialist structures, adapted to justify colonial practices and mobilized through racial differences</w:t>
      </w:r>
      <w:r w:rsidRPr="00C2265F">
        <w:rPr>
          <w:rFonts w:asciiTheme="majorHAnsi" w:hAnsiTheme="majorHAnsi" w:cstheme="majorHAnsi"/>
          <w:color w:val="000000"/>
          <w:sz w:val="14"/>
          <w:szCs w:val="16"/>
        </w:rPr>
        <w:t>. These structures are the essence of intern</w:t>
      </w:r>
      <w:r w:rsidRPr="00C2265F">
        <w:rPr>
          <w:rFonts w:asciiTheme="majorHAnsi" w:hAnsiTheme="majorHAnsi" w:cstheme="majorHAnsi"/>
          <w:color w:val="000000"/>
          <w:sz w:val="14"/>
          <w:szCs w:val="16"/>
        </w:rPr>
        <w:lastRenderedPageBreak/>
        <w:t xml:space="preserve">ational law and its institutions even in the twenty-first century.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The ‘emancipatory potential’ of TRIPS cannot be achieved if it was not created to be emancipatory in the first place. It also makes obvious the ways </w:t>
      </w:r>
      <w:r w:rsidRPr="00C2265F">
        <w:rPr>
          <w:rFonts w:asciiTheme="majorHAnsi" w:hAnsiTheme="majorHAnsi" w:cstheme="majorHAnsi"/>
          <w:sz w:val="14"/>
        </w:rPr>
        <w:t>international</w:t>
      </w:r>
      <w:r w:rsidRPr="00C2265F">
        <w:rPr>
          <w:rFonts w:asciiTheme="majorHAnsi" w:hAnsiTheme="majorHAnsi" w:cstheme="majorHAnsi"/>
          <w:b/>
          <w:bCs/>
          <w:color w:val="000000"/>
          <w:sz w:val="22"/>
          <w:szCs w:val="22"/>
          <w:u w:val="single"/>
          <w:shd w:val="clear" w:color="auto" w:fill="00FFFF"/>
        </w:rPr>
        <w:t xml:space="preserve"> IP law is </w:t>
      </w:r>
      <w:r w:rsidRPr="00C2265F">
        <w:rPr>
          <w:rFonts w:asciiTheme="majorHAnsi" w:hAnsiTheme="majorHAnsi" w:cstheme="majorHAnsi"/>
          <w:sz w:val="14"/>
        </w:rPr>
        <w:t>not only</w:t>
      </w:r>
      <w:r w:rsidRPr="00C2265F">
        <w:rPr>
          <w:rFonts w:asciiTheme="majorHAnsi" w:hAnsiTheme="majorHAnsi" w:cstheme="majorHAnsi"/>
          <w:b/>
          <w:bCs/>
          <w:color w:val="000000"/>
          <w:sz w:val="22"/>
          <w:szCs w:val="22"/>
          <w:u w:val="single"/>
          <w:shd w:val="clear" w:color="auto" w:fill="00FFFF"/>
        </w:rPr>
        <w:t xml:space="preserve"> unsuited to promote structural reform to enable the self</w:t>
      </w:r>
      <w:r w:rsidRPr="006710BE">
        <w:rPr>
          <w:rStyle w:val="Emphasis"/>
          <w:highlight w:val="cyan"/>
        </w:rPr>
        <w:t>-sufficiency</w:t>
      </w:r>
      <w:r w:rsidRPr="00C2265F">
        <w:rPr>
          <w:rFonts w:asciiTheme="majorHAnsi" w:hAnsiTheme="majorHAnsi" w:cstheme="majorHAnsi"/>
          <w:sz w:val="14"/>
        </w:rPr>
        <w:t xml:space="preserve"> and self-determination</w:t>
      </w:r>
      <w:r w:rsidRPr="00C2265F">
        <w:rPr>
          <w:rFonts w:asciiTheme="majorHAnsi" w:hAnsiTheme="majorHAnsi" w:cstheme="majorHAnsi"/>
          <w:b/>
          <w:bCs/>
          <w:color w:val="000000"/>
          <w:sz w:val="22"/>
          <w:szCs w:val="22"/>
          <w:u w:val="single"/>
          <w:shd w:val="clear" w:color="auto" w:fill="00FFFF"/>
        </w:rPr>
        <w:t xml:space="preserve"> of the </w:t>
      </w:r>
      <w:r w:rsidRPr="00C2265F">
        <w:rPr>
          <w:rFonts w:asciiTheme="majorHAnsi" w:hAnsiTheme="majorHAnsi" w:cstheme="majorHAnsi"/>
          <w:sz w:val="14"/>
        </w:rPr>
        <w:t>countries in the</w:t>
      </w:r>
      <w:r w:rsidRPr="00C2265F">
        <w:rPr>
          <w:rFonts w:asciiTheme="majorHAnsi" w:hAnsiTheme="majorHAnsi" w:cstheme="majorHAnsi"/>
          <w:b/>
          <w:bCs/>
          <w:color w:val="000000"/>
          <w:sz w:val="22"/>
          <w:szCs w:val="22"/>
          <w:u w:val="single"/>
          <w:shd w:val="clear" w:color="auto" w:fill="00FFFF"/>
        </w:rPr>
        <w:t xml:space="preserve"> global south</w:t>
      </w:r>
      <w:r w:rsidRPr="00C2265F">
        <w:rPr>
          <w:rFonts w:asciiTheme="majorHAnsi" w:hAnsiTheme="majorHAnsi" w:cstheme="majorHAnsi"/>
          <w:sz w:val="14"/>
        </w:rPr>
        <w:t>, but also produces asymmetries that perpetuate inequalities</w:t>
      </w:r>
      <w:r w:rsidRPr="00C2265F">
        <w:rPr>
          <w:rFonts w:asciiTheme="majorHAnsi" w:hAnsiTheme="majorHAnsi" w:cstheme="majorHAnsi"/>
          <w:color w:val="000000"/>
          <w:sz w:val="14"/>
          <w:szCs w:val="16"/>
        </w:rPr>
        <w:t>. What this pandemic makes clear is that the development discourse often touted by developed nations to help countries in the Global South ‘catch up’ is empty when the essential medicines needed to stay alive are deliberately denied and</w:t>
      </w:r>
      <w:hyperlink r:id="rId44"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weaponised</w:t>
        </w:r>
      </w:hyperlink>
      <w:r w:rsidRPr="00C2265F">
        <w:rPr>
          <w:rFonts w:asciiTheme="majorHAnsi" w:hAnsiTheme="majorHAnsi" w:cstheme="majorHAnsi"/>
          <w:color w:val="000000"/>
          <w:sz w:val="14"/>
          <w:szCs w:val="16"/>
        </w:rPr>
        <w:t xml:space="preserve">. Like the free-market reforms designed to produce ‘development’, IP deployed to incentivise innovation is yet another tool in the service of private profits. As this pandemic has shown, the reality of contemporary capitalism – including the IP regime that underpins it – is </w:t>
      </w:r>
      <w:r w:rsidRPr="00C2265F">
        <w:rPr>
          <w:rFonts w:asciiTheme="majorHAnsi" w:hAnsiTheme="majorHAnsi" w:cstheme="majorHAnsi"/>
          <w:sz w:val="14"/>
        </w:rPr>
        <w:t>competition among corporate giants driven by profit and not by human need. Th</w:t>
      </w:r>
      <w:r w:rsidRPr="00C2265F">
        <w:rPr>
          <w:rFonts w:asciiTheme="majorHAnsi" w:hAnsiTheme="majorHAnsi" w:cstheme="majorHAnsi"/>
          <w:color w:val="000000"/>
          <w:sz w:val="14"/>
          <w:szCs w:val="16"/>
        </w:rPr>
        <w:t>e needs of the poor weigh much less than the profits of big business and their home states. However, it is not all doom and gloom. Countries such as India, China and Russia have stepped up in the distribution of vaccines or what many call ‘</w:t>
      </w:r>
      <w:hyperlink r:id="rId45" w:history="1">
        <w:r w:rsidRPr="00C2265F">
          <w:rPr>
            <w:rStyle w:val="Hyperlink"/>
            <w:rFonts w:asciiTheme="majorHAnsi" w:hAnsiTheme="majorHAnsi" w:cstheme="majorHAnsi"/>
            <w:color w:val="1155CC"/>
            <w:sz w:val="14"/>
            <w:szCs w:val="16"/>
          </w:rPr>
          <w:t>vaccine diplomacy</w:t>
        </w:r>
      </w:hyperlink>
      <w:r w:rsidRPr="00C2265F">
        <w:rPr>
          <w:rFonts w:asciiTheme="majorHAnsi" w:hAnsiTheme="majorHAnsi" w:cstheme="majorHAnsi"/>
          <w:color w:val="000000"/>
          <w:sz w:val="14"/>
          <w:szCs w:val="16"/>
        </w:rPr>
        <w:t>.’ Further, Cuba’s vaccine candidate</w:t>
      </w:r>
      <w:hyperlink r:id="rId46"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Soberana 02</w:t>
        </w:r>
      </w:hyperlink>
      <w:r w:rsidRPr="00C2265F">
        <w:rPr>
          <w:rFonts w:asciiTheme="majorHAnsi" w:hAnsiTheme="majorHAnsi" w:cstheme="majorHAnsi"/>
          <w:color w:val="000000"/>
          <w:sz w:val="14"/>
          <w:szCs w:val="16"/>
        </w:rPr>
        <w:t>,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this pandemic provides an opportune moment to overhaul this dysfunctional global IP system. We need not wait for the next crisis to learn the lessons from this crisis.</w:t>
      </w:r>
    </w:p>
    <w:p w14:paraId="0C581CB7" w14:textId="77777777" w:rsidR="00D27D72" w:rsidRPr="00C2265F" w:rsidRDefault="00D27D72" w:rsidP="00D27D72">
      <w:pPr>
        <w:pStyle w:val="Heading4"/>
        <w:spacing w:line="240" w:lineRule="auto"/>
        <w:rPr>
          <w:rFonts w:asciiTheme="majorHAnsi" w:hAnsiTheme="majorHAnsi" w:cstheme="majorHAnsi"/>
        </w:rPr>
      </w:pPr>
      <w:r w:rsidRPr="00C2265F">
        <w:rPr>
          <w:rFonts w:asciiTheme="majorHAnsi" w:hAnsiTheme="majorHAnsi" w:cstheme="majorHAnsi"/>
        </w:rPr>
        <w:t>These systems of hierarchies reinforce dependence on developed countries– that’s key to legitimizing structural violence in the Global South</w:t>
      </w:r>
    </w:p>
    <w:p w14:paraId="2B525C5E" w14:textId="77777777" w:rsidR="00D27D72" w:rsidRPr="00C2265F" w:rsidRDefault="00D27D72" w:rsidP="00D27D72">
      <w:pPr>
        <w:spacing w:line="240" w:lineRule="auto"/>
        <w:rPr>
          <w:rFonts w:asciiTheme="majorHAnsi" w:hAnsiTheme="majorHAnsi" w:cstheme="majorHAnsi"/>
        </w:rPr>
      </w:pPr>
      <w:r w:rsidRPr="00C2265F">
        <w:rPr>
          <w:rStyle w:val="Style13ptBold"/>
          <w:rFonts w:asciiTheme="majorHAnsi" w:hAnsiTheme="majorHAnsi" w:cstheme="majorHAnsi"/>
        </w:rPr>
        <w:t>Sekalala et al 21</w:t>
      </w:r>
      <w:r w:rsidRPr="00C2265F">
        <w:rPr>
          <w:rFonts w:asciiTheme="majorHAnsi" w:hAnsiTheme="majorHAnsi" w:cstheme="majorHAnsi"/>
        </w:rPr>
        <w:t xml:space="preserve">(Professor in law school at the university in Warwick. “Decolonizing human rights: how intellectual property laws result in unequal access to the COVID-19 vaccine”, BMJ Global Health, July 2021, </w:t>
      </w:r>
      <w:hyperlink r:id="rId47" w:history="1">
        <w:r w:rsidRPr="00C2265F">
          <w:rPr>
            <w:rFonts w:asciiTheme="majorHAnsi" w:hAnsiTheme="majorHAnsi" w:cstheme="majorHAnsi"/>
          </w:rPr>
          <w:t xml:space="preserve"> https://www.ncbi.nlm.nih.gov/pmc/articles/PMC8277484//</w:t>
        </w:r>
      </w:hyperlink>
      <w:r w:rsidRPr="00C2265F">
        <w:rPr>
          <w:rFonts w:asciiTheme="majorHAnsi" w:hAnsiTheme="majorHAnsi" w:cstheme="majorHAnsi"/>
        </w:rPr>
        <w:t>)</w:t>
      </w:r>
    </w:p>
    <w:p w14:paraId="11AE4B5B" w14:textId="77777777" w:rsidR="00D27D72" w:rsidRPr="00C2265F" w:rsidRDefault="00D27D72" w:rsidP="00D27D72">
      <w:pPr>
        <w:spacing w:line="240" w:lineRule="auto"/>
        <w:rPr>
          <w:rFonts w:asciiTheme="majorHAnsi" w:hAnsiTheme="majorHAnsi" w:cstheme="majorHAnsi"/>
        </w:rPr>
      </w:pPr>
    </w:p>
    <w:p w14:paraId="668DA74A" w14:textId="77777777" w:rsidR="00D27D72" w:rsidRPr="00C2265F" w:rsidRDefault="00D27D72" w:rsidP="00D27D72">
      <w:pPr>
        <w:spacing w:line="240" w:lineRule="auto"/>
        <w:rPr>
          <w:rFonts w:asciiTheme="majorHAnsi" w:hAnsiTheme="majorHAnsi" w:cstheme="majorHAnsi"/>
          <w:sz w:val="14"/>
        </w:rPr>
      </w:pPr>
      <w:r w:rsidRPr="00C2265F">
        <w:rPr>
          <w:rFonts w:asciiTheme="majorHAnsi" w:hAnsiTheme="majorHAnsi" w:cstheme="majorHAnsi"/>
          <w:sz w:val="14"/>
        </w:rPr>
        <w:t>This prompts the obvious question: How is it that existing legal mechanisms, or at least the prevailing interpretations and understandings of them, have permitted and even enabled this inequity? International IP law embedded in international trade agreements allows pharmaceutical companies time-limited rights to prevent others from making, using or selling their patented invention without permission. Under the 1995 Agreement on Trade-Related Aspects of Intellectual Property Rights (TRIPS), which was included in the Uruguay Round of multilateral trade negotiation, pharmaceutical companies have at least 20 years from filing a patent to profit from their investments in developing, testing and upscaling pharmaceutical products throughout the world.</w:t>
      </w:r>
      <w:hyperlink r:id="rId48" w:anchor="ref-27" w:history="1">
        <w:r w:rsidRPr="00C2265F">
          <w:rPr>
            <w:rFonts w:asciiTheme="majorHAnsi" w:hAnsiTheme="majorHAnsi" w:cstheme="majorHAnsi"/>
            <w:sz w:val="14"/>
          </w:rPr>
          <w:t>27</w:t>
        </w:r>
      </w:hyperlink>
      <w:r w:rsidRPr="00C2265F">
        <w:rPr>
          <w:rFonts w:asciiTheme="majorHAnsi" w:hAnsiTheme="majorHAnsi" w:cstheme="majorHAnsi"/>
          <w:sz w:val="14"/>
        </w:rPr>
        <w:t xml:space="preserve"> This protection is given to pharmaceutical companies to incentivise them to engage in greater research and development for new drugs. However, there is evidence that challenges previous assumptions about the linkages between Research and Development spending and innovation for essential medicines.</w:t>
      </w:r>
      <w:hyperlink r:id="rId49" w:anchor="ref-28" w:history="1">
        <w:r w:rsidRPr="00C2265F">
          <w:rPr>
            <w:rFonts w:asciiTheme="majorHAnsi" w:hAnsiTheme="majorHAnsi" w:cstheme="majorHAnsi"/>
            <w:sz w:val="14"/>
          </w:rPr>
          <w:t>28</w:t>
        </w:r>
      </w:hyperlink>
      <w:r w:rsidRPr="00C2265F">
        <w:rPr>
          <w:rFonts w:asciiTheme="majorHAnsi" w:hAnsiTheme="majorHAnsi" w:cstheme="majorHAnsi"/>
          <w:sz w:val="14"/>
        </w:rPr>
        <w:t xml:space="preserve"> The current COVID-19 crisis has brought this into sharp focus, with projections that the global public sector had spent at least €93 billion on the development of COVID-19 vaccines and therapeutics—€85.6 billion of this on vaccines.</w:t>
      </w:r>
      <w:hyperlink r:id="rId50" w:anchor="ref-29" w:history="1">
        <w:r w:rsidRPr="00C2265F">
          <w:rPr>
            <w:rFonts w:asciiTheme="majorHAnsi" w:hAnsiTheme="majorHAnsi" w:cstheme="majorHAnsi"/>
            <w:sz w:val="14"/>
          </w:rPr>
          <w:t>29</w:t>
        </w:r>
      </w:hyperlink>
      <w:r w:rsidRPr="00C2265F">
        <w:rPr>
          <w:rFonts w:asciiTheme="majorHAnsi" w:hAnsiTheme="majorHAnsi" w:cstheme="majorHAnsi"/>
          <w:sz w:val="14"/>
        </w:rPr>
        <w:t xml:space="preserve"> Global IP rights, whether adopted in accordance with TRIPS, or subsequent bilateral and multilateral agreements, are part of a wider legal system which facilitates global neocolonialism. For instance, powerful actors such as the European Union (EU) and the USA have included TRIPS-plus provisions in bilateral and multilateral agreements. These agreements often force countries of the Global South to concede to more stringent patent protections in order to gain trade advantages and also to escape trade sanctions.</w:t>
      </w:r>
      <w:hyperlink r:id="rId51" w:anchor="ref-30" w:history="1">
        <w:r w:rsidRPr="00C2265F">
          <w:rPr>
            <w:rFonts w:asciiTheme="majorHAnsi" w:hAnsiTheme="majorHAnsi" w:cstheme="majorHAnsi"/>
            <w:sz w:val="14"/>
          </w:rPr>
          <w:t>30</w:t>
        </w:r>
      </w:hyperlink>
      <w:r w:rsidRPr="00C2265F">
        <w:rPr>
          <w:rFonts w:asciiTheme="majorHAnsi" w:hAnsiTheme="majorHAnsi" w:cstheme="majorHAnsi"/>
          <w:sz w:val="14"/>
        </w:rPr>
        <w:t xml:space="preserve"> In so doing, </w:t>
      </w:r>
      <w:r w:rsidRPr="00C2265F">
        <w:rPr>
          <w:rStyle w:val="Emphasis"/>
          <w:rFonts w:asciiTheme="majorHAnsi" w:hAnsiTheme="majorHAnsi" w:cstheme="majorHAnsi"/>
          <w:highlight w:val="cyan"/>
        </w:rPr>
        <w:t xml:space="preserve">IP law </w:t>
      </w:r>
      <w:r w:rsidRPr="00C2265F">
        <w:rPr>
          <w:rFonts w:asciiTheme="majorHAnsi" w:hAnsiTheme="majorHAnsi" w:cstheme="majorHAnsi"/>
          <w:sz w:val="14"/>
        </w:rPr>
        <w:t xml:space="preserve">commodifies medicines that are essential to human survival and well-being, and </w:t>
      </w:r>
      <w:r w:rsidRPr="00C2265F">
        <w:rPr>
          <w:rStyle w:val="Emphasis"/>
          <w:rFonts w:asciiTheme="majorHAnsi" w:hAnsiTheme="majorHAnsi" w:cstheme="majorHAnsi"/>
          <w:highlight w:val="cyan"/>
        </w:rPr>
        <w:t>sacrifices the lives and health of the poor and otherwise marginalised on the altar of corporate profitability</w:t>
      </w:r>
      <w:r w:rsidRPr="00C2265F">
        <w:rPr>
          <w:rFonts w:asciiTheme="majorHAnsi" w:hAnsiTheme="majorHAnsi" w:cstheme="majorHAnsi"/>
          <w:sz w:val="14"/>
        </w:rPr>
        <w:t>.</w:t>
      </w:r>
      <w:hyperlink r:id="rId52" w:anchor="ref-31" w:history="1">
        <w:r w:rsidRPr="00C2265F">
          <w:rPr>
            <w:rFonts w:asciiTheme="majorHAnsi" w:hAnsiTheme="majorHAnsi" w:cstheme="majorHAnsi"/>
            <w:sz w:val="14"/>
          </w:rPr>
          <w:t>31</w:t>
        </w:r>
      </w:hyperlink>
      <w:r w:rsidRPr="00C2265F">
        <w:rPr>
          <w:rFonts w:asciiTheme="majorHAnsi" w:hAnsiTheme="majorHAnsi" w:cstheme="majorHAnsi"/>
          <w:sz w:val="14"/>
        </w:rPr>
        <w:t xml:space="preserve"> Common interpretations and understandings of the international IP system are that healthcare goods and services derive their value from their tradability.</w:t>
      </w:r>
      <w:hyperlink r:id="rId53" w:anchor="ref-14" w:history="1">
        <w:r w:rsidRPr="00C2265F">
          <w:rPr>
            <w:rFonts w:asciiTheme="majorHAnsi" w:hAnsiTheme="majorHAnsi" w:cstheme="majorHAnsi"/>
            <w:sz w:val="14"/>
          </w:rPr>
          <w:t>14</w:t>
        </w:r>
      </w:hyperlink>
      <w:r w:rsidRPr="00C2265F">
        <w:rPr>
          <w:rFonts w:asciiTheme="majorHAnsi" w:hAnsiTheme="majorHAnsi" w:cstheme="majorHAnsi"/>
          <w:sz w:val="14"/>
        </w:rPr>
        <w:t xml:space="preserve"> (‘We use the term “public good” as it is used in global health to mean a good that should be available universally because of its critical importance to health, and not as the term is used in economics to mean a good that is both non-excludable and non-rivalrous.’)</w:t>
      </w:r>
      <w:hyperlink r:id="rId54" w:anchor="ref-14" w:history="1">
        <w:r w:rsidRPr="00C2265F">
          <w:rPr>
            <w:rFonts w:asciiTheme="majorHAnsi" w:hAnsiTheme="majorHAnsi" w:cstheme="majorHAnsi"/>
            <w:sz w:val="14"/>
          </w:rPr>
          <w:t>14 32</w:t>
        </w:r>
      </w:hyperlink>
      <w:r w:rsidRPr="00C2265F">
        <w:rPr>
          <w:rFonts w:asciiTheme="majorHAnsi" w:hAnsiTheme="majorHAnsi" w:cstheme="majorHAnsi"/>
          <w:sz w:val="14"/>
        </w:rPr>
        <w:t xml:space="preserve"> However, many, including critical Global South scholars, have questioned the prioritisation of property rights (including IP rights) over other rights (especially the rights to health, life and equal benefit from scientific progress) in a manner that is inconsistent with international human rights law.</w:t>
      </w:r>
      <w:hyperlink r:id="rId55" w:anchor="ref-31" w:history="1">
        <w:r w:rsidRPr="00C2265F">
          <w:rPr>
            <w:rFonts w:asciiTheme="majorHAnsi" w:hAnsiTheme="majorHAnsi" w:cstheme="majorHAnsi"/>
            <w:sz w:val="14"/>
          </w:rPr>
          <w:t>31</w:t>
        </w:r>
      </w:hyperlink>
      <w:r w:rsidRPr="00C2265F">
        <w:rPr>
          <w:rFonts w:asciiTheme="majorHAnsi" w:hAnsiTheme="majorHAnsi" w:cstheme="majorHAnsi"/>
          <w:sz w:val="14"/>
        </w:rPr>
        <w:t xml:space="preserve"> Many low-income countries have long been active in resisting the IP system as an unjust extension of a colonial trade system. At the height of the HIV pandemic, in which millions of people in the Global South were denied life-saving medicines, civil society treatment access campaigns galvanised states within the World Trade Organization (WTO) into agreeing to the Doha Declaration on TRIPS and Public Health.</w:t>
      </w:r>
      <w:hyperlink r:id="rId56" w:anchor="ref-33" w:history="1">
        <w:r w:rsidRPr="00C2265F">
          <w:rPr>
            <w:rFonts w:asciiTheme="majorHAnsi" w:hAnsiTheme="majorHAnsi" w:cstheme="majorHAnsi"/>
            <w:sz w:val="14"/>
          </w:rPr>
          <w:t>33</w:t>
        </w:r>
      </w:hyperlink>
      <w:r w:rsidRPr="00C2265F">
        <w:rPr>
          <w:rFonts w:asciiTheme="majorHAnsi" w:hAnsiTheme="majorHAnsi" w:cstheme="majorHAnsi"/>
          <w:sz w:val="14"/>
        </w:rPr>
        <w:t xml:space="preserve"> This WTO Declaration recognises human rights and allows states to use all of the ‘flexibilities’ within the TRIPS regime to protect public health, acknowledging the need for access to medicines in a public health emergency.</w:t>
      </w:r>
      <w:hyperlink r:id="rId57" w:anchor="ref-34" w:history="1">
        <w:r w:rsidRPr="00C2265F">
          <w:rPr>
            <w:rFonts w:asciiTheme="majorHAnsi" w:hAnsiTheme="majorHAnsi" w:cstheme="majorHAnsi"/>
            <w:sz w:val="14"/>
          </w:rPr>
          <w:t>34</w:t>
        </w:r>
      </w:hyperlink>
      <w:r w:rsidRPr="00C2265F">
        <w:rPr>
          <w:rFonts w:asciiTheme="majorHAnsi" w:hAnsiTheme="majorHAnsi" w:cstheme="majorHAnsi"/>
          <w:sz w:val="14"/>
        </w:rPr>
        <w:t xml:space="preserve"> However, this international consensus on IP has always been strongly contested by pharmaceutical companies and their host governments, predominantly in the Global North. This remarkably strong resistance to employing TRIPS flexibilities has continued in the current COVID-19 crisis, as the attempts of countries largely from the Global South to try to obtain a TRIPS waiver to increase their supply of vaccines for COVID-19 have been unsuccessful. Although the USA has recently supported a watered-down version of a TRIPS waiver, it remains far from certain whether other states in the Global North will support this prioritisation of health over IP rights, or whether this would be sufficient, as we discuss in the section on flexibilities below. </w:t>
      </w:r>
      <w:r w:rsidRPr="00C2265F">
        <w:rPr>
          <w:rStyle w:val="Emphasis"/>
          <w:rFonts w:asciiTheme="majorHAnsi" w:hAnsiTheme="majorHAnsi" w:cstheme="majorHAnsi"/>
          <w:highlight w:val="cyan"/>
        </w:rPr>
        <w:t>Rather than allowing for equitable vaccine access</w:t>
      </w:r>
      <w:r w:rsidRPr="00C2265F">
        <w:rPr>
          <w:rFonts w:asciiTheme="majorHAnsi" w:hAnsiTheme="majorHAnsi" w:cstheme="majorHAnsi"/>
          <w:sz w:val="14"/>
        </w:rPr>
        <w:t xml:space="preserve"> as a human right for all people everywhere, </w:t>
      </w:r>
      <w:r w:rsidRPr="00C2265F">
        <w:rPr>
          <w:rStyle w:val="Emphasis"/>
          <w:rFonts w:asciiTheme="majorHAnsi" w:hAnsiTheme="majorHAnsi" w:cstheme="majorHAnsi"/>
          <w:highlight w:val="cyan"/>
        </w:rPr>
        <w:t xml:space="preserve">states </w:t>
      </w:r>
      <w:r w:rsidRPr="00C2265F">
        <w:rPr>
          <w:rFonts w:asciiTheme="majorHAnsi" w:hAnsiTheme="majorHAnsi" w:cstheme="majorHAnsi"/>
          <w:sz w:val="14"/>
        </w:rPr>
        <w:t>have instead</w:t>
      </w:r>
      <w:r w:rsidRPr="00C2265F">
        <w:rPr>
          <w:rStyle w:val="Emphasis"/>
          <w:rFonts w:asciiTheme="majorHAnsi" w:hAnsiTheme="majorHAnsi" w:cstheme="majorHAnsi"/>
          <w:highlight w:val="cyan"/>
        </w:rPr>
        <w:t xml:space="preserve"> turned to a charitable donation and market purchase scheme</w:t>
      </w:r>
      <w:r w:rsidRPr="00C2265F">
        <w:rPr>
          <w:rFonts w:asciiTheme="majorHAnsi" w:hAnsiTheme="majorHAnsi" w:cstheme="majorHAnsi"/>
          <w:sz w:val="14"/>
        </w:rPr>
        <w:t xml:space="preserve"> through the COVAX initiative</w:t>
      </w:r>
      <w:r w:rsidRPr="00C2265F">
        <w:rPr>
          <w:rStyle w:val="Emphasis"/>
          <w:rFonts w:asciiTheme="majorHAnsi" w:hAnsiTheme="majorHAnsi" w:cstheme="majorHAnsi"/>
          <w:highlight w:val="cyan"/>
        </w:rPr>
        <w:t xml:space="preserve">. This </w:t>
      </w:r>
      <w:r w:rsidRPr="00C2265F">
        <w:rPr>
          <w:rFonts w:asciiTheme="majorHAnsi" w:hAnsiTheme="majorHAnsi" w:cstheme="majorHAnsi"/>
          <w:sz w:val="14"/>
        </w:rPr>
        <w:t xml:space="preserve">type of model, which focuses on charity and not rights, </w:t>
      </w:r>
      <w:r w:rsidRPr="00C2265F">
        <w:rPr>
          <w:rStyle w:val="Emphasis"/>
          <w:rFonts w:asciiTheme="majorHAnsi" w:hAnsiTheme="majorHAnsi" w:cstheme="majorHAnsi"/>
          <w:highlight w:val="cyan"/>
        </w:rPr>
        <w:t>is consistent with exactly the kind of understandings</w:t>
      </w:r>
      <w:r w:rsidRPr="00C2265F">
        <w:rPr>
          <w:rFonts w:asciiTheme="majorHAnsi" w:hAnsiTheme="majorHAnsi" w:cstheme="majorHAnsi"/>
          <w:sz w:val="14"/>
        </w:rPr>
        <w:t xml:space="preserve"> of human rights and public health </w:t>
      </w:r>
      <w:r w:rsidRPr="00C2265F">
        <w:rPr>
          <w:rStyle w:val="Emphasis"/>
          <w:rFonts w:asciiTheme="majorHAnsi" w:hAnsiTheme="majorHAnsi" w:cstheme="majorHAnsi"/>
          <w:highlight w:val="cyan"/>
        </w:rPr>
        <w:t>that are in need of decolonisation</w:t>
      </w:r>
      <w:r w:rsidRPr="00C2265F">
        <w:rPr>
          <w:rFonts w:asciiTheme="majorHAnsi" w:hAnsiTheme="majorHAnsi" w:cstheme="majorHAnsi"/>
          <w:sz w:val="14"/>
        </w:rPr>
        <w:t>. While there have been public consensus statements issued by the Human Rights Council, in which states have agreed that all states have the right to access vaccines and the right to use TRIPS flexibilities, this statement reflects a disappointing failure to acknowledge any corresponding state obligations to employ such flexibilities.</w:t>
      </w:r>
      <w:hyperlink r:id="rId58" w:anchor="ref-35" w:history="1">
        <w:r w:rsidRPr="00C2265F">
          <w:rPr>
            <w:rFonts w:asciiTheme="majorHAnsi" w:hAnsiTheme="majorHAnsi" w:cstheme="majorHAnsi"/>
            <w:sz w:val="14"/>
          </w:rPr>
          <w:t>35</w:t>
        </w:r>
      </w:hyperlink>
      <w:r w:rsidRPr="00C2265F">
        <w:rPr>
          <w:rFonts w:asciiTheme="majorHAnsi" w:hAnsiTheme="majorHAnsi" w:cstheme="majorHAnsi"/>
          <w:sz w:val="14"/>
        </w:rPr>
        <w:t xml:space="preserve"> This has allowed count</w:t>
      </w:r>
      <w:r w:rsidRPr="00C2265F">
        <w:rPr>
          <w:rFonts w:asciiTheme="majorHAnsi" w:hAnsiTheme="majorHAnsi" w:cstheme="majorHAnsi"/>
          <w:sz w:val="14"/>
        </w:rPr>
        <w:lastRenderedPageBreak/>
        <w: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 Although countries from the Global South have the option of engaging TRIPS flexibilities in the absence of a general waiver, they often do not do so because the process of using these flexibilities is often stacked against them, reproducing neocolonial dynamics. For instance, TRIPS allows states with limited manufacturing capacity to waive a patent for a limited duration so as to import essential medicines through a compulsory licence. However, in practice, this process is lengthy and complex, as it relies on ensuring that both the importing and exporting countries have enacted local laws that permit them to use TRIPS flexibilities. Further, the importing country needs to negotiate with the pharmaceutical company in order to establish a fair price, which is always tricky, but made significantly more difficult in a crisis. To date, this process has been used only once, when Rwanda obtained access to generic antiretrovirals through an importation agreement with the Canadian company Apotex. However, even in that context, although Rwanda notified the WTO Council of its intention to use the mechanism in July 2007, it took 15 months before it could import its first batch of antiretrovirals. Despite its strong support, the manufacturer Apotex felt that the process was too cumbersome to use again.</w:t>
      </w:r>
      <w:hyperlink r:id="rId59" w:anchor="ref-36" w:history="1">
        <w:r w:rsidRPr="00C2265F">
          <w:rPr>
            <w:rFonts w:asciiTheme="majorHAnsi" w:hAnsiTheme="majorHAnsi" w:cstheme="majorHAnsi"/>
            <w:sz w:val="14"/>
          </w:rPr>
          <w:t>36</w:t>
        </w:r>
      </w:hyperlink>
      <w:r w:rsidRPr="00C2265F">
        <w:rPr>
          <w:rFonts w:asciiTheme="majorHAnsi" w:hAnsiTheme="majorHAnsi" w:cstheme="majorHAnsi"/>
          <w:sz w:val="14"/>
        </w:rPr>
        <w:t xml:space="preserve"> This complexity has been heightened during the COVID-19 crisis due to the speed at which vaccines were manufactured, which has created a lack of transparency around the patent process.</w:t>
      </w:r>
      <w:hyperlink r:id="rId60" w:anchor="ref-37" w:history="1">
        <w:r w:rsidRPr="00C2265F">
          <w:rPr>
            <w:rFonts w:asciiTheme="majorHAnsi" w:hAnsiTheme="majorHAnsi" w:cstheme="majorHAnsi"/>
            <w:sz w:val="14"/>
          </w:rPr>
          <w:t>37</w:t>
        </w:r>
      </w:hyperlink>
      <w:r w:rsidRPr="00C2265F">
        <w:rPr>
          <w:rFonts w:asciiTheme="majorHAnsi" w:hAnsiTheme="majorHAnsi" w:cstheme="majorHAnsi"/>
          <w:sz w:val="14"/>
        </w:rPr>
        <w:t xml:space="preserve"> Thus, the Bolivian government, which is seeking to use TRIPS flexibilities through compulsory licences, recognises in their application that there is a lack of clarity around the exact extent of product and process patents for any of the existing COVID-19 vaccines due to inadequate information about manufacturing or regulatory processes in different countries.</w:t>
      </w:r>
      <w:hyperlink r:id="rId61" w:anchor="ref-38" w:history="1">
        <w:r w:rsidRPr="00C2265F">
          <w:rPr>
            <w:rFonts w:asciiTheme="majorHAnsi" w:hAnsiTheme="majorHAnsi" w:cstheme="majorHAnsi"/>
            <w:sz w:val="14"/>
          </w:rPr>
          <w:t>38</w:t>
        </w:r>
      </w:hyperlink>
      <w:r w:rsidRPr="00C2265F">
        <w:rPr>
          <w:rFonts w:asciiTheme="majorHAnsi" w:hAnsiTheme="majorHAnsi" w:cstheme="majorHAnsi"/>
          <w:sz w:val="14"/>
        </w:rPr>
        <w:t xml:space="preserve"> Additionally, many countries that have manufacturing capacity, such as those in the EU, have not sought to support countries in the Global South that want to use these flexibilities. In sum, cumbersome rules, political and economic pressures and a lack of transparency conspire to enable the Intellectual Property Regime (IPR) system to sustain and deepen global health inequities. The current global distribution of COVID-19 vaccines is largely dictated by power disparities and inequities in financial and other resources, with predominantly high-income countries contracting bilaterally with individual pharmaceutical companies (many in their own countries) for specific vaccines, leaving countries from the Global South facing inequitable vaccine access. Bilateral deals between states and pharmaceutical companies, whether completed by Global North or Global South states, significantly compromise the effectiveness and equity of the COVAX initiative, limited as it already is by the coercive influence, vested interests and participation of pharmaceutical companies and their host nations. The African Union, for example, endorsed the TRIPS waiver to relax WTO rules so that LMICs could create their own COVID-19 vaccines, but this collective effort across African countries faced resistance from Global North countries and pharmaceutical companies. The IP system appears to have pushed countries in the Global South that may prefer not to be dependent on the charitable model of the COVAX scheme to join high-income countries in engaging directly with manufacturers to purchase COVID-19 vaccines. This has included African countries, despite the African Union’s criticism of the inequities resulting from IP law protections. This process has reproduced colonially entrenched power dynamics, in which poorer countries lack the bargaining power to obtain competitive rates and, consequently, typically end up paying far more than the wealthier, developed countries. More broadly, countries in the Global South are pressured into participating in global systems of trade that result in the exploitation of their own populations by unjust global economic systems and IP laws.</w:t>
      </w:r>
      <w:hyperlink r:id="rId62" w:anchor="ref-39" w:history="1">
        <w:r w:rsidRPr="00C2265F">
          <w:rPr>
            <w:rFonts w:asciiTheme="majorHAnsi" w:hAnsiTheme="majorHAnsi" w:cstheme="majorHAnsi"/>
            <w:sz w:val="14"/>
          </w:rPr>
          <w:t>39</w:t>
        </w:r>
      </w:hyperlink>
      <w:r w:rsidRPr="00C2265F">
        <w:rPr>
          <w:rFonts w:asciiTheme="majorHAnsi" w:hAnsiTheme="majorHAnsi" w:cstheme="majorHAnsi"/>
          <w:sz w:val="14"/>
        </w:rPr>
        <w:t xml:space="preserve"> The high cost of vaccines for countries from the Global South constitutes a large proportion of their health expenditure, and this comes at the expense of other health priorities. In many cases, the only way in which Global South countries can purchase vaccines is to move themselves further into debt. Given the detrimental neocolonial implications of debt, with a long history of loan conditionalities through structural adjustment programmes, increasing debt to service health needs contributes to the worsening of inequalities between the Global North and Global South.</w:t>
      </w:r>
      <w:hyperlink r:id="rId63" w:anchor="ref-40" w:history="1">
        <w:r w:rsidRPr="00C2265F">
          <w:rPr>
            <w:rFonts w:asciiTheme="majorHAnsi" w:hAnsiTheme="majorHAnsi" w:cstheme="majorHAnsi"/>
            <w:sz w:val="14"/>
          </w:rPr>
          <w:t>40</w:t>
        </w:r>
      </w:hyperlink>
      <w:r w:rsidRPr="00C2265F">
        <w:rPr>
          <w:rFonts w:asciiTheme="majorHAnsi" w:hAnsiTheme="majorHAnsi" w:cstheme="majorHAnsi"/>
          <w:sz w:val="14"/>
        </w:rPr>
        <w:t xml:space="preserve"> These programmes may increase debt and undermine development in ways that limit the realisation of the right to health.</w:t>
      </w:r>
      <w:hyperlink r:id="rId64" w:anchor="ref-41" w:history="1">
        <w:r w:rsidRPr="00C2265F">
          <w:rPr>
            <w:rFonts w:asciiTheme="majorHAnsi" w:hAnsiTheme="majorHAnsi" w:cstheme="majorHAnsi"/>
            <w:sz w:val="14"/>
          </w:rPr>
          <w:t>41</w:t>
        </w:r>
      </w:hyperlink>
      <w:r w:rsidRPr="00C2265F">
        <w:rPr>
          <w:rFonts w:asciiTheme="majorHAnsi" w:hAnsiTheme="majorHAnsi" w:cstheme="majorHAnsi"/>
          <w:sz w:val="14"/>
        </w:rPr>
        <w:t xml:space="preserve"> The World Bank has set aside US$12 billion and has already disbursed loans of US$500 million for vaccines in low-income and middle-income nations;</w:t>
      </w:r>
      <w:hyperlink r:id="rId65" w:anchor="ref-42" w:history="1">
        <w:r w:rsidRPr="00C2265F">
          <w:rPr>
            <w:rFonts w:asciiTheme="majorHAnsi" w:hAnsiTheme="majorHAnsi" w:cstheme="majorHAnsi"/>
            <w:sz w:val="14"/>
          </w:rPr>
          <w:t>42</w:t>
        </w:r>
      </w:hyperlink>
      <w:r w:rsidRPr="00C2265F">
        <w:rPr>
          <w:rFonts w:asciiTheme="majorHAnsi" w:hAnsiTheme="majorHAnsi" w:cstheme="majorHAnsi"/>
          <w:sz w:val="14"/>
        </w:rPr>
        <w:t xml:space="preserve"> poorer nations, instead of servicing already depleted health systems, are forced to divert additional funds to servicing debt.</w:t>
      </w:r>
    </w:p>
    <w:p w14:paraId="6357BBCA" w14:textId="77777777" w:rsidR="00D27D72" w:rsidRPr="00C2265F" w:rsidRDefault="00D27D72" w:rsidP="00D27D72">
      <w:pPr>
        <w:spacing w:line="240" w:lineRule="auto"/>
        <w:rPr>
          <w:rFonts w:asciiTheme="majorHAnsi" w:hAnsiTheme="majorHAnsi" w:cstheme="majorHAnsi"/>
        </w:rPr>
      </w:pPr>
    </w:p>
    <w:p w14:paraId="37CC2287" w14:textId="77777777" w:rsidR="00D27D72" w:rsidRPr="00C2265F" w:rsidRDefault="00D27D72" w:rsidP="00D27D72">
      <w:pPr>
        <w:pStyle w:val="Heading4"/>
        <w:spacing w:line="240" w:lineRule="auto"/>
        <w:rPr>
          <w:rFonts w:asciiTheme="majorHAnsi" w:hAnsiTheme="majorHAnsi" w:cstheme="majorHAnsi"/>
        </w:rPr>
      </w:pPr>
      <w:r w:rsidRPr="00C2265F">
        <w:rPr>
          <w:rFonts w:asciiTheme="majorHAnsi" w:hAnsiTheme="majorHAnsi" w:cstheme="majorHAnsi"/>
        </w:rPr>
        <w:t>Any approach that doesn’t reject these structures legitimizes them, new understandings are key</w:t>
      </w:r>
    </w:p>
    <w:p w14:paraId="2D556F55" w14:textId="77777777" w:rsidR="00D27D72" w:rsidRPr="00C2265F" w:rsidRDefault="00D27D72" w:rsidP="00D27D72">
      <w:pPr>
        <w:spacing w:line="240" w:lineRule="auto"/>
        <w:rPr>
          <w:rStyle w:val="Style13ptBold"/>
          <w:rFonts w:asciiTheme="majorHAnsi" w:hAnsiTheme="majorHAnsi" w:cstheme="majorHAnsi"/>
          <w:b w:val="0"/>
        </w:rPr>
      </w:pPr>
      <w:r w:rsidRPr="00C2265F">
        <w:rPr>
          <w:rStyle w:val="Style13ptBold"/>
          <w:rFonts w:asciiTheme="majorHAnsi" w:hAnsiTheme="majorHAnsi" w:cstheme="majorHAnsi"/>
        </w:rPr>
        <w:t xml:space="preserve">Waitzkin &amp; Jasso-Aguilar 15 </w:t>
      </w:r>
      <w:r w:rsidRPr="00C2265F">
        <w:rPr>
          <w:rStyle w:val="Style13ptBold"/>
          <w:rFonts w:asciiTheme="majorHAnsi" w:hAnsiTheme="majorHAnsi" w:cstheme="majorHAnsi"/>
          <w:sz w:val="20"/>
          <w:szCs w:val="20"/>
        </w:rPr>
        <w:t xml:space="preserve">(Howard, distinguished professor emeritus of sociology at the University of New Mexico and adjunct professor of Internal Medicine at the University of Illinois, and Rebecca, instructor of sociology at the University of New Mexico. “Imperialism’s Health Component”, Monthly Review, Volume 67, Issue 3, July-August 2015, </w:t>
      </w:r>
      <w:hyperlink r:id="rId66" w:history="1">
        <w:r w:rsidRPr="00C2265F">
          <w:rPr>
            <w:rFonts w:asciiTheme="majorHAnsi" w:hAnsiTheme="majorHAnsi" w:cstheme="majorHAnsi"/>
            <w:sz w:val="20"/>
            <w:szCs w:val="20"/>
          </w:rPr>
          <w:t>http://monthlyreview.org/2015/07/01/imperialisms-health-component/</w:t>
        </w:r>
      </w:hyperlink>
      <w:r w:rsidRPr="00C2265F">
        <w:rPr>
          <w:rStyle w:val="Style13ptBold"/>
          <w:rFonts w:asciiTheme="majorHAnsi" w:hAnsiTheme="majorHAnsi" w:cstheme="majorHAnsi"/>
          <w:sz w:val="20"/>
          <w:szCs w:val="20"/>
        </w:rPr>
        <w:t xml:space="preserve">) // IS </w:t>
      </w:r>
    </w:p>
    <w:p w14:paraId="419CE4FF" w14:textId="77777777" w:rsidR="00D27D72" w:rsidRPr="00C2265F" w:rsidRDefault="00D27D72" w:rsidP="00D27D72">
      <w:pPr>
        <w:spacing w:line="240" w:lineRule="auto"/>
        <w:rPr>
          <w:rFonts w:asciiTheme="majorHAnsi" w:hAnsiTheme="majorHAnsi" w:cstheme="majorHAnsi"/>
          <w:sz w:val="16"/>
        </w:rPr>
      </w:pPr>
      <w:r w:rsidRPr="00C2265F">
        <w:rPr>
          <w:rFonts w:asciiTheme="majorHAnsi" w:hAnsiTheme="majorHAnsi" w:cstheme="majorHAnsi"/>
          <w:sz w:val="16"/>
        </w:rPr>
        <w:t xml:space="preserve">The Report emphasized its central theme at the beginning: “Improving the health and longevity of the poor is, in one sense, an end in itself, a fundamental goal of economic development. But it is also a means to achieving the other development goals relating to poverty reduction.”26 Therefore the goal of improving health conditions of the poor became a key element of economic development strategies. From this viewpoint, reducing the burden of the endemic infections that plagued the poorest countries—AIDS, tuberculosis, and malaria—would increase workforce productivity and facilitate investment. </w:t>
      </w:r>
      <w:r w:rsidRPr="00C2265F">
        <w:rPr>
          <w:rStyle w:val="Emphasis"/>
          <w:rFonts w:asciiTheme="majorHAnsi" w:hAnsiTheme="majorHAnsi" w:cstheme="majorHAnsi"/>
          <w:highlight w:val="cyan"/>
        </w:rPr>
        <w:t>A policy emphasis on “investing in health</w:t>
      </w:r>
      <w:r w:rsidRPr="00C2265F">
        <w:rPr>
          <w:rFonts w:asciiTheme="majorHAnsi" w:hAnsiTheme="majorHAnsi" w:cstheme="majorHAnsi"/>
          <w:sz w:val="16"/>
        </w:rPr>
        <w:t xml:space="preserve">” (the Report‘s subtitle) echoed the influential and controversial World Development Report, Investing in Health, published in 1993 by the World Bank.27 The terminology of the title </w:t>
      </w:r>
      <w:r w:rsidRPr="00C2265F">
        <w:rPr>
          <w:rStyle w:val="Emphasis"/>
          <w:rFonts w:asciiTheme="majorHAnsi" w:hAnsiTheme="majorHAnsi" w:cstheme="majorHAnsi"/>
          <w:highlight w:val="cyan"/>
        </w:rPr>
        <w:t>conveyed a double meaning—investing in health to improve health and productivity; and investing capital as a route to private profit in the health sector.</w:t>
      </w:r>
      <w:r w:rsidRPr="00C2265F">
        <w:rPr>
          <w:rFonts w:asciiTheme="majorHAnsi" w:hAnsiTheme="majorHAnsi" w:cstheme="majorHAnsi"/>
          <w:sz w:val="16"/>
        </w:rPr>
        <w:t xml:space="preserve"> These two meanings of investment, complementary but distinct, pervaded the macroeconomic Report. As Jeffrey Sachs, the Commission’s chair (an economist previously known for “shock therapy” in the implementation of neoliberal policies of public-sector cutbacks in Bolivia and Poland), stated in an address about the Report‘s public health implications at the American Public Health Association’s annual meeting in 2001, “What investor would invest his capital in a malarial country?”28 The Ebola epidemic epitomizes the failures of WHO’s leadership and the vertically oriented policies of the past. From its underfunded circumstances and dependency on the World Bank and Gates Foundation, WHO mounted a delayed and hopelessly inadequate response to the epidemic. As usual, a race for the magic bullet emerged, with predictable financial bonanzas for the pharmaceutical industry. But because no effective vaccine or treatment of Ebola yet exists, an infrastructure of clinics and hospitals must provide supportive services like hydration and blood products, as well as educational efforts and simple supplies such as adequate gloves and materials to block transmission of the virus. Such an infrastructure, nonexistent in West Africa largely due to failure of past public health policies, wou</w:t>
      </w:r>
      <w:r w:rsidRPr="00C2265F">
        <w:rPr>
          <w:rFonts w:asciiTheme="majorHAnsi" w:hAnsiTheme="majorHAnsi" w:cstheme="majorHAnsi"/>
          <w:sz w:val="16"/>
        </w:rPr>
        <w:lastRenderedPageBreak/>
        <w:t>ld prove feasible if the powers that be would recognize the practical benefits of a horizontal approach to the development of public health infrastructure. But that approach contradicts a long tradition of top-down vertical policies that have nurtured the political and economic foundations of empire. But that age is ending. Conditions during the twenty-first century have changed to such an extent that a vision of a world without imperialism has become part of an imaginable future. In struggles throughout the world, especially in Latin America, a new consciousness rejects the inevitability of imperial power. This new consciousness also fosters a vision of medicine and public health constructed around principles of justice, not capital accumulation. Such scenarios convey a picture very different from that of the historical relation between imperialism and health—a picture that shows a diminishing tolerance among the world’s peoples for the public health policies of imperialism and a growing demand for public health systems grounded in solidarity rather than profitability and commodification.</w:t>
      </w:r>
    </w:p>
    <w:p w14:paraId="3B09F1AA" w14:textId="77777777" w:rsidR="00D27D72" w:rsidRPr="00C2265F" w:rsidRDefault="00D27D72" w:rsidP="00D27D72">
      <w:pPr>
        <w:spacing w:line="240" w:lineRule="auto"/>
        <w:rPr>
          <w:rFonts w:asciiTheme="majorHAnsi" w:hAnsiTheme="majorHAnsi" w:cstheme="majorHAnsi"/>
          <w:sz w:val="16"/>
        </w:rPr>
      </w:pPr>
    </w:p>
    <w:p w14:paraId="0788D73C" w14:textId="77777777" w:rsidR="00D27D72" w:rsidRPr="00C2265F" w:rsidRDefault="00D27D72" w:rsidP="00D27D72">
      <w:pPr>
        <w:pStyle w:val="Heading2"/>
        <w:spacing w:line="240" w:lineRule="auto"/>
        <w:rPr>
          <w:rFonts w:asciiTheme="majorHAnsi" w:hAnsiTheme="majorHAnsi" w:cstheme="majorHAnsi"/>
        </w:rPr>
      </w:pPr>
      <w:r w:rsidRPr="00C2265F">
        <w:rPr>
          <w:rFonts w:asciiTheme="majorHAnsi" w:hAnsiTheme="majorHAnsi" w:cstheme="majorHAnsi"/>
        </w:rPr>
        <w:t>Advantage Two is Contraception</w:t>
      </w:r>
    </w:p>
    <w:p w14:paraId="27B5CF6C" w14:textId="77777777" w:rsidR="00D27D72" w:rsidRPr="00C2265F" w:rsidRDefault="00D27D72" w:rsidP="00D27D72">
      <w:pPr>
        <w:pStyle w:val="Heading4"/>
        <w:spacing w:line="240" w:lineRule="auto"/>
        <w:rPr>
          <w:rFonts w:asciiTheme="majorHAnsi" w:hAnsiTheme="majorHAnsi" w:cstheme="majorHAnsi"/>
        </w:rPr>
      </w:pPr>
      <w:r w:rsidRPr="00C2265F">
        <w:rPr>
          <w:rFonts w:asciiTheme="majorHAnsi" w:hAnsiTheme="majorHAnsi" w:cstheme="majorHAnsi"/>
        </w:rPr>
        <w:t>IP allows for misogynistic power structures to replicate through denial of access to contraception</w:t>
      </w:r>
    </w:p>
    <w:p w14:paraId="04E325AC" w14:textId="77777777" w:rsidR="00D27D72" w:rsidRPr="00C2265F" w:rsidRDefault="00D27D72" w:rsidP="00D27D72">
      <w:pPr>
        <w:spacing w:line="240" w:lineRule="auto"/>
        <w:rPr>
          <w:rFonts w:asciiTheme="majorHAnsi" w:hAnsiTheme="majorHAnsi" w:cstheme="majorHAnsi"/>
          <w:sz w:val="16"/>
        </w:rPr>
      </w:pPr>
      <w:r w:rsidRPr="00C2265F">
        <w:rPr>
          <w:rStyle w:val="Style13ptBold"/>
          <w:rFonts w:asciiTheme="majorHAnsi" w:hAnsiTheme="majorHAnsi" w:cstheme="majorHAnsi"/>
        </w:rPr>
        <w:t>Allen 1</w:t>
      </w:r>
      <w:r w:rsidRPr="00C2265F">
        <w:rPr>
          <w:rFonts w:asciiTheme="majorHAnsi" w:hAnsiTheme="majorHAnsi" w:cstheme="majorHAnsi"/>
          <w:sz w:val="16"/>
        </w:rPr>
        <w:t xml:space="preserve">: Allen, Scott A. [Indiana University Maurer School of Law] “Patents Fettering Reproductive Rights” </w:t>
      </w:r>
      <w:r w:rsidRPr="00C2265F">
        <w:rPr>
          <w:rFonts w:asciiTheme="majorHAnsi" w:hAnsiTheme="majorHAnsi" w:cstheme="majorHAnsi"/>
          <w:i/>
          <w:iCs/>
          <w:sz w:val="16"/>
        </w:rPr>
        <w:t xml:space="preserve">Indiana Law Journal, </w:t>
      </w:r>
      <w:r w:rsidRPr="00C2265F">
        <w:rPr>
          <w:rFonts w:asciiTheme="majorHAnsi" w:hAnsiTheme="majorHAnsi" w:cstheme="majorHAnsi"/>
          <w:sz w:val="16"/>
        </w:rPr>
        <w:t xml:space="preserve">2012. </w:t>
      </w:r>
      <w:hyperlink r:id="rId67" w:history="1">
        <w:r w:rsidRPr="00C2265F">
          <w:rPr>
            <w:rStyle w:val="Hyperlink"/>
            <w:rFonts w:asciiTheme="majorHAnsi" w:hAnsiTheme="majorHAnsi" w:cstheme="majorHAnsi"/>
            <w:sz w:val="16"/>
          </w:rPr>
          <w:t>https://www.repository.law.indiana.edu/cgi/viewcontent.cgi?article=3004&amp;context=ilj</w:t>
        </w:r>
      </w:hyperlink>
      <w:r w:rsidRPr="00C2265F">
        <w:rPr>
          <w:rFonts w:asciiTheme="majorHAnsi" w:hAnsiTheme="majorHAnsi" w:cstheme="majorHAnsi"/>
          <w:sz w:val="16"/>
        </w:rPr>
        <w:t xml:space="preserve"> JP. </w:t>
      </w:r>
    </w:p>
    <w:p w14:paraId="1928FD3F" w14:textId="77777777" w:rsidR="00D27D72" w:rsidRPr="00C2265F" w:rsidRDefault="00D27D72" w:rsidP="00D27D72">
      <w:pPr>
        <w:spacing w:line="240" w:lineRule="auto"/>
        <w:rPr>
          <w:rFonts w:asciiTheme="majorHAnsi" w:hAnsiTheme="majorHAnsi" w:cstheme="majorHAnsi"/>
          <w:sz w:val="16"/>
        </w:rPr>
      </w:pPr>
    </w:p>
    <w:p w14:paraId="5488117C" w14:textId="77777777" w:rsidR="00D27D72" w:rsidRPr="00C2265F" w:rsidRDefault="00D27D72" w:rsidP="00D27D72">
      <w:pPr>
        <w:spacing w:line="240" w:lineRule="auto"/>
        <w:jc w:val="both"/>
        <w:rPr>
          <w:rFonts w:asciiTheme="majorHAnsi" w:hAnsiTheme="majorHAnsi" w:cstheme="majorHAnsi"/>
          <w:sz w:val="16"/>
        </w:rPr>
      </w:pPr>
      <w:r w:rsidRPr="00C2265F">
        <w:rPr>
          <w:rFonts w:asciiTheme="majorHAnsi" w:hAnsiTheme="majorHAnsi" w:cstheme="majorHAnsi"/>
          <w:sz w:val="16"/>
        </w:rPr>
        <w:t>Because these patentable reproductive inventions have enabled reproductive choice and are often catalysts for reproductive rights,</w:t>
      </w:r>
      <w:r w:rsidRPr="00C2265F">
        <w:rPr>
          <w:rStyle w:val="Emphasis"/>
          <w:rFonts w:asciiTheme="majorHAnsi" w:hAnsiTheme="majorHAnsi" w:cstheme="majorHAnsi"/>
          <w:highlight w:val="cyan"/>
        </w:rPr>
        <w:t xml:space="preserve"> opposition to reproductive autonomy has translated into opposition to specific technologies</w:t>
      </w:r>
      <w:r w:rsidRPr="00C2265F">
        <w:rPr>
          <w:rFonts w:asciiTheme="majorHAnsi" w:hAnsiTheme="majorHAnsi" w:cstheme="majorHAnsi"/>
          <w:sz w:val="16"/>
        </w:rPr>
        <w:t>. In turn, opposition has slowly begun to find its way into the patent laws that provide limited monopolies on reproductive inventions. Unlike inventions of antiquity, the advanced technology that now constitutes patent-eligible subject matter has the potential to tread on deeply moral, religious, and political ideologies. One commentator has noted that “[a]s human existence becomes increasingly embedded in technology, the impact of traditionally patentable subject matter upon the exercise of individual liberties grows.”9 There is no area more fundamental to human existence than that of reproduction—an area that has recently experienced extraordinary technological advances. For example, in the last several decades,</w:t>
      </w:r>
      <w:r w:rsidRPr="00C2265F">
        <w:rPr>
          <w:rStyle w:val="Emphasis"/>
          <w:rFonts w:asciiTheme="majorHAnsi" w:hAnsiTheme="majorHAnsi" w:cstheme="majorHAnsi"/>
          <w:highlight w:val="cyan"/>
        </w:rPr>
        <w:t xml:space="preserve"> patents have been issued on technologies ranging from abortive methods, pharmaceuticals</w:t>
      </w:r>
      <w:r w:rsidRPr="00C2265F">
        <w:rPr>
          <w:rFonts w:asciiTheme="majorHAnsi" w:hAnsiTheme="majorHAnsi" w:cstheme="majorHAnsi"/>
          <w:sz w:val="16"/>
        </w:rPr>
        <w:t xml:space="preserve">, and instruments, to in vitro fertilization (IVF),13 cloning (e.g., Dolly),14 </w:t>
      </w:r>
      <w:r w:rsidRPr="00C2265F">
        <w:rPr>
          <w:rStyle w:val="Emphasis"/>
          <w:rFonts w:asciiTheme="majorHAnsi" w:hAnsiTheme="majorHAnsi" w:cstheme="majorHAnsi"/>
          <w:highlight w:val="cyan"/>
        </w:rPr>
        <w:t xml:space="preserve">and </w:t>
      </w:r>
      <w:r w:rsidRPr="00C2265F">
        <w:rPr>
          <w:rFonts w:asciiTheme="majorHAnsi" w:hAnsiTheme="majorHAnsi" w:cstheme="majorHAnsi"/>
          <w:sz w:val="16"/>
        </w:rPr>
        <w:t>in vitro pre-implantation genetic diagnostic</w:t>
      </w:r>
      <w:r w:rsidRPr="00C2265F">
        <w:rPr>
          <w:rStyle w:val="Emphasis"/>
          <w:rFonts w:asciiTheme="majorHAnsi" w:hAnsiTheme="majorHAnsi" w:cstheme="majorHAnsi"/>
          <w:highlight w:val="cyan"/>
        </w:rPr>
        <w:t xml:space="preserve"> (PGD) procedures</w:t>
      </w:r>
      <w:r w:rsidRPr="00C2265F">
        <w:rPr>
          <w:rFonts w:asciiTheme="majorHAnsi" w:hAnsiTheme="majorHAnsi" w:cstheme="majorHAnsi"/>
          <w:sz w:val="16"/>
        </w:rPr>
        <w:t xml:space="preserve">.15 Reproductive knowledge and capabilities have expanded in exponential ways, promising that the future holds even more technological advancements. Much of that practical knowledge is owned, or has the potential to be owned, as intellectual property. These “twenty-first century” technological developments, and the new perceived reproductive liberties that may accompany their growth,16 pose new challenges to a constitutionally empowered system of “promot[ing] the Progress of Science and useful Arts”17 with eighteenth-century origins. Whether or not the Framers contemplated the vast universe of procreative and reproductive developments as within the scope of traditionally patentable subject matter,18 the fact remains that as section 101 of the Patent Act19 currently stands, inventions related to human reproduction will routinely fall within its broad scope. It is likely, however, that the Framers did contemplate a patent system that would continue to provide broad and robust incentives to invent—a set of incentives that has helped establish the United States as a technological superpower and that many feel may be best left untouched. As currently configured, the patent system is susceptible to use by those opposed to reproductive rights—those who desire to prohibit access to reproductive and procreative technologies that directly bear on reproductive rights. Taken to its extreme, </w:t>
      </w:r>
      <w:r w:rsidRPr="00C2265F">
        <w:rPr>
          <w:rStyle w:val="Emphasis"/>
          <w:rFonts w:asciiTheme="majorHAnsi" w:hAnsiTheme="majorHAnsi" w:cstheme="majorHAnsi"/>
          <w:highlight w:val="cyan"/>
        </w:rPr>
        <w:t xml:space="preserve">those who want to </w:t>
      </w:r>
      <w:r w:rsidRPr="00C2265F">
        <w:rPr>
          <w:rFonts w:asciiTheme="majorHAnsi" w:hAnsiTheme="majorHAnsi" w:cstheme="majorHAnsi"/>
          <w:sz w:val="16"/>
        </w:rPr>
        <w:t>limit individuals’ ability to exercise their currently constitutionally protected rights or future constitutional rights, or desire to</w:t>
      </w:r>
      <w:r w:rsidRPr="00C2265F">
        <w:rPr>
          <w:rFonts w:asciiTheme="majorHAnsi" w:hAnsiTheme="majorHAnsi" w:cstheme="majorHAnsi"/>
          <w:sz w:val="16"/>
          <w:highlight w:val="yellow"/>
        </w:rPr>
        <w:t xml:space="preserve"> </w:t>
      </w:r>
      <w:r w:rsidRPr="00C2265F">
        <w:rPr>
          <w:rStyle w:val="Emphasis"/>
          <w:rFonts w:asciiTheme="majorHAnsi" w:hAnsiTheme="majorHAnsi" w:cstheme="majorHAnsi"/>
          <w:highlight w:val="cyan"/>
        </w:rPr>
        <w:t>deny access to technologies on other moral bases, could obtain patent rights</w:t>
      </w:r>
      <w:r w:rsidRPr="00C2265F">
        <w:rPr>
          <w:rFonts w:asciiTheme="majorHAnsi" w:hAnsiTheme="majorHAnsi" w:cstheme="majorHAnsi"/>
          <w:sz w:val="16"/>
        </w:rPr>
        <w:t xml:space="preserve"> (by application, assignment, or license) </w:t>
      </w:r>
      <w:r w:rsidRPr="00C2265F">
        <w:rPr>
          <w:rStyle w:val="Emphasis"/>
          <w:rFonts w:asciiTheme="majorHAnsi" w:hAnsiTheme="majorHAnsi" w:cstheme="majorHAnsi"/>
          <w:highlight w:val="cyan"/>
        </w:rPr>
        <w:t xml:space="preserve">on reproductive technologies </w:t>
      </w:r>
      <w:r w:rsidRPr="00C2265F">
        <w:rPr>
          <w:rFonts w:asciiTheme="majorHAnsi" w:hAnsiTheme="majorHAnsi" w:cstheme="majorHAnsi"/>
          <w:sz w:val="16"/>
        </w:rPr>
        <w:t xml:space="preserve">and then enforce those governmentally granted property rights against any infringer. In other words, the same government that affords the rights to reproductive choices as found in the Constitution could be forced to grant limitations on the access to a private patentee’s reproductive technologies or inventions—regardless of societal value. </w:t>
      </w:r>
    </w:p>
    <w:p w14:paraId="03139359" w14:textId="77777777" w:rsidR="00D27D72" w:rsidRPr="00C2265F" w:rsidRDefault="00D27D72" w:rsidP="00D27D72">
      <w:pPr>
        <w:pStyle w:val="Heading4"/>
        <w:spacing w:line="240" w:lineRule="auto"/>
        <w:rPr>
          <w:rFonts w:asciiTheme="majorHAnsi" w:hAnsiTheme="majorHAnsi" w:cstheme="majorHAnsi"/>
        </w:rPr>
      </w:pPr>
      <w:r w:rsidRPr="00C2265F">
        <w:rPr>
          <w:rFonts w:asciiTheme="majorHAnsi" w:hAnsiTheme="majorHAnsi" w:cstheme="majorHAnsi"/>
        </w:rPr>
        <w:t>Studies prove it- TRIPS prevents access to reproductive health products</w:t>
      </w:r>
    </w:p>
    <w:p w14:paraId="210873E2" w14:textId="77777777" w:rsidR="00D27D72" w:rsidRPr="00C2265F" w:rsidRDefault="00D27D72" w:rsidP="00D27D72">
      <w:pPr>
        <w:spacing w:line="240" w:lineRule="auto"/>
        <w:rPr>
          <w:rFonts w:asciiTheme="majorHAnsi" w:hAnsiTheme="majorHAnsi" w:cstheme="majorHAnsi"/>
        </w:rPr>
      </w:pPr>
      <w:r w:rsidRPr="00C2265F">
        <w:rPr>
          <w:rFonts w:asciiTheme="majorHAnsi" w:hAnsiTheme="majorHAnsi" w:cstheme="majorHAnsi"/>
        </w:rPr>
        <w:t xml:space="preserve">Jennifer, </w:t>
      </w:r>
      <w:r w:rsidRPr="00C2265F">
        <w:rPr>
          <w:rStyle w:val="Style13ptBold"/>
          <w:rFonts w:asciiTheme="majorHAnsi" w:hAnsiTheme="majorHAnsi" w:cstheme="majorHAnsi"/>
        </w:rPr>
        <w:t>Mike., 20,</w:t>
      </w:r>
      <w:r w:rsidRPr="00C2265F">
        <w:rPr>
          <w:rFonts w:asciiTheme="majorHAnsi" w:hAnsiTheme="majorHAnsi" w:cstheme="majorHAnsi"/>
        </w:rPr>
        <w:t xml:space="preserve"> Access to essential medicines to guarantee women's rights to health: The pharmaceutical patents connection, Wiley Online Library, 6-29-2020, DOA: 9-17-2021, https://onlinelibrary.wiley.com/doi/full/10.1111/jwip.12161, r0w@n</w:t>
      </w:r>
      <w:r>
        <w:rPr>
          <w:rFonts w:asciiTheme="majorHAnsi" w:hAnsiTheme="majorHAnsi" w:cstheme="majorHAnsi"/>
        </w:rPr>
        <w:t>, bracketed for gendered language</w:t>
      </w:r>
    </w:p>
    <w:p w14:paraId="5C526192" w14:textId="77777777" w:rsidR="00D27D72" w:rsidRPr="00C2265F" w:rsidRDefault="00D27D72" w:rsidP="00D27D72">
      <w:pPr>
        <w:spacing w:line="240" w:lineRule="auto"/>
        <w:rPr>
          <w:rFonts w:asciiTheme="majorHAnsi" w:hAnsiTheme="majorHAnsi" w:cstheme="majorHAnsi"/>
          <w:sz w:val="16"/>
        </w:rPr>
      </w:pPr>
      <w:r w:rsidRPr="00C2265F">
        <w:rPr>
          <w:rFonts w:asciiTheme="majorHAnsi" w:hAnsiTheme="majorHAnsi" w:cstheme="majorHAnsi"/>
          <w:sz w:val="16"/>
        </w:rPr>
        <w:t>Furthermore, reproductive and sexual health problems such as maternal, perinatal mortality and gynaecological health-related complications are said to be a significant disease burden for women of reproductive age (WHO, 2017, p. 11). Sexual and reproductive ill-health can lead to sexual dysfunction and other gynaecological conditions such as severe menstrual problems, urinary and faecal incontinence due to obstetric fistulae, uterine prolapse and pregnancy loss (Filippi et al., 2016, p. 6; Timilsina, 2018, pp. 18–19). This, in turn, leads to maternal and perinatal mortality. Women will, therefore, need access to medical interventions to prevent these avoidable health situations or treat theirrr conditions. For example, maternal health complications such as postpartum haemorrhage (PPH), pre-eclampsia and eclampsia, can be prevented or treated by the appropriate use of essential medicines such as oxytocin and ergometrine injections; magnesium sulfate (MgSO4) injection for the prevention and treatment of severe pre-eclampsia and eclampsia; ampicillin, gentamicin and metronidazole injections for the treatment of maternal sepsis; procaine benzylpenicillin, and ceftriaxone for neonatal sepsis (Tran &amp; Bero, 2015). Access to the high quality, therapeutic medications in developing countries may not be adequate, resulting in a high number of preventable maternal deaths (Torloni et al., 2016, p. 645</w:t>
      </w:r>
      <w:r w:rsidRPr="00C2265F">
        <w:rPr>
          <w:rStyle w:val="Emphasis"/>
          <w:rFonts w:asciiTheme="majorHAnsi" w:hAnsiTheme="majorHAnsi" w:cstheme="majorHAnsi"/>
          <w:highlight w:val="cyan"/>
        </w:rPr>
        <w:t>). Lack of access</w:t>
      </w:r>
      <w:r w:rsidRPr="00C2265F">
        <w:rPr>
          <w:rFonts w:asciiTheme="majorHAnsi" w:hAnsiTheme="majorHAnsi" w:cstheme="majorHAnsi"/>
          <w:sz w:val="16"/>
        </w:rPr>
        <w:t xml:space="preserve"> to Oxytocin in some sub-Saharan African countries and Tanzania </w:t>
      </w:r>
      <w:r w:rsidRPr="00C2265F">
        <w:rPr>
          <w:rStyle w:val="Emphasis"/>
          <w:rFonts w:asciiTheme="majorHAnsi" w:hAnsiTheme="majorHAnsi" w:cstheme="majorHAnsi"/>
          <w:highlight w:val="cyan"/>
        </w:rPr>
        <w:t>has</w:t>
      </w:r>
      <w:r w:rsidRPr="00C2265F">
        <w:rPr>
          <w:rFonts w:asciiTheme="majorHAnsi" w:hAnsiTheme="majorHAnsi" w:cstheme="majorHAnsi"/>
          <w:sz w:val="16"/>
        </w:rPr>
        <w:t xml:space="preserve"> also </w:t>
      </w:r>
      <w:r w:rsidRPr="00C2265F">
        <w:rPr>
          <w:rStyle w:val="Emphasis"/>
          <w:rFonts w:asciiTheme="majorHAnsi" w:hAnsiTheme="majorHAnsi" w:cstheme="majorHAnsi"/>
          <w:highlight w:val="cyan"/>
        </w:rPr>
        <w:t>been traced to institutional</w:t>
      </w:r>
      <w:r w:rsidRPr="00C2265F">
        <w:rPr>
          <w:rFonts w:asciiTheme="majorHAnsi" w:hAnsiTheme="majorHAnsi" w:cstheme="majorHAnsi"/>
          <w:sz w:val="16"/>
        </w:rPr>
        <w:t xml:space="preserve">, socioeconomic, financial, cultural and political </w:t>
      </w:r>
      <w:r w:rsidRPr="00C2265F">
        <w:rPr>
          <w:rStyle w:val="Emphasis"/>
          <w:rFonts w:asciiTheme="majorHAnsi" w:hAnsiTheme="majorHAnsi" w:cstheme="majorHAnsi"/>
          <w:highlight w:val="cyan"/>
        </w:rPr>
        <w:t>barriers</w:t>
      </w:r>
      <w:r w:rsidRPr="00C2265F">
        <w:rPr>
          <w:rFonts w:asciiTheme="majorHAnsi" w:hAnsiTheme="majorHAnsi" w:cstheme="majorHAnsi"/>
          <w:sz w:val="16"/>
        </w:rPr>
        <w:t xml:space="preserve"> (Torloni et al., 2016, p. 645). In 2019, a heat-stable carbetocin for the prevention of PPH was added to the WHO Essential Medicines List (EML; WHO, 2019a). This new formulation has similar effects to oxytocin, the current standard therapy, but offers a significant advantage for tropical countries as it does not require refrigeration for storage. Ralteg</w:t>
      </w:r>
      <w:r w:rsidRPr="00C2265F">
        <w:rPr>
          <w:rFonts w:asciiTheme="majorHAnsi" w:hAnsiTheme="majorHAnsi" w:cstheme="majorHAnsi"/>
          <w:sz w:val="16"/>
        </w:rPr>
        <w:lastRenderedPageBreak/>
        <w:t xml:space="preserve">ravir is another medicine on the WHO's EML that is particularly important for pregnant women, as well as other contraceptives such as; levonorgestrel, an oral hormonal contraceptive, medroxyprogesterone acetate, an injectable hormonal contraceptive, progesterone vaginal ring, an intravaginal contraceptive and many others (WHO, 2019b). Injectable contraceptives are often preferred by women as they can be used discretely and conveniently to circumvent the factors aforementioned in Section 1.1.1. Studies, however, indicate that poor reproductive health and sexual health problems, including complications arising from early childbearing, HIV infection and STIs are significant disease burdens in developing countries and also, </w:t>
      </w:r>
      <w:r w:rsidRPr="00C2265F">
        <w:rPr>
          <w:rStyle w:val="Emphasis"/>
          <w:rFonts w:asciiTheme="majorHAnsi" w:hAnsiTheme="majorHAnsi" w:cstheme="majorHAnsi"/>
          <w:highlight w:val="cyan"/>
        </w:rPr>
        <w:t>essential medicines and contraceptives for reproductive health are often not available to the majority of</w:t>
      </w:r>
      <w:r>
        <w:rPr>
          <w:rStyle w:val="Emphasis"/>
          <w:rFonts w:asciiTheme="majorHAnsi" w:hAnsiTheme="majorHAnsi" w:cstheme="majorHAnsi"/>
          <w:highlight w:val="cyan"/>
        </w:rPr>
        <w:t xml:space="preserve"> [people] </w:t>
      </w:r>
      <w:r w:rsidRPr="00C2265F">
        <w:rPr>
          <w:rStyle w:val="Emphasis"/>
          <w:rFonts w:asciiTheme="majorHAnsi" w:hAnsiTheme="majorHAnsi" w:cstheme="majorHAnsi"/>
          <w:highlight w:val="cyan"/>
        </w:rPr>
        <w:t xml:space="preserve"> who need them</w:t>
      </w:r>
      <w:r w:rsidRPr="00C2265F">
        <w:rPr>
          <w:rFonts w:asciiTheme="majorHAnsi" w:hAnsiTheme="majorHAnsi" w:cstheme="majorHAnsi"/>
          <w:sz w:val="16"/>
        </w:rPr>
        <w:t xml:space="preserve"> (Hall, 2005; The World Bank, 2001). In this respect, Hall (2005, pp. 32–34), made the observation that Mifepristone, a </w:t>
      </w:r>
      <w:r w:rsidRPr="00C2265F">
        <w:rPr>
          <w:rStyle w:val="Emphasis"/>
          <w:rFonts w:asciiTheme="majorHAnsi" w:hAnsiTheme="majorHAnsi" w:cstheme="majorHAnsi"/>
          <w:highlight w:val="cyan"/>
        </w:rPr>
        <w:t>useful medicine for safe abortion</w:t>
      </w:r>
      <w:r w:rsidRPr="00C2265F">
        <w:rPr>
          <w:rFonts w:asciiTheme="majorHAnsi" w:hAnsiTheme="majorHAnsi" w:cstheme="majorHAnsi"/>
          <w:sz w:val="16"/>
        </w:rPr>
        <w:t xml:space="preserve">, which can be self-administered to induce a discrete and noninvasive medical abortion up to 2 weeks of gestation </w:t>
      </w:r>
      <w:r w:rsidRPr="00C2265F">
        <w:rPr>
          <w:rStyle w:val="Emphasis"/>
          <w:rFonts w:asciiTheme="majorHAnsi" w:hAnsiTheme="majorHAnsi" w:cstheme="majorHAnsi"/>
          <w:highlight w:val="cyan"/>
        </w:rPr>
        <w:t xml:space="preserve">is still prohibitive to most </w:t>
      </w:r>
      <w:r w:rsidRPr="005368A3">
        <w:rPr>
          <w:rStyle w:val="Emphasis"/>
          <w:rFonts w:asciiTheme="majorHAnsi" w:hAnsiTheme="majorHAnsi" w:cstheme="majorHAnsi"/>
          <w:highlight w:val="cyan"/>
        </w:rPr>
        <w:t>[people]</w:t>
      </w:r>
      <w:r w:rsidRPr="00C2265F">
        <w:rPr>
          <w:rFonts w:asciiTheme="majorHAnsi" w:hAnsiTheme="majorHAnsi" w:cstheme="majorHAnsi"/>
          <w:sz w:val="16"/>
        </w:rPr>
        <w:t xml:space="preserve"> wanting to access the drug. Some of these essential contraceptives, their compositions or methods may be impacted by patent-right restrictions as data indicates that </w:t>
      </w:r>
      <w:r w:rsidRPr="00C2265F">
        <w:rPr>
          <w:rStyle w:val="Emphasis"/>
          <w:rFonts w:asciiTheme="majorHAnsi" w:hAnsiTheme="majorHAnsi" w:cstheme="majorHAnsi"/>
          <w:highlight w:val="cyan"/>
        </w:rPr>
        <w:t>contraceptives</w:t>
      </w:r>
      <w:r w:rsidRPr="00C2265F">
        <w:rPr>
          <w:rStyle w:val="Emphasis"/>
          <w:rFonts w:asciiTheme="majorHAnsi" w:hAnsiTheme="majorHAnsi" w:cstheme="majorHAnsi"/>
        </w:rPr>
        <w:t xml:space="preserve"> </w:t>
      </w:r>
      <w:r w:rsidRPr="00C2265F">
        <w:rPr>
          <w:rFonts w:asciiTheme="majorHAnsi" w:hAnsiTheme="majorHAnsi" w:cstheme="majorHAnsi"/>
          <w:sz w:val="16"/>
        </w:rPr>
        <w:t xml:space="preserve">such as raltegravir, levonorgestrel, medroxyprogesterone acetate, process of extracting ergometrine, progesterone and the composition of carbetocin </w:t>
      </w:r>
      <w:r w:rsidRPr="00C2265F">
        <w:rPr>
          <w:rStyle w:val="Emphasis"/>
          <w:rFonts w:asciiTheme="majorHAnsi" w:hAnsiTheme="majorHAnsi" w:cstheme="majorHAnsi"/>
          <w:highlight w:val="cyan"/>
        </w:rPr>
        <w:t>are more widely patented</w:t>
      </w:r>
      <w:r w:rsidRPr="00C2265F">
        <w:rPr>
          <w:rStyle w:val="Emphasis"/>
          <w:rFonts w:asciiTheme="majorHAnsi" w:hAnsiTheme="majorHAnsi" w:cstheme="majorHAnsi"/>
        </w:rPr>
        <w:t xml:space="preserve"> </w:t>
      </w:r>
      <w:r w:rsidRPr="00C2265F">
        <w:rPr>
          <w:rFonts w:asciiTheme="majorHAnsi" w:hAnsiTheme="majorHAnsi" w:cstheme="majorHAnsi"/>
          <w:sz w:val="16"/>
        </w:rPr>
        <w:t xml:space="preserve">(Drug Patent Watch; European Patent Office; Medicines Patent Pool, 2013, p. 11). This may be </w:t>
      </w:r>
      <w:r w:rsidRPr="00C2265F">
        <w:rPr>
          <w:rStyle w:val="Emphasis"/>
          <w:rFonts w:asciiTheme="majorHAnsi" w:hAnsiTheme="majorHAnsi" w:cstheme="majorHAnsi"/>
          <w:highlight w:val="cyan"/>
        </w:rPr>
        <w:t>due</w:t>
      </w:r>
      <w:r w:rsidRPr="00C2265F">
        <w:rPr>
          <w:rFonts w:asciiTheme="majorHAnsi" w:hAnsiTheme="majorHAnsi" w:cstheme="majorHAnsi"/>
          <w:sz w:val="16"/>
        </w:rPr>
        <w:t xml:space="preserve"> in part </w:t>
      </w:r>
      <w:r w:rsidRPr="00C2265F">
        <w:rPr>
          <w:rStyle w:val="Emphasis"/>
          <w:rFonts w:asciiTheme="majorHAnsi" w:hAnsiTheme="majorHAnsi" w:cstheme="majorHAnsi"/>
          <w:highlight w:val="cyan"/>
        </w:rPr>
        <w:t>to changes</w:t>
      </w:r>
      <w:r w:rsidRPr="00C2265F">
        <w:rPr>
          <w:rFonts w:asciiTheme="majorHAnsi" w:hAnsiTheme="majorHAnsi" w:cstheme="majorHAnsi"/>
          <w:sz w:val="16"/>
        </w:rPr>
        <w:t xml:space="preserve"> in national patent laws in many countries </w:t>
      </w:r>
      <w:r w:rsidRPr="00C2265F">
        <w:rPr>
          <w:rStyle w:val="Emphasis"/>
          <w:rFonts w:asciiTheme="majorHAnsi" w:hAnsiTheme="majorHAnsi" w:cstheme="majorHAnsi"/>
          <w:highlight w:val="cyan"/>
        </w:rPr>
        <w:t>following the entry into</w:t>
      </w:r>
      <w:r w:rsidRPr="00C2265F">
        <w:rPr>
          <w:rFonts w:asciiTheme="majorHAnsi" w:hAnsiTheme="majorHAnsi" w:cstheme="majorHAnsi"/>
          <w:sz w:val="16"/>
        </w:rPr>
        <w:t xml:space="preserve"> force of the </w:t>
      </w:r>
      <w:r w:rsidRPr="00C2265F">
        <w:rPr>
          <w:rStyle w:val="Emphasis"/>
          <w:rFonts w:asciiTheme="majorHAnsi" w:hAnsiTheme="majorHAnsi" w:cstheme="majorHAnsi"/>
          <w:highlight w:val="cyan"/>
        </w:rPr>
        <w:t>TRIPS</w:t>
      </w:r>
      <w:r w:rsidRPr="00C2265F">
        <w:rPr>
          <w:rFonts w:asciiTheme="majorHAnsi" w:hAnsiTheme="majorHAnsi" w:cstheme="majorHAnsi"/>
          <w:sz w:val="16"/>
        </w:rPr>
        <w:t xml:space="preserve"> Agreement, or the patenting practices of applicants (Medicines Patent Pool, 2013, p. 11). Invariably, the inability to access better and high quality therapeutic treatments may mean that majority of women, particularly in developing countries, may be restricted to a limited choice of contracepti</w:t>
      </w:r>
    </w:p>
    <w:p w14:paraId="5F75FEEB" w14:textId="77777777" w:rsidR="00D27D72" w:rsidRPr="00C2265F" w:rsidRDefault="00D27D72" w:rsidP="00D27D72">
      <w:pPr>
        <w:pStyle w:val="Heading4"/>
        <w:spacing w:line="240" w:lineRule="auto"/>
        <w:rPr>
          <w:rFonts w:asciiTheme="majorHAnsi" w:hAnsiTheme="majorHAnsi" w:cstheme="majorHAnsi"/>
        </w:rPr>
      </w:pPr>
      <w:r w:rsidRPr="00C2265F">
        <w:rPr>
          <w:rFonts w:asciiTheme="majorHAnsi" w:hAnsiTheme="majorHAnsi" w:cstheme="majorHAnsi"/>
        </w:rPr>
        <w:t xml:space="preserve">Millions of unsafe abortions happen because of a lack of access to contraceptives due to TRIPS. </w:t>
      </w:r>
    </w:p>
    <w:p w14:paraId="4CC17841" w14:textId="77777777" w:rsidR="00D27D72" w:rsidRPr="00C2265F" w:rsidRDefault="00D27D72" w:rsidP="00D27D72">
      <w:pPr>
        <w:spacing w:line="240" w:lineRule="auto"/>
        <w:rPr>
          <w:rFonts w:asciiTheme="majorHAnsi" w:hAnsiTheme="majorHAnsi" w:cstheme="majorHAnsi"/>
          <w:sz w:val="16"/>
        </w:rPr>
      </w:pPr>
      <w:r w:rsidRPr="00C2265F">
        <w:rPr>
          <w:rStyle w:val="Style13ptBold"/>
          <w:rFonts w:asciiTheme="majorHAnsi" w:hAnsiTheme="majorHAnsi" w:cstheme="majorHAnsi"/>
        </w:rPr>
        <w:t>Mike 1</w:t>
      </w:r>
      <w:r w:rsidRPr="00C2265F">
        <w:rPr>
          <w:rFonts w:asciiTheme="majorHAnsi" w:hAnsiTheme="majorHAnsi" w:cstheme="majorHAnsi"/>
          <w:sz w:val="16"/>
        </w:rPr>
        <w:t xml:space="preserve">: Mike, Jennifer H. [School of Law, American University of Nigeria, Yola, Nigeria, Nigeria] “Access to essential medicines to guarantee women's rights to health: The pharmaceutical patents connection” </w:t>
      </w:r>
      <w:r w:rsidRPr="00C2265F">
        <w:rPr>
          <w:rFonts w:asciiTheme="majorHAnsi" w:hAnsiTheme="majorHAnsi" w:cstheme="majorHAnsi"/>
          <w:i/>
          <w:iCs/>
          <w:sz w:val="16"/>
        </w:rPr>
        <w:t xml:space="preserve">Wiley Online Library, </w:t>
      </w:r>
      <w:r w:rsidRPr="00C2265F">
        <w:rPr>
          <w:rFonts w:asciiTheme="majorHAnsi" w:hAnsiTheme="majorHAnsi" w:cstheme="majorHAnsi"/>
          <w:sz w:val="16"/>
        </w:rPr>
        <w:t xml:space="preserve">2020. </w:t>
      </w:r>
      <w:hyperlink r:id="rId68" w:history="1">
        <w:r w:rsidRPr="00C2265F">
          <w:rPr>
            <w:rStyle w:val="Hyperlink"/>
            <w:rFonts w:asciiTheme="majorHAnsi" w:hAnsiTheme="majorHAnsi" w:cstheme="majorHAnsi"/>
            <w:sz w:val="16"/>
          </w:rPr>
          <w:t>https://onlinelibrary.wiley.com/doi/full/10.1111/jwip.12161</w:t>
        </w:r>
      </w:hyperlink>
      <w:r w:rsidRPr="00C2265F">
        <w:rPr>
          <w:rFonts w:asciiTheme="majorHAnsi" w:hAnsiTheme="majorHAnsi" w:cstheme="majorHAnsi"/>
          <w:sz w:val="16"/>
        </w:rPr>
        <w:t xml:space="preserve"> JP </w:t>
      </w:r>
    </w:p>
    <w:p w14:paraId="352F2B42" w14:textId="77777777" w:rsidR="00D27D72" w:rsidRPr="00C2265F" w:rsidRDefault="00D27D72" w:rsidP="00D27D72">
      <w:pPr>
        <w:spacing w:line="240" w:lineRule="auto"/>
        <w:rPr>
          <w:rFonts w:asciiTheme="majorHAnsi" w:hAnsiTheme="majorHAnsi" w:cstheme="majorHAnsi"/>
          <w:b/>
          <w:bCs/>
          <w:sz w:val="16"/>
          <w:u w:val="single"/>
        </w:rPr>
      </w:pPr>
    </w:p>
    <w:p w14:paraId="6D9B4E0D" w14:textId="77777777" w:rsidR="00D27D72" w:rsidRPr="00C2265F" w:rsidRDefault="00D27D72" w:rsidP="00D27D72">
      <w:pPr>
        <w:spacing w:line="240" w:lineRule="auto"/>
        <w:jc w:val="both"/>
        <w:rPr>
          <w:rStyle w:val="Emphasis"/>
          <w:rFonts w:asciiTheme="majorHAnsi" w:hAnsiTheme="majorHAnsi" w:cstheme="majorHAnsi"/>
        </w:rPr>
      </w:pPr>
      <w:r w:rsidRPr="00C2265F">
        <w:rPr>
          <w:rFonts w:asciiTheme="majorHAnsi" w:hAnsiTheme="majorHAnsi" w:cstheme="majorHAnsi"/>
          <w:sz w:val="14"/>
        </w:rPr>
        <w:t xml:space="preserve">Particularly, </w:t>
      </w:r>
      <w:r w:rsidRPr="00C2265F">
        <w:rPr>
          <w:rStyle w:val="Emphasis"/>
          <w:rFonts w:asciiTheme="majorHAnsi" w:hAnsiTheme="majorHAnsi" w:cstheme="majorHAnsi"/>
          <w:highlight w:val="cyan"/>
        </w:rPr>
        <w:t>contraceptives are</w:t>
      </w:r>
      <w:r w:rsidRPr="00C2265F">
        <w:rPr>
          <w:rFonts w:asciiTheme="majorHAnsi" w:hAnsiTheme="majorHAnsi" w:cstheme="majorHAnsi"/>
          <w:sz w:val="14"/>
          <w:highlight w:val="cyan"/>
        </w:rPr>
        <w:t xml:space="preserve"> </w:t>
      </w:r>
      <w:r w:rsidRPr="00C2265F">
        <w:rPr>
          <w:rFonts w:asciiTheme="majorHAnsi" w:hAnsiTheme="majorHAnsi" w:cstheme="majorHAnsi"/>
          <w:sz w:val="14"/>
        </w:rPr>
        <w:t>essential medicines as they are</w:t>
      </w:r>
      <w:r w:rsidRPr="00C2265F">
        <w:rPr>
          <w:rFonts w:asciiTheme="majorHAnsi" w:hAnsiTheme="majorHAnsi" w:cstheme="majorHAnsi"/>
          <w:sz w:val="14"/>
          <w:highlight w:val="yellow"/>
        </w:rPr>
        <w:t xml:space="preserve"> </w:t>
      </w:r>
      <w:r w:rsidRPr="00C2265F">
        <w:rPr>
          <w:rStyle w:val="Emphasis"/>
          <w:rFonts w:asciiTheme="majorHAnsi" w:hAnsiTheme="majorHAnsi" w:cstheme="majorHAnsi"/>
          <w:highlight w:val="cyan"/>
        </w:rPr>
        <w:t>necessary to</w:t>
      </w:r>
      <w:r w:rsidRPr="00C2265F">
        <w:rPr>
          <w:rFonts w:asciiTheme="majorHAnsi" w:hAnsiTheme="majorHAnsi" w:cstheme="majorHAnsi"/>
          <w:sz w:val="14"/>
          <w:highlight w:val="yellow"/>
        </w:rPr>
        <w:t xml:space="preserve"> </w:t>
      </w:r>
      <w:r w:rsidRPr="00C2265F">
        <w:rPr>
          <w:rFonts w:asciiTheme="majorHAnsi" w:hAnsiTheme="majorHAnsi" w:cstheme="majorHAnsi"/>
          <w:sz w:val="14"/>
        </w:rPr>
        <w:t xml:space="preserve">curtail early and unwanted childbearing, and </w:t>
      </w:r>
      <w:r w:rsidRPr="00C2265F">
        <w:rPr>
          <w:rStyle w:val="Emphasis"/>
          <w:rFonts w:asciiTheme="majorHAnsi" w:hAnsiTheme="majorHAnsi" w:cstheme="majorHAnsi"/>
          <w:highlight w:val="cyan"/>
        </w:rPr>
        <w:t>prevent unplanned pregnancies</w:t>
      </w:r>
      <w:r w:rsidRPr="00C2265F">
        <w:rPr>
          <w:rFonts w:asciiTheme="majorHAnsi" w:hAnsiTheme="majorHAnsi" w:cstheme="majorHAnsi"/>
          <w:sz w:val="14"/>
        </w:rPr>
        <w:t>. This is especially where the pregnancy is damaging to the health, welfare and human development of the woman (WHO, 2017). Significantly, access to appropriate drugs and contraceptives, including emergency contraception, could prevent and control u</w:t>
      </w:r>
      <w:r>
        <w:rPr>
          <w:rFonts w:asciiTheme="majorHAnsi" w:hAnsiTheme="majorHAnsi" w:cstheme="majorHAnsi"/>
          <w:sz w:val="14"/>
        </w:rPr>
        <w:t>2</w:t>
      </w:r>
      <w:r w:rsidRPr="00C2265F">
        <w:rPr>
          <w:rFonts w:asciiTheme="majorHAnsi" w:hAnsiTheme="majorHAnsi" w:cstheme="majorHAnsi"/>
          <w:sz w:val="14"/>
        </w:rPr>
        <w:t>nsafe sex and even reduce vertical HIV transmission (Nanda et al., 2017; Perehudoff, Pizzarossa, &amp; Stekelenburg, 2018; WHO, 2004, p. 14)</w:t>
      </w:r>
      <w:r w:rsidRPr="00C2265F">
        <w:rPr>
          <w:rFonts w:asciiTheme="majorHAnsi" w:hAnsiTheme="majorHAnsi" w:cstheme="majorHAnsi"/>
          <w:sz w:val="14"/>
          <w:highlight w:val="yellow"/>
        </w:rPr>
        <w:t>.</w:t>
      </w:r>
      <w:r w:rsidRPr="00C2265F">
        <w:rPr>
          <w:rFonts w:asciiTheme="majorHAnsi" w:hAnsiTheme="majorHAnsi" w:cstheme="majorHAnsi"/>
          <w:sz w:val="14"/>
        </w:rPr>
        <w:t xml:space="preserve">13 Accessing contraceptives can also prevent the termination of unwanted pregnancies and the option of unsafe abortion (MSF, 2019). Data reveals that unsafe abortion kills about 68,000 women every year, representing 13% of all pregnancy-related deaths (Grimes et al., 2006; WHO, 2002; WHO, 2004, p. 14). It is further estimated </w:t>
      </w:r>
      <w:r w:rsidRPr="00C2265F">
        <w:rPr>
          <w:rStyle w:val="Emphasis"/>
          <w:rFonts w:asciiTheme="majorHAnsi" w:hAnsiTheme="majorHAnsi" w:cstheme="majorHAnsi"/>
          <w:highlight w:val="cyan"/>
        </w:rPr>
        <w:t>that 25 million unsafe abortions take place</w:t>
      </w:r>
      <w:r w:rsidRPr="00C2265F">
        <w:rPr>
          <w:rFonts w:asciiTheme="majorHAnsi" w:hAnsiTheme="majorHAnsi" w:cstheme="majorHAnsi"/>
          <w:sz w:val="14"/>
        </w:rPr>
        <w:t xml:space="preserve"> worldwide </w:t>
      </w:r>
      <w:r w:rsidRPr="00C2265F">
        <w:rPr>
          <w:rStyle w:val="Emphasis"/>
          <w:rFonts w:asciiTheme="majorHAnsi" w:hAnsiTheme="majorHAnsi" w:cstheme="majorHAnsi"/>
          <w:highlight w:val="cyan"/>
        </w:rPr>
        <w:t>each year, majorly in developing countries</w:t>
      </w:r>
      <w:r w:rsidRPr="00C2265F">
        <w:rPr>
          <w:rFonts w:asciiTheme="majorHAnsi" w:hAnsiTheme="majorHAnsi" w:cstheme="majorHAnsi"/>
          <w:sz w:val="14"/>
        </w:rPr>
        <w:t xml:space="preserve"> (WHO, 2019). Following unsafe abortions, women may be vulnerable to a range of harms that affect their quality of life and well-being; they may suffer reproductive and genital tract infection and experience other health complications (WHO, 2004, p. 14). Some of these infections are fatal and serious, leading to infertility, disability and worse, death (Perehudoff et al., 2018; WHO, 2004, p. 14). This is in addition to the social and financial costs to women, their families, the community at large and health care systems. There is therefore a need to improve access to contraceptives. A survey, however, estimated that many women who are at risk of unplanned or unintended pregnancy and would choose birth control using effective modern contraceptives are unable to do so (ICPD, 1995; Logez et al., 2011; WHO, 2004, 2017). Furthermore, reproductive and sexual health problems such as maternal, perinatal mortality and gynaecological health-related complications are said to be a significant disease burden for women of reproductive age (WHO, 2017, p. 11). Sexual and reproductive ill-health can lead to sexual dysfunction and other gynaecological conditions such as severe menstrual problems, urinary and faecal incontinence due to obstetric fistulae, uterine prolapse and pregnancy loss (Filippi et al., 2016, p. 6; Timilsina, 2018, pp. 18–19). This, in turn, leads to maternal and perinatal mortality. Women will, therefore, need access to medical interventions to prevent these avoidable health situations or treat theirrr conditions. For example, maternal health complications such as postpartum haemorrhage (PPH), pre-eclampsia and eclampsia, can be prevented or treated by the appropriate use of essential medicines such as oxytocin and ergometrine injections; magnesium sulfate (MgSO4) injection for the prevention and treatment of severe pre-eclampsia and eclampsia; ampicillin, gentamicin and metronidazole injections for the treatment of maternal sepsis; procaine benzylpenicillin, and ceftriaxone for neonatal sepsis (Tran &amp; Bero, 2015). Access to the high quality, therapeutic medications in developing countries may not be adequate, resulting in a high number of preventable maternal deaths (Torloni et al., 2016, p. 645). Lack of access to Oxytocin in some sub-Saharan African countries and Tanzania has also been traced to institutional, socioeconomic, financial, cultural and political barriers (Torloni et al., 2016, p. 645). In 2019, a heat-stable carbetocin for the prevention of PPH was added to the WHO Essential Medicines List (EML; WHO, 2019a). This new formulation has similar effects to oxytocin, the current standard therapy, but offers a significant advantage for tropical countries as it does not require refrigeration for storage. Raltegravir is another medicine on the WHO's EML that is particularly important for pregnant women, as well as other contraceptives such as; levonorgestrel, an oral hormonal contraceptive, medroxyprogesterone acetate, an injectable hormonal contraceptive, progesterone vaginal ring, an intravaginal contraceptive and many others (WHO, 2019b). Injectable contraceptives are often preferred by women as they can be used discretely and conveniently to circumvent the factors aforementioned in Section 1.1.1. Studies, however, indicate that poor reproductive health and sexual health problems, including complications arising from early childbearing, HIV infection and STIs are significant disease burdens in developing countries and also, essential medicines and contraceptives for reproductive health are often not available to the majority of women who need them (Hall, 2005; The World Bank, 2001). In this respect, Hall (2005, pp. 32–34), made the observation that Mifepristone, a useful medicine for safe abortion, which can be self-administered to induce a discrete and noninvasive medical abortion up to 2 weeks of gestation is still prohibitive to most women wanting to access the drug. Some of these essential contraceptives, their compositions or methods may be impacted by patent-right restrictions as data indicates that contraceptiv</w:t>
      </w:r>
      <w:r w:rsidRPr="00C2265F">
        <w:rPr>
          <w:rFonts w:asciiTheme="majorHAnsi" w:hAnsiTheme="majorHAnsi" w:cstheme="majorHAnsi"/>
          <w:sz w:val="14"/>
        </w:rPr>
        <w:lastRenderedPageBreak/>
        <w:t>es such as raltegravir, levonorgestrel, medroxyprogesterone acetate, process of extracting ergometrine, progesterone and the composition of carbetocin are more widely patented (Drug Patent Watch; European Patent Office; Medicines Patent Pool, 2013, p. 11). This may be due in part to changes in national patent laws in many countries following the entry into force of the TRIPS Agreement, or the patenting practices of applicants (Medicines Patent Pool, 2013, p. 11). Invariably, the inability to access better and high quality therapeutic treatments may mean that majority of women, particularly in developing countries, may be restricted to a limited choice of contraceptives.</w:t>
      </w:r>
    </w:p>
    <w:p w14:paraId="7A0E4912" w14:textId="77777777" w:rsidR="00D27D72" w:rsidRPr="00C2265F" w:rsidRDefault="00D27D72" w:rsidP="00D27D72">
      <w:pPr>
        <w:spacing w:line="240" w:lineRule="auto"/>
        <w:rPr>
          <w:rFonts w:asciiTheme="majorHAnsi" w:hAnsiTheme="majorHAnsi" w:cstheme="majorHAnsi"/>
          <w:sz w:val="16"/>
        </w:rPr>
      </w:pPr>
    </w:p>
    <w:p w14:paraId="11163D97" w14:textId="77777777" w:rsidR="00D27D72" w:rsidRPr="00C2265F" w:rsidRDefault="00D27D72" w:rsidP="00D27D72">
      <w:pPr>
        <w:pStyle w:val="Heading4"/>
        <w:spacing w:line="240" w:lineRule="auto"/>
        <w:rPr>
          <w:rFonts w:asciiTheme="majorHAnsi" w:hAnsiTheme="majorHAnsi" w:cstheme="majorHAnsi"/>
          <w:sz w:val="27"/>
        </w:rPr>
      </w:pPr>
      <w:r>
        <w:rPr>
          <w:rFonts w:asciiTheme="majorHAnsi" w:hAnsiTheme="majorHAnsi" w:cstheme="majorHAnsi"/>
        </w:rPr>
        <w:t>The plan</w:t>
      </w:r>
      <w:r w:rsidRPr="00C2265F">
        <w:rPr>
          <w:rFonts w:asciiTheme="majorHAnsi" w:hAnsiTheme="majorHAnsi" w:cstheme="majorHAnsi"/>
        </w:rPr>
        <w:t xml:space="preserve"> saves thousands every year and is key to global poverty reduction efforts</w:t>
      </w:r>
    </w:p>
    <w:p w14:paraId="1D457BAF" w14:textId="77777777" w:rsidR="00D27D72" w:rsidRPr="00C2265F" w:rsidRDefault="00D27D72" w:rsidP="00D27D72">
      <w:pPr>
        <w:pStyle w:val="NormalWeb"/>
        <w:spacing w:before="0" w:beforeAutospacing="0" w:after="0" w:afterAutospacing="0"/>
        <w:rPr>
          <w:rFonts w:asciiTheme="majorHAnsi" w:hAnsiTheme="majorHAnsi" w:cstheme="majorHAnsi"/>
        </w:rPr>
      </w:pPr>
      <w:r w:rsidRPr="00C2265F">
        <w:rPr>
          <w:rFonts w:asciiTheme="majorHAnsi" w:hAnsiTheme="majorHAnsi" w:cstheme="majorHAnsi"/>
          <w:i/>
          <w:iCs/>
          <w:color w:val="000000"/>
          <w:sz w:val="20"/>
          <w:szCs w:val="20"/>
        </w:rPr>
        <w:t>(</w:t>
      </w:r>
      <w:r w:rsidRPr="00C2265F">
        <w:rPr>
          <w:rStyle w:val="Style13ptBold"/>
          <w:rFonts w:asciiTheme="majorHAnsi" w:hAnsiTheme="majorHAnsi" w:cstheme="majorHAnsi"/>
        </w:rPr>
        <w:t>Hocker 17</w:t>
      </w:r>
      <w:r w:rsidRPr="00C2265F">
        <w:rPr>
          <w:rFonts w:asciiTheme="majorHAnsi" w:hAnsiTheme="majorHAnsi" w:cstheme="majorHAnsi"/>
          <w:i/>
          <w:iCs/>
          <w:color w:val="000000"/>
          <w:sz w:val="20"/>
          <w:szCs w:val="20"/>
        </w:rPr>
        <w:t xml:space="preserve">) Kaitlin Hocker, 3 REASONS WHY CONTRACEPTION REDUCES POVERTY, The Borgen Project, 8/3/17, DOA: 7/27/20, </w:t>
      </w:r>
      <w:hyperlink r:id="rId69" w:history="1">
        <w:r w:rsidRPr="00C2265F">
          <w:rPr>
            <w:rStyle w:val="Hyperlink"/>
            <w:rFonts w:asciiTheme="majorHAnsi" w:eastAsiaTheme="majorEastAsia" w:hAnsiTheme="majorHAnsi" w:cstheme="majorHAnsi"/>
            <w:i/>
            <w:iCs/>
            <w:color w:val="1155CC"/>
            <w:sz w:val="20"/>
            <w:szCs w:val="20"/>
          </w:rPr>
          <w:t>https://borgenproject.org/contraception-reduces-poverty/</w:t>
        </w:r>
      </w:hyperlink>
      <w:r w:rsidRPr="00C2265F">
        <w:rPr>
          <w:rFonts w:asciiTheme="majorHAnsi" w:hAnsiTheme="majorHAnsi" w:cstheme="majorHAnsi"/>
          <w:i/>
          <w:iCs/>
          <w:color w:val="000000"/>
          <w:sz w:val="20"/>
          <w:szCs w:val="20"/>
        </w:rPr>
        <w:t>, RG, bracketed for gendered language</w:t>
      </w:r>
    </w:p>
    <w:p w14:paraId="0DA6BA66" w14:textId="77777777" w:rsidR="00D27D72" w:rsidRPr="00C2265F" w:rsidRDefault="00D27D72" w:rsidP="00D27D72">
      <w:pPr>
        <w:pStyle w:val="NormalWeb"/>
        <w:spacing w:before="0" w:beforeAutospacing="0" w:after="0" w:afterAutospacing="0"/>
        <w:rPr>
          <w:rFonts w:asciiTheme="majorHAnsi" w:hAnsiTheme="majorHAnsi" w:cstheme="majorHAnsi"/>
          <w:sz w:val="14"/>
        </w:rPr>
      </w:pPr>
      <w:r w:rsidRPr="00C2265F">
        <w:rPr>
          <w:rFonts w:asciiTheme="majorHAnsi" w:hAnsiTheme="majorHAnsi" w:cstheme="majorHAnsi"/>
          <w:color w:val="000000"/>
          <w:sz w:val="14"/>
          <w:szCs w:val="22"/>
        </w:rPr>
        <w:t>Here are three facts about the relationship between contraception and poverty reduction</w:t>
      </w:r>
      <w:r w:rsidRPr="00C2265F">
        <w:rPr>
          <w:rFonts w:asciiTheme="majorHAnsi" w:hAnsiTheme="majorHAnsi" w:cstheme="majorHAnsi"/>
          <w:color w:val="000000"/>
          <w:sz w:val="14"/>
          <w:szCs w:val="14"/>
        </w:rPr>
        <w:t xml:space="preserve">: </w:t>
      </w:r>
      <w:r w:rsidRPr="00C2265F">
        <w:rPr>
          <w:rStyle w:val="Emphasis"/>
          <w:rFonts w:asciiTheme="majorHAnsi" w:hAnsiTheme="majorHAnsi" w:cstheme="majorHAnsi"/>
          <w:highlight w:val="cyan"/>
        </w:rPr>
        <w:t>If [people] who currently lack</w:t>
      </w:r>
      <w:r w:rsidRPr="00C2265F">
        <w:rPr>
          <w:rFonts w:asciiTheme="majorHAnsi" w:hAnsiTheme="majorHAnsi" w:cstheme="majorHAnsi"/>
          <w:color w:val="000000"/>
          <w:sz w:val="14"/>
          <w:szCs w:val="22"/>
        </w:rPr>
        <w:t xml:space="preserve"> the means to sexual health information, as well as </w:t>
      </w:r>
      <w:r w:rsidRPr="00C2265F">
        <w:rPr>
          <w:rStyle w:val="Emphasis"/>
          <w:rFonts w:asciiTheme="majorHAnsi" w:hAnsiTheme="majorHAnsi" w:cstheme="majorHAnsi"/>
          <w:highlight w:val="cyan"/>
        </w:rPr>
        <w:t>proper contraception, were allowed access</w:t>
      </w:r>
      <w:r w:rsidRPr="00C2265F">
        <w:rPr>
          <w:rFonts w:asciiTheme="majorHAnsi" w:hAnsiTheme="majorHAnsi" w:cstheme="majorHAnsi"/>
          <w:color w:val="000000"/>
          <w:sz w:val="14"/>
          <w:szCs w:val="22"/>
        </w:rPr>
        <w:t xml:space="preserve"> to these reproductive tools, </w:t>
      </w:r>
      <w:r w:rsidRPr="00C2265F">
        <w:rPr>
          <w:rStyle w:val="Emphasis"/>
          <w:rFonts w:asciiTheme="majorHAnsi" w:hAnsiTheme="majorHAnsi" w:cstheme="majorHAnsi"/>
          <w:highlight w:val="cyan"/>
        </w:rPr>
        <w:t>an estimated</w:t>
      </w:r>
      <w:r w:rsidRPr="00C2265F">
        <w:rPr>
          <w:rFonts w:asciiTheme="majorHAnsi" w:hAnsiTheme="majorHAnsi" w:cstheme="majorHAnsi"/>
          <w:color w:val="000000"/>
          <w:sz w:val="14"/>
          <w:szCs w:val="22"/>
        </w:rPr>
        <w:t xml:space="preserve"> 35 million abortions and </w:t>
      </w:r>
      <w:r w:rsidRPr="00C2265F">
        <w:rPr>
          <w:rStyle w:val="Emphasis"/>
          <w:rFonts w:asciiTheme="majorHAnsi" w:hAnsiTheme="majorHAnsi" w:cstheme="majorHAnsi"/>
          <w:highlight w:val="cyan"/>
        </w:rPr>
        <w:t xml:space="preserve">76,000 </w:t>
      </w:r>
      <w:r w:rsidRPr="00C2265F">
        <w:rPr>
          <w:rFonts w:asciiTheme="majorHAnsi" w:hAnsiTheme="majorHAnsi" w:cstheme="majorHAnsi"/>
          <w:sz w:val="14"/>
        </w:rPr>
        <w:t>maternal</w:t>
      </w:r>
      <w:r w:rsidRPr="00C2265F">
        <w:rPr>
          <w:rStyle w:val="Emphasis"/>
          <w:rFonts w:asciiTheme="majorHAnsi" w:hAnsiTheme="majorHAnsi" w:cstheme="majorHAnsi"/>
          <w:highlight w:val="cyan"/>
        </w:rPr>
        <w:t xml:space="preserve"> deaths would be prevented each year</w:t>
      </w:r>
      <w:r w:rsidRPr="00C2265F">
        <w:rPr>
          <w:rFonts w:asciiTheme="majorHAnsi" w:hAnsiTheme="majorHAnsi" w:cstheme="majorHAnsi"/>
          <w:color w:val="000000"/>
          <w:sz w:val="14"/>
          <w:szCs w:val="22"/>
        </w:rPr>
        <w:t>.</w:t>
      </w:r>
      <w:r w:rsidRPr="00C2265F">
        <w:rPr>
          <w:rFonts w:asciiTheme="majorHAnsi" w:hAnsiTheme="majorHAnsi" w:cstheme="majorHAnsi"/>
          <w:color w:val="000000"/>
          <w:sz w:val="14"/>
          <w:szCs w:val="14"/>
        </w:rPr>
        <w:t xml:space="preserve"> Given that</w:t>
      </w:r>
      <w:r w:rsidRPr="00C2265F">
        <w:rPr>
          <w:rFonts w:asciiTheme="majorHAnsi" w:hAnsiTheme="majorHAnsi" w:cstheme="majorHAnsi"/>
          <w:color w:val="000000"/>
          <w:sz w:val="14"/>
          <w:szCs w:val="22"/>
        </w:rPr>
        <w:t xml:space="preserve"> abortions far exceed the price of standard birth control, these women could instead spend this money to provide for their families and improve their quality of life. </w:t>
      </w:r>
      <w:r w:rsidRPr="00C2265F">
        <w:rPr>
          <w:rStyle w:val="Emphasis"/>
          <w:rFonts w:asciiTheme="majorHAnsi" w:hAnsiTheme="majorHAnsi" w:cstheme="majorHAnsi"/>
          <w:highlight w:val="cyan"/>
        </w:rPr>
        <w:t>Saving [people] from</w:t>
      </w:r>
      <w:r w:rsidRPr="00C2265F">
        <w:rPr>
          <w:rFonts w:asciiTheme="majorHAnsi" w:hAnsiTheme="majorHAnsi" w:cstheme="majorHAnsi"/>
          <w:color w:val="000000"/>
          <w:sz w:val="14"/>
          <w:szCs w:val="22"/>
        </w:rPr>
        <w:t xml:space="preserve"> premature death from </w:t>
      </w:r>
      <w:r w:rsidRPr="00C2265F">
        <w:rPr>
          <w:rStyle w:val="Emphasis"/>
          <w:rFonts w:asciiTheme="majorHAnsi" w:hAnsiTheme="majorHAnsi" w:cstheme="majorHAnsi"/>
          <w:highlight w:val="cyan"/>
        </w:rPr>
        <w:t>unwanted pregnancy</w:t>
      </w:r>
      <w:r w:rsidRPr="00C2265F">
        <w:rPr>
          <w:rFonts w:asciiTheme="majorHAnsi" w:hAnsiTheme="majorHAnsi" w:cstheme="majorHAnsi"/>
          <w:color w:val="000000"/>
          <w:sz w:val="14"/>
          <w:szCs w:val="22"/>
        </w:rPr>
        <w:t xml:space="preserve"> due to a lack of reproductive education and resources is not only beneficial in regard to humanitarian measures, but it also </w:t>
      </w:r>
      <w:r w:rsidRPr="00C2265F">
        <w:rPr>
          <w:rStyle w:val="Emphasis"/>
          <w:rFonts w:asciiTheme="majorHAnsi" w:hAnsiTheme="majorHAnsi" w:cstheme="majorHAnsi"/>
          <w:highlight w:val="cyan"/>
        </w:rPr>
        <w:t xml:space="preserve">strengthens </w:t>
      </w:r>
      <w:r w:rsidRPr="00C2265F">
        <w:rPr>
          <w:rFonts w:asciiTheme="majorHAnsi" w:hAnsiTheme="majorHAnsi" w:cstheme="majorHAnsi"/>
          <w:sz w:val="14"/>
        </w:rPr>
        <w:t>the</w:t>
      </w:r>
      <w:r w:rsidRPr="00C2265F">
        <w:rPr>
          <w:rStyle w:val="Emphasis"/>
          <w:rFonts w:asciiTheme="majorHAnsi" w:hAnsiTheme="majorHAnsi" w:cstheme="majorHAnsi"/>
          <w:highlight w:val="cyan"/>
        </w:rPr>
        <w:t xml:space="preserve"> economic security </w:t>
      </w:r>
      <w:r w:rsidRPr="00C2265F">
        <w:rPr>
          <w:rFonts w:asciiTheme="majorHAnsi" w:hAnsiTheme="majorHAnsi" w:cstheme="majorHAnsi"/>
          <w:sz w:val="14"/>
        </w:rPr>
        <w:t xml:space="preserve">of the household. </w:t>
      </w:r>
      <w:r w:rsidRPr="00C2265F">
        <w:rPr>
          <w:rStyle w:val="Emphasis"/>
          <w:rFonts w:asciiTheme="majorHAnsi" w:hAnsiTheme="majorHAnsi" w:cstheme="majorHAnsi"/>
          <w:highlight w:val="cyan"/>
        </w:rPr>
        <w:t xml:space="preserve">More people </w:t>
      </w:r>
      <w:r w:rsidRPr="00C2265F">
        <w:rPr>
          <w:rFonts w:asciiTheme="majorHAnsi" w:hAnsiTheme="majorHAnsi" w:cstheme="majorHAnsi"/>
          <w:sz w:val="14"/>
        </w:rPr>
        <w:t>being integrated</w:t>
      </w:r>
      <w:r w:rsidRPr="00C2265F">
        <w:rPr>
          <w:rStyle w:val="Emphasis"/>
          <w:rFonts w:asciiTheme="majorHAnsi" w:hAnsiTheme="majorHAnsi" w:cstheme="majorHAnsi"/>
          <w:highlight w:val="cyan"/>
        </w:rPr>
        <w:t xml:space="preserve"> in</w:t>
      </w:r>
      <w:r w:rsidRPr="00C2265F">
        <w:rPr>
          <w:rFonts w:asciiTheme="majorHAnsi" w:hAnsiTheme="majorHAnsi" w:cstheme="majorHAnsi"/>
          <w:sz w:val="14"/>
        </w:rPr>
        <w:t>to</w:t>
      </w:r>
      <w:r w:rsidRPr="00C2265F">
        <w:rPr>
          <w:rStyle w:val="Emphasis"/>
          <w:rFonts w:asciiTheme="majorHAnsi" w:hAnsiTheme="majorHAnsi" w:cstheme="majorHAnsi"/>
          <w:highlight w:val="cyan"/>
        </w:rPr>
        <w:t xml:space="preserve"> the workforce, </w:t>
      </w:r>
      <w:r w:rsidRPr="00C2265F">
        <w:rPr>
          <w:rFonts w:asciiTheme="majorHAnsi" w:hAnsiTheme="majorHAnsi" w:cstheme="majorHAnsi"/>
          <w:sz w:val="14"/>
        </w:rPr>
        <w:t>followed by</w:t>
      </w:r>
      <w:r w:rsidRPr="00C2265F">
        <w:rPr>
          <w:rStyle w:val="Emphasis"/>
          <w:rFonts w:asciiTheme="majorHAnsi" w:hAnsiTheme="majorHAnsi" w:cstheme="majorHAnsi"/>
          <w:highlight w:val="cyan"/>
        </w:rPr>
        <w:t xml:space="preserve"> a decrease in </w:t>
      </w:r>
      <w:r w:rsidRPr="00C2265F">
        <w:rPr>
          <w:rFonts w:asciiTheme="majorHAnsi" w:hAnsiTheme="majorHAnsi" w:cstheme="majorHAnsi"/>
          <w:sz w:val="14"/>
        </w:rPr>
        <w:t>the number of</w:t>
      </w:r>
      <w:r w:rsidRPr="00C2265F">
        <w:rPr>
          <w:rStyle w:val="Emphasis"/>
          <w:rFonts w:asciiTheme="majorHAnsi" w:hAnsiTheme="majorHAnsi" w:cstheme="majorHAnsi"/>
          <w:highlight w:val="cyan"/>
        </w:rPr>
        <w:t xml:space="preserve"> dependents, provides a boost to economies worldwide.</w:t>
      </w:r>
      <w:r w:rsidRPr="00C2265F">
        <w:rPr>
          <w:rFonts w:asciiTheme="majorHAnsi" w:hAnsiTheme="majorHAnsi" w:cstheme="majorHAnsi"/>
          <w:color w:val="000000"/>
          <w:sz w:val="14"/>
          <w:szCs w:val="22"/>
          <w:shd w:val="clear" w:color="auto" w:fill="FFFF00"/>
        </w:rPr>
        <w:t xml:space="preserve"> </w:t>
      </w:r>
      <w:r w:rsidRPr="00C2265F">
        <w:rPr>
          <w:rFonts w:asciiTheme="majorHAnsi" w:hAnsiTheme="majorHAnsi" w:cstheme="majorHAnsi"/>
          <w:sz w:val="14"/>
        </w:rPr>
        <w:t>Populations dense with working-age individuals often live in more developed countries given the surplus of people contributing to the respective economy. Contraception reduces poverty in this sector</w:t>
      </w:r>
      <w:r w:rsidRPr="00C2265F">
        <w:rPr>
          <w:rFonts w:asciiTheme="majorHAnsi" w:hAnsiTheme="majorHAnsi" w:cstheme="majorHAnsi"/>
          <w:color w:val="000000"/>
          <w:sz w:val="14"/>
          <w:szCs w:val="22"/>
          <w:shd w:val="clear" w:color="auto" w:fill="FFFF00"/>
        </w:rPr>
        <w:t xml:space="preserve"> </w:t>
      </w:r>
      <w:r w:rsidRPr="00C2265F">
        <w:rPr>
          <w:rStyle w:val="Emphasis"/>
          <w:rFonts w:asciiTheme="majorHAnsi" w:hAnsiTheme="majorHAnsi" w:cstheme="majorHAnsi"/>
          <w:highlight w:val="cyan"/>
        </w:rPr>
        <w:t>because adults who either choose not to have children or delay the rate at which they have children have more</w:t>
      </w:r>
      <w:r w:rsidRPr="00C2265F">
        <w:rPr>
          <w:rFonts w:asciiTheme="majorHAnsi" w:hAnsiTheme="majorHAnsi" w:cstheme="majorHAnsi"/>
          <w:color w:val="000000"/>
          <w:sz w:val="14"/>
          <w:szCs w:val="22"/>
          <w:shd w:val="clear" w:color="auto" w:fill="FFFF00"/>
        </w:rPr>
        <w:t xml:space="preserve"> </w:t>
      </w:r>
      <w:r w:rsidRPr="00C2265F">
        <w:rPr>
          <w:rFonts w:asciiTheme="majorHAnsi" w:hAnsiTheme="majorHAnsi" w:cstheme="majorHAnsi"/>
          <w:sz w:val="14"/>
        </w:rPr>
        <w:t>time and</w:t>
      </w:r>
      <w:r w:rsidRPr="00C2265F">
        <w:rPr>
          <w:rFonts w:asciiTheme="majorHAnsi" w:hAnsiTheme="majorHAnsi" w:cstheme="majorHAnsi"/>
          <w:color w:val="000000"/>
          <w:sz w:val="14"/>
          <w:szCs w:val="22"/>
          <w:shd w:val="clear" w:color="auto" w:fill="FFFF00"/>
        </w:rPr>
        <w:t xml:space="preserve"> </w:t>
      </w:r>
      <w:r w:rsidRPr="00C2265F">
        <w:rPr>
          <w:rStyle w:val="Emphasis"/>
          <w:rFonts w:asciiTheme="majorHAnsi" w:hAnsiTheme="majorHAnsi" w:cstheme="majorHAnsi"/>
          <w:highlight w:val="cyan"/>
        </w:rPr>
        <w:t>resources to earn better-living potentials</w:t>
      </w:r>
      <w:r w:rsidRPr="00C2265F">
        <w:rPr>
          <w:rFonts w:asciiTheme="majorHAnsi" w:hAnsiTheme="majorHAnsi" w:cstheme="majorHAnsi"/>
          <w:color w:val="000000"/>
          <w:sz w:val="14"/>
          <w:szCs w:val="22"/>
          <w:shd w:val="clear" w:color="auto" w:fill="FFFF00"/>
        </w:rPr>
        <w:t xml:space="preserve"> </w:t>
      </w:r>
      <w:r w:rsidRPr="00C2265F">
        <w:rPr>
          <w:rFonts w:asciiTheme="majorHAnsi" w:hAnsiTheme="majorHAnsi" w:cstheme="majorHAnsi"/>
          <w:sz w:val="14"/>
        </w:rPr>
        <w:t>when compared to those who must use their income to provide for their families. While education and international aid offer clear benefits in the fight against</w:t>
      </w:r>
      <w:r w:rsidRPr="00C2265F">
        <w:rPr>
          <w:rFonts w:asciiTheme="majorHAnsi" w:hAnsiTheme="majorHAnsi" w:cstheme="majorHAnsi"/>
          <w:color w:val="000000"/>
          <w:sz w:val="14"/>
          <w:szCs w:val="22"/>
        </w:rPr>
        <w:t xml:space="preserve"> poverty, the growth of an excessive population counters these measures. Given the current population’s exponential growth, the economies and civil services of developing countries already lack the capacity or resources to provide for the influx of people to come. </w:t>
      </w:r>
      <w:r w:rsidRPr="00C2265F">
        <w:rPr>
          <w:rStyle w:val="Emphasis"/>
          <w:rFonts w:asciiTheme="majorHAnsi" w:hAnsiTheme="majorHAnsi" w:cstheme="majorHAnsi"/>
          <w:highlight w:val="cyan"/>
        </w:rPr>
        <w:t>The ways in which</w:t>
      </w:r>
      <w:r w:rsidRPr="00C2265F">
        <w:rPr>
          <w:rFonts w:asciiTheme="majorHAnsi" w:hAnsiTheme="majorHAnsi" w:cstheme="majorHAnsi"/>
          <w:color w:val="000000"/>
          <w:sz w:val="14"/>
          <w:szCs w:val="22"/>
        </w:rPr>
        <w:t xml:space="preserve"> global </w:t>
      </w:r>
      <w:r w:rsidRPr="00C2265F">
        <w:rPr>
          <w:rStyle w:val="Emphasis"/>
          <w:rFonts w:asciiTheme="majorHAnsi" w:hAnsiTheme="majorHAnsi" w:cstheme="majorHAnsi"/>
          <w:highlight w:val="cyan"/>
        </w:rPr>
        <w:t>poverty is combatted today may no longer be effective in the future if contraception is not accessible</w:t>
      </w:r>
      <w:r w:rsidRPr="00C2265F">
        <w:rPr>
          <w:rFonts w:asciiTheme="majorHAnsi" w:hAnsiTheme="majorHAnsi" w:cstheme="majorHAnsi"/>
          <w:color w:val="000000"/>
          <w:sz w:val="14"/>
          <w:szCs w:val="22"/>
        </w:rPr>
        <w:t>.</w:t>
      </w:r>
      <w:r w:rsidRPr="00C2265F">
        <w:rPr>
          <w:rFonts w:asciiTheme="majorHAnsi" w:hAnsiTheme="majorHAnsi" w:cstheme="majorHAnsi"/>
          <w:color w:val="000000"/>
          <w:sz w:val="14"/>
          <w:szCs w:val="14"/>
        </w:rPr>
        <w:t xml:space="preserve"> Family planning means more than just preventing unwanted pregnancies. According to the former executive director of the UN Population Fund, the late Babtunde Osotimehin, “It is a most significant investment to promote human capital development, combat poverty and harness a demographic dividend, thus contributing to equitable and sustainable economic development.” Funding family programming can ensure that contraception reduces poverty, and it will remain effective for generations to come. Additionally, it will help the planet utilize its limited resources more effectively.</w:t>
      </w:r>
    </w:p>
    <w:p w14:paraId="50499C04" w14:textId="77777777" w:rsidR="00D27D72" w:rsidRPr="00C2265F" w:rsidRDefault="00D27D72" w:rsidP="00D27D72">
      <w:pPr>
        <w:spacing w:line="240" w:lineRule="auto"/>
        <w:rPr>
          <w:rFonts w:asciiTheme="majorHAnsi" w:hAnsiTheme="majorHAnsi" w:cstheme="majorHAnsi"/>
        </w:rPr>
      </w:pPr>
    </w:p>
    <w:p w14:paraId="32F331CD" w14:textId="77777777" w:rsidR="00D27D72" w:rsidRPr="00C2265F" w:rsidRDefault="00D27D72" w:rsidP="00D27D72">
      <w:pPr>
        <w:pStyle w:val="Heading4"/>
        <w:spacing w:line="240" w:lineRule="auto"/>
        <w:rPr>
          <w:rFonts w:asciiTheme="majorHAnsi" w:hAnsiTheme="majorHAnsi" w:cstheme="majorHAnsi"/>
        </w:rPr>
      </w:pPr>
      <w:r w:rsidRPr="00C2265F">
        <w:rPr>
          <w:rFonts w:asciiTheme="majorHAnsi" w:hAnsiTheme="majorHAnsi" w:cstheme="majorHAnsi"/>
        </w:rPr>
        <w:t>Contraception provides a direct rupture to cyclical poverty</w:t>
      </w:r>
    </w:p>
    <w:p w14:paraId="36CA51FA" w14:textId="77777777" w:rsidR="00D27D72" w:rsidRPr="00C2265F" w:rsidRDefault="00D27D72" w:rsidP="00D27D72">
      <w:pPr>
        <w:pStyle w:val="NormalWeb"/>
        <w:spacing w:before="0" w:beforeAutospacing="0" w:after="0" w:afterAutospacing="0"/>
        <w:rPr>
          <w:rFonts w:asciiTheme="majorHAnsi" w:hAnsiTheme="majorHAnsi" w:cstheme="majorHAnsi"/>
        </w:rPr>
      </w:pPr>
      <w:r w:rsidRPr="00C2265F">
        <w:rPr>
          <w:rStyle w:val="Style13ptBold"/>
          <w:rFonts w:asciiTheme="majorHAnsi" w:hAnsiTheme="majorHAnsi" w:cstheme="majorHAnsi"/>
        </w:rPr>
        <w:t>(Bailey 14</w:t>
      </w:r>
      <w:r w:rsidRPr="00C2265F">
        <w:rPr>
          <w:rFonts w:asciiTheme="majorHAnsi" w:hAnsiTheme="majorHAnsi" w:cstheme="majorHAnsi"/>
          <w:i/>
          <w:iCs/>
          <w:color w:val="000000"/>
          <w:sz w:val="20"/>
          <w:szCs w:val="20"/>
        </w:rPr>
        <w:t xml:space="preserve">) Martha J. Bailey et. al, DO FAMILY PLANNING PROGRAMS DECREASE POVERTY? EVIDENCE FROM PUBLIC CENSUS DATA, The National Institute of Health, 10/22/14, DOA: 7/27/20, </w:t>
      </w:r>
      <w:hyperlink r:id="rId70" w:history="1">
        <w:r w:rsidRPr="00C2265F">
          <w:rPr>
            <w:rStyle w:val="Hyperlink"/>
            <w:rFonts w:asciiTheme="majorHAnsi" w:eastAsiaTheme="majorEastAsia" w:hAnsiTheme="majorHAnsi" w:cstheme="majorHAnsi"/>
            <w:i/>
            <w:iCs/>
            <w:color w:val="1155CC"/>
            <w:sz w:val="20"/>
            <w:szCs w:val="20"/>
          </w:rPr>
          <w:t>https://www.ncbi.nlm.nih.gov/pmc/articles/PMC4206087/</w:t>
        </w:r>
      </w:hyperlink>
      <w:r w:rsidRPr="00C2265F">
        <w:rPr>
          <w:rFonts w:asciiTheme="majorHAnsi" w:hAnsiTheme="majorHAnsi" w:cstheme="majorHAnsi"/>
          <w:i/>
          <w:iCs/>
          <w:color w:val="000000"/>
          <w:sz w:val="20"/>
          <w:szCs w:val="20"/>
        </w:rPr>
        <w:t>, RG</w:t>
      </w:r>
    </w:p>
    <w:p w14:paraId="0AB7A8C2" w14:textId="77777777" w:rsidR="00D27D72" w:rsidRPr="00C2265F" w:rsidRDefault="00D27D72" w:rsidP="00D27D72">
      <w:pPr>
        <w:pStyle w:val="NormalWeb"/>
        <w:spacing w:before="0" w:beforeAutospacing="0" w:after="0" w:afterAutospacing="0"/>
        <w:rPr>
          <w:rFonts w:asciiTheme="majorHAnsi" w:hAnsiTheme="majorHAnsi" w:cstheme="majorHAnsi"/>
          <w:sz w:val="16"/>
        </w:rPr>
      </w:pPr>
      <w:r w:rsidRPr="00C2265F">
        <w:rPr>
          <w:rFonts w:asciiTheme="majorHAnsi" w:hAnsiTheme="majorHAnsi" w:cstheme="majorHAnsi"/>
          <w:color w:val="000000"/>
          <w:sz w:val="16"/>
          <w:szCs w:val="14"/>
        </w:rPr>
        <w:t xml:space="preserve">Our research design compares the poverty rates of individuals born in the years leading up to and just after federally funded family planning programs began. We draw upon several public-use datasets that measure individuals’ ages and place of residence: the 1980 US decennial census observes the potentially affected cohorts as children and the 2000 census and 2005–2011 American Community Survey (ACS) observes the same cohorts as adults. </w:t>
      </w:r>
      <w:r w:rsidRPr="00C2265F">
        <w:rPr>
          <w:rFonts w:asciiTheme="majorHAnsi" w:hAnsiTheme="majorHAnsi" w:cstheme="majorHAnsi"/>
          <w:color w:val="000000"/>
          <w:sz w:val="16"/>
          <w:szCs w:val="22"/>
        </w:rPr>
        <w:t xml:space="preserve">Our results show that </w:t>
      </w:r>
      <w:r w:rsidRPr="00C2265F">
        <w:rPr>
          <w:rFonts w:asciiTheme="majorHAnsi" w:hAnsiTheme="majorHAnsi" w:cstheme="majorHAnsi"/>
          <w:sz w:val="16"/>
        </w:rPr>
        <w:t>federally funded</w:t>
      </w:r>
      <w:r w:rsidRPr="00C2265F">
        <w:rPr>
          <w:rFonts w:asciiTheme="majorHAnsi" w:hAnsiTheme="majorHAnsi" w:cstheme="majorHAnsi"/>
          <w:color w:val="000000"/>
          <w:sz w:val="16"/>
          <w:szCs w:val="22"/>
          <w:shd w:val="clear" w:color="auto" w:fill="FFFF00"/>
        </w:rPr>
        <w:t xml:space="preserve"> </w:t>
      </w:r>
      <w:r w:rsidRPr="00C2265F">
        <w:rPr>
          <w:rStyle w:val="Emphasis"/>
          <w:rFonts w:asciiTheme="majorHAnsi" w:hAnsiTheme="majorHAnsi" w:cstheme="majorHAnsi"/>
          <w:highlight w:val="cyan"/>
        </w:rPr>
        <w:t>family planning programs are associated with significant reductions in child poverty rates</w:t>
      </w:r>
      <w:r w:rsidRPr="00C2265F">
        <w:rPr>
          <w:rFonts w:asciiTheme="majorHAnsi" w:hAnsiTheme="majorHAnsi" w:cstheme="majorHAnsi"/>
          <w:color w:val="000000"/>
          <w:sz w:val="16"/>
          <w:szCs w:val="22"/>
          <w:shd w:val="clear" w:color="auto" w:fill="FFFF00"/>
        </w:rPr>
        <w:t xml:space="preserve"> </w:t>
      </w:r>
      <w:r w:rsidRPr="00C2265F">
        <w:rPr>
          <w:rFonts w:asciiTheme="majorHAnsi" w:hAnsiTheme="majorHAnsi" w:cstheme="majorHAnsi"/>
          <w:sz w:val="16"/>
        </w:rPr>
        <w:t>and, later, poverty rates in adulthood.3</w:t>
      </w:r>
      <w:r w:rsidRPr="00C2265F">
        <w:rPr>
          <w:rFonts w:asciiTheme="majorHAnsi" w:hAnsiTheme="majorHAnsi" w:cstheme="majorHAnsi"/>
          <w:color w:val="000000"/>
          <w:sz w:val="16"/>
          <w:szCs w:val="22"/>
          <w:shd w:val="clear" w:color="auto" w:fill="FFFF00"/>
        </w:rPr>
        <w:t xml:space="preserve"> </w:t>
      </w:r>
      <w:r w:rsidRPr="00C2265F">
        <w:rPr>
          <w:rStyle w:val="Emphasis"/>
          <w:rFonts w:asciiTheme="majorHAnsi" w:hAnsiTheme="majorHAnsi" w:cstheme="majorHAnsi"/>
          <w:highlight w:val="cyan"/>
        </w:rPr>
        <w:t>Individuals</w:t>
      </w:r>
      <w:r w:rsidRPr="00C2265F">
        <w:rPr>
          <w:rFonts w:asciiTheme="majorHAnsi" w:hAnsiTheme="majorHAnsi" w:cstheme="majorHAnsi"/>
          <w:color w:val="000000"/>
          <w:sz w:val="16"/>
          <w:szCs w:val="22"/>
          <w:shd w:val="clear" w:color="auto" w:fill="FFFF00"/>
        </w:rPr>
        <w:t xml:space="preserve"> </w:t>
      </w:r>
      <w:r w:rsidRPr="00C2265F">
        <w:rPr>
          <w:rFonts w:asciiTheme="majorHAnsi" w:hAnsiTheme="majorHAnsi" w:cstheme="majorHAnsi"/>
          <w:sz w:val="16"/>
        </w:rPr>
        <w:t>born one to six years after program</w:t>
      </w:r>
      <w:r w:rsidRPr="00C2265F">
        <w:rPr>
          <w:rFonts w:asciiTheme="majorHAnsi" w:hAnsiTheme="majorHAnsi" w:cstheme="majorHAnsi"/>
          <w:color w:val="000000"/>
          <w:sz w:val="16"/>
          <w:szCs w:val="22"/>
          <w:shd w:val="clear" w:color="auto" w:fill="FFFF00"/>
        </w:rPr>
        <w:t xml:space="preserve"> </w:t>
      </w:r>
      <w:r w:rsidRPr="00C2265F">
        <w:rPr>
          <w:rStyle w:val="Emphasis"/>
          <w:rFonts w:asciiTheme="majorHAnsi" w:hAnsiTheme="majorHAnsi" w:cstheme="majorHAnsi"/>
          <w:highlight w:val="cyan"/>
        </w:rPr>
        <w:t>funding were 4.2 percent less likely to live in poverty in childhood</w:t>
      </w:r>
      <w:r w:rsidRPr="00C2265F">
        <w:rPr>
          <w:rFonts w:asciiTheme="majorHAnsi" w:hAnsiTheme="majorHAnsi" w:cstheme="majorHAnsi"/>
          <w:sz w:val="16"/>
        </w:rPr>
        <w:t xml:space="preserve"> and 2.4 percent less likely to live in poverty in adulthood.</w:t>
      </w:r>
      <w:r w:rsidRPr="00C2265F">
        <w:rPr>
          <w:rFonts w:asciiTheme="majorHAnsi" w:hAnsiTheme="majorHAnsi" w:cstheme="majorHAnsi"/>
          <w:color w:val="000000"/>
          <w:sz w:val="16"/>
          <w:szCs w:val="22"/>
          <w:shd w:val="clear" w:color="auto" w:fill="FFFF00"/>
        </w:rPr>
        <w:t xml:space="preserve"> </w:t>
      </w:r>
      <w:r w:rsidRPr="00C2265F">
        <w:rPr>
          <w:rFonts w:asciiTheme="majorHAnsi" w:hAnsiTheme="majorHAnsi" w:cstheme="majorHAnsi"/>
          <w:color w:val="000000"/>
          <w:sz w:val="16"/>
          <w:szCs w:val="22"/>
        </w:rPr>
        <w:t xml:space="preserve">Although both white and non-white children born after family planning programs began experienced large reductions in childhood poverty, white children experienced greater relative reductions in poverty rates in adulthood. Whites born after family planning programs began were 4.1 percent less likely to live in poverty in childhood and 6.1 percent less likely to live in poverty in adulthood. Non-whites born after family planning programs began were 8.2 percent less likely to live in poverty in childhood, but 2 percent less likely to live in poverty in adulthood. In short, </w:t>
      </w:r>
      <w:r w:rsidRPr="00C2265F">
        <w:rPr>
          <w:rStyle w:val="Emphasis"/>
          <w:rFonts w:asciiTheme="majorHAnsi" w:hAnsiTheme="majorHAnsi" w:cstheme="majorHAnsi"/>
          <w:highlight w:val="cyan"/>
        </w:rPr>
        <w:t>family planning programs</w:t>
      </w:r>
      <w:r w:rsidRPr="00C2265F">
        <w:rPr>
          <w:rFonts w:asciiTheme="majorHAnsi" w:hAnsiTheme="majorHAnsi" w:cstheme="majorHAnsi"/>
          <w:color w:val="000000"/>
          <w:sz w:val="16"/>
          <w:szCs w:val="22"/>
          <w:shd w:val="clear" w:color="auto" w:fill="FFFF00"/>
        </w:rPr>
        <w:t xml:space="preserve"> </w:t>
      </w:r>
      <w:r w:rsidRPr="00C2265F">
        <w:rPr>
          <w:rFonts w:asciiTheme="majorHAnsi" w:hAnsiTheme="majorHAnsi" w:cstheme="majorHAnsi"/>
          <w:sz w:val="16"/>
        </w:rPr>
        <w:t>may help</w:t>
      </w:r>
      <w:r w:rsidRPr="00C2265F">
        <w:rPr>
          <w:rFonts w:asciiTheme="majorHAnsi" w:hAnsiTheme="majorHAnsi" w:cstheme="majorHAnsi"/>
          <w:color w:val="000000"/>
          <w:sz w:val="16"/>
          <w:szCs w:val="22"/>
          <w:shd w:val="clear" w:color="auto" w:fill="FFFF00"/>
        </w:rPr>
        <w:t xml:space="preserve"> </w:t>
      </w:r>
      <w:r w:rsidRPr="00C2265F">
        <w:rPr>
          <w:rStyle w:val="Emphasis"/>
          <w:rFonts w:asciiTheme="majorHAnsi" w:hAnsiTheme="majorHAnsi" w:cstheme="majorHAnsi"/>
          <w:highlight w:val="cyan"/>
        </w:rPr>
        <w:t>break the cycle of poverty</w:t>
      </w:r>
      <w:r w:rsidRPr="00C2265F">
        <w:rPr>
          <w:rFonts w:asciiTheme="majorHAnsi" w:hAnsiTheme="majorHAnsi" w:cstheme="majorHAnsi"/>
          <w:color w:val="000000"/>
          <w:sz w:val="16"/>
          <w:szCs w:val="22"/>
        </w:rPr>
        <w:t xml:space="preserve">. </w:t>
      </w:r>
      <w:r w:rsidRPr="00C2265F">
        <w:rPr>
          <w:rFonts w:asciiTheme="majorHAnsi" w:hAnsiTheme="majorHAnsi" w:cstheme="majorHAnsi"/>
          <w:color w:val="000000"/>
          <w:sz w:val="16"/>
          <w:szCs w:val="14"/>
        </w:rPr>
        <w:t>Our results suggest that family planning programs reduce poverty among children and, ultimately, in adulthood. These findings complement a growing body of research that suggests that investments in children can have sizable effects on children’s longer-term educational attainment, health, and labor market productivity (Cunha and Heckman 2007, Almond and Currie 2011).</w:t>
      </w:r>
    </w:p>
    <w:p w14:paraId="42D1D226" w14:textId="77777777" w:rsidR="00D27D72" w:rsidRPr="00C2265F" w:rsidRDefault="00D27D72" w:rsidP="00D27D72">
      <w:pPr>
        <w:spacing w:line="240" w:lineRule="auto"/>
        <w:rPr>
          <w:rFonts w:asciiTheme="majorHAnsi" w:hAnsiTheme="majorHAnsi" w:cstheme="majorHAnsi"/>
        </w:rPr>
      </w:pPr>
    </w:p>
    <w:p w14:paraId="0677D413" w14:textId="77777777" w:rsidR="00D27D72" w:rsidRPr="00C2265F" w:rsidRDefault="00D27D72" w:rsidP="00D27D72">
      <w:pPr>
        <w:pStyle w:val="Heading1"/>
        <w:spacing w:line="240" w:lineRule="auto"/>
        <w:rPr>
          <w:rFonts w:asciiTheme="majorHAnsi" w:hAnsiTheme="majorHAnsi" w:cstheme="majorHAnsi"/>
        </w:rPr>
      </w:pPr>
      <w:r w:rsidRPr="00C2265F">
        <w:rPr>
          <w:rFonts w:asciiTheme="majorHAnsi" w:hAnsiTheme="majorHAnsi" w:cstheme="majorHAnsi"/>
        </w:rPr>
        <w:t>Framing</w:t>
      </w:r>
    </w:p>
    <w:p w14:paraId="3E0F8F54" w14:textId="77777777" w:rsidR="00D27D72" w:rsidRPr="00C2265F" w:rsidRDefault="00D27D72" w:rsidP="00D27D72">
      <w:pPr>
        <w:pStyle w:val="Heading4"/>
        <w:spacing w:line="240" w:lineRule="auto"/>
        <w:rPr>
          <w:rFonts w:asciiTheme="majorHAnsi" w:hAnsiTheme="majorHAnsi" w:cstheme="majorHAnsi"/>
        </w:rPr>
      </w:pPr>
      <w:r w:rsidRPr="00C2265F">
        <w:rPr>
          <w:rFonts w:asciiTheme="majorHAnsi" w:hAnsiTheme="majorHAnsi" w:cstheme="majorHAnsi"/>
        </w:rPr>
        <w:t xml:space="preserve">The standard is </w:t>
      </w:r>
      <w:r w:rsidRPr="00C2265F">
        <w:rPr>
          <w:rFonts w:asciiTheme="majorHAnsi" w:hAnsiTheme="majorHAnsi" w:cstheme="majorHAnsi"/>
          <w:u w:val="single"/>
        </w:rPr>
        <w:t>reducing structural violence</w:t>
      </w:r>
      <w:r w:rsidRPr="00C2265F">
        <w:rPr>
          <w:rFonts w:asciiTheme="majorHAnsi" w:hAnsiTheme="majorHAnsi" w:cstheme="majorHAnsi"/>
        </w:rPr>
        <w:t xml:space="preserve">. </w:t>
      </w:r>
    </w:p>
    <w:p w14:paraId="75FA6CB8" w14:textId="77777777" w:rsidR="00D27D72" w:rsidRPr="00C2265F" w:rsidRDefault="00D27D72" w:rsidP="00D27D72">
      <w:pPr>
        <w:spacing w:line="240" w:lineRule="auto"/>
        <w:rPr>
          <w:rFonts w:asciiTheme="majorHAnsi" w:hAnsiTheme="majorHAnsi" w:cstheme="majorHAnsi"/>
        </w:rPr>
      </w:pPr>
      <w:r w:rsidRPr="00C2265F">
        <w:rPr>
          <w:rStyle w:val="Style13ptBold"/>
          <w:rFonts w:asciiTheme="majorHAnsi" w:hAnsiTheme="majorHAnsi" w:cstheme="majorHAnsi"/>
        </w:rPr>
        <w:t>CU</w:t>
      </w:r>
      <w:r w:rsidRPr="00C2265F">
        <w:rPr>
          <w:rFonts w:asciiTheme="majorHAnsi" w:hAnsiTheme="majorHAnsi" w:cstheme="majorHAnsi"/>
        </w:rPr>
        <w:t xml:space="preserve"> Online, </w:t>
      </w:r>
      <w:r w:rsidRPr="00C2265F">
        <w:rPr>
          <w:rStyle w:val="Style13ptBold"/>
          <w:rFonts w:asciiTheme="majorHAnsi" w:hAnsiTheme="majorHAnsi" w:cstheme="majorHAnsi"/>
        </w:rPr>
        <w:t>17</w:t>
      </w:r>
      <w:r w:rsidRPr="00C2265F">
        <w:rPr>
          <w:rFonts w:asciiTheme="majorHAnsi" w:hAnsiTheme="majorHAnsi" w:cstheme="majorHAnsi"/>
        </w:rPr>
        <w:t>, Recognizing and Ad</w:t>
      </w:r>
      <w:r w:rsidRPr="00C2265F">
        <w:rPr>
          <w:rFonts w:asciiTheme="majorHAnsi" w:hAnsiTheme="majorHAnsi" w:cstheme="majorHAnsi"/>
        </w:rPr>
        <w:lastRenderedPageBreak/>
        <w:t>dressing Structural Violence, 6-30-2017, DOA: 9-11-2021, https://online.campbellsville.edu/social-work/structural-violence/, r0w@n</w:t>
      </w:r>
    </w:p>
    <w:p w14:paraId="2329BB91" w14:textId="77777777" w:rsidR="00D27D72" w:rsidRPr="006710BE" w:rsidRDefault="00D27D72" w:rsidP="00D27D72">
      <w:pPr>
        <w:spacing w:line="240" w:lineRule="auto"/>
        <w:rPr>
          <w:rFonts w:asciiTheme="majorHAnsi" w:hAnsiTheme="majorHAnsi" w:cstheme="majorHAnsi"/>
          <w:sz w:val="14"/>
        </w:rPr>
      </w:pPr>
      <w:r w:rsidRPr="006710BE">
        <w:rPr>
          <w:rFonts w:asciiTheme="majorHAnsi" w:hAnsiTheme="majorHAnsi" w:cstheme="majorHAnsi"/>
          <w:sz w:val="14"/>
        </w:rPr>
        <w:t>Because direct, physical violence is easy to see and recognize, it gets significant attention</w:t>
      </w:r>
      <w:r w:rsidRPr="006710BE">
        <w:rPr>
          <w:rFonts w:asciiTheme="majorHAnsi" w:hAnsiTheme="majorHAnsi" w:cstheme="majorHAnsi"/>
          <w:sz w:val="14"/>
        </w:rPr>
        <w:lastRenderedPageBreak/>
        <w:t xml:space="preserve"> from both law enforcement and the news media. A violent crime, such as an assault or murder, is a discrete event that can be handled in a number of ways. Structural violence, on the other hand, is often invisible and challenging to respond to. Addressing structural violence typically requires large structural changes in society, and such changes happen slowly in part because it’s difficult to recognize structural violence as violence. What Is Structural Violence? Chronic undernourishment affected one in nine people worldwide from 2014 to 2016, according to the United Nations. The Economist reports that an estimated 1.49 million people in the United States used homeless shelters in 2014, and around another 500,000 went without shelter; those numbers are likely to be conservative estimates at best. Hunger and homelessness may not seem to fit the definition of violence, but they’re clear examples of structural violence. “</w:t>
      </w:r>
      <w:r w:rsidRPr="00C2265F">
        <w:rPr>
          <w:rStyle w:val="Emphasis"/>
          <w:rFonts w:asciiTheme="majorHAnsi" w:hAnsiTheme="majorHAnsi" w:cstheme="majorHAnsi"/>
          <w:highlight w:val="cyan"/>
        </w:rPr>
        <w:t xml:space="preserve">Structural violence occurs whenever people are disadvantaged by </w:t>
      </w:r>
      <w:r w:rsidRPr="006710BE">
        <w:rPr>
          <w:rFonts w:asciiTheme="majorHAnsi" w:hAnsiTheme="majorHAnsi" w:cstheme="majorHAnsi"/>
          <w:sz w:val="14"/>
        </w:rPr>
        <w:t>political, legal, economic or cultural</w:t>
      </w:r>
      <w:r w:rsidRPr="00C2265F">
        <w:rPr>
          <w:rStyle w:val="Emphasis"/>
          <w:rFonts w:asciiTheme="majorHAnsi" w:hAnsiTheme="majorHAnsi" w:cstheme="majorHAnsi"/>
          <w:highlight w:val="cyan"/>
        </w:rPr>
        <w:t xml:space="preserve"> traditions.</w:t>
      </w:r>
      <w:r w:rsidRPr="006710BE">
        <w:rPr>
          <w:rFonts w:asciiTheme="majorHAnsi" w:hAnsiTheme="majorHAnsi" w:cstheme="majorHAnsi"/>
          <w:sz w:val="14"/>
        </w:rPr>
        <w:t xml:space="preserve"> Because they are longstanding</w:t>
      </w:r>
      <w:r w:rsidRPr="00C2265F">
        <w:rPr>
          <w:rStyle w:val="Emphasis"/>
          <w:rFonts w:asciiTheme="majorHAnsi" w:hAnsiTheme="majorHAnsi" w:cstheme="majorHAnsi"/>
          <w:highlight w:val="cyan"/>
        </w:rPr>
        <w:t>, structural inequities usually seem ordinary</w:t>
      </w:r>
      <w:r w:rsidRPr="006710BE">
        <w:rPr>
          <w:rFonts w:asciiTheme="majorHAnsi" w:hAnsiTheme="majorHAnsi" w:cstheme="majorHAnsi"/>
          <w:sz w:val="14"/>
        </w:rPr>
        <w:t xml:space="preserve">, the way things are and always have been,” according to D.D. Winter and D.C. Leighton. Rather than being focused on direct, brutal acts, </w:t>
      </w:r>
      <w:r w:rsidRPr="00C2265F">
        <w:rPr>
          <w:rStyle w:val="Emphasis"/>
          <w:rFonts w:asciiTheme="majorHAnsi" w:hAnsiTheme="majorHAnsi" w:cstheme="majorHAnsi"/>
          <w:highlight w:val="cyan"/>
        </w:rPr>
        <w:t>structural violence is the result of societal systems</w:t>
      </w:r>
      <w:r w:rsidRPr="006710BE">
        <w:rPr>
          <w:rFonts w:asciiTheme="majorHAnsi" w:hAnsiTheme="majorHAnsi" w:cstheme="majorHAnsi"/>
          <w:sz w:val="14"/>
        </w:rPr>
        <w:t>, such as social stratification, that have been in place for years — systems</w:t>
      </w:r>
      <w:r w:rsidRPr="00C2265F">
        <w:rPr>
          <w:rStyle w:val="Emphasis"/>
          <w:rFonts w:asciiTheme="majorHAnsi" w:hAnsiTheme="majorHAnsi" w:cstheme="majorHAnsi"/>
          <w:highlight w:val="cyan"/>
        </w:rPr>
        <w:t xml:space="preserve"> that create situations where people don’t have access to the things required to fulfill their basic human needs</w:t>
      </w:r>
      <w:r w:rsidRPr="006710BE">
        <w:rPr>
          <w:rFonts w:asciiTheme="majorHAnsi" w:hAnsiTheme="majorHAnsi" w:cstheme="majorHAnsi"/>
          <w:sz w:val="14"/>
        </w:rPr>
        <w:t>. “Structural violence is problematic in and of itself,” continue Winter and Leighton, “but it is also dangerous because it frequently leads to direct violence. Those who are chronically oppressed are often, for logical reasons, those who resort to direct violence.” This, in turn, usually leads to direct violence from law enforcement and the military that is directed at the oppressed community to re-exert the dominance of the status quo. Perhaps the most challenging aspect of addressing structural violence is how difficult it can be to bring attention to it. “When social inequities are noticed, attempts are made to rationalize and understand them,” Winter and Leighton say. “Unfortunately, one outcome of this process is to assume that victims must in some way deserve their plight.” Because the constant presence of structural violence is desensitizing, the structures that maintain the violence become normalized and seen as “the way things are.” Because of this, it can be difficult to convince those with the ability to create change that there is a problem or that it can be addressed. How Structural Violence Perpetuates Poverty In 2015, 13.5 percent of the U.S. population — around 43 million people — fell below the federal poverty line of $24,250 for a family of four. When broken down into specific populations, it becomes easy to see that some populations have higher poverty rates. Poverty among whites was 9.1 percent during that time, compared to 24.1 percent among African-Americans; African-Americans have a long history of being the victims of structural violence in America. Structural violence usually has, at its root, some political or economic structure that disenfranchises a group of people. For example, children in inner cities typically lack access to adequate schools, which limits their access to jobs with good salaries when they get older. This, in turn, limits their access to healthcare, legal protections, political power, safe housing and other important resources. This cycle of poverty perpetuates itself, creating entire communities subject to regular structural violence. Access to resources like education, healthcare and purchasing power are all vital to breaking the cycle of poverty. Individuals without adequate access to healthcare are not only more likely to have shorter life spans, but also to spend a significant portion of their income treating illnesses and other health issues, or simply enduring them and reducing their ability to work and earn money. Without adequate education, access to good jobs and influence within society is limited. An inability to buy necessities like food and shelter leads to worse healthcare outcomes, less money spent on educating the next generation and so forth. Effects on Individual and Public Health Lack of proper maternal care is a significant source of structural violence directed against women. About 350,000 women die every year due to pregnancy-related causes, and nearly 99 percent of those deaths occur in poor countries with limited access to good maternal care.</w:t>
      </w:r>
    </w:p>
    <w:p w14:paraId="130D72BC" w14:textId="77777777" w:rsidR="00D27D72" w:rsidRPr="00C2265F" w:rsidRDefault="00D27D72" w:rsidP="00D27D72">
      <w:pPr>
        <w:pStyle w:val="Heading4"/>
        <w:spacing w:line="240" w:lineRule="auto"/>
        <w:rPr>
          <w:rFonts w:asciiTheme="majorHAnsi" w:hAnsiTheme="majorHAnsi" w:cstheme="majorHAnsi"/>
        </w:rPr>
      </w:pPr>
      <w:r w:rsidRPr="00C2265F">
        <w:rPr>
          <w:rFonts w:asciiTheme="majorHAnsi" w:hAnsiTheme="majorHAnsi" w:cstheme="majorHAnsi"/>
        </w:rPr>
        <w:t>Prefer:</w:t>
      </w:r>
      <w:bookmarkStart w:id="0" w:name="_fly2553w5dpu" w:colFirst="0" w:colLast="0"/>
      <w:bookmarkEnd w:id="0"/>
    </w:p>
    <w:p w14:paraId="05F74D99" w14:textId="77777777" w:rsidR="00D27D72" w:rsidRPr="00C2265F" w:rsidRDefault="00D27D72" w:rsidP="00D27D72">
      <w:pPr>
        <w:pStyle w:val="Heading4"/>
        <w:numPr>
          <w:ilvl w:val="0"/>
          <w:numId w:val="5"/>
        </w:numPr>
        <w:spacing w:line="240" w:lineRule="auto"/>
        <w:rPr>
          <w:rFonts w:asciiTheme="majorHAnsi" w:hAnsiTheme="majorHAnsi" w:cstheme="majorHAnsi"/>
          <w:b w:val="0"/>
        </w:rPr>
      </w:pPr>
      <w:r w:rsidRPr="00C2265F">
        <w:rPr>
          <w:rFonts w:asciiTheme="majorHAnsi" w:hAnsiTheme="majorHAnsi" w:cstheme="majorHAnsi"/>
        </w:rPr>
        <w:t xml:space="preserve"> Only pleasure and pain are intrinsically valuable – all other frameworks collapse.</w:t>
      </w:r>
    </w:p>
    <w:p w14:paraId="7B689C01" w14:textId="77777777" w:rsidR="00D27D72" w:rsidRPr="00C2265F" w:rsidRDefault="00D27D72" w:rsidP="00D27D72">
      <w:pPr>
        <w:spacing w:line="240" w:lineRule="auto"/>
        <w:rPr>
          <w:rFonts w:asciiTheme="majorHAnsi" w:hAnsiTheme="majorHAnsi" w:cstheme="majorHAnsi"/>
        </w:rPr>
      </w:pPr>
      <w:r w:rsidRPr="00C2265F">
        <w:rPr>
          <w:rStyle w:val="Style13ptBold"/>
          <w:rFonts w:asciiTheme="majorHAnsi" w:hAnsiTheme="majorHAnsi" w:cstheme="majorHAnsi"/>
        </w:rPr>
        <w:t>Moen 16</w:t>
      </w:r>
      <w:r w:rsidRPr="00C2265F">
        <w:rPr>
          <w:rFonts w:asciiTheme="majorHAnsi" w:hAnsiTheme="majorHAnsi" w:cstheme="majorHAnsi"/>
        </w:rPr>
        <w:t xml:space="preserve"> [Ole Martin Moen, Research Fellow in Philosophy at University of Oslo “An Argument for Hedonism” Journal of Value Inquiry (Springer), 50 (2) 2016: 267–281]</w:t>
      </w:r>
    </w:p>
    <w:p w14:paraId="7735BFC1" w14:textId="77777777" w:rsidR="00D27D72" w:rsidRDefault="00D27D72" w:rsidP="00D27D72">
      <w:pPr>
        <w:spacing w:line="240" w:lineRule="auto"/>
        <w:rPr>
          <w:rFonts w:asciiTheme="majorHAnsi" w:hAnsiTheme="majorHAnsi" w:cstheme="majorHAnsi"/>
          <w:sz w:val="16"/>
        </w:rPr>
      </w:pPr>
      <w:r w:rsidRPr="00C2265F">
        <w:rPr>
          <w:rFonts w:asciiTheme="majorHAnsi" w:hAnsiTheme="majorHAnsi" w:cstheme="majorHAnsi"/>
          <w:sz w:val="16"/>
        </w:rPr>
        <w:t xml:space="preserve">Let us start by observing, empirically, that </w:t>
      </w:r>
      <w:r w:rsidRPr="00C2265F">
        <w:rPr>
          <w:rStyle w:val="StyleUnderline"/>
          <w:rFonts w:asciiTheme="majorHAnsi" w:hAnsiTheme="majorHAnsi" w:cstheme="majorHAnsi"/>
        </w:rPr>
        <w:t xml:space="preserve">a widely shared judgment about intrinsic value and disvalue is that </w:t>
      </w:r>
      <w:r w:rsidRPr="00C2265F">
        <w:rPr>
          <w:rFonts w:asciiTheme="majorHAnsi" w:hAnsiTheme="majorHAnsi" w:cstheme="majorHAnsi"/>
          <w:sz w:val="16"/>
        </w:rPr>
        <w:t>pleasure is intrinsically valuable and pain is intrinsically disvaluable</w:t>
      </w:r>
      <w:r w:rsidRPr="00C2265F">
        <w:rPr>
          <w:rStyle w:val="StyleUnderline"/>
          <w:rFonts w:asciiTheme="majorHAnsi" w:hAnsiTheme="majorHAnsi" w:cstheme="majorHAnsi"/>
        </w:rPr>
        <w:t>.</w:t>
      </w:r>
      <w:r w:rsidRPr="00C2265F">
        <w:rPr>
          <w:rFonts w:asciiTheme="majorHAnsi" w:hAnsiTheme="majorHAnsi" w:cstheme="majorHAnsi"/>
          <w:sz w:val="16"/>
        </w:rPr>
        <w:t xml:space="preserve"> </w:t>
      </w:r>
      <w:r w:rsidRPr="00C2265F">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C2265F">
        <w:rPr>
          <w:rFonts w:asciiTheme="majorHAnsi" w:hAnsiTheme="majorHAnsi" w:cstheme="majorHAnsi"/>
          <w:sz w:val="16"/>
        </w:rPr>
        <w:t xml:space="preserve"> This inclusion makes intuitive sense, moreover, for </w:t>
      </w:r>
      <w:r w:rsidRPr="00C2265F">
        <w:rPr>
          <w:rStyle w:val="Emphasis"/>
          <w:rFonts w:asciiTheme="majorHAnsi" w:hAnsiTheme="majorHAnsi" w:cstheme="majorHAnsi"/>
          <w:highlight w:val="cyan"/>
        </w:rPr>
        <w:t>there is something undeniably good about</w:t>
      </w:r>
      <w:r w:rsidRPr="00C2265F">
        <w:rPr>
          <w:rStyle w:val="StyleUnderline"/>
          <w:rFonts w:asciiTheme="majorHAnsi" w:hAnsiTheme="majorHAnsi" w:cstheme="majorHAnsi"/>
        </w:rPr>
        <w:t xml:space="preserve"> the way </w:t>
      </w:r>
      <w:r w:rsidRPr="00C2265F">
        <w:rPr>
          <w:rStyle w:val="Emphasis"/>
          <w:rFonts w:asciiTheme="majorHAnsi" w:hAnsiTheme="majorHAnsi" w:cstheme="majorHAnsi"/>
          <w:highlight w:val="cyan"/>
        </w:rPr>
        <w:t>pleasure</w:t>
      </w:r>
      <w:r w:rsidRPr="00C2265F">
        <w:rPr>
          <w:rStyle w:val="StyleUnderline"/>
          <w:rFonts w:asciiTheme="majorHAnsi" w:hAnsiTheme="majorHAnsi" w:cstheme="majorHAnsi"/>
        </w:rPr>
        <w:t xml:space="preserve"> feels </w:t>
      </w:r>
      <w:r w:rsidRPr="00C2265F">
        <w:rPr>
          <w:rStyle w:val="Emphasis"/>
          <w:rFonts w:asciiTheme="majorHAnsi" w:hAnsiTheme="majorHAnsi" w:cstheme="majorHAnsi"/>
          <w:highlight w:val="cyan"/>
        </w:rPr>
        <w:t>and something undeniably bad about</w:t>
      </w:r>
      <w:r w:rsidRPr="00C2265F">
        <w:rPr>
          <w:rStyle w:val="StyleUnderline"/>
          <w:rFonts w:asciiTheme="majorHAnsi" w:hAnsiTheme="majorHAnsi" w:cstheme="majorHAnsi"/>
        </w:rPr>
        <w:t xml:space="preserve"> the way </w:t>
      </w:r>
      <w:r w:rsidRPr="00C2265F">
        <w:rPr>
          <w:rStyle w:val="Emphasis"/>
          <w:rFonts w:asciiTheme="majorHAnsi" w:hAnsiTheme="majorHAnsi" w:cstheme="majorHAnsi"/>
          <w:highlight w:val="cyan"/>
        </w:rPr>
        <w:t>pain</w:t>
      </w:r>
      <w:r w:rsidRPr="00C2265F">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C2265F">
        <w:rPr>
          <w:rFonts w:asciiTheme="majorHAnsi" w:hAnsiTheme="majorHAnsi" w:cstheme="majorHAnsi"/>
          <w:sz w:val="16"/>
        </w:rPr>
        <w:t xml:space="preserve"> “Pleasure” and “pain” are here understood inclusivel</w:t>
      </w:r>
      <w:r w:rsidRPr="00C2265F">
        <w:rPr>
          <w:rFonts w:asciiTheme="majorHAnsi" w:hAnsiTheme="majorHAnsi" w:cstheme="majorHAnsi"/>
          <w:sz w:val="16"/>
        </w:rPr>
        <w:lastRenderedPageBreak/>
        <w:t xml:space="preserve">y, as encompassing anything hedonically positive and anything hedonically negative.2 </w:t>
      </w:r>
      <w:r w:rsidRPr="00C2265F">
        <w:rPr>
          <w:rStyle w:val="StyleUnderline"/>
          <w:rFonts w:asciiTheme="majorHAnsi" w:hAnsiTheme="majorHAnsi" w:cstheme="majorHAnsi"/>
        </w:rPr>
        <w:t xml:space="preserve">The special </w:t>
      </w:r>
      <w:r w:rsidRPr="00C2265F">
        <w:rPr>
          <w:rStyle w:val="Emphasis"/>
          <w:rFonts w:asciiTheme="majorHAnsi" w:hAnsiTheme="majorHAnsi" w:cstheme="majorHAnsi"/>
          <w:highlight w:val="cyan"/>
        </w:rPr>
        <w:t>value statuses of pleasure and pain are manifested in how we treat</w:t>
      </w:r>
      <w:r w:rsidRPr="00C2265F">
        <w:rPr>
          <w:rStyle w:val="StyleUnderline"/>
          <w:rFonts w:asciiTheme="majorHAnsi" w:hAnsiTheme="majorHAnsi" w:cstheme="majorHAnsi"/>
        </w:rPr>
        <w:t xml:space="preserve"> these </w:t>
      </w:r>
      <w:r w:rsidRPr="00C2265F">
        <w:rPr>
          <w:rStyle w:val="Emphasis"/>
          <w:rFonts w:asciiTheme="majorHAnsi" w:hAnsiTheme="majorHAnsi" w:cstheme="majorHAnsi"/>
          <w:highlight w:val="cyan"/>
        </w:rPr>
        <w:t>experiences</w:t>
      </w:r>
      <w:r w:rsidRPr="00C2265F">
        <w:rPr>
          <w:rStyle w:val="StyleUnderline"/>
          <w:rFonts w:asciiTheme="majorHAnsi" w:hAnsiTheme="majorHAnsi" w:cstheme="majorHAnsi"/>
          <w:highlight w:val="green"/>
        </w:rPr>
        <w:t xml:space="preserve"> </w:t>
      </w:r>
      <w:r w:rsidRPr="00C2265F">
        <w:rPr>
          <w:rStyle w:val="StyleUnderline"/>
          <w:rFonts w:asciiTheme="majorHAnsi" w:hAnsiTheme="majorHAnsi" w:cstheme="majorHAnsi"/>
        </w:rPr>
        <w:t>in our everyday reasoning about values.</w:t>
      </w:r>
      <w:r w:rsidRPr="00C2265F">
        <w:rPr>
          <w:rFonts w:asciiTheme="majorHAnsi" w:hAnsiTheme="majorHAnsi" w:cstheme="majorHAnsi"/>
          <w:sz w:val="16"/>
        </w:rPr>
        <w:t xml:space="preserve"> If you tell me that you are heading for the convenience store, </w:t>
      </w:r>
      <w:r w:rsidRPr="00C2265F">
        <w:rPr>
          <w:rStyle w:val="StyleUnderline"/>
          <w:rFonts w:asciiTheme="majorHAnsi" w:hAnsiTheme="majorHAnsi" w:cstheme="majorHAnsi"/>
        </w:rPr>
        <w:t>I might ask: “What for?” This is a reasonable question, for when you go to the convenience store you usually do so</w:t>
      </w:r>
      <w:r w:rsidRPr="00C2265F">
        <w:rPr>
          <w:rFonts w:asciiTheme="majorHAnsi" w:hAnsiTheme="majorHAnsi" w:cstheme="majorHAnsi"/>
          <w:sz w:val="16"/>
        </w:rPr>
        <w:t xml:space="preserve">, not merely for the sake of going to the convenience store, but </w:t>
      </w:r>
      <w:r w:rsidRPr="00C2265F">
        <w:rPr>
          <w:rStyle w:val="StyleUnderline"/>
          <w:rFonts w:asciiTheme="majorHAnsi" w:hAnsiTheme="majorHAnsi" w:cstheme="majorHAnsi"/>
        </w:rPr>
        <w:t>for the sake of achieving something further that you deem to be valuable.</w:t>
      </w:r>
      <w:r w:rsidRPr="00C2265F">
        <w:rPr>
          <w:rFonts w:asciiTheme="majorHAnsi" w:hAnsiTheme="majorHAnsi" w:cstheme="maj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C2265F">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C2265F">
        <w:rPr>
          <w:rStyle w:val="Emphasis"/>
          <w:rFonts w:asciiTheme="majorHAnsi" w:hAnsiTheme="majorHAnsi" w:cstheme="majorHAnsi"/>
          <w:highlight w:val="cyan"/>
        </w:rPr>
        <w:t>pleasure is not good for anything further</w:t>
      </w:r>
      <w:r w:rsidRPr="00C2265F">
        <w:rPr>
          <w:rStyle w:val="StyleUnderline"/>
          <w:rFonts w:asciiTheme="majorHAnsi" w:hAnsiTheme="majorHAnsi" w:cstheme="majorHAnsi"/>
        </w:rPr>
        <w:t>; it is simply that for which going to the convenience store and buying the soda is good.</w:t>
      </w:r>
      <w:r w:rsidRPr="00C2265F">
        <w:rPr>
          <w:rFonts w:asciiTheme="majorHAnsi" w:hAnsiTheme="majorHAnsi" w:cstheme="majorHAnsi"/>
          <w:sz w:val="16"/>
        </w:rPr>
        <w:t>3 As Aristotle observes</w:t>
      </w:r>
      <w:r w:rsidRPr="00C2265F">
        <w:rPr>
          <w:rStyle w:val="StyleUnderline"/>
          <w:rFonts w:asciiTheme="majorHAnsi" w:hAnsiTheme="majorHAnsi" w:cstheme="majorHAnsi"/>
        </w:rPr>
        <w:t>: “We never ask [a man] what his end is in being pleased, because we assume that pleasure is choice worthy in itself.</w:t>
      </w:r>
      <w:r w:rsidRPr="00C2265F">
        <w:rPr>
          <w:rFonts w:asciiTheme="majorHAnsi" w:hAnsiTheme="majorHAnsi" w:cstheme="maj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640A56CE" w14:textId="77777777" w:rsidR="00D27D72" w:rsidRPr="0032536D" w:rsidRDefault="00D27D72" w:rsidP="00D27D72">
      <w:pPr>
        <w:pStyle w:val="Heading4"/>
        <w:numPr>
          <w:ilvl w:val="0"/>
          <w:numId w:val="5"/>
        </w:numPr>
      </w:pPr>
      <w:r w:rsidRPr="0032536D">
        <w:t>Structural violence and oppression are based in moral exclusion, which is fundamentally flawed because exclusion is based on arbitrarily perceived differences.</w:t>
      </w:r>
    </w:p>
    <w:p w14:paraId="7BB11B3D" w14:textId="77777777" w:rsidR="00D27D72" w:rsidRPr="0032536D" w:rsidRDefault="00D27D72" w:rsidP="00D27D72">
      <w:r w:rsidRPr="006B7FFD">
        <w:rPr>
          <w:rStyle w:val="Style13ptBold"/>
        </w:rPr>
        <w:t>Opotow 01</w:t>
      </w:r>
      <w:r w:rsidRPr="0032536D">
        <w:t xml:space="preserve"> ~~[Susan Opotow is a social and organizational psychologist. Her work examines the intersection of conflict, justice, and identity as they give rise to moral exclusion — seeing others as outside the scope of justice and as eligible targets of discrimination, exploitation, hate, or violence. She studies moral exclusion and moral inclusion in such everyday contexts as schooling, environmental and public policy conflict, and in more violent contexts, such as deadly wars and the post-war period. She has guest edited The Journal of Social Issues and Social Justice Research and co-edited Identity and the Natural Environment: The Psychological Significance of Nature (MIT Press, 2003). She is associate editor of Peace and Conflict: Journal of Peace Psychology and Past President of the Society for the Psychological Study of Social Issues~~], "Social Injustice", Peace, Conflict, and Violence: Peace Psychology for the 21st Centuryl Englewood Cliffs, New Jersey: Prentice-Hall, 2001, </w:t>
      </w:r>
      <w:r>
        <w:t>r0w@n</w:t>
      </w:r>
    </w:p>
    <w:p w14:paraId="546EDD68" w14:textId="77777777" w:rsidR="00D27D72" w:rsidRDefault="00D27D72" w:rsidP="00D27D72">
      <w:pPr>
        <w:spacing w:line="240" w:lineRule="auto"/>
        <w:rPr>
          <w:rFonts w:asciiTheme="majorHAnsi" w:hAnsiTheme="majorHAnsi" w:cstheme="majorHAnsi"/>
        </w:rPr>
      </w:pPr>
    </w:p>
    <w:p w14:paraId="3C30CE80" w14:textId="77777777" w:rsidR="00D27D72" w:rsidRDefault="00D27D72" w:rsidP="00D27D72">
      <w:pPr>
        <w:spacing w:line="240" w:lineRule="auto"/>
        <w:rPr>
          <w:rFonts w:asciiTheme="majorHAnsi" w:hAnsiTheme="majorHAnsi" w:cstheme="majorHAnsi"/>
        </w:rPr>
      </w:pPr>
    </w:p>
    <w:p w14:paraId="376ED7AC" w14:textId="77777777" w:rsidR="00D27D72" w:rsidRPr="006B7FFD" w:rsidRDefault="00D27D72" w:rsidP="00D27D72">
      <w:pPr>
        <w:spacing w:line="240" w:lineRule="auto"/>
        <w:rPr>
          <w:rFonts w:asciiTheme="majorHAnsi" w:hAnsiTheme="majorHAnsi" w:cstheme="majorHAnsi"/>
          <w:sz w:val="16"/>
        </w:rPr>
      </w:pPr>
      <w:r w:rsidRPr="006B7FFD">
        <w:rPr>
          <w:rFonts w:asciiTheme="majorHAnsi" w:hAnsiTheme="majorHAnsi" w:cstheme="majorHAnsi"/>
          <w:sz w:val="16"/>
        </w:rPr>
        <w:t xml:space="preserve">Both structural and direct violence result from moral justifications and rationalizations. Morals are the norms, rights, entitlements, obligations, responsibilities, and duties that shape our sense of justice and guide our behavior with others (Deutsch, 1985). Morals operationalize our sense of justice by identifying what we owe to whom, whose needs, views, and well-being count, and whose do not. </w:t>
      </w:r>
      <w:r w:rsidRPr="006B7FFD">
        <w:rPr>
          <w:rStyle w:val="Emphasis"/>
          <w:highlight w:val="cyan"/>
        </w:rPr>
        <w:t>Our morals apply to</w:t>
      </w:r>
      <w:r w:rsidRPr="006B7FFD">
        <w:rPr>
          <w:rFonts w:asciiTheme="majorHAnsi" w:hAnsiTheme="majorHAnsi" w:cstheme="majorHAnsi"/>
          <w:sz w:val="16"/>
        </w:rPr>
        <w:t xml:space="preserve"> people we value, which define </w:t>
      </w:r>
      <w:r w:rsidRPr="006B7FFD">
        <w:rPr>
          <w:rStyle w:val="Emphasis"/>
          <w:highlight w:val="cyan"/>
        </w:rPr>
        <w:t>who is inside our scope of justice</w:t>
      </w:r>
      <w:r w:rsidRPr="006B7FFD">
        <w:rPr>
          <w:rFonts w:asciiTheme="majorHAnsi" w:hAnsiTheme="majorHAnsi" w:cstheme="majorHAnsi"/>
          <w:sz w:val="16"/>
        </w:rPr>
        <w:t xml:space="preserve"> (or “moral community”), such as family members, friends, compatriots, and coreligionists (Deutsch, 1974, 1985; Opotow, 1990; Staub, 1989). We extend considerations of fairness to them, share community resources with them, and make sacrifices for them that foster their wellbeing (Opotow, 1987, 1993). </w:t>
      </w:r>
      <w:r w:rsidRPr="006B7FFD">
        <w:rPr>
          <w:rStyle w:val="Emphasis"/>
          <w:highlight w:val="cyan"/>
        </w:rPr>
        <w:t>We see other kinds of people such as enemies or strangers outside our scope of justice; they are morally excluded.</w:t>
      </w:r>
      <w:r w:rsidRPr="006B7FFD">
        <w:rPr>
          <w:rFonts w:asciiTheme="majorHAnsi" w:hAnsiTheme="majorHAnsi" w:cstheme="majorHAnsi"/>
          <w:sz w:val="16"/>
        </w:rPr>
        <w:t xml:space="preserve"> Gender, ethnicity, religious identity, age, mental capacity, sexual orientation, and political affiliation are some criteria used to define moral exclusion. Excluded people can be hated and viewed as “vermin” or “plague” or they can be seen as expendable non-entities. In either case, disadvantage, hardship, and exploitation inflicted on them seems normal, acceptable, and just—as “the way things are” or the way they “ought to be.” Fairness and deserving seem irrelevant when applied to them and harm befalling them elicits neither remorse, outrage, nor demands for restitution; instead, harm inflicted on them can insp</w:t>
      </w:r>
      <w:r w:rsidRPr="006B7FFD">
        <w:rPr>
          <w:rFonts w:asciiTheme="majorHAnsi" w:hAnsiTheme="majorHAnsi" w:cstheme="majorHAnsi"/>
          <w:sz w:val="16"/>
        </w:rPr>
        <w:lastRenderedPageBreak/>
        <w:t xml:space="preserve">ire celebration. Many social issues and controversies, such as aid to school drop-outs, illegal immigrants, “welfare moms,” people who are homeless, substance abusers, and those infected with HIV are essentially moral debates about who deserves public resources, and thus, ultimately, about moral inclusion. </w:t>
      </w:r>
      <w:r w:rsidRPr="006B7FFD">
        <w:rPr>
          <w:rStyle w:val="Emphasis"/>
          <w:highlight w:val="cyan"/>
        </w:rPr>
        <w:t>When we see other people’s circumstances to be a result of their moral failings, moral exclusion seems warranted</w:t>
      </w:r>
      <w:r w:rsidRPr="006B7FFD">
        <w:rPr>
          <w:rFonts w:asciiTheme="majorHAnsi" w:hAnsiTheme="majorHAnsi" w:cstheme="majorHAnsi"/>
          <w:sz w:val="16"/>
        </w:rPr>
        <w:t>. But when we see others’ circumstances as a result of structural vio- 4 lence, moral exclusion seems unwarranted and unjust. Psychological Bases for Moral Exclusion While it is psychologically more comfortable to perceive harm-doers to be evil or demented, we each have boundaries for justice. Our moral obligations are stronger toward those close to us and weaker toward those who are distant. When the media reports suffering and death in Cambodia, El Salvador, Nicaragua, the former Yugoslavia, and Rwanda, we often fail—as a nation, as communities, and as individuals—to protest or to provide aid. Rationalizations include insufficient knowledge of the political dynamics, the futility of doing much of use, and not knowing where to begin. Our tendency to exclude people is fostered by a number of normal perceptual tendencies:</w:t>
      </w:r>
      <w:r w:rsidRPr="006B7FFD">
        <w:t xml:space="preserve"> </w:t>
      </w:r>
      <w:r w:rsidRPr="006B7FFD">
        <w:rPr>
          <w:rFonts w:asciiTheme="majorHAnsi" w:hAnsiTheme="majorHAnsi" w:cstheme="majorHAnsi"/>
          <w:sz w:val="16"/>
        </w:rPr>
        <w:t>1. Social categorization</w:t>
      </w:r>
      <w:r w:rsidRPr="006B7FFD">
        <w:rPr>
          <w:rStyle w:val="Emphasis"/>
          <w:highlight w:val="cyan"/>
        </w:rPr>
        <w:t>. Our tendency to</w:t>
      </w:r>
      <w:r w:rsidRPr="006B7FFD">
        <w:rPr>
          <w:rFonts w:asciiTheme="majorHAnsi" w:hAnsiTheme="majorHAnsi" w:cstheme="majorHAnsi"/>
          <w:sz w:val="16"/>
        </w:rPr>
        <w:t xml:space="preserve"> group and </w:t>
      </w:r>
      <w:r w:rsidRPr="006B7FFD">
        <w:rPr>
          <w:rStyle w:val="Emphasis"/>
          <w:highlight w:val="cyan"/>
        </w:rPr>
        <w:t>classify objects</w:t>
      </w:r>
      <w:r w:rsidRPr="006B7FFD">
        <w:rPr>
          <w:rFonts w:asciiTheme="majorHAnsi" w:hAnsiTheme="majorHAnsi" w:cstheme="majorHAnsi"/>
          <w:sz w:val="16"/>
        </w:rPr>
        <w:t xml:space="preserve">, including social categories, </w:t>
      </w:r>
      <w:r w:rsidRPr="006B7FFD">
        <w:rPr>
          <w:rStyle w:val="Emphasis"/>
          <w:highlight w:val="cyan"/>
        </w:rPr>
        <w:t>is</w:t>
      </w:r>
      <w:r w:rsidRPr="006B7FFD">
        <w:rPr>
          <w:rFonts w:asciiTheme="majorHAnsi" w:hAnsiTheme="majorHAnsi" w:cstheme="majorHAnsi"/>
          <w:sz w:val="16"/>
        </w:rPr>
        <w:t xml:space="preserve"> ordinarily innocuous</w:t>
      </w:r>
      <w:r w:rsidRPr="006B7FFD">
        <w:rPr>
          <w:rStyle w:val="Emphasis"/>
          <w:highlight w:val="cyan"/>
        </w:rPr>
        <w:t>, facilitating acquisition of information</w:t>
      </w:r>
      <w:r w:rsidRPr="006B7FFD">
        <w:rPr>
          <w:rFonts w:asciiTheme="majorHAnsi" w:hAnsiTheme="majorHAnsi" w:cstheme="majorHAnsi"/>
          <w:sz w:val="16"/>
        </w:rPr>
        <w:t xml:space="preserve"> and memory (Tajfel &amp;</w:t>
      </w:r>
      <w:r>
        <w:rPr>
          <w:rFonts w:asciiTheme="majorHAnsi" w:hAnsiTheme="majorHAnsi" w:cstheme="majorHAnsi"/>
          <w:sz w:val="16"/>
        </w:rPr>
        <w:t xml:space="preserve"> </w:t>
      </w:r>
      <w:r w:rsidRPr="006B7FFD">
        <w:rPr>
          <w:rFonts w:asciiTheme="majorHAnsi" w:hAnsiTheme="majorHAnsi" w:cstheme="majorHAnsi"/>
          <w:sz w:val="16"/>
        </w:rPr>
        <w:t xml:space="preserve">Wilkes, 1963). </w:t>
      </w:r>
      <w:r w:rsidRPr="006B7FFD">
        <w:rPr>
          <w:rStyle w:val="Emphasis"/>
          <w:highlight w:val="cyan"/>
        </w:rPr>
        <w:t>Social categorizations can</w:t>
      </w:r>
      <w:r w:rsidRPr="006B7FFD">
        <w:rPr>
          <w:rFonts w:asciiTheme="majorHAnsi" w:hAnsiTheme="majorHAnsi" w:cstheme="majorHAnsi"/>
          <w:sz w:val="16"/>
        </w:rPr>
        <w:t xml:space="preserve"> become invidious, however, when they </w:t>
      </w:r>
      <w:r w:rsidRPr="006B7FFD">
        <w:rPr>
          <w:rStyle w:val="Emphasis"/>
          <w:highlight w:val="cyan"/>
        </w:rPr>
        <w:t>serve as a basis for rationalizing structural inequality</w:t>
      </w:r>
      <w:r w:rsidRPr="006B7FFD">
        <w:rPr>
          <w:rFonts w:asciiTheme="majorHAnsi" w:hAnsiTheme="majorHAnsi" w:cstheme="majorHAnsi"/>
          <w:sz w:val="16"/>
        </w:rPr>
        <w:t xml:space="preserve"> and social injustice</w:t>
      </w:r>
      <w:r w:rsidRPr="006B7FFD">
        <w:rPr>
          <w:rStyle w:val="Emphasis"/>
          <w:highlight w:val="cyan"/>
        </w:rPr>
        <w:t>. For example, race is a</w:t>
      </w:r>
      <w:r w:rsidRPr="006B7FFD">
        <w:rPr>
          <w:rFonts w:asciiTheme="majorHAnsi" w:hAnsiTheme="majorHAnsi" w:cstheme="majorHAnsi"/>
          <w:sz w:val="16"/>
        </w:rPr>
        <w:t xml:space="preserve"> neutral physical</w:t>
      </w:r>
      <w:r>
        <w:rPr>
          <w:rFonts w:asciiTheme="majorHAnsi" w:hAnsiTheme="majorHAnsi" w:cstheme="majorHAnsi"/>
          <w:sz w:val="16"/>
        </w:rPr>
        <w:t xml:space="preserve"> </w:t>
      </w:r>
      <w:r w:rsidRPr="006B7FFD">
        <w:rPr>
          <w:rFonts w:asciiTheme="majorHAnsi" w:hAnsiTheme="majorHAnsi" w:cstheme="majorHAnsi"/>
          <w:sz w:val="16"/>
        </w:rPr>
        <w:t xml:space="preserve">characteristic, but it often becomes a </w:t>
      </w:r>
      <w:r w:rsidRPr="006B7FFD">
        <w:rPr>
          <w:rStyle w:val="Emphasis"/>
          <w:highlight w:val="cyan"/>
        </w:rPr>
        <w:t>value-loaded label</w:t>
      </w:r>
      <w:r w:rsidRPr="006B7FFD">
        <w:rPr>
          <w:rFonts w:asciiTheme="majorHAnsi" w:hAnsiTheme="majorHAnsi" w:cstheme="majorHAnsi"/>
          <w:sz w:val="16"/>
        </w:rPr>
        <w:t>, which generates unequal treatment and</w:t>
      </w:r>
      <w:r>
        <w:rPr>
          <w:rFonts w:asciiTheme="majorHAnsi" w:hAnsiTheme="majorHAnsi" w:cstheme="majorHAnsi"/>
          <w:sz w:val="16"/>
        </w:rPr>
        <w:t xml:space="preserve"> </w:t>
      </w:r>
      <w:r w:rsidRPr="006B7FFD">
        <w:rPr>
          <w:rFonts w:asciiTheme="majorHAnsi" w:hAnsiTheme="majorHAnsi" w:cstheme="majorHAnsi"/>
          <w:sz w:val="16"/>
        </w:rPr>
        <w:t>outcomes (Archer, 1985; Tajfel, 1978).</w:t>
      </w:r>
    </w:p>
    <w:p w14:paraId="3254ACCA" w14:textId="77777777" w:rsidR="00D27D72" w:rsidRPr="00C2265F" w:rsidRDefault="00D27D72" w:rsidP="00D27D72">
      <w:pPr>
        <w:pStyle w:val="Heading4"/>
        <w:numPr>
          <w:ilvl w:val="0"/>
          <w:numId w:val="5"/>
        </w:numPr>
        <w:spacing w:line="240" w:lineRule="auto"/>
        <w:rPr>
          <w:rFonts w:asciiTheme="majorHAnsi" w:hAnsiTheme="majorHAnsi" w:cstheme="majorHAnsi"/>
        </w:rPr>
      </w:pPr>
      <w:r w:rsidRPr="00C2265F">
        <w:rPr>
          <w:rFonts w:asciiTheme="majorHAnsi" w:hAnsiTheme="majorHAnsi" w:cstheme="majorHAnsi"/>
        </w:rPr>
        <w:t>Structural violence is the largest proximate cause of suffering- creates priming that psychologically structures escalation</w:t>
      </w:r>
    </w:p>
    <w:p w14:paraId="757589E9" w14:textId="77777777" w:rsidR="00D27D72" w:rsidRPr="00C2265F" w:rsidRDefault="00D27D72" w:rsidP="00D27D72">
      <w:pPr>
        <w:spacing w:line="240" w:lineRule="auto"/>
        <w:rPr>
          <w:rStyle w:val="Style13ptBold"/>
          <w:rFonts w:asciiTheme="majorHAnsi" w:hAnsiTheme="majorHAnsi" w:cstheme="majorHAnsi"/>
        </w:rPr>
      </w:pPr>
      <w:r w:rsidRPr="00C2265F">
        <w:rPr>
          <w:rStyle w:val="Style13ptBold"/>
          <w:rFonts w:asciiTheme="majorHAnsi" w:hAnsiTheme="majorHAnsi" w:cstheme="majorHAnsi"/>
        </w:rPr>
        <w:t>Scheper-Hughes and Bourgois ‘4</w:t>
      </w:r>
    </w:p>
    <w:p w14:paraId="3938A941" w14:textId="77777777" w:rsidR="00D27D72" w:rsidRPr="00C2265F" w:rsidRDefault="00D27D72" w:rsidP="00D27D72">
      <w:pPr>
        <w:pStyle w:val="NormalWeb"/>
        <w:spacing w:before="0" w:beforeAutospacing="0" w:after="120" w:afterAutospacing="0"/>
        <w:rPr>
          <w:rFonts w:asciiTheme="majorHAnsi" w:hAnsiTheme="majorHAnsi" w:cstheme="majorHAnsi"/>
        </w:rPr>
      </w:pPr>
      <w:r w:rsidRPr="00C2265F">
        <w:rPr>
          <w:rFonts w:asciiTheme="majorHAnsi" w:hAnsiTheme="majorHAnsi" w:cstheme="majorHAnsi"/>
          <w:color w:val="000000"/>
        </w:rPr>
        <w:t>(Prof of Anthropology @ Cal-Berkely; Prof of Anthropology @ UPenn)</w:t>
      </w:r>
    </w:p>
    <w:p w14:paraId="4DC1F4F5" w14:textId="77777777" w:rsidR="00D27D72" w:rsidRPr="00C2265F" w:rsidRDefault="00D27D72" w:rsidP="00D27D72">
      <w:pPr>
        <w:pStyle w:val="NormalWeb"/>
        <w:spacing w:before="0" w:beforeAutospacing="0" w:after="120" w:afterAutospacing="0"/>
        <w:rPr>
          <w:rFonts w:asciiTheme="majorHAnsi" w:hAnsiTheme="majorHAnsi" w:cstheme="majorHAnsi"/>
        </w:rPr>
      </w:pPr>
      <w:r w:rsidRPr="00C2265F">
        <w:rPr>
          <w:rFonts w:asciiTheme="majorHAnsi" w:hAnsiTheme="majorHAnsi" w:cstheme="majorHAnsi"/>
          <w:color w:val="000000"/>
        </w:rPr>
        <w:t>(Nancy and Philippe, Introduction: Making Sense of Violence, in Violence in War and Peace, pg. 19-22)</w:t>
      </w:r>
    </w:p>
    <w:p w14:paraId="24DF4CBF" w14:textId="77777777" w:rsidR="00D27D72" w:rsidRPr="00C2265F" w:rsidRDefault="00D27D72" w:rsidP="00D27D72">
      <w:pPr>
        <w:spacing w:line="240" w:lineRule="auto"/>
        <w:rPr>
          <w:rFonts w:asciiTheme="majorHAnsi" w:hAnsiTheme="majorHAnsi" w:cstheme="majorHAnsi"/>
        </w:rPr>
      </w:pPr>
    </w:p>
    <w:p w14:paraId="25900AE3" w14:textId="77777777" w:rsidR="00D27D72" w:rsidRPr="00C2265F" w:rsidRDefault="00D27D72" w:rsidP="00D27D72">
      <w:pPr>
        <w:pStyle w:val="NormalWeb"/>
        <w:spacing w:before="0" w:beforeAutospacing="0" w:after="120" w:afterAutospacing="0"/>
        <w:rPr>
          <w:rFonts w:asciiTheme="majorHAnsi" w:hAnsiTheme="majorHAnsi" w:cstheme="majorHAnsi"/>
          <w:color w:val="000000"/>
          <w:sz w:val="16"/>
          <w:szCs w:val="14"/>
        </w:rPr>
      </w:pPr>
      <w:r w:rsidRPr="00C2265F">
        <w:rPr>
          <w:rFonts w:asciiTheme="majorHAnsi" w:hAnsiTheme="majorHAnsi" w:cstheme="majorHAnsi"/>
          <w:color w:val="000000"/>
          <w:sz w:val="16"/>
          <w:szCs w:val="14"/>
        </w:rPr>
        <w:t xml:space="preserve">This large and at first sight “messy” Part VII is central to this anthology’s thesis. It encompasses everything from the routinized, bureaucratized, and utterly banal violence of children dying of hunger and maternal despair in Northeast Brazil (Scheper-Hughes, Chapter 33) to elderly African Americans dying of heat stroke in Mayor Daly’s version of US apartheid in Chicago’s South Side (Klinenberg, Chapter 38) to the racialized class hatred expressed by British Victorians in their olfactory disgust of the “smelly” working classes (Orwell, Chapter 36). In these readings violence is located in the symbolic and social structures that overdetermine and allow the criminalized drug addictions, interpersonal bloodshed, and racially patterned incarcerations that characterize the US “inner city” to be normalized (Bourgois, Chapter 37 and Wacquant, Chapter 39). Violence also takes the form of class, racial, political self-hatred and adolescent self-destruction (Quesada, Chapter 35), as well as of useless (i.e.  preventable), rawly embodied physical suffering, and death (Farmer, Chapter 34).  </w:t>
      </w:r>
      <w:r w:rsidRPr="00C2265F">
        <w:rPr>
          <w:rFonts w:asciiTheme="majorHAnsi" w:hAnsiTheme="majorHAnsi" w:cstheme="majorHAnsi"/>
          <w:color w:val="000000"/>
          <w:sz w:val="16"/>
        </w:rPr>
        <w:t xml:space="preserve">Absolutely </w:t>
      </w:r>
      <w:r w:rsidRPr="00C2265F">
        <w:rPr>
          <w:rStyle w:val="Emphasis"/>
          <w:rFonts w:asciiTheme="majorHAnsi" w:hAnsiTheme="majorHAnsi" w:cstheme="majorHAnsi"/>
          <w:highlight w:val="cyan"/>
        </w:rPr>
        <w:t>central</w:t>
      </w:r>
      <w:r w:rsidRPr="00C2265F">
        <w:rPr>
          <w:rFonts w:asciiTheme="majorHAnsi" w:hAnsiTheme="majorHAnsi" w:cstheme="majorHAnsi"/>
          <w:color w:val="000000"/>
          <w:sz w:val="16"/>
        </w:rPr>
        <w:t xml:space="preserve"> to our approach </w:t>
      </w:r>
      <w:r w:rsidRPr="00C2265F">
        <w:rPr>
          <w:rStyle w:val="Emphasis"/>
          <w:rFonts w:asciiTheme="majorHAnsi" w:hAnsiTheme="majorHAnsi" w:cstheme="majorHAnsi"/>
          <w:highlight w:val="cyan"/>
        </w:rPr>
        <w:t>is a blurring of</w:t>
      </w:r>
      <w:r w:rsidRPr="00C2265F">
        <w:rPr>
          <w:rFonts w:asciiTheme="majorHAnsi" w:hAnsiTheme="majorHAnsi" w:cstheme="majorHAnsi"/>
          <w:color w:val="000000"/>
          <w:sz w:val="16"/>
        </w:rPr>
        <w:t xml:space="preserve"> categories and distinctions between </w:t>
      </w:r>
      <w:r w:rsidRPr="00C2265F">
        <w:rPr>
          <w:rStyle w:val="Emphasis"/>
          <w:rFonts w:asciiTheme="majorHAnsi" w:hAnsiTheme="majorHAnsi" w:cstheme="majorHAnsi"/>
          <w:highlight w:val="cyan"/>
        </w:rPr>
        <w:t>wartime and peacetime violence</w:t>
      </w:r>
      <w:r w:rsidRPr="00C2265F">
        <w:rPr>
          <w:rFonts w:asciiTheme="majorHAnsi" w:hAnsiTheme="majorHAnsi" w:cstheme="majorHAnsi"/>
          <w:color w:val="000000"/>
          <w:sz w:val="16"/>
        </w:rPr>
        <w:t>. Close attention to the “little” violences produced in the structures, habituses, and mentalites of everyday life shifts our attention to pathologies of class, race, and gender inequalities.</w:t>
      </w:r>
      <w:r w:rsidRPr="00C2265F">
        <w:rPr>
          <w:rFonts w:asciiTheme="majorHAnsi" w:hAnsiTheme="majorHAnsi" w:cstheme="majorHAnsi"/>
          <w:color w:val="000000"/>
          <w:sz w:val="16"/>
          <w:szCs w:val="14"/>
        </w:rPr>
        <w:t xml:space="preserve"> More important, it interrupts the voyeuristic tendencies of “violence studies” that risk publicly humiliating the powerless who are often forced into complicity with social and individual pathologies of power because suffering is often a solvent of human integrity and dignity. Thus, in this anthology we are positing a violence continuum comprised of a multitude of “small wars and invisible genocides” (see also Scheper- Hughes 1996; 1997; 2000b) conducted in the normative social spaces of public schools, clinics, emergency rooms, hospital wards, nursing homes, courtrooms, public registry offices, prisons, detention centers, and public morgues. </w:t>
      </w:r>
      <w:r w:rsidRPr="00C2265F">
        <w:rPr>
          <w:rFonts w:asciiTheme="majorHAnsi" w:hAnsiTheme="majorHAnsi" w:cstheme="majorHAnsi"/>
          <w:color w:val="000000"/>
          <w:sz w:val="16"/>
        </w:rPr>
        <w:t xml:space="preserve">The violence continuum also refers to the ease with which </w:t>
      </w:r>
      <w:r w:rsidRPr="00C2265F">
        <w:rPr>
          <w:rStyle w:val="Emphasis"/>
          <w:rFonts w:asciiTheme="majorHAnsi" w:hAnsiTheme="majorHAnsi" w:cstheme="majorHAnsi"/>
          <w:highlight w:val="cyan"/>
        </w:rPr>
        <w:t>humans are capable of reducing the socially vulnerable into expendable nonpersons</w:t>
      </w:r>
      <w:r w:rsidRPr="00C2265F">
        <w:rPr>
          <w:rFonts w:asciiTheme="majorHAnsi" w:hAnsiTheme="majorHAnsi" w:cstheme="majorHAnsi"/>
          <w:color w:val="000000"/>
          <w:sz w:val="16"/>
        </w:rPr>
        <w:t xml:space="preserve"> and assuming the license - even the duty - to kill, maim, or soul-murder.</w:t>
      </w:r>
      <w:r w:rsidRPr="00C2265F">
        <w:rPr>
          <w:rFonts w:asciiTheme="majorHAnsi" w:hAnsiTheme="majorHAnsi" w:cstheme="majorHAnsi"/>
          <w:color w:val="000000"/>
          <w:sz w:val="16"/>
          <w:szCs w:val="14"/>
        </w:rPr>
        <w:t xml:space="preserve"> We realize that in referring to a violence and a genocide continuum we are flying in the face of a tradition of genocide studies that argues for the absolute uniqueness of the Jewish Holocaust and for vigilance with respect to restricted purist use of the term genocide itself (see Kuper 1985; Chaulk 1999; Fein 1990; Chorbajian 1999). But we hold an opposing and alternative view that, to the contrary, </w:t>
      </w:r>
      <w:r w:rsidRPr="00C2265F">
        <w:rPr>
          <w:rFonts w:asciiTheme="majorHAnsi" w:hAnsiTheme="majorHAnsi" w:cstheme="majorHAnsi"/>
          <w:color w:val="000000"/>
          <w:sz w:val="16"/>
        </w:rPr>
        <w:t>it is absolutely necessary to make just such existential leaps in purposefully linking violent acts in normal times to those of abnormal times.</w:t>
      </w:r>
      <w:r w:rsidRPr="00C2265F">
        <w:rPr>
          <w:rFonts w:asciiTheme="majorHAnsi" w:hAnsiTheme="majorHAnsi" w:cstheme="majorHAnsi"/>
          <w:color w:val="000000"/>
          <w:sz w:val="16"/>
          <w:szCs w:val="14"/>
        </w:rPr>
        <w:t xml:space="preserve"> Hence the title of our volume: Violence in War and in Peace. If (as we concede) there is a moral risk in overextending the concept of “genocide” into spaces and corners of everyday life where we might not ordinarily think to find it (and </w:t>
      </w:r>
      <w:r w:rsidRPr="00C2265F">
        <w:rPr>
          <w:rStyle w:val="Emphasis"/>
          <w:rFonts w:asciiTheme="majorHAnsi" w:hAnsiTheme="majorHAnsi" w:cstheme="majorHAnsi"/>
          <w:highlight w:val="cyan"/>
        </w:rPr>
        <w:t>there is</w:t>
      </w:r>
      <w:r w:rsidRPr="00C2265F">
        <w:rPr>
          <w:rFonts w:asciiTheme="majorHAnsi" w:hAnsiTheme="majorHAnsi" w:cstheme="majorHAnsi"/>
          <w:color w:val="000000"/>
          <w:sz w:val="16"/>
        </w:rPr>
        <w:t xml:space="preserve">), an even greater </w:t>
      </w:r>
      <w:r w:rsidRPr="00C2265F">
        <w:rPr>
          <w:rStyle w:val="Emphasis"/>
          <w:rFonts w:asciiTheme="majorHAnsi" w:hAnsiTheme="majorHAnsi" w:cstheme="majorHAnsi"/>
          <w:highlight w:val="cyan"/>
        </w:rPr>
        <w:t>risk</w:t>
      </w:r>
      <w:r w:rsidRPr="00C2265F">
        <w:rPr>
          <w:rFonts w:asciiTheme="majorHAnsi" w:hAnsiTheme="majorHAnsi" w:cstheme="majorHAnsi"/>
          <w:color w:val="000000"/>
          <w:sz w:val="16"/>
        </w:rPr>
        <w:t xml:space="preserve"> lies in failing to sensitize ourselves, </w:t>
      </w:r>
      <w:r w:rsidRPr="00C2265F">
        <w:rPr>
          <w:rStyle w:val="Emphasis"/>
          <w:rFonts w:asciiTheme="majorHAnsi" w:hAnsiTheme="majorHAnsi" w:cstheme="majorHAnsi"/>
          <w:highlight w:val="cyan"/>
        </w:rPr>
        <w:t>in misrecognizing protogenocidal practices</w:t>
      </w:r>
      <w:r w:rsidRPr="00C2265F">
        <w:rPr>
          <w:rFonts w:asciiTheme="majorHAnsi" w:hAnsiTheme="majorHAnsi" w:cstheme="majorHAnsi"/>
          <w:color w:val="000000"/>
          <w:sz w:val="16"/>
        </w:rPr>
        <w:t xml:space="preserve"> and sentiments </w:t>
      </w:r>
      <w:r w:rsidRPr="00C2265F">
        <w:rPr>
          <w:rStyle w:val="Emphasis"/>
          <w:rFonts w:asciiTheme="majorHAnsi" w:hAnsiTheme="majorHAnsi" w:cstheme="majorHAnsi"/>
          <w:highlight w:val="cyan"/>
        </w:rPr>
        <w:t>daily enacted</w:t>
      </w:r>
      <w:r w:rsidRPr="00C2265F">
        <w:rPr>
          <w:rFonts w:asciiTheme="majorHAnsi" w:hAnsiTheme="majorHAnsi" w:cstheme="majorHAnsi"/>
          <w:color w:val="000000"/>
          <w:sz w:val="16"/>
        </w:rPr>
        <w:t xml:space="preserve"> as normative behavior by “ordinary” good-enough citizens. Peacetime crimes</w:t>
      </w:r>
      <w:r w:rsidRPr="00C2265F">
        <w:rPr>
          <w:rFonts w:asciiTheme="majorHAnsi" w:hAnsiTheme="majorHAnsi" w:cstheme="majorHAnsi"/>
          <w:color w:val="000000"/>
          <w:sz w:val="16"/>
          <w:szCs w:val="14"/>
        </w:rPr>
        <w:t xml:space="preserve">, such as prison construction sold as economic development to impoverished communities in the mountains and deserts of California, or the evolution of the criminal industrial complex into the latest peculiar institution for managing race relations in the United States (Waquant, Chapter 39), </w:t>
      </w:r>
      <w:r w:rsidRPr="00C2265F">
        <w:rPr>
          <w:rFonts w:asciiTheme="majorHAnsi" w:hAnsiTheme="majorHAnsi" w:cstheme="majorHAnsi"/>
          <w:color w:val="000000"/>
          <w:sz w:val="16"/>
        </w:rPr>
        <w:t>constitute the “small wars and invisi</w:t>
      </w:r>
      <w:r w:rsidRPr="00C2265F">
        <w:rPr>
          <w:rFonts w:asciiTheme="majorHAnsi" w:hAnsiTheme="majorHAnsi" w:cstheme="majorHAnsi"/>
          <w:color w:val="000000"/>
          <w:sz w:val="16"/>
        </w:rPr>
        <w:lastRenderedPageBreak/>
        <w:t>ble genocides”</w:t>
      </w:r>
      <w:r w:rsidRPr="00C2265F">
        <w:rPr>
          <w:rFonts w:asciiTheme="majorHAnsi" w:hAnsiTheme="majorHAnsi" w:cstheme="majorHAnsi"/>
          <w:color w:val="000000"/>
          <w:sz w:val="16"/>
          <w:szCs w:val="14"/>
        </w:rPr>
        <w:t xml:space="preserve"> to which we refer. This applies to African American and Latino youth mortality statistics in Oakland, California, Baltimore, Washington DC, and New York City. </w:t>
      </w:r>
      <w:r w:rsidRPr="00C2265F">
        <w:rPr>
          <w:rStyle w:val="Emphasis"/>
          <w:rFonts w:asciiTheme="majorHAnsi" w:hAnsiTheme="majorHAnsi" w:cstheme="majorHAnsi"/>
          <w:highlight w:val="cyan"/>
        </w:rPr>
        <w:t>These are “invisible” genocides</w:t>
      </w:r>
      <w:r w:rsidRPr="00C2265F">
        <w:rPr>
          <w:rFonts w:asciiTheme="majorHAnsi" w:hAnsiTheme="majorHAnsi" w:cstheme="majorHAnsi"/>
          <w:color w:val="000000"/>
          <w:sz w:val="16"/>
        </w:rPr>
        <w:t xml:space="preserve"> not </w:t>
      </w:r>
      <w:r w:rsidRPr="00C2265F">
        <w:rPr>
          <w:rStyle w:val="Emphasis"/>
          <w:rFonts w:asciiTheme="majorHAnsi" w:hAnsiTheme="majorHAnsi" w:cstheme="majorHAnsi"/>
          <w:highlight w:val="cyan"/>
        </w:rPr>
        <w:t>because they are</w:t>
      </w:r>
      <w:r w:rsidRPr="00C2265F">
        <w:rPr>
          <w:rFonts w:asciiTheme="majorHAnsi" w:hAnsiTheme="majorHAnsi" w:cstheme="majorHAnsi"/>
          <w:color w:val="000000"/>
          <w:sz w:val="16"/>
        </w:rPr>
        <w:t xml:space="preserve"> secreted away or hidden from view, but quite the opposite.</w:t>
      </w:r>
      <w:r w:rsidRPr="00C2265F">
        <w:rPr>
          <w:rFonts w:asciiTheme="majorHAnsi" w:hAnsiTheme="majorHAnsi" w:cstheme="majorHAnsi"/>
          <w:color w:val="000000"/>
          <w:sz w:val="16"/>
          <w:szCs w:val="14"/>
        </w:rPr>
        <w:t>  As Wittgenstein observed</w:t>
      </w:r>
      <w:r w:rsidRPr="00C2265F">
        <w:rPr>
          <w:rFonts w:asciiTheme="majorHAnsi" w:hAnsiTheme="majorHAnsi" w:cstheme="majorHAnsi"/>
          <w:color w:val="000000"/>
          <w:sz w:val="16"/>
        </w:rPr>
        <w:t xml:space="preserve">, the things that are hardest to perceive are those which are </w:t>
      </w:r>
      <w:r w:rsidRPr="00C2265F">
        <w:rPr>
          <w:rStyle w:val="Emphasis"/>
          <w:rFonts w:asciiTheme="majorHAnsi" w:hAnsiTheme="majorHAnsi" w:cstheme="majorHAnsi"/>
          <w:highlight w:val="cyan"/>
        </w:rPr>
        <w:t>right before our eyes and</w:t>
      </w:r>
      <w:r w:rsidRPr="00C2265F">
        <w:rPr>
          <w:rFonts w:asciiTheme="majorHAnsi" w:hAnsiTheme="majorHAnsi" w:cstheme="majorHAnsi"/>
          <w:color w:val="000000"/>
          <w:sz w:val="16"/>
        </w:rPr>
        <w:t xml:space="preserve"> therefore </w:t>
      </w:r>
      <w:r w:rsidRPr="00C2265F">
        <w:rPr>
          <w:rStyle w:val="Emphasis"/>
          <w:rFonts w:asciiTheme="majorHAnsi" w:hAnsiTheme="majorHAnsi" w:cstheme="majorHAnsi"/>
          <w:highlight w:val="cyan"/>
        </w:rPr>
        <w:t>taken for granted</w:t>
      </w:r>
      <w:r w:rsidRPr="00C2265F">
        <w:rPr>
          <w:rFonts w:asciiTheme="majorHAnsi" w:hAnsiTheme="majorHAnsi" w:cstheme="majorHAnsi"/>
          <w:color w:val="000000"/>
          <w:sz w:val="16"/>
        </w:rPr>
        <w:t>.</w:t>
      </w:r>
      <w:r w:rsidRPr="00C2265F">
        <w:rPr>
          <w:rFonts w:asciiTheme="majorHAnsi" w:hAnsiTheme="majorHAnsi" w:cstheme="majorHAnsi"/>
          <w:color w:val="000000"/>
          <w:sz w:val="16"/>
          <w:szCs w:val="14"/>
        </w:rPr>
        <w:t xml:space="preserve"> In this regard, Bourdieu’s partial and unfinished theory of violence (see Chapters 32 and 42) as well as his concept of misrecognition is crucial to our task. By including the normative everyday forms of violence hidden in the minutiae of “normal” social practices - in the architecture of homes, in gender relations, in communal work, in the exchange of gifts, and so forth - Bourdieu forces us to reconsider the broader meanings and status of violence, especially the links between the violence of everyday life and explicit political terror and state repression, Similarly, Basaglia’s notion of “peacetime crimes” - crimini di pace - imagines a direct relationship between wartime and peacetime violence. </w:t>
      </w:r>
      <w:r w:rsidRPr="00C2265F">
        <w:rPr>
          <w:rStyle w:val="Emphasis"/>
          <w:rFonts w:asciiTheme="majorHAnsi" w:hAnsiTheme="majorHAnsi" w:cstheme="majorHAnsi"/>
          <w:highlight w:val="cyan"/>
        </w:rPr>
        <w:t>Peacetime crimes suggests</w:t>
      </w:r>
      <w:r w:rsidRPr="00C2265F">
        <w:rPr>
          <w:rFonts w:asciiTheme="majorHAnsi" w:hAnsiTheme="majorHAnsi" w:cstheme="majorHAnsi"/>
          <w:color w:val="000000"/>
          <w:sz w:val="16"/>
        </w:rPr>
        <w:t xml:space="preserve"> the possibility that </w:t>
      </w:r>
      <w:r w:rsidRPr="00C2265F">
        <w:rPr>
          <w:rStyle w:val="Emphasis"/>
          <w:rFonts w:asciiTheme="majorHAnsi" w:hAnsiTheme="majorHAnsi" w:cstheme="majorHAnsi"/>
          <w:highlight w:val="cyan"/>
        </w:rPr>
        <w:t>war crimes are</w:t>
      </w:r>
      <w:r w:rsidRPr="00C2265F">
        <w:rPr>
          <w:rFonts w:asciiTheme="majorHAnsi" w:hAnsiTheme="majorHAnsi" w:cstheme="majorHAnsi"/>
          <w:color w:val="000000"/>
          <w:sz w:val="16"/>
        </w:rPr>
        <w:t xml:space="preserve"> merely </w:t>
      </w:r>
      <w:r w:rsidRPr="00C2265F">
        <w:rPr>
          <w:rStyle w:val="Emphasis"/>
          <w:rFonts w:asciiTheme="majorHAnsi" w:hAnsiTheme="majorHAnsi" w:cstheme="majorHAnsi"/>
          <w:highlight w:val="cyan"/>
        </w:rPr>
        <w:t>ordinary, everyday crimes of public consent applied systematically</w:t>
      </w:r>
      <w:r w:rsidRPr="00C2265F">
        <w:rPr>
          <w:rFonts w:asciiTheme="majorHAnsi" w:hAnsiTheme="majorHAnsi" w:cstheme="majorHAnsi"/>
          <w:color w:val="000000"/>
          <w:sz w:val="16"/>
        </w:rPr>
        <w:t xml:space="preserve"> and dramatically </w:t>
      </w:r>
      <w:r w:rsidRPr="00C2265F">
        <w:rPr>
          <w:rStyle w:val="Emphasis"/>
          <w:rFonts w:asciiTheme="majorHAnsi" w:hAnsiTheme="majorHAnsi" w:cstheme="majorHAnsi"/>
          <w:highlight w:val="cyan"/>
        </w:rPr>
        <w:t>in the extreme context of war</w:t>
      </w:r>
      <w:r w:rsidRPr="00C2265F">
        <w:rPr>
          <w:rFonts w:asciiTheme="majorHAnsi" w:hAnsiTheme="majorHAnsi" w:cstheme="majorHAnsi"/>
          <w:color w:val="000000"/>
          <w:sz w:val="16"/>
          <w:szCs w:val="14"/>
        </w:rPr>
        <w:t xml:space="preserve">. Consider the parallel uses of rape during peacetime and wartime, or the family resemblances between the legalized violence of US immigration and naturalization border raids on “illegal aliens” versus the US government- engineered genocide in 1938, known as the Cherokee “Trail of Tears.” Peacetime crimes suggests that everyday forms of state violence make a certain kind of domestic peace possible.  Internal “stability” is purchased with the currency of peacetime crimes, many of which take the form of professionally applied “strangle-holds.” Everyday forms of state violence during peacetime make a certain kind of domestic “peace” possible. It is an easy-to-identify peacetime crime that is usually maintained as a public secret by the government and by a scared or apathetic populace. Most subtly, but no less politically or structurally, the phenomenal growth in the United States of a new military, postindustrial prison industrial complex has taken place in the absence of broad-based opposition, let alone collective acts of civil disobedience. </w:t>
      </w:r>
      <w:r w:rsidRPr="00C2265F">
        <w:rPr>
          <w:rFonts w:asciiTheme="majorHAnsi" w:hAnsiTheme="majorHAnsi" w:cstheme="majorHAnsi"/>
          <w:color w:val="000000"/>
          <w:sz w:val="16"/>
        </w:rPr>
        <w:t xml:space="preserve">The public consensus is based primarily on a new mobilization of an old fear of the mob, the mugger, the rapist, the Black man, the undeserving poor. How many public executions of mentally deficient prisoners in the United States are needed to make life feel more secure for the affluent? </w:t>
      </w:r>
      <w:r w:rsidRPr="00C2265F">
        <w:rPr>
          <w:rFonts w:asciiTheme="majorHAnsi" w:hAnsiTheme="majorHAnsi" w:cstheme="majorHAnsi"/>
          <w:color w:val="000000"/>
          <w:sz w:val="16"/>
          <w:szCs w:val="14"/>
        </w:rPr>
        <w:t xml:space="preserve">What can it possibly mean when incarceration becomes the “normative” socializing experience for ethnic minority youth in a society, i.e., over 33 percent of young African American men (Prison Watch 2002).  In the end </w:t>
      </w:r>
      <w:r w:rsidRPr="00C2265F">
        <w:rPr>
          <w:rStyle w:val="Emphasis"/>
          <w:rFonts w:asciiTheme="majorHAnsi" w:hAnsiTheme="majorHAnsi" w:cstheme="majorHAnsi"/>
          <w:highlight w:val="cyan"/>
        </w:rPr>
        <w:t>it is essential that we</w:t>
      </w:r>
      <w:r w:rsidRPr="00C2265F">
        <w:rPr>
          <w:rFonts w:asciiTheme="majorHAnsi" w:hAnsiTheme="majorHAnsi" w:cstheme="majorHAnsi"/>
          <w:color w:val="000000"/>
          <w:sz w:val="16"/>
        </w:rPr>
        <w:t xml:space="preserve"> recognize the existence of a genocidal capacity among otherwise good-enough humans and that we need to </w:t>
      </w:r>
      <w:r w:rsidRPr="00C2265F">
        <w:rPr>
          <w:rStyle w:val="Emphasis"/>
          <w:rFonts w:asciiTheme="majorHAnsi" w:hAnsiTheme="majorHAnsi" w:cstheme="majorHAnsi"/>
          <w:highlight w:val="cyan"/>
        </w:rPr>
        <w:t>exercise</w:t>
      </w:r>
      <w:r w:rsidRPr="00C2265F">
        <w:rPr>
          <w:rFonts w:asciiTheme="majorHAnsi" w:hAnsiTheme="majorHAnsi" w:cstheme="majorHAnsi"/>
          <w:color w:val="000000"/>
          <w:sz w:val="16"/>
        </w:rPr>
        <w:t xml:space="preserve"> a defensive </w:t>
      </w:r>
      <w:r w:rsidRPr="00C2265F">
        <w:rPr>
          <w:rStyle w:val="Emphasis"/>
          <w:rFonts w:asciiTheme="majorHAnsi" w:hAnsiTheme="majorHAnsi" w:cstheme="majorHAnsi"/>
          <w:highlight w:val="cyan"/>
        </w:rPr>
        <w:t>hypervigilance to</w:t>
      </w:r>
      <w:r w:rsidRPr="00C2265F">
        <w:rPr>
          <w:rFonts w:asciiTheme="majorHAnsi" w:hAnsiTheme="majorHAnsi" w:cstheme="majorHAnsi"/>
          <w:color w:val="000000"/>
          <w:sz w:val="16"/>
        </w:rPr>
        <w:t xml:space="preserve"> the less dramatic, permitted, and even rewarded </w:t>
      </w:r>
      <w:r w:rsidRPr="00C2265F">
        <w:rPr>
          <w:rStyle w:val="Emphasis"/>
          <w:rFonts w:asciiTheme="majorHAnsi" w:hAnsiTheme="majorHAnsi" w:cstheme="majorHAnsi"/>
          <w:highlight w:val="cyan"/>
        </w:rPr>
        <w:t>everyday acts of violence that render participation in genocidal acts</w:t>
      </w:r>
      <w:r w:rsidRPr="00C2265F">
        <w:rPr>
          <w:rFonts w:asciiTheme="majorHAnsi" w:hAnsiTheme="majorHAnsi" w:cstheme="majorHAnsi"/>
          <w:color w:val="000000"/>
          <w:sz w:val="16"/>
        </w:rPr>
        <w:t xml:space="preserve"> and policies </w:t>
      </w:r>
      <w:r w:rsidRPr="00C2265F">
        <w:rPr>
          <w:rFonts w:asciiTheme="majorHAnsi" w:hAnsiTheme="majorHAnsi" w:cstheme="majorHAnsi"/>
          <w:sz w:val="16"/>
        </w:rPr>
        <w:t>possible</w:t>
      </w:r>
      <w:r w:rsidRPr="00C2265F">
        <w:rPr>
          <w:rFonts w:asciiTheme="majorHAnsi" w:hAnsiTheme="majorHAnsi" w:cstheme="majorHAnsi"/>
          <w:color w:val="000000"/>
          <w:sz w:val="16"/>
          <w:szCs w:val="14"/>
        </w:rPr>
        <w:t xml:space="preserve"> (under adverse political or economic conditions), perhaps more easily than we would like to recognize. </w:t>
      </w:r>
      <w:r w:rsidRPr="00C2265F">
        <w:rPr>
          <w:rFonts w:asciiTheme="majorHAnsi" w:hAnsiTheme="majorHAnsi" w:cstheme="majorHAnsi"/>
          <w:color w:val="000000"/>
          <w:sz w:val="16"/>
        </w:rPr>
        <w:t>Under the violence continuum we include, therefore, all expressions of radical social exclusion, dehumanization, depersonal- ization, pseudospeciation, and reification which normalize atrocious behavior and violence toward others. A constant self-mobilization for alarm, a state of constant hyperarousal is, perhaps, a reasonable response to Benjamin’s view of late modern history as a chronic “state of emergency”</w:t>
      </w:r>
      <w:r w:rsidRPr="00C2265F">
        <w:rPr>
          <w:rFonts w:asciiTheme="majorHAnsi" w:hAnsiTheme="majorHAnsi" w:cstheme="majorHAnsi"/>
          <w:color w:val="000000"/>
          <w:sz w:val="16"/>
          <w:szCs w:val="14"/>
        </w:rPr>
        <w:t xml:space="preserve"> (Taussig, Chapter 31). We are trying to recover here the classic anagogic thinking that enabled Erving Goffman, Jules Henry, C. Wright Mills, and Franco Basaglia among other mid-twentieth-century radically critical thinkers, to perceive the symbolic and structural relations, i.e., between inmates and patients, between concentration camps, prisons, mental hospitals, nursing homes, and other “total institutions.” </w:t>
      </w:r>
      <w:r w:rsidRPr="00C2265F">
        <w:rPr>
          <w:rFonts w:asciiTheme="majorHAnsi" w:hAnsiTheme="majorHAnsi" w:cstheme="majorHAnsi"/>
          <w:color w:val="000000"/>
          <w:sz w:val="16"/>
        </w:rPr>
        <w:t xml:space="preserve">Making that decisive move to recognize the continuum of violence allows us to see the capacity and the willingness - if not enthusiasm - of ordinary people, the practical technicians of the social consensus, to enforce genocidal-like crimes against categories of rubbish people. </w:t>
      </w:r>
      <w:r w:rsidRPr="00C2265F">
        <w:rPr>
          <w:rStyle w:val="Emphasis"/>
          <w:rFonts w:asciiTheme="majorHAnsi" w:hAnsiTheme="majorHAnsi" w:cstheme="majorHAnsi"/>
          <w:highlight w:val="cyan"/>
        </w:rPr>
        <w:t>There is no primary impulse out of which mass violence and genocide are born, it is ingrained in the common sense of everyday social life</w:t>
      </w:r>
      <w:r w:rsidRPr="00C2265F">
        <w:rPr>
          <w:rFonts w:asciiTheme="majorHAnsi" w:hAnsiTheme="majorHAnsi" w:cstheme="majorHAnsi"/>
          <w:color w:val="000000"/>
          <w:sz w:val="16"/>
        </w:rPr>
        <w:t>.  The mad, the differently abled, the mentally vulnerable have often fallen into this category of the unworthy living, as have the very old and infirm, the sick-poor, and, of course, the despised racial, religious, sexual, and ethnic groups of the moment.</w:t>
      </w:r>
      <w:r w:rsidRPr="00C2265F">
        <w:rPr>
          <w:rFonts w:asciiTheme="majorHAnsi" w:hAnsiTheme="majorHAnsi" w:cstheme="majorHAnsi"/>
          <w:color w:val="000000"/>
          <w:sz w:val="16"/>
          <w:szCs w:val="14"/>
        </w:rPr>
        <w:t xml:space="preserve"> Erik Erikson referred to “pseudo- speciation” as the human tendency to classify some individuals or social groups as less than fully human - a prerequisite to genocide and one that is carefully honed during the unremark- able peacetimes that precede the sudden, “seemingly unintelligible” outbreaks of mass violence</w:t>
      </w:r>
      <w:r w:rsidRPr="00C2265F">
        <w:rPr>
          <w:rFonts w:asciiTheme="majorHAnsi" w:hAnsiTheme="majorHAnsi" w:cstheme="majorHAnsi"/>
          <w:color w:val="000000"/>
          <w:sz w:val="16"/>
        </w:rPr>
        <w:t>. Collective denial and misrecognition are prerequisites for mass violence and genocide.</w:t>
      </w:r>
      <w:r w:rsidRPr="00C2265F">
        <w:rPr>
          <w:rFonts w:asciiTheme="majorHAnsi" w:hAnsiTheme="majorHAnsi" w:cstheme="majorHAnsi"/>
          <w:color w:val="000000"/>
          <w:sz w:val="16"/>
          <w:szCs w:val="14"/>
        </w:rPr>
        <w:t xml:space="preserve"> But so are formal bureaucratic structures and professional roles. The practical technicians of everyday violence in the backlands of Northeast Brazil (Scheper-Hughes, Chapter 33), for example, include the clinic doctors who prescribe powerful tranquilizers to fretful and frightfully hungry babies, the Catholic priests who celebrate the death of “angel-babies,” and the municipal bureaucrats who dispense free baby coffins but no food to hungry families.  </w:t>
      </w:r>
      <w:r w:rsidRPr="00C2265F">
        <w:rPr>
          <w:rFonts w:asciiTheme="majorHAnsi" w:hAnsiTheme="majorHAnsi" w:cstheme="majorHAnsi"/>
          <w:color w:val="000000"/>
          <w:sz w:val="16"/>
        </w:rPr>
        <w:t>Everyday violence encompasses the implicit, legitimate, and routinized forms of violence inherent in particular social, economic, and political formations.</w:t>
      </w:r>
      <w:r w:rsidRPr="00C2265F">
        <w:rPr>
          <w:rFonts w:asciiTheme="majorHAnsi" w:hAnsiTheme="majorHAnsi" w:cstheme="majorHAnsi"/>
          <w:color w:val="000000"/>
          <w:sz w:val="16"/>
          <w:szCs w:val="14"/>
        </w:rPr>
        <w:t xml:space="preserve"> It is close to what Bourdieu (1977, 1996) means by “symbolic violence,” the violence that is often “nus-recognized” for something else, usually something good. Everyday violence is similar to what Taussig (1989) calls “terror as usual.” All these terms are meant to reveal a public secret - the hidden links between violence in war and violence in peace, and between war crimes and “peace-time crimes.” Bourdieu (1977) finds domination and violence in the least likely places - in courtship and marriage, in the exchange of gifts, in systems of classification, in style, art, and culinary taste- the various uses of culture. Violence, Bourdieu insists, is everywhere in social practice. It is misrecognized because its very everydayness and its familiarity render it invisible. Lacan identifies “rneconnaissance” as the prerequisite of the social. The exploitation of bachelor sons, robbing them of autonomy, independence, and progeny, within the structures of family farming in the European countryside that Bourdieu escaped is a case in point (Bourdieu, Chapter 42; see also Scheper-Hughes, 2000b; Favret-Saada, 1989).  Following Gramsci, Foucault, Sartre, Arendt, and other modern theorists of power-vio- lence, Bourdieu treats direct aggression and physical violence as a crude, uneconomical mode of domination; it is less efficient and, according to Arendt (1969), it is certainly less legitimate.  While power and symbolic domination are not to be equated with violence - and Arendt argues persuasively that violence is to be understood as a failure of power - violence, as we are</w:t>
      </w:r>
      <w:r w:rsidRPr="00C2265F">
        <w:rPr>
          <w:rFonts w:asciiTheme="majorHAnsi" w:hAnsiTheme="majorHAnsi" w:cstheme="majorHAnsi"/>
          <w:color w:val="000000"/>
          <w:sz w:val="16"/>
          <w:szCs w:val="14"/>
        </w:rPr>
        <w:lastRenderedPageBreak/>
        <w:t xml:space="preserve"> presenting it here, is more than simply the expression of illegitimate physical force against a person or group of persons. Rather, we need to understand violence as encompassing all forms of “controlling processes” (Nader 1997b) that assault basic human freedoms and individual or collective survival. Our task is to recognize these gray zones of violence which are, by definition, not obvious. Once again, the point of bringing into the discourses on genocide everyday, normative experiences of reification, depersonalization, institutional confinement, and acceptable death is to help answer the question: What makes mass violence and genocide possible? In this volume we are suggesting </w:t>
      </w:r>
      <w:r w:rsidRPr="00C2265F">
        <w:rPr>
          <w:rFonts w:asciiTheme="majorHAnsi" w:hAnsiTheme="majorHAnsi" w:cstheme="majorHAnsi"/>
          <w:color w:val="000000"/>
          <w:sz w:val="16"/>
        </w:rPr>
        <w:t>that mass violence is part of a continuum, and that it is socially incremental and often experienced by perpetrators, collaborators, bystanders - and even by victims themselves - as expected, routine, even justified</w:t>
      </w:r>
      <w:r w:rsidRPr="00C2265F">
        <w:rPr>
          <w:rFonts w:asciiTheme="majorHAnsi" w:hAnsiTheme="majorHAnsi" w:cstheme="majorHAnsi"/>
          <w:color w:val="000000"/>
          <w:sz w:val="16"/>
          <w:szCs w:val="14"/>
        </w:rPr>
        <w:t xml:space="preserve">. The preparations for mass killing can be found in social sentiments and institutions from the family, to schools, churches, hospitals, and the military. </w:t>
      </w:r>
      <w:r w:rsidRPr="00C2265F">
        <w:rPr>
          <w:rStyle w:val="Emphasis"/>
          <w:rFonts w:asciiTheme="majorHAnsi" w:hAnsiTheme="majorHAnsi" w:cstheme="majorHAnsi"/>
          <w:highlight w:val="cyan"/>
        </w:rPr>
        <w:t>They harbor the</w:t>
      </w:r>
      <w:r w:rsidRPr="00C2265F">
        <w:rPr>
          <w:rFonts w:asciiTheme="majorHAnsi" w:hAnsiTheme="majorHAnsi" w:cstheme="majorHAnsi"/>
          <w:color w:val="000000"/>
          <w:sz w:val="16"/>
          <w:szCs w:val="14"/>
        </w:rPr>
        <w:t xml:space="preserve"> early “warning signs” (Charney 1991), the </w:t>
      </w:r>
      <w:r w:rsidRPr="00C2265F">
        <w:rPr>
          <w:rFonts w:asciiTheme="majorHAnsi" w:hAnsiTheme="majorHAnsi" w:cstheme="majorHAnsi"/>
          <w:color w:val="000000"/>
          <w:sz w:val="16"/>
        </w:rPr>
        <w:t>“</w:t>
      </w:r>
      <w:r w:rsidRPr="00C2265F">
        <w:rPr>
          <w:rStyle w:val="Emphasis"/>
          <w:rFonts w:asciiTheme="majorHAnsi" w:hAnsiTheme="majorHAnsi" w:cstheme="majorHAnsi"/>
          <w:highlight w:val="cyan"/>
        </w:rPr>
        <w:t>priming</w:t>
      </w:r>
      <w:r w:rsidRPr="00C2265F">
        <w:rPr>
          <w:rFonts w:asciiTheme="majorHAnsi" w:hAnsiTheme="majorHAnsi" w:cstheme="majorHAnsi"/>
          <w:color w:val="000000"/>
          <w:sz w:val="16"/>
        </w:rPr>
        <w:t>”</w:t>
      </w:r>
      <w:r w:rsidRPr="00C2265F">
        <w:rPr>
          <w:rFonts w:asciiTheme="majorHAnsi" w:hAnsiTheme="majorHAnsi" w:cstheme="majorHAnsi"/>
          <w:color w:val="000000"/>
          <w:sz w:val="16"/>
          <w:szCs w:val="14"/>
        </w:rPr>
        <w:t xml:space="preserve"> (as Hinton, ed., 2002 calls it), or the “genocidal continuum” (as we call it) </w:t>
      </w:r>
      <w:r w:rsidRPr="00C2265F">
        <w:rPr>
          <w:rStyle w:val="Emphasis"/>
          <w:rFonts w:asciiTheme="majorHAnsi" w:hAnsiTheme="majorHAnsi" w:cstheme="majorHAnsi"/>
          <w:highlight w:val="cyan"/>
        </w:rPr>
        <w:t>that push social consensus toward devaluing certain forms of human life</w:t>
      </w:r>
      <w:r w:rsidRPr="00C2265F">
        <w:rPr>
          <w:rFonts w:asciiTheme="majorHAnsi" w:hAnsiTheme="majorHAnsi" w:cstheme="majorHAnsi"/>
          <w:color w:val="000000"/>
          <w:sz w:val="16"/>
          <w:szCs w:val="14"/>
        </w:rPr>
        <w:t xml:space="preserve"> and lifeways from the refusal of social support and humane care to vulnerable “social parasites” (the nursing home elderly, “welfare queens,” undocumented immigrants, drug addicts) to the militarization of everyday life (super-maximum-security prisons, capital punishment; the technologies of heightened personal security, including the house gun and gated communities; and reversed feelings of victimization).</w:t>
      </w:r>
    </w:p>
    <w:p w14:paraId="21FE7597" w14:textId="77777777" w:rsidR="00D27D72" w:rsidRPr="00C2265F" w:rsidRDefault="00D27D72" w:rsidP="00D27D72">
      <w:pPr>
        <w:pStyle w:val="Heading4"/>
        <w:numPr>
          <w:ilvl w:val="0"/>
          <w:numId w:val="5"/>
        </w:numPr>
        <w:spacing w:line="240" w:lineRule="auto"/>
        <w:rPr>
          <w:rFonts w:asciiTheme="majorHAnsi" w:hAnsiTheme="majorHAnsi" w:cstheme="majorHAnsi"/>
        </w:rPr>
      </w:pPr>
      <w:r w:rsidRPr="00C2265F">
        <w:rPr>
          <w:rFonts w:asciiTheme="majorHAnsi" w:hAnsiTheme="majorHAnsi" w:cstheme="majorHAnsi"/>
        </w:rPr>
        <w:t>Structural violence has no intervening actors- it’s definitionally supported by the system- means outside actors like debate fiat are key to solving</w:t>
      </w:r>
    </w:p>
    <w:p w14:paraId="39F1F481" w14:textId="77777777" w:rsidR="00D27D72" w:rsidRPr="00C2265F" w:rsidRDefault="00D27D72" w:rsidP="00D27D72">
      <w:pPr>
        <w:pStyle w:val="Heading4"/>
        <w:numPr>
          <w:ilvl w:val="0"/>
          <w:numId w:val="5"/>
        </w:numPr>
        <w:spacing w:line="240" w:lineRule="auto"/>
        <w:rPr>
          <w:rFonts w:asciiTheme="majorHAnsi" w:hAnsiTheme="majorHAnsi" w:cstheme="majorHAnsi"/>
        </w:rPr>
      </w:pPr>
      <w:r w:rsidRPr="00C2265F">
        <w:rPr>
          <w:rFonts w:asciiTheme="majorHAnsi" w:hAnsiTheme="majorHAnsi" w:cstheme="majorHAnsi"/>
        </w:rPr>
        <w:t>And SV outweighs on magnitude- it’s an exponential threat multiplier</w:t>
      </w:r>
    </w:p>
    <w:p w14:paraId="123DB9C1" w14:textId="77777777" w:rsidR="00D27D72" w:rsidRPr="00C2265F" w:rsidRDefault="00D27D72" w:rsidP="00D27D72">
      <w:pPr>
        <w:spacing w:line="240" w:lineRule="auto"/>
        <w:contextualSpacing/>
        <w:rPr>
          <w:rFonts w:asciiTheme="majorHAnsi" w:eastAsia="Calibri" w:hAnsiTheme="majorHAnsi" w:cstheme="majorHAnsi"/>
          <w:szCs w:val="22"/>
        </w:rPr>
      </w:pPr>
      <w:r w:rsidRPr="00C2265F">
        <w:rPr>
          <w:rStyle w:val="Style13ptBold"/>
          <w:rFonts w:asciiTheme="majorHAnsi" w:hAnsiTheme="majorHAnsi" w:cstheme="majorHAnsi"/>
          <w:szCs w:val="22"/>
        </w:rPr>
        <w:t>Nixon 11</w:t>
      </w:r>
      <w:r w:rsidRPr="00C2265F">
        <w:rPr>
          <w:rStyle w:val="Style13ptBold"/>
          <w:rFonts w:asciiTheme="majorHAnsi" w:hAnsiTheme="majorHAnsi" w:cstheme="majorHAnsi"/>
          <w:bCs/>
          <w:szCs w:val="22"/>
        </w:rPr>
        <w:t xml:space="preserve"> [Rob Nixon, Professor of English and the Princeton Environmental Institute, </w:t>
      </w:r>
      <w:r w:rsidRPr="00C2265F">
        <w:rPr>
          <w:rStyle w:val="Style13ptBold"/>
          <w:rFonts w:asciiTheme="majorHAnsi" w:hAnsiTheme="majorHAnsi" w:cstheme="majorHAnsi"/>
          <w:szCs w:val="22"/>
        </w:rPr>
        <w:t>“</w:t>
      </w:r>
      <w:r w:rsidRPr="00C2265F">
        <w:rPr>
          <w:rFonts w:asciiTheme="majorHAnsi" w:eastAsia="Calibri" w:hAnsiTheme="majorHAnsi" w:cstheme="majorHAnsi"/>
          <w:szCs w:val="22"/>
        </w:rPr>
        <w:t xml:space="preserve">Slow Violence and the Environmentalism of the Poor”, 2011, https://books.google.com/books/about/Slow_Violence_and_the_Environmentalism_o.html?id=bTVbUTOsoC8C] </w:t>
      </w:r>
    </w:p>
    <w:p w14:paraId="650BE020" w14:textId="77777777" w:rsidR="00D27D72" w:rsidRPr="00C2265F" w:rsidRDefault="00D27D72" w:rsidP="00D27D72">
      <w:pPr>
        <w:spacing w:line="240" w:lineRule="auto"/>
        <w:contextualSpacing/>
        <w:rPr>
          <w:rStyle w:val="Style13ptBold"/>
          <w:rFonts w:asciiTheme="majorHAnsi" w:hAnsiTheme="majorHAnsi" w:cstheme="majorHAnsi"/>
          <w:b w:val="0"/>
          <w:bCs/>
          <w:szCs w:val="22"/>
        </w:rPr>
      </w:pPr>
    </w:p>
    <w:p w14:paraId="13A2229D" w14:textId="77777777" w:rsidR="00D27D72" w:rsidRPr="00C2265F" w:rsidRDefault="00D27D72" w:rsidP="00D27D72">
      <w:pPr>
        <w:spacing w:line="240" w:lineRule="auto"/>
        <w:contextualSpacing/>
        <w:rPr>
          <w:rFonts w:asciiTheme="majorHAnsi" w:hAnsiTheme="majorHAnsi" w:cstheme="majorHAnsi"/>
          <w:bCs/>
          <w:sz w:val="14"/>
          <w:szCs w:val="22"/>
        </w:rPr>
      </w:pPr>
      <w:r w:rsidRPr="00C2265F">
        <w:rPr>
          <w:rFonts w:asciiTheme="majorHAnsi" w:eastAsia="Calibri" w:hAnsiTheme="majorHAnsi" w:cstheme="majorHAnsi"/>
          <w:sz w:val="14"/>
          <w:szCs w:val="16"/>
        </w:rPr>
        <w:t>Three primary concerns animate this book, chief among them my conviction that</w:t>
      </w:r>
      <w:r w:rsidRPr="00C2265F">
        <w:rPr>
          <w:rFonts w:asciiTheme="majorHAnsi" w:eastAsia="Calibri" w:hAnsiTheme="majorHAnsi" w:cstheme="majorHAnsi"/>
          <w:sz w:val="14"/>
          <w:szCs w:val="22"/>
        </w:rPr>
        <w:t xml:space="preserve"> </w:t>
      </w:r>
      <w:r w:rsidRPr="00C2265F">
        <w:rPr>
          <w:rFonts w:asciiTheme="majorHAnsi" w:eastAsia="Calibri" w:hAnsiTheme="majorHAnsi" w:cstheme="majorHAnsi"/>
          <w:b/>
          <w:bCs/>
          <w:szCs w:val="22"/>
          <w:u w:val="single"/>
        </w:rPr>
        <w:t>we urgently need to rethink-</w:t>
      </w:r>
      <w:r w:rsidRPr="00C2265F">
        <w:rPr>
          <w:rFonts w:asciiTheme="majorHAnsi" w:eastAsia="Calibri" w:hAnsiTheme="majorHAnsi" w:cstheme="majorHAnsi"/>
          <w:sz w:val="14"/>
          <w:szCs w:val="16"/>
        </w:rPr>
        <w:t>politically, imaginatively, and theoretically-what I call</w:t>
      </w:r>
      <w:r w:rsidRPr="00C2265F">
        <w:rPr>
          <w:rFonts w:asciiTheme="majorHAnsi" w:eastAsia="Calibri" w:hAnsiTheme="majorHAnsi" w:cstheme="majorHAnsi"/>
          <w:b/>
          <w:bCs/>
          <w:szCs w:val="22"/>
          <w:u w:val="single"/>
        </w:rPr>
        <w:t xml:space="preserve"> "slow violence." By slow violence I mean a violence that occurs gradually and out of sight, a violence of delayed destruction that is dispersed across time and space</w:t>
      </w:r>
      <w:r w:rsidRPr="00C2265F">
        <w:rPr>
          <w:rFonts w:asciiTheme="majorHAnsi" w:eastAsia="Calibri" w:hAnsiTheme="majorHAnsi" w:cstheme="majorHAnsi"/>
          <w:sz w:val="14"/>
          <w:szCs w:val="16"/>
        </w:rPr>
        <w:t>, an attritional violence that is typically not viewed as violence at all.</w:t>
      </w:r>
      <w:r w:rsidRPr="00C2265F">
        <w:rPr>
          <w:rFonts w:asciiTheme="majorHAnsi" w:eastAsia="Calibri" w:hAnsiTheme="majorHAnsi" w:cstheme="majorHAnsi"/>
          <w:b/>
          <w:bCs/>
          <w:sz w:val="14"/>
          <w:szCs w:val="16"/>
        </w:rPr>
        <w:t xml:space="preserve"> </w:t>
      </w:r>
      <w:r w:rsidRPr="00C2265F">
        <w:rPr>
          <w:rFonts w:asciiTheme="majorHAnsi" w:eastAsia="Calibri" w:hAnsiTheme="majorHAnsi" w:cstheme="majorHAnsi"/>
          <w:sz w:val="14"/>
          <w:szCs w:val="16"/>
        </w:rPr>
        <w:t>Violence is customarily conceived as an event or action that is immediate in time, explosive and spectacular in space, and as erupting into instant sensational visibility</w:t>
      </w:r>
      <w:r w:rsidRPr="00C2265F">
        <w:rPr>
          <w:rFonts w:asciiTheme="majorHAnsi" w:eastAsia="Calibri" w:hAnsiTheme="majorHAnsi" w:cstheme="majorHAnsi"/>
          <w:sz w:val="16"/>
          <w:szCs w:val="16"/>
          <w:u w:val="single"/>
        </w:rPr>
        <w:t xml:space="preserve">. </w:t>
      </w:r>
      <w:r w:rsidRPr="00C2265F">
        <w:rPr>
          <w:rFonts w:asciiTheme="majorHAnsi" w:hAnsiTheme="majorHAnsi" w:cstheme="majorHAnsi"/>
          <w:sz w:val="14"/>
        </w:rPr>
        <w:t>We need, I believe, to engage a different kind of violence, a violence that is neither spectacular nor instantaneous, but rather incremental and accretive, its calamitous repercussions playing out across a range of temporal scales. In</w:t>
      </w:r>
      <w:r w:rsidRPr="00C2265F">
        <w:rPr>
          <w:rFonts w:asciiTheme="majorHAnsi" w:eastAsia="Calibri" w:hAnsiTheme="majorHAnsi" w:cstheme="majorHAnsi"/>
          <w:sz w:val="14"/>
          <w:szCs w:val="16"/>
        </w:rPr>
        <w:t xml:space="preserve"> so doing, we also need to engage the representational, narrative, and strategic challenges posed by the relative invisibility of slow violence. Climate change, the thawing cryosphere,toxic drift, biomagnification, deforestation, the radioactive aftermaths of wars, acidifying oceans, and a host of other slowly unfolding environmental catastrophes present formidable representational obstacles that can hinder our efforts to mobilize and act decisively. The long dyings-the staggered and staggeringly discounted casualties, both human and ecological that result from war's toxic aftermaths or climate change-are underrepresented in strategic planning as well as in human memory. Had Summers advocated invading Africa with weapons of mass destruction, his proposal would have fallen under conventional definitions of violence and been perceived as a military or even an imperial invasion. Advocating invading countries with mass forms of slow-motion toxicity, however, requires rethinking our accepted assumptions of violence to include slow violence.</w:t>
      </w:r>
      <w:r w:rsidRPr="00C2265F">
        <w:rPr>
          <w:rFonts w:asciiTheme="majorHAnsi" w:eastAsia="Calibri" w:hAnsiTheme="majorHAnsi" w:cstheme="majorHAnsi"/>
          <w:szCs w:val="22"/>
          <w:u w:val="single"/>
        </w:rPr>
        <w:t xml:space="preserve"> </w:t>
      </w:r>
      <w:r w:rsidRPr="00C2265F">
        <w:rPr>
          <w:rFonts w:asciiTheme="majorHAnsi" w:hAnsiTheme="majorHAnsi" w:cstheme="majorHAnsi"/>
          <w:sz w:val="14"/>
        </w:rPr>
        <w:t>Such a rethinking requires that we complicate conventional assumptions about violence as a highly visible act that is newsworthy because it is event focused, time bound, and body bound. We need to account for how the temporal dispersion of slow violence affects the way we perceive and respond to a variety of social afflictions</w:t>
      </w:r>
      <w:r w:rsidRPr="00C2265F">
        <w:rPr>
          <w:rFonts w:asciiTheme="majorHAnsi" w:eastAsia="Calibri" w:hAnsiTheme="majorHAnsi" w:cstheme="majorHAnsi"/>
          <w:sz w:val="14"/>
          <w:szCs w:val="16"/>
        </w:rPr>
        <w:t xml:space="preserve">-from domestic abuse to posttraumatic stress and, in particular, environmental calamities. A major challenge is representational: how to devise arresting stories, images, and symbols adequate to the pervasive but elusive violence of delayed effects. Crucially, </w:t>
      </w:r>
      <w:r w:rsidRPr="00C2265F">
        <w:rPr>
          <w:rFonts w:asciiTheme="majorHAnsi" w:eastAsia="Calibri" w:hAnsiTheme="majorHAnsi" w:cstheme="majorHAnsi"/>
          <w:b/>
          <w:bCs/>
          <w:szCs w:val="22"/>
          <w:highlight w:val="green"/>
          <w:u w:val="single"/>
        </w:rPr>
        <w:t xml:space="preserve">slow violence is </w:t>
      </w:r>
      <w:r w:rsidRPr="00C2265F">
        <w:rPr>
          <w:rFonts w:asciiTheme="majorHAnsi" w:hAnsiTheme="majorHAnsi" w:cstheme="majorHAnsi"/>
          <w:sz w:val="14"/>
        </w:rPr>
        <w:t xml:space="preserve">often not just attritional but also </w:t>
      </w:r>
      <w:r w:rsidRPr="00C2265F">
        <w:rPr>
          <w:rFonts w:asciiTheme="majorHAnsi" w:eastAsia="Calibri" w:hAnsiTheme="majorHAnsi" w:cstheme="majorHAnsi"/>
          <w:b/>
          <w:bCs/>
          <w:szCs w:val="22"/>
          <w:highlight w:val="green"/>
          <w:u w:val="single"/>
        </w:rPr>
        <w:t>exponential</w:t>
      </w:r>
      <w:r w:rsidRPr="00C2265F">
        <w:rPr>
          <w:rFonts w:asciiTheme="majorHAnsi" w:hAnsiTheme="majorHAnsi" w:cstheme="majorHAnsi"/>
          <w:sz w:val="14"/>
        </w:rPr>
        <w:t>, operating as a major threat multiplier;</w:t>
      </w:r>
      <w:r w:rsidRPr="00C2265F">
        <w:rPr>
          <w:rFonts w:asciiTheme="majorHAnsi" w:eastAsia="Calibri" w:hAnsiTheme="majorHAnsi" w:cstheme="majorHAnsi"/>
          <w:b/>
          <w:bCs/>
          <w:szCs w:val="22"/>
          <w:highlight w:val="green"/>
          <w:u w:val="single"/>
        </w:rPr>
        <w:t xml:space="preserve"> it can fuel long-term, proliferating conflicts in situations where the conditions for sustaining life become increasingly but gradually degraded.</w:t>
      </w:r>
      <w:r w:rsidRPr="00C2265F">
        <w:rPr>
          <w:rFonts w:asciiTheme="majorHAnsi" w:hAnsiTheme="majorHAnsi" w:cstheme="majorHAnsi"/>
          <w:bCs/>
          <w:sz w:val="14"/>
          <w:szCs w:val="22"/>
        </w:rPr>
        <w:t xml:space="preserve"> </w:t>
      </w:r>
      <w:r w:rsidRPr="00C2265F">
        <w:rPr>
          <w:rFonts w:asciiTheme="majorHAnsi" w:hAnsiTheme="majorHAnsi" w:cstheme="majorHAnsi"/>
          <w:sz w:val="14"/>
          <w:szCs w:val="16"/>
        </w:rPr>
        <w:t>Politically and emotionally, different kinds of disaster possess unequal heft. Falling bodies, burning towers, exploding heads, avalanches, volcanoes, and tsunamis have a visceral, eye-catching and page-turning power that tales of slow violence, unfolding over years, decades, even centuries, cannot match. Stories of toxic buildup, massing greenhouse gases, and accelerated species loss due to ravaged habitats are all cataclysmic, but they are scientifically convoluted cataclysms in which casualties are postponed, often for generations. In an age when the media venerate the spectacular, when public policy is shaped primarily around perceived immediate need, a central question is strategic and representational: how can we convert into image and narrative the disasters that are slow moving and long in the making, disasters that are anonymous and that star nobody, disasters that are attritional and of indifferent interest to the sensation-driven technologies of our image-world? How can we turn the long emergencies of slow violence into stories dramatic enough to rouse public sentiment and warrant political intervention, these emergencies whose repercussions have given rise to some of the most critical challenges of our time?</w:t>
      </w:r>
    </w:p>
    <w:p w14:paraId="4E16A598" w14:textId="77777777" w:rsidR="00D27D72" w:rsidRPr="00C2265F" w:rsidRDefault="00D27D72" w:rsidP="00D27D72">
      <w:pPr>
        <w:pStyle w:val="NormalWeb"/>
        <w:spacing w:before="0" w:beforeAutospacing="0" w:after="0" w:afterAutospacing="0"/>
        <w:rPr>
          <w:rFonts w:asciiTheme="majorHAnsi" w:hAnsiTheme="majorHAnsi" w:cstheme="majorHAnsi"/>
          <w:sz w:val="14"/>
        </w:rPr>
      </w:pPr>
    </w:p>
    <w:p w14:paraId="55DB99C6" w14:textId="77777777" w:rsidR="00D27D72" w:rsidRPr="00C2265F" w:rsidRDefault="00D27D72" w:rsidP="00D27D72">
      <w:pPr>
        <w:pStyle w:val="Heading4"/>
        <w:numPr>
          <w:ilvl w:val="0"/>
          <w:numId w:val="5"/>
        </w:numPr>
        <w:tabs>
          <w:tab w:val="num" w:pos="1800"/>
        </w:tabs>
        <w:spacing w:line="240" w:lineRule="auto"/>
        <w:ind w:left="1800"/>
        <w:rPr>
          <w:rFonts w:asciiTheme="majorHAnsi" w:hAnsiTheme="majorHAnsi" w:cstheme="majorHAnsi"/>
        </w:rPr>
      </w:pPr>
      <w:r w:rsidRPr="00C2265F">
        <w:rPr>
          <w:rFonts w:asciiTheme="majorHAnsi" w:hAnsiTheme="majorHAnsi" w:cstheme="majorHAnsi"/>
        </w:rPr>
        <w:t>SV’s the most common form of violence</w:t>
      </w:r>
    </w:p>
    <w:p w14:paraId="64A72DCC" w14:textId="77777777" w:rsidR="00D27D72" w:rsidRPr="00C2265F" w:rsidRDefault="00D27D72" w:rsidP="00D27D72">
      <w:pPr>
        <w:spacing w:line="240" w:lineRule="auto"/>
        <w:rPr>
          <w:rFonts w:asciiTheme="majorHAnsi" w:hAnsiTheme="majorHAnsi" w:cstheme="majorHAnsi"/>
          <w:sz w:val="16"/>
        </w:rPr>
      </w:pPr>
      <w:r w:rsidRPr="00C2265F">
        <w:rPr>
          <w:rStyle w:val="Style13ptBold"/>
          <w:rFonts w:asciiTheme="majorHAnsi" w:hAnsiTheme="majorHAnsi" w:cstheme="majorHAnsi"/>
        </w:rPr>
        <w:t>Winter and Leighton 99</w:t>
      </w:r>
      <w:r w:rsidRPr="00C2265F">
        <w:rPr>
          <w:rFonts w:asciiTheme="majorHAnsi" w:hAnsiTheme="majorHAnsi" w:cstheme="majorHAnsi"/>
          <w:sz w:val="16"/>
        </w:rPr>
        <w:t xml:space="preserve">, Structural Violence Section Introduction, Deborah DuNann Winter and Dana C. Leighton, 1999, DOA: 9/18/21 </w:t>
      </w:r>
      <w:hyperlink r:id="rId71" w:history="1">
        <w:r w:rsidRPr="00C2265F">
          <w:rPr>
            <w:rStyle w:val="Hyperlink"/>
            <w:rFonts w:asciiTheme="majorHAnsi" w:hAnsiTheme="majorHAnsi" w:cstheme="majorHAnsi"/>
            <w:sz w:val="16"/>
          </w:rPr>
          <w:t>http://sites.saumag.edu/danaleighton/wp-con</w:t>
        </w:r>
        <w:r w:rsidRPr="00C2265F">
          <w:rPr>
            <w:rStyle w:val="Hyperlink"/>
            <w:rFonts w:asciiTheme="majorHAnsi" w:hAnsiTheme="majorHAnsi" w:cstheme="majorHAnsi"/>
            <w:sz w:val="16"/>
          </w:rPr>
          <w:lastRenderedPageBreak/>
          <w:t>tent/uploads/sites/11/2015/09/SVintro-2.pdf</w:t>
        </w:r>
      </w:hyperlink>
      <w:r w:rsidRPr="00C2265F">
        <w:rPr>
          <w:rFonts w:asciiTheme="majorHAnsi" w:hAnsiTheme="majorHAnsi" w:cstheme="majorHAnsi"/>
          <w:sz w:val="16"/>
        </w:rPr>
        <w:t>, r0w@n</w:t>
      </w:r>
    </w:p>
    <w:p w14:paraId="7C94E863" w14:textId="77777777" w:rsidR="00D27D72" w:rsidRPr="00C2265F" w:rsidRDefault="00D27D72" w:rsidP="00D27D72">
      <w:pPr>
        <w:spacing w:line="240" w:lineRule="auto"/>
        <w:rPr>
          <w:rFonts w:asciiTheme="majorHAnsi" w:hAnsiTheme="majorHAnsi" w:cstheme="majorHAnsi"/>
          <w:sz w:val="16"/>
        </w:rPr>
      </w:pPr>
      <w:r w:rsidRPr="00C2265F">
        <w:rPr>
          <w:rStyle w:val="Emphasis"/>
          <w:rFonts w:asciiTheme="majorHAnsi" w:hAnsiTheme="majorHAnsi" w:cstheme="majorHAnsi"/>
          <w:highlight w:val="cyan"/>
        </w:rPr>
        <w:t>Direct violence is horrific</w:t>
      </w:r>
      <w:r w:rsidRPr="00C2265F">
        <w:rPr>
          <w:rFonts w:asciiTheme="majorHAnsi" w:hAnsiTheme="majorHAnsi" w:cstheme="majorHAnsi"/>
          <w:sz w:val="16"/>
        </w:rPr>
        <w:t xml:space="preserve">, but </w:t>
      </w:r>
      <w:r w:rsidRPr="00C2265F">
        <w:rPr>
          <w:rStyle w:val="Emphasis"/>
          <w:rFonts w:asciiTheme="majorHAnsi" w:hAnsiTheme="majorHAnsi" w:cstheme="majorHAnsi"/>
          <w:highlight w:val="cyan"/>
        </w:rPr>
        <w:t>it</w:t>
      </w:r>
      <w:r w:rsidRPr="00C2265F">
        <w:rPr>
          <w:rFonts w:asciiTheme="majorHAnsi" w:hAnsiTheme="majorHAnsi" w:cstheme="majorHAnsi"/>
          <w:sz w:val="16"/>
        </w:rPr>
        <w:t xml:space="preserve">s brutality usually </w:t>
      </w:r>
      <w:r w:rsidRPr="00C2265F">
        <w:rPr>
          <w:rStyle w:val="Emphasis"/>
          <w:rFonts w:asciiTheme="majorHAnsi" w:hAnsiTheme="majorHAnsi" w:cstheme="majorHAnsi"/>
          <w:highlight w:val="cyan"/>
        </w:rPr>
        <w:t>gets our attention</w:t>
      </w:r>
      <w:r w:rsidRPr="00C2265F">
        <w:rPr>
          <w:rFonts w:asciiTheme="majorHAnsi" w:hAnsiTheme="majorHAnsi" w:cstheme="majorHAnsi"/>
          <w:sz w:val="16"/>
        </w:rPr>
        <w:t xml:space="preserve">: we notice it, and often respond to it. </w:t>
      </w:r>
      <w:r w:rsidRPr="00C2265F">
        <w:rPr>
          <w:rStyle w:val="Emphasis"/>
          <w:rFonts w:asciiTheme="majorHAnsi" w:hAnsiTheme="majorHAnsi" w:cstheme="majorHAnsi"/>
          <w:highlight w:val="cyan"/>
        </w:rPr>
        <w:t>Structural violence,</w:t>
      </w:r>
      <w:r w:rsidRPr="00C2265F">
        <w:rPr>
          <w:rFonts w:asciiTheme="majorHAnsi" w:hAnsiTheme="majorHAnsi" w:cstheme="majorHAnsi"/>
          <w:sz w:val="16"/>
        </w:rPr>
        <w:t xml:space="preserve"> however</w:t>
      </w:r>
      <w:r w:rsidRPr="00C2265F">
        <w:rPr>
          <w:rStyle w:val="Emphasis"/>
          <w:rFonts w:asciiTheme="majorHAnsi" w:hAnsiTheme="majorHAnsi" w:cstheme="majorHAnsi"/>
          <w:highlight w:val="cyan"/>
        </w:rPr>
        <w:t>, is almost always invisible</w:t>
      </w:r>
      <w:r w:rsidRPr="00C2265F">
        <w:rPr>
          <w:rFonts w:asciiTheme="majorHAnsi" w:hAnsiTheme="majorHAnsi" w:cstheme="majorHAnsi"/>
          <w:sz w:val="16"/>
        </w:rPr>
        <w:t xml:space="preserve">, embedded in ubiquitous social structures, normalized by stable institutions and regular experience. Structural violence occurs whenever people are disadvantaged by political, legal, economic or cultural traditions. Because they are longstanding, structural inequities usually seem ordinary, the way things are and always have been. The chapters in this section teach us about some important but invisible forms of structural violence, and alert us to the powerful cultural mechanisms that create and maintain them over generations. </w:t>
      </w:r>
      <w:r w:rsidRPr="00C2265F">
        <w:rPr>
          <w:rStyle w:val="Emphasis"/>
          <w:rFonts w:asciiTheme="majorHAnsi" w:hAnsiTheme="majorHAnsi" w:cstheme="majorHAnsi"/>
          <w:highlight w:val="cyan"/>
        </w:rPr>
        <w:t>Structured inequities produce suffering and death as often as direct violence does</w:t>
      </w:r>
      <w:r w:rsidRPr="00C2265F">
        <w:rPr>
          <w:rFonts w:asciiTheme="majorHAnsi" w:hAnsiTheme="majorHAnsi" w:cstheme="majorHAnsi"/>
          <w:sz w:val="16"/>
        </w:rPr>
        <w:t xml:space="preserve">, though </w:t>
      </w:r>
      <w:r w:rsidRPr="00C2265F">
        <w:rPr>
          <w:rStyle w:val="Emphasis"/>
          <w:rFonts w:asciiTheme="majorHAnsi" w:hAnsiTheme="majorHAnsi" w:cstheme="majorHAnsi"/>
          <w:highlight w:val="cyan"/>
        </w:rPr>
        <w:t>the damage is slower, more subtle, more common, and more difficult to repair</w:t>
      </w:r>
      <w:r w:rsidRPr="00C2265F">
        <w:rPr>
          <w:rFonts w:asciiTheme="majorHAnsi" w:hAnsiTheme="majorHAnsi" w:cstheme="majorHAnsi"/>
          <w:sz w:val="16"/>
        </w:rPr>
        <w:t xml:space="preserve">. Globally, poverty is correlated with infant mortality, infectious disease, and shortened lifespans. Whenever people are denied access to societys resources, physical and psychological violence exists. Johan Galtung originally framed the term structural violence to refer to any constraint on human potential due to economic and political structures (1969). Unequal access to resources, to political power, to education, to health care, or to legal standing, are forms of structural violence. When inner city children have inadequate schools while others do not, when gays and lesbians are fired for their sexual orientation, when laborers toil in inhumane conditions, when people of color endure environmental toxins in their neighborhoods, structural violence exists. Unfortunately, even those who are victims of structural violence often do not see the systematic ways in which their plight is choreographed by unequal and unfair distribution of societys resources. Structural violence is problematic in and of itself, but it is also dangerous because it frequently leads to direct violence. Those who are chronically oppressed are often, for logical reasons, those who resort to direct violence. For example, cross-national studies of murder have shown a positive correlation between economic inequality and homicide rates across 40 nations (Hansmann &amp; Quigley, 1982; Unnithan &amp; Whitt, 1992). In the U.S., racial inequality in wealth is correlated with murder rates (Blau &amp; Golden, 1986). Often elites must use direct violence to curb the unrest produced by structural violence. For example, during the 1980s, mean income disparity between whites and blacks in the same urban area predicted use of deadly force by police (Jacobs &amp; O'Brien, 1998). Structural violence often requires police states to suppress resentments and social unrest. Huge income disparities in many Latin American countries are protected by correspondingly huge military operations, which in turn drain resources away from social programs and produce even more structural violence. Organized armed conflict in various parts of the world is easily traced to structured inequalities. Northern Ireland, for example, has been marked by economic disparities between Northern Irish Catholics-- who have higher unemployment rates and less formal education--and Protestants (Cairns &amp; Darby, 1998). In Sri Lanka, youth unemployment and underemployment exacerbates ethnic conflict (Rogers, Spencer &amp; Uyangoda, 1998). In Rwanda, huge disparities between the Hutu and Tutsies eventually led to ethnic massacres. While structural violence often leads to direct violence, the reverse is also true, as brutality often terrorizes bystanders, who then become unwilling or unable to confront social injustice. Increasingly, civilians pay enormous costs of war through death and devastation of neighborhoods and ecosystems. Ruling elites rarely suffer from armed conflict as much as civilian populations do, who endure decades of poverty and disease in war-torn societies. When social inequities are noticed, attempts are made to rationalize and understand them. Unfortunately, one outcome of this process is to assume that victims must in some way deserve their plight. But certainly it is easy to see that young children do not deserve to be victims of structural violence. The chapters in this section help us see the often invisible effects of structural violence, and the two first chapters focus on its effects on children. In their chapter The War Close to Home: Children and Violence in the United States, Kathleen Kostelny and James Garbarino describe the chronic violence which children in Chicago and other urban areas of the United States endure, often paralleling that experienced by children who live in countries at war. The authors examine myriad environmental risk factors, including family violence, parental depression, media violence, and firearm accessibility, which produce violent environments for children. Children who endure these environments often become battle weary, numb, hopeless, and/or morally impaired. The authors describe how community and family support mechanisms must be built to mitigate these risks. For example, home visitation and early childhood education programs provide crucial community support. WInter &amp; Leighton Structural Violence Page 2 While Kostelny and Garbarino focus on community intervention techniques, Milton Schwebel and Daniel Christie extend this discussion by examining the economic and psychological structures which impair at-risk children. In their article Children and Structural Violence, the authors explicate how children living in poverty experience diminished intellectual development because parents are too overwhelmed to be able to provide crucial linguistic experiences. In the United States in particular, but throughout the world, children who are deprived of close bonds with adults and intellectual mediation which caretakers provide, are disadvantaged for the rest of their lives. Schwebel and Christies discussion concludes that economic structures must provide parents with living wage employment, good prenatal medical care, and high quality child care, if we are to see the next generation develop into the intelligent and caring citizens needed to create a peaceful world. If children are often the invisible and innocent victims of societys structural violence, so are their mothers. Diane Mazurana and Susan McKays Women, Girls, and Structural Violence discusses the many ways in which global sexism systematically denies girls and women access to resources. From health care and food, to legal standing and political power, females get less than males in every country on the planet. Yet we often do not notice sex-based injustice because we are so accustomed to seeing males with more power, prestige, and status than women. Mazurana and McKay argue that patriarchybased structural violence will not be redressed until women are able to play more active roles making decisions about how resources are distributed. </w:t>
      </w:r>
    </w:p>
    <w:p w14:paraId="77A412C6" w14:textId="77777777" w:rsidR="00D27D72" w:rsidRPr="00C2265F" w:rsidRDefault="00D27D72" w:rsidP="00D27D72">
      <w:pPr>
        <w:pStyle w:val="Heading4"/>
        <w:numPr>
          <w:ilvl w:val="0"/>
          <w:numId w:val="5"/>
        </w:numPr>
        <w:spacing w:line="240" w:lineRule="auto"/>
        <w:rPr>
          <w:rFonts w:asciiTheme="majorHAnsi" w:hAnsiTheme="majorHAnsi" w:cstheme="majorHAnsi"/>
        </w:rPr>
      </w:pPr>
      <w:r w:rsidRPr="00C2265F">
        <w:rPr>
          <w:rFonts w:asciiTheme="majorHAnsi" w:hAnsiTheme="majorHAnsi" w:cstheme="majorHAnsi"/>
        </w:rPr>
        <w:t xml:space="preserve">Judges </w:t>
      </w:r>
      <w:r w:rsidRPr="00C2265F">
        <w:rPr>
          <w:rFonts w:asciiTheme="majorHAnsi" w:hAnsiTheme="majorHAnsi" w:cstheme="majorHAnsi"/>
          <w:u w:val="single"/>
        </w:rPr>
        <w:t>fail</w:t>
      </w:r>
      <w:r w:rsidRPr="00C2265F">
        <w:rPr>
          <w:rFonts w:asciiTheme="majorHAnsi" w:hAnsiTheme="majorHAnsi" w:cstheme="majorHAnsi"/>
        </w:rPr>
        <w:t xml:space="preserve"> when employing expected utility – the Allais Paradox means what is </w:t>
      </w:r>
      <w:r w:rsidRPr="00C2265F">
        <w:rPr>
          <w:rFonts w:asciiTheme="majorHAnsi" w:hAnsiTheme="majorHAnsi" w:cstheme="majorHAnsi"/>
          <w:u w:val="single"/>
        </w:rPr>
        <w:t>perceived</w:t>
      </w:r>
      <w:r w:rsidRPr="00C2265F">
        <w:rPr>
          <w:rFonts w:asciiTheme="majorHAnsi" w:hAnsiTheme="majorHAnsi" w:cstheme="majorHAnsi"/>
        </w:rPr>
        <w:t xml:space="preserve"> as a </w:t>
      </w:r>
      <w:r w:rsidRPr="00C2265F">
        <w:rPr>
          <w:rFonts w:asciiTheme="majorHAnsi" w:hAnsiTheme="majorHAnsi" w:cstheme="majorHAnsi"/>
          <w:u w:val="single"/>
        </w:rPr>
        <w:t>one percent risk</w:t>
      </w:r>
      <w:r w:rsidRPr="00C2265F">
        <w:rPr>
          <w:rFonts w:asciiTheme="majorHAnsi" w:hAnsiTheme="majorHAnsi" w:cstheme="majorHAnsi"/>
        </w:rPr>
        <w:t xml:space="preserve"> is </w:t>
      </w:r>
      <w:r w:rsidRPr="00C2265F">
        <w:rPr>
          <w:rFonts w:asciiTheme="majorHAnsi" w:hAnsiTheme="majorHAnsi" w:cstheme="majorHAnsi"/>
          <w:u w:val="single"/>
        </w:rPr>
        <w:t>much lower</w:t>
      </w:r>
      <w:r w:rsidRPr="00C2265F">
        <w:rPr>
          <w:rFonts w:asciiTheme="majorHAnsi" w:hAnsiTheme="majorHAnsi" w:cstheme="majorHAnsi"/>
        </w:rPr>
        <w:t>.</w:t>
      </w:r>
    </w:p>
    <w:p w14:paraId="6C713D06" w14:textId="77777777" w:rsidR="00D27D72" w:rsidRPr="00C2265F" w:rsidRDefault="00D27D72" w:rsidP="00D27D72">
      <w:pPr>
        <w:spacing w:line="240" w:lineRule="auto"/>
        <w:rPr>
          <w:rFonts w:asciiTheme="majorHAnsi" w:hAnsiTheme="majorHAnsi" w:cstheme="majorHAnsi"/>
        </w:rPr>
      </w:pPr>
      <w:r w:rsidRPr="00C2265F">
        <w:rPr>
          <w:rStyle w:val="Style13ptBold"/>
          <w:rFonts w:asciiTheme="majorHAnsi" w:hAnsiTheme="majorHAnsi" w:cstheme="majorHAnsi"/>
        </w:rPr>
        <w:t>Treich &amp; Rheinberger ’16</w:t>
      </w:r>
      <w:r w:rsidRPr="00C2265F">
        <w:rPr>
          <w:rFonts w:asciiTheme="majorHAnsi" w:hAnsiTheme="majorHAnsi" w:cstheme="majorHAnsi"/>
        </w:rPr>
        <w:t xml:space="preserve"> [Nicolas and Christoph; leads Environmental Economics and Natural Resources at Toulouse School of Economics. Research concerns benefit-cost analysis, risk theory</w:t>
      </w:r>
      <w:r w:rsidRPr="00C2265F">
        <w:rPr>
          <w:rFonts w:asciiTheme="majorHAnsi" w:hAnsiTheme="majorHAnsi" w:cstheme="majorHAnsi"/>
        </w:rPr>
        <w:lastRenderedPageBreak/>
        <w:t>, environmental economics and behavioral economics. Rheinberger was a post-doctoral researcher; 2-2016; “Catastrophe aversion: Social attitudes towards common fates,” Apports De La Recherche; https://www.foncsi.org/en/publications/collections/industrial-safety-cahiers/catastrophe-aversion/CSI-catastrophe-aversion.pdf; Accessed 7-21-2020; RG-Camp]</w:t>
      </w:r>
    </w:p>
    <w:p w14:paraId="4F3EFC33" w14:textId="77777777" w:rsidR="00D27D72" w:rsidRPr="00C2265F" w:rsidRDefault="00D27D72" w:rsidP="00D27D72">
      <w:pPr>
        <w:spacing w:line="240" w:lineRule="auto"/>
        <w:rPr>
          <w:rFonts w:asciiTheme="majorHAnsi" w:hAnsiTheme="majorHAnsi" w:cstheme="majorHAnsi"/>
          <w:sz w:val="16"/>
        </w:rPr>
      </w:pPr>
      <w:r w:rsidRPr="00C2265F">
        <w:rPr>
          <w:rStyle w:val="Emphasis"/>
          <w:rFonts w:asciiTheme="majorHAnsi" w:hAnsiTheme="majorHAnsi" w:cstheme="majorHAnsi"/>
          <w:highlight w:val="cyan"/>
        </w:rPr>
        <w:t>Probability weighting</w:t>
      </w:r>
      <w:r w:rsidRPr="00C2265F">
        <w:rPr>
          <w:rFonts w:asciiTheme="majorHAnsi" w:hAnsiTheme="majorHAnsi" w:cstheme="majorHAnsi"/>
          <w:sz w:val="16"/>
        </w:rPr>
        <w:t xml:space="preserve">. It is </w:t>
      </w:r>
      <w:r w:rsidRPr="00C2265F">
        <w:rPr>
          <w:rFonts w:asciiTheme="majorHAnsi" w:hAnsiTheme="majorHAnsi" w:cstheme="majorHAnsi"/>
          <w:u w:val="single"/>
        </w:rPr>
        <w:t>well documented</w:t>
      </w:r>
      <w:r w:rsidRPr="00C2265F">
        <w:rPr>
          <w:rFonts w:asciiTheme="majorHAnsi" w:hAnsiTheme="majorHAnsi" w:cstheme="majorHAnsi"/>
          <w:sz w:val="16"/>
        </w:rPr>
        <w:t xml:space="preserve"> that </w:t>
      </w:r>
      <w:r w:rsidRPr="00C2265F">
        <w:rPr>
          <w:rFonts w:asciiTheme="majorHAnsi" w:hAnsiTheme="majorHAnsi" w:cstheme="majorHAnsi"/>
          <w:u w:val="single"/>
        </w:rPr>
        <w:t xml:space="preserve">people </w:t>
      </w:r>
      <w:r w:rsidRPr="00C2265F">
        <w:rPr>
          <w:rStyle w:val="Emphasis"/>
          <w:rFonts w:asciiTheme="majorHAnsi" w:hAnsiTheme="majorHAnsi" w:cstheme="majorHAnsi"/>
          <w:highlight w:val="cyan"/>
        </w:rPr>
        <w:t>do not treat probabilities linearly</w:t>
      </w:r>
      <w:r w:rsidRPr="00C2265F">
        <w:rPr>
          <w:rFonts w:asciiTheme="majorHAnsi" w:hAnsiTheme="majorHAnsi" w:cstheme="majorHAnsi"/>
          <w:sz w:val="16"/>
        </w:rPr>
        <w:t xml:space="preserve"> (as required by expected utility theory) </w:t>
      </w:r>
      <w:r w:rsidRPr="00C2265F">
        <w:rPr>
          <w:rFonts w:asciiTheme="majorHAnsi" w:hAnsiTheme="majorHAnsi" w:cstheme="majorHAnsi"/>
          <w:u w:val="single"/>
        </w:rPr>
        <w:t>when faced with gambles</w:t>
      </w:r>
      <w:r w:rsidRPr="00C2265F">
        <w:rPr>
          <w:rFonts w:asciiTheme="majorHAnsi" w:hAnsiTheme="majorHAnsi" w:cstheme="majorHAnsi"/>
          <w:sz w:val="16"/>
        </w:rPr>
        <w:t xml:space="preserve"> over money stakes: they </w:t>
      </w:r>
      <w:r w:rsidRPr="00C2265F">
        <w:rPr>
          <w:rFonts w:asciiTheme="majorHAnsi" w:hAnsiTheme="majorHAnsi" w:cstheme="majorHAnsi"/>
          <w:u w:val="single"/>
        </w:rPr>
        <w:t xml:space="preserve">tend to </w:t>
      </w:r>
      <w:r w:rsidRPr="00C2265F">
        <w:rPr>
          <w:rStyle w:val="Emphasis"/>
          <w:rFonts w:asciiTheme="majorHAnsi" w:hAnsiTheme="majorHAnsi" w:cstheme="majorHAnsi"/>
          <w:highlight w:val="cyan"/>
        </w:rPr>
        <w:t xml:space="preserve">overemphasize small </w:t>
      </w:r>
      <w:r w:rsidRPr="00C2265F">
        <w:rPr>
          <w:rStyle w:val="Emphasis"/>
          <w:rFonts w:asciiTheme="majorHAnsi" w:hAnsiTheme="majorHAnsi" w:cstheme="majorHAnsi"/>
        </w:rPr>
        <w:t xml:space="preserve">probabilities and </w:t>
      </w:r>
      <w:r w:rsidRPr="00C2265F">
        <w:rPr>
          <w:rStyle w:val="Emphasis"/>
          <w:rFonts w:asciiTheme="majorHAnsi" w:hAnsiTheme="majorHAnsi" w:cstheme="majorHAnsi"/>
          <w:highlight w:val="cyan"/>
        </w:rPr>
        <w:t>underemphasize large</w:t>
      </w:r>
      <w:r w:rsidRPr="00C2265F">
        <w:rPr>
          <w:rStyle w:val="Emphasis"/>
          <w:rFonts w:asciiTheme="majorHAnsi" w:hAnsiTheme="majorHAnsi" w:cstheme="majorHAnsi"/>
        </w:rPr>
        <w:t xml:space="preserve"> probabilities</w:t>
      </w:r>
      <w:r w:rsidRPr="00C2265F">
        <w:rPr>
          <w:rFonts w:asciiTheme="majorHAnsi" w:hAnsiTheme="majorHAnsi" w:cstheme="majorHAnsi"/>
          <w:sz w:val="16"/>
        </w:rPr>
        <w:t>. For example, [</w:t>
      </w:r>
      <w:r w:rsidRPr="00C2265F">
        <w:rPr>
          <w:rFonts w:asciiTheme="majorHAnsi" w:hAnsiTheme="majorHAnsi" w:cstheme="majorHAnsi"/>
          <w:u w:val="single"/>
        </w:rPr>
        <w:t>Bruhin</w:t>
      </w:r>
      <w:r w:rsidRPr="00C2265F">
        <w:rPr>
          <w:rFonts w:asciiTheme="majorHAnsi" w:hAnsiTheme="majorHAnsi" w:cstheme="majorHAnsi"/>
          <w:sz w:val="16"/>
        </w:rPr>
        <w:t xml:space="preserve"> et al. 2010] </w:t>
      </w:r>
      <w:r w:rsidRPr="00C2265F">
        <w:rPr>
          <w:rFonts w:asciiTheme="majorHAnsi" w:hAnsiTheme="majorHAnsi" w:cstheme="majorHAnsi"/>
          <w:highlight w:val="cyan"/>
          <w:u w:val="single"/>
        </w:rPr>
        <w:t>analyzed</w:t>
      </w:r>
      <w:r w:rsidRPr="00C2265F">
        <w:rPr>
          <w:rFonts w:asciiTheme="majorHAnsi" w:hAnsiTheme="majorHAnsi" w:cstheme="majorHAnsi"/>
          <w:u w:val="single"/>
        </w:rPr>
        <w:t xml:space="preserve"> almost </w:t>
      </w:r>
      <w:r w:rsidRPr="00C2265F">
        <w:rPr>
          <w:rFonts w:asciiTheme="majorHAnsi" w:hAnsiTheme="majorHAnsi" w:cstheme="majorHAnsi"/>
          <w:highlight w:val="cyan"/>
          <w:u w:val="single"/>
        </w:rPr>
        <w:t>18 000 decisions</w:t>
      </w:r>
      <w:r w:rsidRPr="00C2265F">
        <w:rPr>
          <w:rFonts w:asciiTheme="majorHAnsi" w:hAnsiTheme="majorHAnsi" w:cstheme="majorHAnsi"/>
          <w:sz w:val="16"/>
        </w:rPr>
        <w:t xml:space="preserve"> over gambles </w:t>
      </w:r>
      <w:r w:rsidRPr="00C2265F">
        <w:rPr>
          <w:rFonts w:asciiTheme="majorHAnsi" w:hAnsiTheme="majorHAnsi" w:cstheme="majorHAnsi"/>
          <w:highlight w:val="cyan"/>
          <w:u w:val="single"/>
        </w:rPr>
        <w:t>involving real</w:t>
      </w:r>
      <w:r w:rsidRPr="00C2265F">
        <w:rPr>
          <w:rFonts w:asciiTheme="majorHAnsi" w:hAnsiTheme="majorHAnsi" w:cstheme="majorHAnsi"/>
          <w:sz w:val="16"/>
        </w:rPr>
        <w:t xml:space="preserve"> monetary </w:t>
      </w:r>
      <w:r w:rsidRPr="00C2265F">
        <w:rPr>
          <w:rFonts w:asciiTheme="majorHAnsi" w:hAnsiTheme="majorHAnsi" w:cstheme="majorHAnsi"/>
          <w:u w:val="single"/>
        </w:rPr>
        <w:t xml:space="preserve">gains and </w:t>
      </w:r>
      <w:r w:rsidRPr="00C2265F">
        <w:rPr>
          <w:rFonts w:asciiTheme="majorHAnsi" w:hAnsiTheme="majorHAnsi" w:cstheme="majorHAnsi"/>
          <w:highlight w:val="cyan"/>
          <w:u w:val="single"/>
        </w:rPr>
        <w:t>losses</w:t>
      </w:r>
      <w:r w:rsidRPr="00C2265F">
        <w:rPr>
          <w:rFonts w:asciiTheme="majorHAnsi" w:hAnsiTheme="majorHAnsi" w:cstheme="majorHAnsi"/>
          <w:sz w:val="16"/>
        </w:rPr>
        <w:t xml:space="preserve"> and found that </w:t>
      </w:r>
      <w:r w:rsidRPr="00C2265F">
        <w:rPr>
          <w:rFonts w:asciiTheme="majorHAnsi" w:hAnsiTheme="majorHAnsi" w:cstheme="majorHAnsi"/>
          <w:u w:val="single"/>
        </w:rPr>
        <w:t xml:space="preserve">roughly </w:t>
      </w:r>
      <w:r w:rsidRPr="00C2265F">
        <w:rPr>
          <w:rFonts w:asciiTheme="majorHAnsi" w:hAnsiTheme="majorHAnsi" w:cstheme="majorHAnsi"/>
          <w:highlight w:val="cyan"/>
          <w:u w:val="single"/>
        </w:rPr>
        <w:t>80%</w:t>
      </w:r>
      <w:r w:rsidRPr="00C2265F">
        <w:rPr>
          <w:rFonts w:asciiTheme="majorHAnsi" w:hAnsiTheme="majorHAnsi" w:cstheme="majorHAnsi"/>
          <w:u w:val="single"/>
        </w:rPr>
        <w:t xml:space="preserve"> of their 448 subjects </w:t>
      </w:r>
      <w:r w:rsidRPr="00C2265F">
        <w:rPr>
          <w:rFonts w:asciiTheme="majorHAnsi" w:hAnsiTheme="majorHAnsi" w:cstheme="majorHAnsi"/>
          <w:highlight w:val="cyan"/>
          <w:u w:val="single"/>
        </w:rPr>
        <w:t>exhibited</w:t>
      </w:r>
      <w:r w:rsidRPr="00C2265F">
        <w:rPr>
          <w:rFonts w:asciiTheme="majorHAnsi" w:hAnsiTheme="majorHAnsi" w:cstheme="majorHAnsi"/>
          <w:u w:val="single"/>
        </w:rPr>
        <w:t xml:space="preserve"> significant </w:t>
      </w:r>
      <w:r w:rsidRPr="00C2265F">
        <w:rPr>
          <w:rFonts w:asciiTheme="majorHAnsi" w:hAnsiTheme="majorHAnsi" w:cstheme="majorHAnsi"/>
          <w:highlight w:val="cyan"/>
          <w:u w:val="single"/>
        </w:rPr>
        <w:t>deviations from linear</w:t>
      </w:r>
      <w:r w:rsidRPr="00C2265F">
        <w:rPr>
          <w:rFonts w:asciiTheme="majorHAnsi" w:hAnsiTheme="majorHAnsi" w:cstheme="majorHAnsi"/>
          <w:u w:val="single"/>
        </w:rPr>
        <w:t xml:space="preserve"> probability</w:t>
      </w:r>
      <w:r w:rsidRPr="00C2265F">
        <w:rPr>
          <w:rFonts w:asciiTheme="majorHAnsi" w:hAnsiTheme="majorHAnsi" w:cstheme="majorHAnsi"/>
          <w:sz w:val="16"/>
        </w:rPr>
        <w:t xml:space="preserve"> weighting. One way to model such distortions in decision-making under risk is to </w:t>
      </w:r>
      <w:r w:rsidRPr="00C2265F">
        <w:rPr>
          <w:rFonts w:asciiTheme="majorHAnsi" w:hAnsiTheme="majorHAnsi" w:cstheme="majorHAnsi"/>
          <w:highlight w:val="cyan"/>
          <w:u w:val="single"/>
        </w:rPr>
        <w:t>apply</w:t>
      </w:r>
      <w:r w:rsidRPr="00C2265F">
        <w:rPr>
          <w:rFonts w:asciiTheme="majorHAnsi" w:hAnsiTheme="majorHAnsi" w:cstheme="majorHAnsi"/>
          <w:u w:val="single"/>
        </w:rPr>
        <w:t xml:space="preserve"> a </w:t>
      </w:r>
      <w:r w:rsidRPr="00C2265F">
        <w:rPr>
          <w:rStyle w:val="Emphasis"/>
          <w:rFonts w:asciiTheme="majorHAnsi" w:hAnsiTheme="majorHAnsi" w:cstheme="majorHAnsi"/>
        </w:rPr>
        <w:t>probability weighting</w:t>
      </w:r>
      <w:r w:rsidRPr="00C2265F">
        <w:rPr>
          <w:rFonts w:asciiTheme="majorHAnsi" w:hAnsiTheme="majorHAnsi" w:cstheme="majorHAnsi"/>
          <w:u w:val="single"/>
        </w:rPr>
        <w:t xml:space="preserve"> function</w:t>
      </w:r>
      <w:r w:rsidRPr="00C2265F">
        <w:rPr>
          <w:rFonts w:asciiTheme="majorHAnsi" w:hAnsiTheme="majorHAnsi" w:cstheme="majorHAnsi"/>
          <w:sz w:val="16"/>
        </w:rPr>
        <w:t xml:space="preserve">. The Allais paradox Economist Maurice Allais developed an experiment examining people’s choices between two sets of gambles, described in the two probability trees above. Most people choose </w:t>
      </w:r>
      <w:r w:rsidRPr="00C2265F">
        <w:rPr>
          <w:rFonts w:ascii="Cambria Math" w:hAnsi="Cambria Math" w:cs="Cambria Math"/>
          <w:sz w:val="16"/>
        </w:rPr>
        <w:t>𝑎</w:t>
      </w:r>
      <w:r w:rsidRPr="00C2265F">
        <w:rPr>
          <w:rFonts w:asciiTheme="majorHAnsi" w:hAnsiTheme="majorHAnsi" w:cstheme="majorHAnsi"/>
          <w:sz w:val="16"/>
        </w:rPr>
        <w:t xml:space="preserve">1 and </w:t>
      </w:r>
      <w:r w:rsidRPr="00C2265F">
        <w:rPr>
          <w:rFonts w:ascii="Cambria Math" w:hAnsi="Cambria Math" w:cs="Cambria Math"/>
          <w:sz w:val="16"/>
        </w:rPr>
        <w:t>𝑏</w:t>
      </w:r>
      <w:r w:rsidRPr="00C2265F">
        <w:rPr>
          <w:rFonts w:asciiTheme="majorHAnsi" w:hAnsiTheme="majorHAnsi" w:cstheme="majorHAnsi"/>
          <w:sz w:val="16"/>
        </w:rPr>
        <w:t xml:space="preserve">1 , which means that their preferences are not linear in probabilities. Indeed, for a decision-maker whose utility function is noted </w:t>
      </w:r>
      <w:r w:rsidRPr="00C2265F">
        <w:rPr>
          <w:rFonts w:ascii="Cambria Math" w:hAnsi="Cambria Math" w:cs="Cambria Math"/>
          <w:sz w:val="16"/>
        </w:rPr>
        <w:t>𝑢</w:t>
      </w:r>
      <w:r w:rsidRPr="00C2265F">
        <w:rPr>
          <w:rFonts w:asciiTheme="majorHAnsi" w:hAnsiTheme="majorHAnsi" w:cstheme="majorHAnsi"/>
          <w:sz w:val="16"/>
        </w:rPr>
        <w:t xml:space="preserve"> and who chooses </w:t>
      </w:r>
      <w:r w:rsidRPr="00C2265F">
        <w:rPr>
          <w:rFonts w:ascii="Cambria Math" w:hAnsi="Cambria Math" w:cs="Cambria Math"/>
          <w:sz w:val="16"/>
        </w:rPr>
        <w:t>𝑎</w:t>
      </w:r>
      <w:r w:rsidRPr="00C2265F">
        <w:rPr>
          <w:rFonts w:asciiTheme="majorHAnsi" w:hAnsiTheme="majorHAnsi" w:cstheme="majorHAnsi"/>
          <w:sz w:val="16"/>
        </w:rPr>
        <w:t xml:space="preserve">1 and </w:t>
      </w:r>
      <w:r w:rsidRPr="00C2265F">
        <w:rPr>
          <w:rFonts w:ascii="Cambria Math" w:hAnsi="Cambria Math" w:cs="Cambria Math"/>
          <w:sz w:val="16"/>
        </w:rPr>
        <w:t>𝑏</w:t>
      </w:r>
      <w:r w:rsidRPr="00C2265F">
        <w:rPr>
          <w:rFonts w:asciiTheme="majorHAnsi" w:hAnsiTheme="majorHAnsi" w:cstheme="majorHAnsi"/>
          <w:sz w:val="16"/>
        </w:rPr>
        <w:t xml:space="preserve">1 , the </w:t>
      </w:r>
      <w:r w:rsidRPr="00C2265F">
        <w:rPr>
          <w:rFonts w:ascii="Cambria Math" w:hAnsi="Cambria Math" w:cs="Cambria Math"/>
          <w:sz w:val="16"/>
        </w:rPr>
        <w:t>𝑎</w:t>
      </w:r>
      <w:r w:rsidRPr="00C2265F">
        <w:rPr>
          <w:rFonts w:asciiTheme="majorHAnsi" w:hAnsiTheme="majorHAnsi" w:cstheme="majorHAnsi"/>
          <w:sz w:val="16"/>
        </w:rPr>
        <w:t xml:space="preserve"> lotteries imply that 1.0</w:t>
      </w:r>
      <w:r w:rsidRPr="00C2265F">
        <w:rPr>
          <w:rFonts w:ascii="Cambria Math" w:hAnsi="Cambria Math" w:cs="Cambria Math"/>
          <w:sz w:val="16"/>
        </w:rPr>
        <w:t>𝑢</w:t>
      </w:r>
      <w:r w:rsidRPr="00C2265F">
        <w:rPr>
          <w:rFonts w:asciiTheme="majorHAnsi" w:hAnsiTheme="majorHAnsi" w:cstheme="majorHAnsi"/>
          <w:sz w:val="16"/>
        </w:rPr>
        <w:t>(16€) &gt; 0.89</w:t>
      </w:r>
      <w:r w:rsidRPr="00C2265F">
        <w:rPr>
          <w:rFonts w:ascii="Cambria Math" w:hAnsi="Cambria Math" w:cs="Cambria Math"/>
          <w:sz w:val="16"/>
        </w:rPr>
        <w:t>𝑢</w:t>
      </w:r>
      <w:r w:rsidRPr="00C2265F">
        <w:rPr>
          <w:rFonts w:asciiTheme="majorHAnsi" w:hAnsiTheme="majorHAnsi" w:cstheme="majorHAnsi"/>
          <w:sz w:val="16"/>
        </w:rPr>
        <w:t>(16€) + 0.1</w:t>
      </w:r>
      <w:r w:rsidRPr="00C2265F">
        <w:rPr>
          <w:rFonts w:ascii="Cambria Math" w:hAnsi="Cambria Math" w:cs="Cambria Math"/>
          <w:sz w:val="16"/>
        </w:rPr>
        <w:t>𝑢</w:t>
      </w:r>
      <w:r w:rsidRPr="00C2265F">
        <w:rPr>
          <w:rFonts w:asciiTheme="majorHAnsi" w:hAnsiTheme="majorHAnsi" w:cstheme="majorHAnsi"/>
          <w:sz w:val="16"/>
        </w:rPr>
        <w:t>(18€) + 0.01</w:t>
      </w:r>
      <w:r w:rsidRPr="00C2265F">
        <w:rPr>
          <w:rFonts w:ascii="Cambria Math" w:hAnsi="Cambria Math" w:cs="Cambria Math"/>
          <w:sz w:val="16"/>
        </w:rPr>
        <w:t>𝑢</w:t>
      </w:r>
      <w:r w:rsidRPr="00C2265F">
        <w:rPr>
          <w:rFonts w:asciiTheme="majorHAnsi" w:hAnsiTheme="majorHAnsi" w:cstheme="majorHAnsi"/>
          <w:sz w:val="16"/>
        </w:rPr>
        <w:t xml:space="preserve">(0€) (2.1) whereas the </w:t>
      </w:r>
      <w:r w:rsidRPr="00C2265F">
        <w:rPr>
          <w:rFonts w:ascii="Cambria Math" w:hAnsi="Cambria Math" w:cs="Cambria Math"/>
          <w:sz w:val="16"/>
        </w:rPr>
        <w:t>𝑏</w:t>
      </w:r>
      <w:r w:rsidRPr="00C2265F">
        <w:rPr>
          <w:rFonts w:asciiTheme="majorHAnsi" w:hAnsiTheme="majorHAnsi" w:cstheme="majorHAnsi"/>
          <w:sz w:val="16"/>
        </w:rPr>
        <w:t xml:space="preserve"> lotteries imply that 0.9</w:t>
      </w:r>
      <w:r w:rsidRPr="00C2265F">
        <w:rPr>
          <w:rFonts w:ascii="Cambria Math" w:hAnsi="Cambria Math" w:cs="Cambria Math"/>
          <w:sz w:val="16"/>
        </w:rPr>
        <w:t>𝑢</w:t>
      </w:r>
      <w:r w:rsidRPr="00C2265F">
        <w:rPr>
          <w:rFonts w:asciiTheme="majorHAnsi" w:hAnsiTheme="majorHAnsi" w:cstheme="majorHAnsi"/>
          <w:sz w:val="16"/>
        </w:rPr>
        <w:t>(0€) + 0.1</w:t>
      </w:r>
      <w:r w:rsidRPr="00C2265F">
        <w:rPr>
          <w:rFonts w:ascii="Cambria Math" w:hAnsi="Cambria Math" w:cs="Cambria Math"/>
          <w:sz w:val="16"/>
        </w:rPr>
        <w:t>𝑢</w:t>
      </w:r>
      <w:r w:rsidRPr="00C2265F">
        <w:rPr>
          <w:rFonts w:asciiTheme="majorHAnsi" w:hAnsiTheme="majorHAnsi" w:cstheme="majorHAnsi"/>
          <w:sz w:val="16"/>
        </w:rPr>
        <w:t>(18€) &gt; 0.89</w:t>
      </w:r>
      <w:r w:rsidRPr="00C2265F">
        <w:rPr>
          <w:rFonts w:ascii="Cambria Math" w:hAnsi="Cambria Math" w:cs="Cambria Math"/>
          <w:sz w:val="16"/>
        </w:rPr>
        <w:t>𝑢</w:t>
      </w:r>
      <w:r w:rsidRPr="00C2265F">
        <w:rPr>
          <w:rFonts w:asciiTheme="majorHAnsi" w:hAnsiTheme="majorHAnsi" w:cstheme="majorHAnsi"/>
          <w:sz w:val="16"/>
        </w:rPr>
        <w:t>(0€) + 0.11</w:t>
      </w:r>
      <w:r w:rsidRPr="00C2265F">
        <w:rPr>
          <w:rFonts w:ascii="Cambria Math" w:hAnsi="Cambria Math" w:cs="Cambria Math"/>
          <w:sz w:val="16"/>
        </w:rPr>
        <w:t>𝑢</w:t>
      </w:r>
      <w:r w:rsidRPr="00C2265F">
        <w:rPr>
          <w:rFonts w:asciiTheme="majorHAnsi" w:hAnsiTheme="majorHAnsi" w:cstheme="majorHAnsi"/>
          <w:sz w:val="16"/>
        </w:rPr>
        <w:t>(16€) (2.2) Equation 2.2 can be rewritten as 0.01</w:t>
      </w:r>
      <w:r w:rsidRPr="00C2265F">
        <w:rPr>
          <w:rFonts w:ascii="Cambria Math" w:hAnsi="Cambria Math" w:cs="Cambria Math"/>
          <w:sz w:val="16"/>
        </w:rPr>
        <w:t>𝑢</w:t>
      </w:r>
      <w:r w:rsidRPr="00C2265F">
        <w:rPr>
          <w:rFonts w:asciiTheme="majorHAnsi" w:hAnsiTheme="majorHAnsi" w:cstheme="majorHAnsi"/>
          <w:sz w:val="16"/>
        </w:rPr>
        <w:t>(0€) + 0.1</w:t>
      </w:r>
      <w:r w:rsidRPr="00C2265F">
        <w:rPr>
          <w:rFonts w:ascii="Cambria Math" w:hAnsi="Cambria Math" w:cs="Cambria Math"/>
          <w:sz w:val="16"/>
        </w:rPr>
        <w:t>𝑢</w:t>
      </w:r>
      <w:r w:rsidRPr="00C2265F">
        <w:rPr>
          <w:rFonts w:asciiTheme="majorHAnsi" w:hAnsiTheme="majorHAnsi" w:cstheme="majorHAnsi"/>
          <w:sz w:val="16"/>
        </w:rPr>
        <w:t>(18€) &gt; 0.11</w:t>
      </w:r>
      <w:r w:rsidRPr="00C2265F">
        <w:rPr>
          <w:rFonts w:ascii="Cambria Math" w:hAnsi="Cambria Math" w:cs="Cambria Math"/>
          <w:sz w:val="16"/>
        </w:rPr>
        <w:t>𝑢</w:t>
      </w:r>
      <w:r w:rsidRPr="00C2265F">
        <w:rPr>
          <w:rFonts w:asciiTheme="majorHAnsi" w:hAnsiTheme="majorHAnsi" w:cstheme="majorHAnsi"/>
          <w:sz w:val="16"/>
        </w:rPr>
        <w:t>(16€) (2.3) 0.01</w:t>
      </w:r>
      <w:r w:rsidRPr="00C2265F">
        <w:rPr>
          <w:rFonts w:ascii="Cambria Math" w:hAnsi="Cambria Math" w:cs="Cambria Math"/>
          <w:sz w:val="16"/>
        </w:rPr>
        <w:t>𝑢</w:t>
      </w:r>
      <w:r w:rsidRPr="00C2265F">
        <w:rPr>
          <w:rFonts w:asciiTheme="majorHAnsi" w:hAnsiTheme="majorHAnsi" w:cstheme="majorHAnsi"/>
          <w:sz w:val="16"/>
        </w:rPr>
        <w:t>(0€) + 0.1</w:t>
      </w:r>
      <w:r w:rsidRPr="00C2265F">
        <w:rPr>
          <w:rFonts w:ascii="Cambria Math" w:hAnsi="Cambria Math" w:cs="Cambria Math"/>
          <w:sz w:val="16"/>
        </w:rPr>
        <w:t>𝑢</w:t>
      </w:r>
      <w:r w:rsidRPr="00C2265F">
        <w:rPr>
          <w:rFonts w:asciiTheme="majorHAnsi" w:hAnsiTheme="majorHAnsi" w:cstheme="majorHAnsi"/>
          <w:sz w:val="16"/>
        </w:rPr>
        <w:t>(18€) &gt; 1</w:t>
      </w:r>
      <w:r w:rsidRPr="00C2265F">
        <w:rPr>
          <w:rFonts w:ascii="Cambria Math" w:hAnsi="Cambria Math" w:cs="Cambria Math"/>
          <w:sz w:val="16"/>
        </w:rPr>
        <w:t>𝑢</w:t>
      </w:r>
      <w:r w:rsidRPr="00C2265F">
        <w:rPr>
          <w:rFonts w:asciiTheme="majorHAnsi" w:hAnsiTheme="majorHAnsi" w:cstheme="majorHAnsi"/>
          <w:sz w:val="16"/>
        </w:rPr>
        <w:t>(16€) − 0.89</w:t>
      </w:r>
      <w:r w:rsidRPr="00C2265F">
        <w:rPr>
          <w:rFonts w:ascii="Cambria Math" w:hAnsi="Cambria Math" w:cs="Cambria Math"/>
          <w:sz w:val="16"/>
        </w:rPr>
        <w:t>𝑢</w:t>
      </w:r>
      <w:r w:rsidRPr="00C2265F">
        <w:rPr>
          <w:rFonts w:asciiTheme="majorHAnsi" w:hAnsiTheme="majorHAnsi" w:cstheme="majorHAnsi"/>
          <w:sz w:val="16"/>
        </w:rPr>
        <w:t>(16€) (2.4) 0.01</w:t>
      </w:r>
      <w:r w:rsidRPr="00C2265F">
        <w:rPr>
          <w:rFonts w:ascii="Cambria Math" w:hAnsi="Cambria Math" w:cs="Cambria Math"/>
          <w:sz w:val="16"/>
        </w:rPr>
        <w:t>𝑢</w:t>
      </w:r>
      <w:r w:rsidRPr="00C2265F">
        <w:rPr>
          <w:rFonts w:asciiTheme="majorHAnsi" w:hAnsiTheme="majorHAnsi" w:cstheme="majorHAnsi"/>
          <w:sz w:val="16"/>
        </w:rPr>
        <w:t>(0€) + 0.1</w:t>
      </w:r>
      <w:r w:rsidRPr="00C2265F">
        <w:rPr>
          <w:rFonts w:ascii="Cambria Math" w:hAnsi="Cambria Math" w:cs="Cambria Math"/>
          <w:sz w:val="16"/>
        </w:rPr>
        <w:t>𝑢</w:t>
      </w:r>
      <w:r w:rsidRPr="00C2265F">
        <w:rPr>
          <w:rFonts w:asciiTheme="majorHAnsi" w:hAnsiTheme="majorHAnsi" w:cstheme="majorHAnsi"/>
          <w:sz w:val="16"/>
        </w:rPr>
        <w:t>(18€) + 0.89</w:t>
      </w:r>
      <w:r w:rsidRPr="00C2265F">
        <w:rPr>
          <w:rFonts w:ascii="Cambria Math" w:hAnsi="Cambria Math" w:cs="Cambria Math"/>
          <w:sz w:val="16"/>
        </w:rPr>
        <w:t>𝑢</w:t>
      </w:r>
      <w:r w:rsidRPr="00C2265F">
        <w:rPr>
          <w:rFonts w:asciiTheme="majorHAnsi" w:hAnsiTheme="majorHAnsi" w:cstheme="majorHAnsi"/>
          <w:sz w:val="16"/>
        </w:rPr>
        <w:t>(16€) &gt; 1</w:t>
      </w:r>
      <w:r w:rsidRPr="00C2265F">
        <w:rPr>
          <w:rFonts w:ascii="Cambria Math" w:hAnsi="Cambria Math" w:cs="Cambria Math"/>
          <w:sz w:val="16"/>
        </w:rPr>
        <w:t>𝑢</w:t>
      </w:r>
      <w:r w:rsidRPr="00C2265F">
        <w:rPr>
          <w:rFonts w:asciiTheme="majorHAnsi" w:hAnsiTheme="majorHAnsi" w:cstheme="majorHAnsi"/>
          <w:sz w:val="16"/>
        </w:rPr>
        <w:t xml:space="preserve">(16€) (2.5) which contradicts equation 2.1. One way of interpreting the Allais paradox is that people “weigh” probabilities in a manner that is not quite proportional. For example, </w:t>
      </w:r>
      <w:r w:rsidRPr="00C2265F">
        <w:rPr>
          <w:rFonts w:asciiTheme="majorHAnsi" w:hAnsiTheme="majorHAnsi" w:cstheme="majorHAnsi"/>
          <w:u w:val="single"/>
        </w:rPr>
        <w:t>when asked to explain their choices</w:t>
      </w:r>
      <w:r w:rsidRPr="00C2265F">
        <w:rPr>
          <w:rFonts w:asciiTheme="majorHAnsi" w:hAnsiTheme="majorHAnsi" w:cstheme="majorHAnsi"/>
          <w:sz w:val="16"/>
        </w:rPr>
        <w:t xml:space="preserve">, many </w:t>
      </w:r>
      <w:r w:rsidRPr="00C2265F">
        <w:rPr>
          <w:rFonts w:asciiTheme="majorHAnsi" w:hAnsiTheme="majorHAnsi" w:cstheme="majorHAnsi"/>
          <w:u w:val="single"/>
        </w:rPr>
        <w:t>people indicate that they dislike the 1% chance of winning nothing</w:t>
      </w:r>
      <w:r w:rsidRPr="00C2265F">
        <w:rPr>
          <w:rFonts w:asciiTheme="majorHAnsi" w:hAnsiTheme="majorHAnsi" w:cstheme="majorHAnsi"/>
          <w:sz w:val="16"/>
        </w:rPr>
        <w:t xml:space="preserve"> in lottery </w:t>
      </w:r>
      <w:r w:rsidRPr="00C2265F">
        <w:rPr>
          <w:rFonts w:ascii="Cambria Math" w:hAnsi="Cambria Math" w:cs="Cambria Math"/>
          <w:sz w:val="16"/>
        </w:rPr>
        <w:t>𝑏</w:t>
      </w:r>
      <w:r w:rsidRPr="00C2265F">
        <w:rPr>
          <w:rFonts w:asciiTheme="majorHAnsi" w:hAnsiTheme="majorHAnsi" w:cstheme="majorHAnsi"/>
          <w:sz w:val="16"/>
        </w:rPr>
        <w:t xml:space="preserve">2, and </w:t>
      </w:r>
      <w:r w:rsidRPr="00C2265F">
        <w:rPr>
          <w:rFonts w:asciiTheme="majorHAnsi" w:hAnsiTheme="majorHAnsi" w:cstheme="majorHAnsi"/>
          <w:u w:val="single"/>
        </w:rPr>
        <w:t>this small probability had a significant effect on their decision</w:t>
      </w:r>
      <w:r w:rsidRPr="00C2265F">
        <w:rPr>
          <w:rFonts w:asciiTheme="majorHAnsi" w:hAnsiTheme="majorHAnsi" w:cstheme="majorHAnsi"/>
          <w:sz w:val="16"/>
        </w:rPr>
        <w:t xml:space="preserve"> (the difference between a 0% probability of winning 0€ in </w:t>
      </w:r>
      <w:r w:rsidRPr="00C2265F">
        <w:rPr>
          <w:rFonts w:ascii="Cambria Math" w:hAnsi="Cambria Math" w:cs="Cambria Math"/>
          <w:sz w:val="16"/>
        </w:rPr>
        <w:t>𝑎</w:t>
      </w:r>
      <w:r w:rsidRPr="00C2265F">
        <w:rPr>
          <w:rFonts w:asciiTheme="majorHAnsi" w:hAnsiTheme="majorHAnsi" w:cstheme="majorHAnsi"/>
          <w:sz w:val="16"/>
        </w:rPr>
        <w:t xml:space="preserve">1 and a </w:t>
      </w:r>
      <w:r w:rsidRPr="00C2265F">
        <w:rPr>
          <w:rStyle w:val="Emphasis"/>
          <w:rFonts w:asciiTheme="majorHAnsi" w:hAnsiTheme="majorHAnsi" w:cstheme="majorHAnsi"/>
          <w:highlight w:val="cyan"/>
        </w:rPr>
        <w:t xml:space="preserve">1% </w:t>
      </w:r>
      <w:r w:rsidRPr="00C2265F">
        <w:rPr>
          <w:rStyle w:val="Emphasis"/>
          <w:rFonts w:asciiTheme="majorHAnsi" w:hAnsiTheme="majorHAnsi" w:cstheme="majorHAnsi"/>
        </w:rPr>
        <w:t>chance</w:t>
      </w:r>
      <w:r w:rsidRPr="00C2265F">
        <w:rPr>
          <w:rFonts w:asciiTheme="majorHAnsi" w:hAnsiTheme="majorHAnsi" w:cstheme="majorHAnsi"/>
          <w:u w:val="single"/>
        </w:rPr>
        <w:t xml:space="preserve"> of winning</w:t>
      </w:r>
      <w:r w:rsidRPr="00C2265F">
        <w:rPr>
          <w:rFonts w:asciiTheme="majorHAnsi" w:hAnsiTheme="majorHAnsi" w:cstheme="majorHAnsi"/>
          <w:sz w:val="16"/>
        </w:rPr>
        <w:t xml:space="preserve"> 0€ in </w:t>
      </w:r>
      <w:r w:rsidRPr="00C2265F">
        <w:rPr>
          <w:rFonts w:ascii="Cambria Math" w:hAnsi="Cambria Math" w:cs="Cambria Math"/>
          <w:sz w:val="16"/>
        </w:rPr>
        <w:t>𝑎</w:t>
      </w:r>
      <w:r w:rsidRPr="00C2265F">
        <w:rPr>
          <w:rFonts w:asciiTheme="majorHAnsi" w:hAnsiTheme="majorHAnsi" w:cstheme="majorHAnsi"/>
          <w:sz w:val="16"/>
        </w:rPr>
        <w:t xml:space="preserve">2 </w:t>
      </w:r>
      <w:r w:rsidRPr="00C2265F">
        <w:rPr>
          <w:rFonts w:asciiTheme="majorHAnsi" w:hAnsiTheme="majorHAnsi" w:cstheme="majorHAnsi"/>
          <w:highlight w:val="cyan"/>
          <w:u w:val="single"/>
        </w:rPr>
        <w:t>informs</w:t>
      </w:r>
      <w:r w:rsidRPr="00C2265F">
        <w:rPr>
          <w:rFonts w:asciiTheme="majorHAnsi" w:hAnsiTheme="majorHAnsi" w:cstheme="majorHAnsi"/>
          <w:u w:val="single"/>
        </w:rPr>
        <w:t xml:space="preserve"> their </w:t>
      </w:r>
      <w:r w:rsidRPr="00C2265F">
        <w:rPr>
          <w:rFonts w:asciiTheme="majorHAnsi" w:hAnsiTheme="majorHAnsi" w:cstheme="majorHAnsi"/>
          <w:highlight w:val="cyan"/>
          <w:u w:val="single"/>
        </w:rPr>
        <w:t xml:space="preserve">decision </w:t>
      </w:r>
      <w:r w:rsidRPr="00C2265F">
        <w:rPr>
          <w:rStyle w:val="Emphasis"/>
          <w:rFonts w:asciiTheme="majorHAnsi" w:hAnsiTheme="majorHAnsi" w:cstheme="majorHAnsi"/>
          <w:highlight w:val="cyan"/>
        </w:rPr>
        <w:t>more than</w:t>
      </w:r>
      <w:r w:rsidRPr="00C2265F">
        <w:rPr>
          <w:rFonts w:asciiTheme="majorHAnsi" w:hAnsiTheme="majorHAnsi" w:cstheme="majorHAnsi"/>
          <w:u w:val="single"/>
        </w:rPr>
        <w:t xml:space="preserve"> the difference between the </w:t>
      </w:r>
      <w:r w:rsidRPr="00C2265F">
        <w:rPr>
          <w:rStyle w:val="Emphasis"/>
          <w:rFonts w:asciiTheme="majorHAnsi" w:hAnsiTheme="majorHAnsi" w:cstheme="majorHAnsi"/>
        </w:rPr>
        <w:t>89% probability</w:t>
      </w:r>
      <w:r w:rsidRPr="00C2265F">
        <w:rPr>
          <w:rFonts w:asciiTheme="majorHAnsi" w:hAnsiTheme="majorHAnsi" w:cstheme="majorHAnsi"/>
          <w:u w:val="single"/>
        </w:rPr>
        <w:t xml:space="preserve"> of winning</w:t>
      </w:r>
      <w:r w:rsidRPr="00C2265F">
        <w:rPr>
          <w:rFonts w:asciiTheme="majorHAnsi" w:hAnsiTheme="majorHAnsi" w:cstheme="majorHAnsi"/>
          <w:sz w:val="16"/>
        </w:rPr>
        <w:t xml:space="preserve"> 0€ </w:t>
      </w:r>
      <w:r w:rsidRPr="00C2265F">
        <w:rPr>
          <w:rFonts w:asciiTheme="majorHAnsi" w:hAnsiTheme="majorHAnsi" w:cstheme="majorHAnsi"/>
          <w:u w:val="single"/>
        </w:rPr>
        <w:t xml:space="preserve">in </w:t>
      </w:r>
      <w:r w:rsidRPr="00C2265F">
        <w:rPr>
          <w:rFonts w:ascii="Cambria Math" w:hAnsi="Cambria Math" w:cs="Cambria Math"/>
          <w:u w:val="single"/>
        </w:rPr>
        <w:t>𝑏</w:t>
      </w:r>
      <w:r w:rsidRPr="00C2265F">
        <w:rPr>
          <w:rFonts w:asciiTheme="majorHAnsi" w:hAnsiTheme="majorHAnsi" w:cstheme="majorHAnsi"/>
          <w:u w:val="single"/>
        </w:rPr>
        <w:t xml:space="preserve">2 and the </w:t>
      </w:r>
      <w:r w:rsidRPr="00C2265F">
        <w:rPr>
          <w:rStyle w:val="Emphasis"/>
          <w:rFonts w:asciiTheme="majorHAnsi" w:hAnsiTheme="majorHAnsi" w:cstheme="majorHAnsi"/>
          <w:highlight w:val="cyan"/>
        </w:rPr>
        <w:t>90%</w:t>
      </w:r>
      <w:r w:rsidRPr="00C2265F">
        <w:rPr>
          <w:rStyle w:val="Emphasis"/>
          <w:rFonts w:asciiTheme="majorHAnsi" w:hAnsiTheme="majorHAnsi" w:cstheme="majorHAnsi"/>
        </w:rPr>
        <w:t xml:space="preserve"> probability</w:t>
      </w:r>
      <w:r w:rsidRPr="00C2265F">
        <w:rPr>
          <w:rFonts w:asciiTheme="majorHAnsi" w:hAnsiTheme="majorHAnsi" w:cstheme="majorHAnsi"/>
          <w:u w:val="single"/>
        </w:rPr>
        <w:t xml:space="preserve"> of winning</w:t>
      </w:r>
      <w:r w:rsidRPr="00C2265F">
        <w:rPr>
          <w:rFonts w:asciiTheme="majorHAnsi" w:hAnsiTheme="majorHAnsi" w:cstheme="majorHAnsi"/>
          <w:sz w:val="16"/>
        </w:rPr>
        <w:t xml:space="preserve"> 0€ in </w:t>
      </w:r>
      <w:r w:rsidRPr="00C2265F">
        <w:rPr>
          <w:rFonts w:ascii="Cambria Math" w:hAnsi="Cambria Math" w:cs="Cambria Math"/>
          <w:u w:val="single"/>
        </w:rPr>
        <w:t>𝑏</w:t>
      </w:r>
      <w:r w:rsidRPr="00C2265F">
        <w:rPr>
          <w:rFonts w:asciiTheme="majorHAnsi" w:hAnsiTheme="majorHAnsi" w:cstheme="majorHAnsi"/>
          <w:u w:val="single"/>
        </w:rPr>
        <w:t>1).</w:t>
      </w:r>
      <w:r w:rsidRPr="00C2265F">
        <w:rPr>
          <w:rFonts w:asciiTheme="majorHAnsi" w:hAnsiTheme="majorHAnsi" w:cstheme="majorHAnsi"/>
          <w:sz w:val="16"/>
        </w:rPr>
        <w:t xml:space="preserve"> </w:t>
      </w:r>
      <w:r w:rsidRPr="00C2265F">
        <w:rPr>
          <w:rFonts w:asciiTheme="majorHAnsi" w:hAnsiTheme="majorHAnsi" w:cstheme="majorHAnsi"/>
          <w:sz w:val="16"/>
          <w:szCs w:val="18"/>
        </w:rPr>
        <w:t xml:space="preserve">Definition </w:t>
      </w:r>
      <w:r w:rsidRPr="00C2265F">
        <w:rPr>
          <w:rFonts w:asciiTheme="majorHAnsi" w:hAnsiTheme="majorHAnsi" w:cstheme="majorHAnsi"/>
          <w:u w:val="single"/>
        </w:rPr>
        <w:t xml:space="preserve">Probability weighting </w:t>
      </w:r>
      <w:r w:rsidRPr="00C2265F">
        <w:rPr>
          <w:rStyle w:val="Emphasis"/>
          <w:rFonts w:asciiTheme="majorHAnsi" w:hAnsiTheme="majorHAnsi" w:cstheme="majorHAnsi"/>
        </w:rPr>
        <w:t>function</w:t>
      </w:r>
      <w:r w:rsidRPr="00C2265F">
        <w:rPr>
          <w:rFonts w:asciiTheme="majorHAnsi" w:hAnsiTheme="majorHAnsi" w:cstheme="majorHAnsi"/>
          <w:u w:val="single"/>
        </w:rPr>
        <w:t xml:space="preserve"> Classical definitions of expected utility</w:t>
      </w:r>
      <w:r w:rsidRPr="00C2265F">
        <w:rPr>
          <w:rFonts w:asciiTheme="majorHAnsi" w:hAnsiTheme="majorHAnsi" w:cstheme="majorHAnsi"/>
          <w:sz w:val="16"/>
        </w:rPr>
        <w:t xml:space="preserve"> in economics </w:t>
      </w:r>
      <w:r w:rsidRPr="00C2265F">
        <w:rPr>
          <w:rFonts w:asciiTheme="majorHAnsi" w:hAnsiTheme="majorHAnsi" w:cstheme="majorHAnsi"/>
          <w:u w:val="single"/>
        </w:rPr>
        <w:t>require</w:t>
      </w:r>
      <w:r w:rsidRPr="00C2265F">
        <w:rPr>
          <w:rFonts w:asciiTheme="majorHAnsi" w:hAnsiTheme="majorHAnsi" w:cstheme="majorHAnsi"/>
          <w:sz w:val="16"/>
        </w:rPr>
        <w:t xml:space="preserve"> the existence of a function </w:t>
      </w:r>
      <w:r w:rsidRPr="00C2265F">
        <w:rPr>
          <w:rFonts w:ascii="Cambria Math" w:hAnsi="Cambria Math" w:cs="Cambria Math"/>
          <w:sz w:val="16"/>
        </w:rPr>
        <w:t>𝑢</w:t>
      </w:r>
      <w:r w:rsidRPr="00C2265F">
        <w:rPr>
          <w:rFonts w:asciiTheme="majorHAnsi" w:hAnsiTheme="majorHAnsi" w:cstheme="majorHAnsi"/>
          <w:sz w:val="16"/>
        </w:rPr>
        <w:t xml:space="preserve"> </w:t>
      </w:r>
      <w:r w:rsidRPr="00C2265F">
        <w:rPr>
          <w:rFonts w:asciiTheme="majorHAnsi" w:hAnsiTheme="majorHAnsi" w:cstheme="majorHAnsi"/>
          <w:u w:val="single"/>
        </w:rPr>
        <w:t>mapping from the set of possible outcomes</w:t>
      </w:r>
      <w:r w:rsidRPr="00C2265F">
        <w:rPr>
          <w:rFonts w:asciiTheme="majorHAnsi" w:hAnsiTheme="majorHAnsi" w:cstheme="majorHAnsi"/>
          <w:sz w:val="16"/>
        </w:rPr>
        <w:t xml:space="preserve"> </w:t>
      </w:r>
      <w:r w:rsidRPr="00C2265F">
        <w:rPr>
          <w:rFonts w:ascii="Cambria Math" w:hAnsi="Cambria Math" w:cs="Cambria Math"/>
          <w:sz w:val="16"/>
        </w:rPr>
        <w:t>𝑋</w:t>
      </w:r>
      <w:r w:rsidRPr="00C2265F">
        <w:rPr>
          <w:rFonts w:asciiTheme="majorHAnsi" w:hAnsiTheme="majorHAnsi" w:cstheme="majorHAnsi"/>
          <w:sz w:val="16"/>
        </w:rPr>
        <w:t xml:space="preserve"> to </w:t>
      </w:r>
      <w:r w:rsidRPr="00C2265F">
        <w:rPr>
          <w:rFonts w:ascii="Cambria Math" w:hAnsi="Cambria Math" w:cs="Cambria Math"/>
          <w:sz w:val="16"/>
        </w:rPr>
        <w:t>ℝ</w:t>
      </w:r>
      <w:r w:rsidRPr="00C2265F">
        <w:rPr>
          <w:rFonts w:asciiTheme="majorHAnsi" w:hAnsiTheme="majorHAnsi" w:cstheme="majorHAnsi"/>
          <w:sz w:val="16"/>
        </w:rPr>
        <w:t xml:space="preserve"> such that the function </w:t>
      </w:r>
      <w:r w:rsidRPr="00C2265F">
        <w:rPr>
          <w:rFonts w:ascii="Cambria Math" w:hAnsi="Cambria Math" w:cs="Cambria Math"/>
          <w:sz w:val="16"/>
        </w:rPr>
        <w:t>𝑈</w:t>
      </w:r>
      <w:r w:rsidRPr="00C2265F">
        <w:rPr>
          <w:rFonts w:asciiTheme="majorHAnsi" w:hAnsiTheme="majorHAnsi" w:cstheme="majorHAnsi"/>
          <w:sz w:val="16"/>
        </w:rPr>
        <w:t xml:space="preserve"> (</w:t>
      </w:r>
      <w:r w:rsidRPr="00C2265F">
        <w:rPr>
          <w:rFonts w:ascii="Cambria Math" w:hAnsi="Cambria Math" w:cs="Cambria Math"/>
          <w:sz w:val="16"/>
        </w:rPr>
        <w:t>𝑝</w:t>
      </w:r>
      <w:r w:rsidRPr="00C2265F">
        <w:rPr>
          <w:rFonts w:asciiTheme="majorHAnsi" w:hAnsiTheme="majorHAnsi" w:cstheme="majorHAnsi"/>
          <w:sz w:val="16"/>
        </w:rPr>
        <w:t>) = ∑</w:t>
      </w:r>
      <w:r w:rsidRPr="00C2265F">
        <w:rPr>
          <w:rFonts w:ascii="Cambria Math" w:hAnsi="Cambria Math" w:cs="Cambria Math"/>
          <w:sz w:val="16"/>
        </w:rPr>
        <w:t>𝑥∈𝑋</w:t>
      </w:r>
      <w:r w:rsidRPr="00C2265F">
        <w:rPr>
          <w:rFonts w:asciiTheme="majorHAnsi" w:hAnsiTheme="majorHAnsi" w:cstheme="majorHAnsi"/>
          <w:sz w:val="16"/>
        </w:rPr>
        <w:t xml:space="preserve"> </w:t>
      </w:r>
      <w:r w:rsidRPr="00C2265F">
        <w:rPr>
          <w:rFonts w:ascii="Cambria Math" w:hAnsi="Cambria Math" w:cs="Cambria Math"/>
          <w:sz w:val="16"/>
        </w:rPr>
        <w:t>𝑝</w:t>
      </w:r>
      <w:r w:rsidRPr="00C2265F">
        <w:rPr>
          <w:rFonts w:asciiTheme="majorHAnsi" w:hAnsiTheme="majorHAnsi" w:cstheme="majorHAnsi"/>
          <w:sz w:val="16"/>
        </w:rPr>
        <w:t>(</w:t>
      </w:r>
      <w:r w:rsidRPr="00C2265F">
        <w:rPr>
          <w:rFonts w:ascii="Cambria Math" w:hAnsi="Cambria Math" w:cs="Cambria Math"/>
          <w:sz w:val="16"/>
        </w:rPr>
        <w:t>𝑥</w:t>
      </w:r>
      <w:r w:rsidRPr="00C2265F">
        <w:rPr>
          <w:rFonts w:asciiTheme="majorHAnsi" w:hAnsiTheme="majorHAnsi" w:cstheme="majorHAnsi"/>
          <w:sz w:val="16"/>
        </w:rPr>
        <w:t>)</w:t>
      </w:r>
      <w:r w:rsidRPr="00C2265F">
        <w:rPr>
          <w:rFonts w:ascii="Cambria Math" w:hAnsi="Cambria Math" w:cs="Cambria Math"/>
          <w:sz w:val="16"/>
        </w:rPr>
        <w:t>𝑢</w:t>
      </w:r>
      <w:r w:rsidRPr="00C2265F">
        <w:rPr>
          <w:rFonts w:asciiTheme="majorHAnsi" w:hAnsiTheme="majorHAnsi" w:cstheme="majorHAnsi"/>
          <w:sz w:val="16"/>
        </w:rPr>
        <w:t>(</w:t>
      </w:r>
      <w:r w:rsidRPr="00C2265F">
        <w:rPr>
          <w:rFonts w:ascii="Cambria Math" w:hAnsi="Cambria Math" w:cs="Cambria Math"/>
          <w:sz w:val="16"/>
        </w:rPr>
        <w:t>𝑥</w:t>
      </w:r>
      <w:r w:rsidRPr="00C2265F">
        <w:rPr>
          <w:rFonts w:asciiTheme="majorHAnsi" w:hAnsiTheme="majorHAnsi" w:cstheme="majorHAnsi"/>
          <w:sz w:val="16"/>
        </w:rPr>
        <w:t xml:space="preserve">) represents a preference relationship over </w:t>
      </w:r>
      <w:r w:rsidRPr="00C2265F">
        <w:rPr>
          <w:rFonts w:ascii="Cambria Math" w:hAnsi="Cambria Math" w:cs="Cambria Math"/>
          <w:sz w:val="16"/>
        </w:rPr>
        <w:t>𝑋</w:t>
      </w:r>
      <w:r w:rsidRPr="00C2265F">
        <w:rPr>
          <w:rFonts w:asciiTheme="majorHAnsi" w:hAnsiTheme="majorHAnsi" w:cstheme="majorHAnsi"/>
          <w:sz w:val="16"/>
        </w:rPr>
        <w:t xml:space="preserve"> (</w:t>
      </w:r>
      <w:r w:rsidRPr="00C2265F">
        <w:rPr>
          <w:rFonts w:ascii="Cambria Math" w:hAnsi="Cambria Math" w:cs="Cambria Math"/>
          <w:sz w:val="16"/>
        </w:rPr>
        <w:t>𝑢</w:t>
      </w:r>
      <w:r w:rsidRPr="00C2265F">
        <w:rPr>
          <w:rFonts w:asciiTheme="majorHAnsi" w:hAnsiTheme="majorHAnsi" w:cstheme="majorHAnsi"/>
          <w:sz w:val="16"/>
        </w:rPr>
        <w:t xml:space="preserve"> is called the decision-maker’s utility function). </w:t>
      </w:r>
      <w:r w:rsidRPr="00C2265F">
        <w:rPr>
          <w:rFonts w:asciiTheme="majorHAnsi" w:hAnsiTheme="majorHAnsi" w:cstheme="majorHAnsi"/>
          <w:u w:val="single"/>
        </w:rPr>
        <w:t>Theories based on a probability weighting</w:t>
      </w:r>
      <w:r w:rsidRPr="00C2265F">
        <w:rPr>
          <w:rFonts w:asciiTheme="majorHAnsi" w:hAnsiTheme="majorHAnsi" w:cstheme="majorHAnsi"/>
          <w:sz w:val="16"/>
        </w:rPr>
        <w:t xml:space="preserve"> function </w:t>
      </w:r>
      <w:r w:rsidRPr="00C2265F">
        <w:rPr>
          <w:rFonts w:asciiTheme="majorHAnsi" w:hAnsiTheme="majorHAnsi" w:cstheme="majorHAnsi"/>
          <w:u w:val="single"/>
        </w:rPr>
        <w:t xml:space="preserve">require the existence </w:t>
      </w:r>
      <w:r w:rsidRPr="00C2265F">
        <w:rPr>
          <w:rFonts w:asciiTheme="majorHAnsi" w:hAnsiTheme="majorHAnsi" w:cstheme="majorHAnsi"/>
          <w:sz w:val="16"/>
        </w:rPr>
        <w:t xml:space="preserve">of a function </w:t>
      </w:r>
      <w:r w:rsidRPr="00C2265F">
        <w:rPr>
          <w:rFonts w:ascii="Cambria Math" w:hAnsi="Cambria Math" w:cs="Cambria Math"/>
          <w:sz w:val="16"/>
        </w:rPr>
        <w:t>𝜋</w:t>
      </w:r>
      <w:r w:rsidRPr="00C2265F">
        <w:rPr>
          <w:rFonts w:asciiTheme="majorHAnsi" w:hAnsiTheme="majorHAnsi" w:cstheme="majorHAnsi"/>
          <w:sz w:val="16"/>
        </w:rPr>
        <w:t xml:space="preserve"> </w:t>
      </w:r>
      <w:r w:rsidRPr="00C2265F">
        <w:rPr>
          <w:rFonts w:ascii="Cambria Math" w:hAnsi="Cambria Math" w:cs="Cambria Math"/>
          <w:sz w:val="16"/>
        </w:rPr>
        <w:t>∶</w:t>
      </w:r>
      <w:r w:rsidRPr="00C2265F">
        <w:rPr>
          <w:rFonts w:asciiTheme="majorHAnsi" w:hAnsiTheme="majorHAnsi" w:cstheme="majorHAnsi"/>
          <w:sz w:val="16"/>
        </w:rPr>
        <w:t xml:space="preserve"> [0, 1] → [0, 1] such that </w:t>
      </w:r>
      <w:r w:rsidRPr="00C2265F">
        <w:rPr>
          <w:rFonts w:ascii="Cambria Math" w:hAnsi="Cambria Math" w:cs="Cambria Math"/>
          <w:sz w:val="16"/>
        </w:rPr>
        <w:t>𝑉</w:t>
      </w:r>
      <w:r w:rsidRPr="00C2265F">
        <w:rPr>
          <w:rFonts w:asciiTheme="majorHAnsi" w:hAnsiTheme="majorHAnsi" w:cstheme="majorHAnsi"/>
          <w:sz w:val="16"/>
        </w:rPr>
        <w:t xml:space="preserve"> (</w:t>
      </w:r>
      <w:r w:rsidRPr="00C2265F">
        <w:rPr>
          <w:rFonts w:ascii="Cambria Math" w:hAnsi="Cambria Math" w:cs="Cambria Math"/>
          <w:sz w:val="16"/>
        </w:rPr>
        <w:t>𝑝</w:t>
      </w:r>
      <w:r w:rsidRPr="00C2265F">
        <w:rPr>
          <w:rFonts w:asciiTheme="majorHAnsi" w:hAnsiTheme="majorHAnsi" w:cstheme="majorHAnsi"/>
          <w:sz w:val="16"/>
        </w:rPr>
        <w:t xml:space="preserve">) = ∑ </w:t>
      </w:r>
      <w:r w:rsidRPr="00C2265F">
        <w:rPr>
          <w:rFonts w:ascii="Cambria Math" w:hAnsi="Cambria Math" w:cs="Cambria Math"/>
          <w:sz w:val="16"/>
        </w:rPr>
        <w:t>𝑥∈𝑋</w:t>
      </w:r>
      <w:r w:rsidRPr="00C2265F">
        <w:rPr>
          <w:rFonts w:asciiTheme="majorHAnsi" w:hAnsiTheme="majorHAnsi" w:cstheme="majorHAnsi"/>
          <w:sz w:val="16"/>
        </w:rPr>
        <w:t xml:space="preserve"> </w:t>
      </w:r>
      <w:r w:rsidRPr="00C2265F">
        <w:rPr>
          <w:rFonts w:ascii="Cambria Math" w:hAnsi="Cambria Math" w:cs="Cambria Math"/>
          <w:sz w:val="16"/>
        </w:rPr>
        <w:t>𝜋</w:t>
      </w:r>
      <w:r w:rsidRPr="00C2265F">
        <w:rPr>
          <w:rFonts w:asciiTheme="majorHAnsi" w:hAnsiTheme="majorHAnsi" w:cstheme="majorHAnsi"/>
          <w:sz w:val="16"/>
        </w:rPr>
        <w:t xml:space="preserve"> (</w:t>
      </w:r>
      <w:r w:rsidRPr="00C2265F">
        <w:rPr>
          <w:rFonts w:ascii="Cambria Math" w:hAnsi="Cambria Math" w:cs="Cambria Math"/>
          <w:sz w:val="16"/>
        </w:rPr>
        <w:t>𝑝</w:t>
      </w:r>
      <w:r w:rsidRPr="00C2265F">
        <w:rPr>
          <w:rFonts w:asciiTheme="majorHAnsi" w:hAnsiTheme="majorHAnsi" w:cstheme="majorHAnsi"/>
          <w:sz w:val="16"/>
        </w:rPr>
        <w:t>(</w:t>
      </w:r>
      <w:r w:rsidRPr="00C2265F">
        <w:rPr>
          <w:rFonts w:ascii="Cambria Math" w:hAnsi="Cambria Math" w:cs="Cambria Math"/>
          <w:sz w:val="16"/>
        </w:rPr>
        <w:t>𝑥</w:t>
      </w:r>
      <w:r w:rsidRPr="00C2265F">
        <w:rPr>
          <w:rFonts w:asciiTheme="majorHAnsi" w:hAnsiTheme="majorHAnsi" w:cstheme="majorHAnsi"/>
          <w:sz w:val="16"/>
        </w:rPr>
        <w:t>))</w:t>
      </w:r>
      <w:r w:rsidRPr="00C2265F">
        <w:rPr>
          <w:rFonts w:ascii="Cambria Math" w:hAnsi="Cambria Math" w:cs="Cambria Math"/>
          <w:sz w:val="16"/>
        </w:rPr>
        <w:t>𝑢</w:t>
      </w:r>
      <w:r w:rsidRPr="00C2265F">
        <w:rPr>
          <w:rFonts w:asciiTheme="majorHAnsi" w:hAnsiTheme="majorHAnsi" w:cstheme="majorHAnsi"/>
          <w:sz w:val="16"/>
        </w:rPr>
        <w:t>(</w:t>
      </w:r>
      <w:r w:rsidRPr="00C2265F">
        <w:rPr>
          <w:rFonts w:ascii="Cambria Math" w:hAnsi="Cambria Math" w:cs="Cambria Math"/>
          <w:sz w:val="16"/>
        </w:rPr>
        <w:t>𝑥</w:t>
      </w:r>
      <w:r w:rsidRPr="00C2265F">
        <w:rPr>
          <w:rFonts w:asciiTheme="majorHAnsi" w:hAnsiTheme="majorHAnsi" w:cstheme="majorHAnsi"/>
          <w:sz w:val="16"/>
        </w:rPr>
        <w:t>) represents a preference relationship. The probability weighting function π takes the true (objective) probabilities and “warps” them into what are sometimes called decision weights. Note that a probability weighting function that increases the weighting of low probabilities is sufficient to explain the Allais paradox described above. Although probabilities were commonly known to subjects of the reviewed empirical choice studies, there is little reason to believe that probability weighting would not affect the choices made. Firstly, subjects may distort given probabilities when making choices due to decision weighting (as in prospect theory). Secondly, they may not believe the announced probabilities and may replace them by subjective probabilities. The commonly observed pattern of probability weighting is best modeled by an inverse S-shaped function [Prelec 1998], and there is some evidence suggesting that the same pattern also applies to life and death prospects [Rheinberger 2010]. If that were the case, the empirical evidence should tend to favor catastrophe aversion, since small probabilities are typically inflated. This suggests that probability weighting either does not apply in choices over life and death prospects, or — more probable to us — is dominated by other psychological factors.</w:t>
      </w:r>
    </w:p>
    <w:p w14:paraId="3E5E1575" w14:textId="77777777" w:rsidR="00D27D72" w:rsidRPr="00C2265F" w:rsidRDefault="00D27D72" w:rsidP="00D27D72">
      <w:pPr>
        <w:pStyle w:val="Heading4"/>
        <w:numPr>
          <w:ilvl w:val="0"/>
          <w:numId w:val="5"/>
        </w:numPr>
        <w:spacing w:line="240" w:lineRule="auto"/>
        <w:rPr>
          <w:rFonts w:asciiTheme="majorHAnsi" w:hAnsiTheme="majorHAnsi" w:cstheme="majorHAnsi"/>
        </w:rPr>
      </w:pPr>
      <w:r w:rsidRPr="00C2265F">
        <w:rPr>
          <w:rFonts w:asciiTheme="majorHAnsi" w:hAnsiTheme="majorHAnsi" w:cstheme="majorHAnsi"/>
        </w:rPr>
        <w:t xml:space="preserve">And watch out for the </w:t>
      </w:r>
      <w:r w:rsidRPr="00C2265F">
        <w:rPr>
          <w:rFonts w:asciiTheme="majorHAnsi" w:hAnsiTheme="majorHAnsi" w:cstheme="majorHAnsi"/>
          <w:u w:val="single"/>
        </w:rPr>
        <w:t>Spaghetti Monster</w:t>
      </w:r>
      <w:r w:rsidRPr="00C2265F">
        <w:rPr>
          <w:rFonts w:asciiTheme="majorHAnsi" w:hAnsiTheme="majorHAnsi" w:cstheme="majorHAnsi"/>
        </w:rPr>
        <w:t xml:space="preserve"> – a nonfalsifiable infinite risk that makes </w:t>
      </w:r>
      <w:r w:rsidRPr="00C2265F">
        <w:rPr>
          <w:rFonts w:asciiTheme="majorHAnsi" w:hAnsiTheme="majorHAnsi" w:cstheme="majorHAnsi"/>
          <w:u w:val="single"/>
        </w:rPr>
        <w:t>any</w:t>
      </w:r>
      <w:r w:rsidRPr="00C2265F">
        <w:rPr>
          <w:rFonts w:asciiTheme="majorHAnsi" w:hAnsiTheme="majorHAnsi" w:cstheme="majorHAnsi"/>
        </w:rPr>
        <w:t xml:space="preserve"> decision making </w:t>
      </w:r>
      <w:r w:rsidRPr="00C2265F">
        <w:rPr>
          <w:rFonts w:asciiTheme="majorHAnsi" w:hAnsiTheme="majorHAnsi" w:cstheme="majorHAnsi"/>
          <w:u w:val="single"/>
        </w:rPr>
        <w:t>impossible</w:t>
      </w:r>
      <w:r w:rsidRPr="00C2265F">
        <w:rPr>
          <w:rFonts w:asciiTheme="majorHAnsi" w:hAnsiTheme="majorHAnsi" w:cstheme="majorHAnsi"/>
        </w:rPr>
        <w:t>.</w:t>
      </w:r>
    </w:p>
    <w:p w14:paraId="3A69F6AE" w14:textId="77777777" w:rsidR="00D27D72" w:rsidRPr="00C2265F" w:rsidRDefault="00D27D72" w:rsidP="00D27D72">
      <w:pPr>
        <w:spacing w:line="240" w:lineRule="auto"/>
        <w:rPr>
          <w:rFonts w:asciiTheme="majorHAnsi" w:hAnsiTheme="majorHAnsi" w:cstheme="majorHAnsi"/>
        </w:rPr>
      </w:pPr>
      <w:r w:rsidRPr="00C2265F">
        <w:rPr>
          <w:rStyle w:val="Style13ptBold"/>
          <w:rFonts w:asciiTheme="majorHAnsi" w:hAnsiTheme="majorHAnsi" w:cstheme="majorHAnsi"/>
        </w:rPr>
        <w:t>Murray 17</w:t>
      </w:r>
      <w:r w:rsidRPr="00C2265F">
        <w:rPr>
          <w:rFonts w:asciiTheme="majorHAnsi" w:hAnsiTheme="majorHAnsi" w:cstheme="majorHAnsi"/>
        </w:rPr>
        <w:t xml:space="preserve"> – Kieran Marray, Philosophy and Math BA at the University of Oxford. [Dealing with Uncertainty in Ethical Calculations of Existential Risk, carbon-dated to 8-24-17, </w:t>
      </w:r>
      <w:hyperlink r:id="rId72" w:history="1">
        <w:r w:rsidRPr="00A0248E">
          <w:rPr>
            <w:rStyle w:val="Hyperlink"/>
            <w:rFonts w:asciiTheme="majorHAnsi" w:hAnsiTheme="majorHAnsi" w:cstheme="majorHAnsi"/>
          </w:rPr>
          <w:t>https://www.nottingham.ac.uk/climateethicseconomics/documents/papers-workshop-5/marray.pdf]//BPS</w:t>
        </w:r>
      </w:hyperlink>
      <w:r>
        <w:rPr>
          <w:rFonts w:asciiTheme="majorHAnsi" w:hAnsiTheme="majorHAnsi" w:cstheme="majorHAnsi"/>
        </w:rPr>
        <w:t>, bracketed for ableist language</w:t>
      </w:r>
    </w:p>
    <w:p w14:paraId="0E294E80" w14:textId="77777777" w:rsidR="00D27D72" w:rsidRPr="00C2265F" w:rsidRDefault="00D27D72" w:rsidP="00D27D72">
      <w:pPr>
        <w:spacing w:line="240" w:lineRule="auto"/>
        <w:rPr>
          <w:rFonts w:asciiTheme="majorHAnsi" w:hAnsiTheme="majorHAnsi" w:cstheme="majorHAnsi"/>
          <w:sz w:val="12"/>
        </w:rPr>
      </w:pPr>
      <w:r w:rsidRPr="00C2265F">
        <w:rPr>
          <w:rFonts w:asciiTheme="majorHAnsi" w:hAnsiTheme="majorHAnsi" w:cstheme="majorHAnsi"/>
          <w:sz w:val="12"/>
        </w:rPr>
        <w:t xml:space="preserve">The </w:t>
      </w:r>
      <w:r w:rsidRPr="00C2265F">
        <w:rPr>
          <w:rStyle w:val="StyleUnderline"/>
          <w:rFonts w:asciiTheme="majorHAnsi" w:hAnsiTheme="majorHAnsi" w:cstheme="majorHAnsi"/>
        </w:rPr>
        <w:t xml:space="preserve">introduction </w:t>
      </w:r>
      <w:r w:rsidRPr="00C2265F">
        <w:rPr>
          <w:rFonts w:asciiTheme="majorHAnsi" w:hAnsiTheme="majorHAnsi" w:cstheme="majorHAnsi"/>
          <w:sz w:val="12"/>
        </w:rPr>
        <w:t xml:space="preserve">of uncertainty into questions about existential risk is fatal for the quantitative approach to assessing these questions. It raises a problem which I shall call the ‘anti-knowledge problem’. There are other issues with uncertainty of probability and outcome, but these can be accommodated and hence I shall not elaborate upon them. However the anti-knowledge problem is certainly fatal for any practical application of the approach, which can be seen when one attempts to make decisions between acting to prevent two existential risks with it. The anti-knowledge problem is, simply put, the issue brought about by uncertainty over what we are able to rule out as a possible existential risk. The quantitative nature of the approach means that one is forced due to uncertainty over probability to give weight to seemingly absurd risks, and therefore it collapses as a useful heuristic. This is because we can never be fully certain that the probability of such an event is zero. Imagine the following scenario, which illustrates this well. You are sitting in the Centre for the Study of Existential Risk minding your own business. In runs a person looking bewildered </w:t>
      </w:r>
      <w:r w:rsidRPr="00C2265F">
        <w:rPr>
          <w:rFonts w:asciiTheme="majorHAnsi" w:hAnsiTheme="majorHAnsi" w:cstheme="majorHAnsi"/>
          <w:sz w:val="12"/>
        </w:rPr>
        <w:lastRenderedPageBreak/>
        <w:t>and panicked. After catching her breath, she explains to you that there is an invisible spaghetti monster on the far side of Mars which is going to destroy the world. It is however undetectable to any known scientific instrument. There is no way of you knowing whether the spaghetti monster is in fact there or not, and in fact it is almost absurd to assume that it is. However if it is then all of humanity will be wiped out. You do an expected utility calculation to work out whether you should take it seriously. You know that the probability of this spaghetti monster existing is incredibly tiny, but it cannot be zero. This is because we simply might not have developed the means of detecting it yet, and we cannot know that this isn’t the case. We cannot know all of the things that we do not know yet by definition, otherwise we would know them. To know that the risk of the sp</w:t>
      </w:r>
      <w:r w:rsidRPr="00C2265F">
        <w:rPr>
          <w:rStyle w:val="Emphasis"/>
          <w:rFonts w:asciiTheme="majorHAnsi" w:hAnsiTheme="majorHAnsi" w:cstheme="majorHAnsi"/>
          <w:sz w:val="30"/>
          <w:szCs w:val="30"/>
        </w:rPr>
        <w:t>aghetti monster</w:t>
      </w:r>
      <w:r w:rsidRPr="00C2265F">
        <w:rPr>
          <w:rStyle w:val="StyleUnderline"/>
          <w:rFonts w:asciiTheme="majorHAnsi" w:hAnsiTheme="majorHAnsi" w:cstheme="majorHAnsi"/>
        </w:rPr>
        <w:t xml:space="preserve"> was</w:t>
      </w:r>
      <w:r w:rsidRPr="00C2265F">
        <w:rPr>
          <w:rFonts w:asciiTheme="majorHAnsi" w:hAnsiTheme="majorHAnsi" w:cstheme="majorHAnsi"/>
          <w:sz w:val="12"/>
        </w:rPr>
        <w:t xml:space="preserve"> in fact </w:t>
      </w:r>
      <w:r w:rsidRPr="00C2265F">
        <w:rPr>
          <w:rStyle w:val="Emphasis"/>
          <w:rFonts w:asciiTheme="majorHAnsi" w:hAnsiTheme="majorHAnsi" w:cstheme="majorHAnsi"/>
        </w:rPr>
        <w:t>zero</w:t>
      </w:r>
      <w:r w:rsidRPr="00C2265F">
        <w:rPr>
          <w:rStyle w:val="StyleUnderline"/>
          <w:rFonts w:asciiTheme="majorHAnsi" w:hAnsiTheme="majorHAnsi" w:cstheme="majorHAnsi"/>
        </w:rPr>
        <w:t>, we would have to know</w:t>
      </w:r>
      <w:r w:rsidRPr="00C2265F">
        <w:rPr>
          <w:rFonts w:asciiTheme="majorHAnsi" w:hAnsiTheme="majorHAnsi" w:cstheme="majorHAnsi"/>
          <w:sz w:val="12"/>
        </w:rPr>
        <w:t xml:space="preserve"> that </w:t>
      </w:r>
      <w:r w:rsidRPr="00C2265F">
        <w:rPr>
          <w:rStyle w:val="StyleUnderline"/>
          <w:rFonts w:asciiTheme="majorHAnsi" w:hAnsiTheme="majorHAnsi" w:cstheme="majorHAnsi"/>
        </w:rPr>
        <w:t>what we do not know</w:t>
      </w:r>
      <w:r w:rsidRPr="00C2265F">
        <w:rPr>
          <w:rFonts w:asciiTheme="majorHAnsi" w:hAnsiTheme="majorHAnsi" w:cstheme="majorHAnsi"/>
          <w:sz w:val="12"/>
        </w:rPr>
        <w:t xml:space="preserve"> (what I shall refer to as our ‘anti-knowledge’ in line with Taleb4 ) </w:t>
      </w:r>
      <w:r w:rsidRPr="00C2265F">
        <w:rPr>
          <w:rStyle w:val="StyleUnderline"/>
          <w:rFonts w:asciiTheme="majorHAnsi" w:hAnsiTheme="majorHAnsi" w:cstheme="majorHAnsi"/>
        </w:rPr>
        <w:t xml:space="preserve">does not include some means of detecting </w:t>
      </w:r>
      <w:r w:rsidRPr="00C2265F">
        <w:rPr>
          <w:rStyle w:val="Emphasis"/>
          <w:rFonts w:asciiTheme="majorHAnsi" w:hAnsiTheme="majorHAnsi" w:cstheme="majorHAnsi"/>
          <w:sz w:val="30"/>
          <w:szCs w:val="30"/>
        </w:rPr>
        <w:t>this spaghetti monster</w:t>
      </w:r>
      <w:r w:rsidRPr="00C2265F">
        <w:rPr>
          <w:rFonts w:asciiTheme="majorHAnsi" w:hAnsiTheme="majorHAnsi" w:cstheme="majorHAnsi"/>
          <w:sz w:val="12"/>
        </w:rPr>
        <w:t xml:space="preserve">. However, </w:t>
      </w:r>
      <w:r w:rsidRPr="00C2265F">
        <w:rPr>
          <w:rStyle w:val="StyleUnderline"/>
          <w:rFonts w:asciiTheme="majorHAnsi" w:hAnsiTheme="majorHAnsi" w:cstheme="majorHAnsi"/>
        </w:rPr>
        <w:t>the disutility</w:t>
      </w:r>
      <w:r w:rsidRPr="00C2265F">
        <w:rPr>
          <w:rFonts w:asciiTheme="majorHAnsi" w:hAnsiTheme="majorHAnsi" w:cstheme="majorHAnsi"/>
          <w:sz w:val="12"/>
        </w:rPr>
        <w:t xml:space="preserve"> that </w:t>
      </w:r>
      <w:r w:rsidRPr="00C2265F">
        <w:rPr>
          <w:rStyle w:val="Emphasis"/>
          <w:rFonts w:asciiTheme="majorHAnsi" w:hAnsiTheme="majorHAnsi" w:cstheme="majorHAnsi"/>
          <w:sz w:val="30"/>
          <w:szCs w:val="30"/>
        </w:rPr>
        <w:t>the spaghetti monster</w:t>
      </w:r>
      <w:r w:rsidRPr="00C2265F">
        <w:rPr>
          <w:rStyle w:val="StyleUnderline"/>
          <w:rFonts w:asciiTheme="majorHAnsi" w:hAnsiTheme="majorHAnsi" w:cstheme="majorHAnsi"/>
        </w:rPr>
        <w:t xml:space="preserve"> would</w:t>
      </w:r>
      <w:r w:rsidRPr="00C2265F">
        <w:rPr>
          <w:rFonts w:asciiTheme="majorHAnsi" w:hAnsiTheme="majorHAnsi" w:cstheme="majorHAnsi"/>
          <w:sz w:val="12"/>
        </w:rPr>
        <w:t xml:space="preserve"> cause would </w:t>
      </w:r>
      <w:r w:rsidRPr="00C2265F">
        <w:rPr>
          <w:rStyle w:val="StyleUnderline"/>
          <w:rFonts w:asciiTheme="majorHAnsi" w:hAnsiTheme="majorHAnsi" w:cstheme="majorHAnsi"/>
        </w:rPr>
        <w:t>be infinite</w:t>
      </w:r>
      <w:r w:rsidRPr="00C2265F">
        <w:rPr>
          <w:rFonts w:asciiTheme="majorHAnsi" w:hAnsiTheme="majorHAnsi" w:cstheme="majorHAnsi"/>
          <w:sz w:val="12"/>
        </w:rPr>
        <w:t xml:space="preserve">. This is because that if it were the case that the spaghetti monster did destroy the world, then it might destroy infinite future generations of humans. Therefore when you do the expected value calculation you realise that the expected disutility of the spaghetti monster is infinite. It therefore must be an incredibly pressing risk! </w:t>
      </w:r>
      <w:r w:rsidRPr="00C2265F">
        <w:rPr>
          <w:rStyle w:val="StyleUnderline"/>
          <w:rFonts w:asciiTheme="majorHAnsi" w:hAnsiTheme="majorHAnsi" w:cstheme="majorHAnsi"/>
        </w:rPr>
        <w:t>This</w:t>
      </w:r>
      <w:r w:rsidRPr="00C2265F">
        <w:rPr>
          <w:rFonts w:asciiTheme="majorHAnsi" w:hAnsiTheme="majorHAnsi" w:cstheme="majorHAnsi"/>
          <w:sz w:val="12"/>
        </w:rPr>
        <w:t xml:space="preserve"> in a nutshell </w:t>
      </w:r>
      <w:r w:rsidRPr="00C2265F">
        <w:rPr>
          <w:rStyle w:val="StyleUnderline"/>
          <w:rFonts w:asciiTheme="majorHAnsi" w:hAnsiTheme="majorHAnsi" w:cstheme="majorHAnsi"/>
        </w:rPr>
        <w:t xml:space="preserve">shows why </w:t>
      </w:r>
      <w:r w:rsidRPr="00C2265F">
        <w:rPr>
          <w:rStyle w:val="StyleUnderline"/>
          <w:rFonts w:asciiTheme="majorHAnsi" w:hAnsiTheme="majorHAnsi" w:cstheme="majorHAnsi"/>
          <w:highlight w:val="cyan"/>
        </w:rPr>
        <w:t>expected utility is</w:t>
      </w:r>
      <w:r w:rsidRPr="00C2265F">
        <w:rPr>
          <w:rFonts w:asciiTheme="majorHAnsi" w:hAnsiTheme="majorHAnsi" w:cstheme="majorHAnsi"/>
          <w:sz w:val="12"/>
        </w:rPr>
        <w:t xml:space="preserve"> an </w:t>
      </w:r>
      <w:r w:rsidRPr="00C2265F">
        <w:rPr>
          <w:rStyle w:val="Emphasis"/>
          <w:rFonts w:asciiTheme="majorHAnsi" w:hAnsiTheme="majorHAnsi" w:cstheme="majorHAnsi"/>
          <w:highlight w:val="cyan"/>
        </w:rPr>
        <w:t>inadequate</w:t>
      </w:r>
      <w:r w:rsidRPr="00C2265F">
        <w:rPr>
          <w:rFonts w:asciiTheme="majorHAnsi" w:hAnsiTheme="majorHAnsi" w:cstheme="majorHAnsi"/>
          <w:sz w:val="12"/>
        </w:rPr>
        <w:t xml:space="preserve"> heuristic to use in decision making over existential risk. </w:t>
      </w:r>
      <w:r w:rsidRPr="00C2265F">
        <w:rPr>
          <w:rStyle w:val="StyleUnderline"/>
          <w:rFonts w:asciiTheme="majorHAnsi" w:hAnsiTheme="majorHAnsi" w:cstheme="majorHAnsi"/>
          <w:highlight w:val="cyan"/>
        </w:rPr>
        <w:t xml:space="preserve">Imagine </w:t>
      </w:r>
      <w:r w:rsidRPr="00C2265F">
        <w:rPr>
          <w:rStyle w:val="Emphasis"/>
          <w:rFonts w:asciiTheme="majorHAnsi" w:hAnsiTheme="majorHAnsi" w:cstheme="majorHAnsi"/>
          <w:highlight w:val="cyan"/>
        </w:rPr>
        <w:t>any risk</w:t>
      </w:r>
      <w:r w:rsidRPr="00C2265F">
        <w:rPr>
          <w:rStyle w:val="Emphasis"/>
          <w:rFonts w:asciiTheme="majorHAnsi" w:hAnsiTheme="majorHAnsi" w:cstheme="majorHAnsi"/>
        </w:rPr>
        <w:t xml:space="preserve"> you want</w:t>
      </w:r>
      <w:r w:rsidRPr="00C2265F">
        <w:rPr>
          <w:rStyle w:val="StyleUnderline"/>
          <w:rFonts w:asciiTheme="majorHAnsi" w:hAnsiTheme="majorHAnsi" w:cstheme="majorHAnsi"/>
        </w:rPr>
        <w:t xml:space="preserve">, </w:t>
      </w:r>
      <w:r w:rsidRPr="00C2265F">
        <w:rPr>
          <w:rStyle w:val="StyleUnderline"/>
          <w:rFonts w:asciiTheme="majorHAnsi" w:hAnsiTheme="majorHAnsi" w:cstheme="majorHAnsi"/>
          <w:highlight w:val="cyan"/>
        </w:rPr>
        <w:t xml:space="preserve">pluck out </w:t>
      </w:r>
      <w:r w:rsidRPr="00C2265F">
        <w:rPr>
          <w:rStyle w:val="Emphasis"/>
          <w:rFonts w:asciiTheme="majorHAnsi" w:hAnsiTheme="majorHAnsi" w:cstheme="majorHAnsi"/>
          <w:highlight w:val="cyan"/>
        </w:rPr>
        <w:t>your</w:t>
      </w:r>
      <w:r w:rsidRPr="00C2265F">
        <w:rPr>
          <w:rStyle w:val="Emphasis"/>
          <w:rFonts w:asciiTheme="majorHAnsi" w:hAnsiTheme="majorHAnsi" w:cstheme="majorHAnsi"/>
        </w:rPr>
        <w:t xml:space="preserve"> wildest </w:t>
      </w:r>
      <w:r w:rsidRPr="00C2265F">
        <w:rPr>
          <w:rStyle w:val="Emphasis"/>
          <w:rFonts w:asciiTheme="majorHAnsi" w:hAnsiTheme="majorHAnsi" w:cstheme="majorHAnsi"/>
          <w:highlight w:val="cyan"/>
        </w:rPr>
        <w:t>dream</w:t>
      </w:r>
      <w:r w:rsidRPr="00C2265F">
        <w:rPr>
          <w:rStyle w:val="StyleUnderline"/>
          <w:rFonts w:asciiTheme="majorHAnsi" w:hAnsiTheme="majorHAnsi" w:cstheme="majorHAnsi"/>
        </w:rPr>
        <w:t xml:space="preserve"> of what might wipe out </w:t>
      </w:r>
      <w:r w:rsidRPr="00C2265F">
        <w:rPr>
          <w:rStyle w:val="Emphasis"/>
          <w:rFonts w:asciiTheme="majorHAnsi" w:hAnsiTheme="majorHAnsi" w:cstheme="majorHAnsi"/>
        </w:rPr>
        <w:t>all future generations</w:t>
      </w:r>
      <w:r w:rsidRPr="00C2265F">
        <w:rPr>
          <w:rFonts w:asciiTheme="majorHAnsi" w:hAnsiTheme="majorHAnsi" w:cstheme="majorHAnsi"/>
          <w:sz w:val="12"/>
        </w:rPr>
        <w:t xml:space="preserve">. By the expected utility heuristic that is an incredibly pressing risk. </w:t>
      </w:r>
      <w:r w:rsidRPr="00C2265F">
        <w:rPr>
          <w:rStyle w:val="Emphasis"/>
          <w:rFonts w:asciiTheme="majorHAnsi" w:hAnsiTheme="majorHAnsi" w:cstheme="majorHAnsi"/>
          <w:highlight w:val="cyan"/>
        </w:rPr>
        <w:t>Even though</w:t>
      </w:r>
      <w:r w:rsidRPr="00C2265F">
        <w:rPr>
          <w:rStyle w:val="StyleUnderline"/>
          <w:rFonts w:asciiTheme="majorHAnsi" w:hAnsiTheme="majorHAnsi" w:cstheme="majorHAnsi"/>
          <w:highlight w:val="cyan"/>
        </w:rPr>
        <w:t xml:space="preserve"> you</w:t>
      </w:r>
      <w:r w:rsidRPr="00C2265F">
        <w:rPr>
          <w:rStyle w:val="StyleUnderline"/>
          <w:rFonts w:asciiTheme="majorHAnsi" w:hAnsiTheme="majorHAnsi" w:cstheme="majorHAnsi"/>
        </w:rPr>
        <w:t xml:space="preserve"> </w:t>
      </w:r>
      <w:r w:rsidRPr="00C2265F">
        <w:rPr>
          <w:rStyle w:val="Emphasis"/>
          <w:rFonts w:asciiTheme="majorHAnsi" w:hAnsiTheme="majorHAnsi" w:cstheme="majorHAnsi"/>
        </w:rPr>
        <w:t xml:space="preserve">just </w:t>
      </w:r>
      <w:r w:rsidRPr="00C2265F">
        <w:rPr>
          <w:rStyle w:val="Emphasis"/>
          <w:rFonts w:asciiTheme="majorHAnsi" w:hAnsiTheme="majorHAnsi" w:cstheme="majorHAnsi"/>
          <w:highlight w:val="cyan"/>
        </w:rPr>
        <w:t>made it up</w:t>
      </w:r>
      <w:r w:rsidRPr="00C2265F">
        <w:rPr>
          <w:rFonts w:asciiTheme="majorHAnsi" w:hAnsiTheme="majorHAnsi" w:cstheme="majorHAnsi"/>
          <w:sz w:val="12"/>
        </w:rPr>
        <w:t xml:space="preserve">, as we cannot know the limits of our anti-knowledge </w:t>
      </w:r>
      <w:r w:rsidRPr="00C2265F">
        <w:rPr>
          <w:rStyle w:val="StyleUnderline"/>
          <w:rFonts w:asciiTheme="majorHAnsi" w:hAnsiTheme="majorHAnsi" w:cstheme="majorHAnsi"/>
          <w:highlight w:val="cyan"/>
        </w:rPr>
        <w:t>we cannot be certain</w:t>
      </w:r>
      <w:r w:rsidRPr="00C2265F">
        <w:rPr>
          <w:rFonts w:asciiTheme="majorHAnsi" w:hAnsiTheme="majorHAnsi" w:cstheme="majorHAnsi"/>
          <w:sz w:val="12"/>
        </w:rPr>
        <w:t xml:space="preserve"> that </w:t>
      </w:r>
      <w:r w:rsidRPr="00C2265F">
        <w:rPr>
          <w:rStyle w:val="StyleUnderline"/>
          <w:rFonts w:asciiTheme="majorHAnsi" w:hAnsiTheme="majorHAnsi" w:cstheme="majorHAnsi"/>
        </w:rPr>
        <w:t xml:space="preserve">the </w:t>
      </w:r>
      <w:r w:rsidRPr="00C2265F">
        <w:rPr>
          <w:rStyle w:val="StyleUnderline"/>
          <w:rFonts w:asciiTheme="majorHAnsi" w:hAnsiTheme="majorHAnsi" w:cstheme="majorHAnsi"/>
          <w:highlight w:val="cyan"/>
        </w:rPr>
        <w:t>probability</w:t>
      </w:r>
      <w:r w:rsidRPr="00C2265F">
        <w:rPr>
          <w:rStyle w:val="StyleUnderline"/>
          <w:rFonts w:asciiTheme="majorHAnsi" w:hAnsiTheme="majorHAnsi" w:cstheme="majorHAnsi"/>
        </w:rPr>
        <w:t xml:space="preserve"> of</w:t>
      </w:r>
      <w:r w:rsidRPr="00C2265F">
        <w:rPr>
          <w:rFonts w:asciiTheme="majorHAnsi" w:hAnsiTheme="majorHAnsi" w:cstheme="majorHAnsi"/>
          <w:sz w:val="12"/>
        </w:rPr>
        <w:t xml:space="preserve"> it being </w:t>
      </w:r>
      <w:r w:rsidRPr="00C2265F">
        <w:rPr>
          <w:rStyle w:val="StyleUnderline"/>
          <w:rFonts w:asciiTheme="majorHAnsi" w:hAnsiTheme="majorHAnsi" w:cstheme="majorHAnsi"/>
        </w:rPr>
        <w:t xml:space="preserve">an existential risk </w:t>
      </w:r>
      <w:r w:rsidRPr="00C2265F">
        <w:rPr>
          <w:rStyle w:val="StyleUnderline"/>
          <w:rFonts w:asciiTheme="majorHAnsi" w:hAnsiTheme="majorHAnsi" w:cstheme="majorHAnsi"/>
          <w:highlight w:val="cyan"/>
        </w:rPr>
        <w:t>is zero</w:t>
      </w:r>
      <w:r w:rsidRPr="00C2265F">
        <w:rPr>
          <w:rFonts w:asciiTheme="majorHAnsi" w:hAnsiTheme="majorHAnsi" w:cstheme="majorHAnsi"/>
          <w:sz w:val="12"/>
        </w:rPr>
        <w:t xml:space="preserve">. There might be some process that we do not yet know about that makes it a risk. Therefore if performing an expected utility calculation we must assign it some probability greater than zero. This might be incredibly small, but what matters is that it cannot be zero, even though the risk was just made up. If a risk is truly existential, then its disutility should be infinite. This is because it removes the potential for there to be infinite future generations of humans. </w:t>
      </w:r>
      <w:r w:rsidRPr="00C2265F">
        <w:rPr>
          <w:rStyle w:val="StyleUnderline"/>
          <w:rFonts w:asciiTheme="majorHAnsi" w:hAnsiTheme="majorHAnsi" w:cstheme="majorHAnsi"/>
          <w:highlight w:val="cyan"/>
        </w:rPr>
        <w:t>Due to</w:t>
      </w:r>
      <w:r w:rsidRPr="00C2265F">
        <w:rPr>
          <w:rStyle w:val="StyleUnderline"/>
          <w:rFonts w:asciiTheme="majorHAnsi" w:hAnsiTheme="majorHAnsi" w:cstheme="majorHAnsi"/>
        </w:rPr>
        <w:t xml:space="preserve"> </w:t>
      </w:r>
      <w:r w:rsidRPr="00C2265F">
        <w:rPr>
          <w:rStyle w:val="Emphasis"/>
          <w:rFonts w:asciiTheme="majorHAnsi" w:hAnsiTheme="majorHAnsi" w:cstheme="majorHAnsi"/>
        </w:rPr>
        <w:t xml:space="preserve">the nature of </w:t>
      </w:r>
      <w:r w:rsidRPr="00C2265F">
        <w:rPr>
          <w:rStyle w:val="Emphasis"/>
          <w:rFonts w:asciiTheme="majorHAnsi" w:hAnsiTheme="majorHAnsi" w:cstheme="majorHAnsi"/>
          <w:highlight w:val="cyan"/>
        </w:rPr>
        <w:t>infinity</w:t>
      </w:r>
      <w:r w:rsidRPr="00C2265F">
        <w:rPr>
          <w:rStyle w:val="StyleUnderline"/>
          <w:rFonts w:asciiTheme="majorHAnsi" w:hAnsiTheme="majorHAnsi" w:cstheme="majorHAnsi"/>
          <w:highlight w:val="cyan"/>
        </w:rPr>
        <w:t>, anything multiplied</w:t>
      </w:r>
      <w:r w:rsidRPr="00C2265F">
        <w:rPr>
          <w:rStyle w:val="StyleUnderline"/>
          <w:rFonts w:asciiTheme="majorHAnsi" w:hAnsiTheme="majorHAnsi" w:cstheme="majorHAnsi"/>
        </w:rPr>
        <w:t xml:space="preserve"> by it </w:t>
      </w:r>
      <w:r w:rsidRPr="00C2265F">
        <w:rPr>
          <w:rStyle w:val="StyleUnderline"/>
          <w:rFonts w:asciiTheme="majorHAnsi" w:hAnsiTheme="majorHAnsi" w:cstheme="majorHAnsi"/>
          <w:highlight w:val="cyan"/>
        </w:rPr>
        <w:t>is</w:t>
      </w:r>
      <w:r w:rsidRPr="00C2265F">
        <w:rPr>
          <w:rStyle w:val="StyleUnderline"/>
          <w:rFonts w:asciiTheme="majorHAnsi" w:hAnsiTheme="majorHAnsi" w:cstheme="majorHAnsi"/>
        </w:rPr>
        <w:t xml:space="preserve"> </w:t>
      </w:r>
      <w:r w:rsidRPr="00C2265F">
        <w:rPr>
          <w:rStyle w:val="Emphasis"/>
          <w:rFonts w:asciiTheme="majorHAnsi" w:hAnsiTheme="majorHAnsi" w:cstheme="majorHAnsi"/>
        </w:rPr>
        <w:t xml:space="preserve">also </w:t>
      </w:r>
      <w:r w:rsidRPr="00C2265F">
        <w:rPr>
          <w:rStyle w:val="Emphasis"/>
          <w:rFonts w:asciiTheme="majorHAnsi" w:hAnsiTheme="majorHAnsi" w:cstheme="majorHAnsi"/>
          <w:highlight w:val="cyan"/>
        </w:rPr>
        <w:t>infinite</w:t>
      </w:r>
      <w:r w:rsidRPr="00C2265F">
        <w:rPr>
          <w:rFonts w:asciiTheme="majorHAnsi" w:hAnsiTheme="majorHAnsi" w:cstheme="majorHAnsi"/>
          <w:sz w:val="12"/>
        </w:rPr>
        <w:t xml:space="preserve">. Therefore any such expected value will be infinite, and so seem incredibly urgent to deal with. </w:t>
      </w:r>
      <w:r w:rsidRPr="00C2265F">
        <w:rPr>
          <w:rStyle w:val="StyleUnderline"/>
          <w:rFonts w:asciiTheme="majorHAnsi" w:hAnsiTheme="majorHAnsi" w:cstheme="majorHAnsi"/>
          <w:highlight w:val="cyan"/>
        </w:rPr>
        <w:t>It is</w:t>
      </w:r>
      <w:r w:rsidRPr="00C2265F">
        <w:rPr>
          <w:rStyle w:val="StyleUnderline"/>
          <w:rFonts w:asciiTheme="majorHAnsi" w:hAnsiTheme="majorHAnsi" w:cstheme="majorHAnsi"/>
        </w:rPr>
        <w:t xml:space="preserve"> </w:t>
      </w:r>
      <w:r w:rsidRPr="00C2265F">
        <w:rPr>
          <w:rStyle w:val="Emphasis"/>
          <w:rFonts w:asciiTheme="majorHAnsi" w:hAnsiTheme="majorHAnsi" w:cstheme="majorHAnsi"/>
        </w:rPr>
        <w:t xml:space="preserve">intuitively </w:t>
      </w:r>
      <w:r w:rsidRPr="00C2265F">
        <w:rPr>
          <w:rStyle w:val="Emphasis"/>
          <w:rFonts w:asciiTheme="majorHAnsi" w:hAnsiTheme="majorHAnsi" w:cstheme="majorHAnsi"/>
          <w:highlight w:val="cyan"/>
        </w:rPr>
        <w:t>obvious</w:t>
      </w:r>
      <w:r w:rsidRPr="00C2265F">
        <w:rPr>
          <w:rFonts w:asciiTheme="majorHAnsi" w:hAnsiTheme="majorHAnsi" w:cstheme="majorHAnsi"/>
          <w:sz w:val="12"/>
        </w:rPr>
        <w:t xml:space="preserve"> though that </w:t>
      </w:r>
      <w:r w:rsidRPr="00C2265F">
        <w:rPr>
          <w:rStyle w:val="StyleUnderline"/>
          <w:rFonts w:asciiTheme="majorHAnsi" w:hAnsiTheme="majorHAnsi" w:cstheme="majorHAnsi"/>
          <w:highlight w:val="cyan"/>
        </w:rPr>
        <w:t>one should not give</w:t>
      </w:r>
      <w:r w:rsidRPr="00C2265F">
        <w:rPr>
          <w:rStyle w:val="StyleUnderline"/>
          <w:rFonts w:asciiTheme="majorHAnsi" w:hAnsiTheme="majorHAnsi" w:cstheme="majorHAnsi"/>
        </w:rPr>
        <w:t xml:space="preserve"> </w:t>
      </w:r>
      <w:r w:rsidRPr="00C2265F">
        <w:rPr>
          <w:rStyle w:val="Emphasis"/>
          <w:rFonts w:asciiTheme="majorHAnsi" w:hAnsiTheme="majorHAnsi" w:cstheme="majorHAnsi"/>
        </w:rPr>
        <w:t xml:space="preserve">any </w:t>
      </w:r>
      <w:r w:rsidRPr="00C2265F">
        <w:rPr>
          <w:rStyle w:val="Emphasis"/>
          <w:rFonts w:asciiTheme="majorHAnsi" w:hAnsiTheme="majorHAnsi" w:cstheme="majorHAnsi"/>
          <w:highlight w:val="cyan"/>
        </w:rPr>
        <w:t>credence</w:t>
      </w:r>
      <w:r w:rsidRPr="00C2265F">
        <w:rPr>
          <w:rStyle w:val="StyleUnderline"/>
          <w:rFonts w:asciiTheme="majorHAnsi" w:hAnsiTheme="majorHAnsi" w:cstheme="majorHAnsi"/>
          <w:highlight w:val="cyan"/>
        </w:rPr>
        <w:t xml:space="preserve"> to </w:t>
      </w:r>
      <w:r w:rsidRPr="00C2265F">
        <w:rPr>
          <w:rStyle w:val="Emphasis"/>
          <w:rFonts w:asciiTheme="majorHAnsi" w:hAnsiTheme="majorHAnsi" w:cstheme="majorHAnsi"/>
          <w:highlight w:val="cyan"/>
        </w:rPr>
        <w:t>made-up risks</w:t>
      </w:r>
      <w:r w:rsidRPr="00C2265F">
        <w:rPr>
          <w:rFonts w:asciiTheme="majorHAnsi" w:hAnsiTheme="majorHAnsi" w:cstheme="majorHAnsi"/>
          <w:sz w:val="12"/>
        </w:rPr>
        <w:t xml:space="preserve">, and so the quantitative approach is rendered absurd. This intuition is demonstrated even more when one considers how the quantitative approach uses expected utility; that is the implications when it is used as a ranking heuristic for assigning gravity to existential risks. Imagine again the spaghetti monster scenario, except with one critical difference. It has been announced that a doomsday device has just been discovered. This device will certainly destroy the world, and you only have a limited time to prevent it. You have a set of limited resources to assign to working out how to prevent existential risks, and which give you the same probability of preventing any existential risk from occurring. As an agent, you have an ethical decision to make as to which risk to try and prevent. Do you use your resources to try and prevent the spaghetti monster or the doomsday device? It is clear from our moral intuition that one should try to prevent the doomsday device. That is definitely something which will destroy the world, while the spaghetti monster is almost certainly not real. However, using the qualitative approach as a decision making heuristic, you are equally justified in trying to prevent either the spaghetti monster or the doomsday device. This is because </w:t>
      </w:r>
      <w:r w:rsidRPr="00C2265F">
        <w:rPr>
          <w:rStyle w:val="Emphasis"/>
          <w:rFonts w:asciiTheme="majorHAnsi" w:hAnsiTheme="majorHAnsi" w:cstheme="majorHAnsi"/>
        </w:rPr>
        <w:t>any positive probability</w:t>
      </w:r>
      <w:r w:rsidRPr="00C2265F">
        <w:rPr>
          <w:rStyle w:val="StyleUnderline"/>
          <w:rFonts w:asciiTheme="majorHAnsi" w:hAnsiTheme="majorHAnsi" w:cstheme="majorHAnsi"/>
        </w:rPr>
        <w:t xml:space="preserve"> multiplied by </w:t>
      </w:r>
      <w:r w:rsidRPr="00C2265F">
        <w:rPr>
          <w:rStyle w:val="Emphasis"/>
          <w:rFonts w:asciiTheme="majorHAnsi" w:hAnsiTheme="majorHAnsi" w:cstheme="majorHAnsi"/>
        </w:rPr>
        <w:t>the infinite disutility</w:t>
      </w:r>
      <w:r w:rsidRPr="00C2265F">
        <w:rPr>
          <w:rFonts w:asciiTheme="majorHAnsi" w:hAnsiTheme="majorHAnsi" w:cstheme="majorHAnsi"/>
          <w:sz w:val="12"/>
        </w:rPr>
        <w:t xml:space="preserve"> </w:t>
      </w:r>
      <w:r w:rsidRPr="00C2265F">
        <w:rPr>
          <w:rStyle w:val="StyleUnderline"/>
          <w:rFonts w:asciiTheme="majorHAnsi" w:hAnsiTheme="majorHAnsi" w:cstheme="majorHAnsi"/>
        </w:rPr>
        <w:t xml:space="preserve">will produce </w:t>
      </w:r>
      <w:r w:rsidRPr="00C2265F">
        <w:rPr>
          <w:rStyle w:val="Emphasis"/>
          <w:rFonts w:asciiTheme="majorHAnsi" w:hAnsiTheme="majorHAnsi" w:cstheme="majorHAnsi"/>
        </w:rPr>
        <w:t>an infinite expected disutility</w:t>
      </w:r>
      <w:r w:rsidRPr="00C2265F">
        <w:rPr>
          <w:rFonts w:asciiTheme="majorHAnsi" w:hAnsiTheme="majorHAnsi" w:cstheme="majorHAnsi"/>
          <w:sz w:val="12"/>
        </w:rPr>
        <w:t xml:space="preserve">. Therefore the expected disutility of both spaghetti monster risk and doomsday device risk is infinite, so if one was to rank them they would have to be equally ranked. </w:t>
      </w:r>
      <w:r w:rsidRPr="00C2265F">
        <w:rPr>
          <w:rStyle w:val="StyleUnderline"/>
          <w:rFonts w:asciiTheme="majorHAnsi" w:hAnsiTheme="majorHAnsi" w:cstheme="majorHAnsi"/>
        </w:rPr>
        <w:t xml:space="preserve">The </w:t>
      </w:r>
      <w:r w:rsidRPr="00C2265F">
        <w:rPr>
          <w:rStyle w:val="StyleUnderline"/>
          <w:rFonts w:asciiTheme="majorHAnsi" w:hAnsiTheme="majorHAnsi" w:cstheme="majorHAnsi"/>
          <w:highlight w:val="cyan"/>
        </w:rPr>
        <w:t>quantitative</w:t>
      </w:r>
      <w:r w:rsidRPr="00C2265F">
        <w:rPr>
          <w:rStyle w:val="StyleUnderline"/>
          <w:rFonts w:asciiTheme="majorHAnsi" w:hAnsiTheme="majorHAnsi" w:cstheme="majorHAnsi"/>
        </w:rPr>
        <w:t xml:space="preserve"> </w:t>
      </w:r>
      <w:r w:rsidRPr="00C2265F">
        <w:rPr>
          <w:rStyle w:val="StyleUnderline"/>
          <w:rFonts w:asciiTheme="majorHAnsi" w:hAnsiTheme="majorHAnsi" w:cstheme="majorHAnsi"/>
          <w:highlight w:val="cyan"/>
        </w:rPr>
        <w:t>approach suffers</w:t>
      </w:r>
      <w:r w:rsidRPr="00C2265F">
        <w:rPr>
          <w:rStyle w:val="StyleUnderline"/>
          <w:rFonts w:asciiTheme="majorHAnsi" w:hAnsiTheme="majorHAnsi" w:cstheme="majorHAnsi"/>
        </w:rPr>
        <w:t xml:space="preserve"> from </w:t>
      </w:r>
      <w:r w:rsidRPr="00C2265F">
        <w:rPr>
          <w:rStyle w:val="Emphasis"/>
          <w:rFonts w:asciiTheme="majorHAnsi" w:hAnsiTheme="majorHAnsi" w:cstheme="majorHAnsi"/>
        </w:rPr>
        <w:t xml:space="preserve">a “problem of </w:t>
      </w:r>
      <w:r w:rsidRPr="00EB1698">
        <w:rPr>
          <w:rStyle w:val="Emphasis"/>
          <w:rFonts w:asciiTheme="majorHAnsi" w:hAnsiTheme="majorHAnsi" w:cstheme="majorHAnsi"/>
          <w:highlight w:val="cyan"/>
        </w:rPr>
        <w:t>[freezing]”</w:t>
      </w:r>
      <w:r w:rsidRPr="00C2265F">
        <w:rPr>
          <w:rFonts w:asciiTheme="majorHAnsi" w:hAnsiTheme="majorHAnsi" w:cstheme="majorHAnsi"/>
          <w:sz w:val="12"/>
        </w:rPr>
        <w:t>5 across time.</w:t>
      </w:r>
    </w:p>
    <w:p w14:paraId="61B53D72" w14:textId="77777777" w:rsidR="00D27D72" w:rsidRPr="00C2265F" w:rsidRDefault="00D27D72" w:rsidP="00D27D72">
      <w:pPr>
        <w:pStyle w:val="Heading4"/>
        <w:numPr>
          <w:ilvl w:val="0"/>
          <w:numId w:val="5"/>
        </w:numPr>
        <w:spacing w:line="240" w:lineRule="auto"/>
        <w:rPr>
          <w:rFonts w:asciiTheme="majorHAnsi" w:hAnsiTheme="majorHAnsi" w:cstheme="majorHAnsi"/>
        </w:rPr>
      </w:pPr>
      <w:r w:rsidRPr="00C2265F">
        <w:rPr>
          <w:rFonts w:asciiTheme="majorHAnsi" w:hAnsiTheme="majorHAnsi" w:cstheme="majorHAnsi"/>
        </w:rPr>
        <w:t>Waiting for reform to prevent catastrophic events is the elite telling you to not change the system- productive reformations of those systems collapses their calculus</w:t>
      </w:r>
    </w:p>
    <w:p w14:paraId="01031A0E" w14:textId="77777777" w:rsidR="00D27D72" w:rsidRPr="00C2265F" w:rsidRDefault="00D27D72" w:rsidP="00D27D72">
      <w:pPr>
        <w:pStyle w:val="NormalWeb"/>
        <w:spacing w:before="0" w:beforeAutospacing="0" w:after="0" w:afterAutospacing="0"/>
        <w:rPr>
          <w:rFonts w:asciiTheme="majorHAnsi" w:hAnsiTheme="majorHAnsi" w:cstheme="majorHAnsi"/>
        </w:rPr>
      </w:pPr>
      <w:r w:rsidRPr="00C2265F">
        <w:rPr>
          <w:rStyle w:val="Style13ptBold"/>
          <w:rFonts w:asciiTheme="majorHAnsi" w:hAnsiTheme="majorHAnsi" w:cstheme="majorHAnsi"/>
        </w:rPr>
        <w:t>Olson 2015</w:t>
      </w:r>
      <w:r w:rsidRPr="00C2265F">
        <w:rPr>
          <w:rFonts w:asciiTheme="majorHAnsi" w:hAnsiTheme="majorHAnsi" w:cstheme="majorHAnsi"/>
          <w:color w:val="000000"/>
          <w:sz w:val="26"/>
          <w:szCs w:val="26"/>
        </w:rPr>
        <w:t xml:space="preserve"> [</w:t>
      </w:r>
      <w:r w:rsidRPr="00C2265F">
        <w:rPr>
          <w:rFonts w:asciiTheme="majorHAnsi" w:hAnsiTheme="majorHAnsi" w:cstheme="majorHAnsi"/>
          <w:color w:val="000000"/>
          <w:sz w:val="22"/>
          <w:szCs w:val="22"/>
        </w:rPr>
        <w:t xml:space="preserve">Elizabeth Olson, professor of geography at UNC Chapel Hill, ‘Geography and Ethics I: Waiting and Urgency,’ </w:t>
      </w:r>
      <w:r w:rsidRPr="00C2265F">
        <w:rPr>
          <w:rFonts w:asciiTheme="majorHAnsi" w:hAnsiTheme="majorHAnsi" w:cstheme="majorHAnsi"/>
          <w:i/>
          <w:iCs/>
          <w:color w:val="000000"/>
          <w:sz w:val="22"/>
          <w:szCs w:val="22"/>
        </w:rPr>
        <w:t>Progress in Human Geography</w:t>
      </w:r>
      <w:r w:rsidRPr="00C2265F">
        <w:rPr>
          <w:rFonts w:asciiTheme="majorHAnsi" w:hAnsiTheme="majorHAnsi" w:cstheme="majorHAnsi"/>
          <w:color w:val="000000"/>
          <w:sz w:val="22"/>
          <w:szCs w:val="22"/>
        </w:rPr>
        <w:t>, vol. 39 no. 4, pp. 517-526] //CJC</w:t>
      </w:r>
    </w:p>
    <w:p w14:paraId="6F0B442E" w14:textId="77777777" w:rsidR="00D27D72" w:rsidRPr="00C2265F" w:rsidRDefault="00D27D72" w:rsidP="00D27D72">
      <w:pPr>
        <w:pStyle w:val="NormalWeb"/>
        <w:spacing w:before="0" w:beforeAutospacing="0" w:after="0" w:afterAutospacing="0"/>
        <w:rPr>
          <w:rFonts w:asciiTheme="majorHAnsi" w:hAnsiTheme="majorHAnsi" w:cstheme="majorHAnsi"/>
          <w:sz w:val="14"/>
        </w:rPr>
      </w:pPr>
      <w:r w:rsidRPr="00C2265F">
        <w:rPr>
          <w:rFonts w:asciiTheme="majorHAnsi" w:hAnsiTheme="majorHAnsi" w:cstheme="majorHAnsi"/>
          <w:color w:val="000000"/>
          <w:sz w:val="14"/>
          <w:szCs w:val="16"/>
        </w:rPr>
        <w:t xml:space="preserve">Though toileting might be thought of as a special case of bodily urgency, geographic research suggests that </w:t>
      </w:r>
      <w:r w:rsidRPr="00C2265F">
        <w:rPr>
          <w:rFonts w:asciiTheme="majorHAnsi" w:hAnsiTheme="majorHAnsi" w:cstheme="majorHAnsi"/>
          <w:color w:val="000000"/>
          <w:sz w:val="14"/>
          <w:szCs w:val="22"/>
        </w:rPr>
        <w:t>the body is increasingly set at odds with large</w:t>
      </w:r>
      <w:r w:rsidRPr="00C2265F">
        <w:rPr>
          <w:rFonts w:asciiTheme="majorHAnsi" w:hAnsiTheme="majorHAnsi" w:cstheme="majorHAnsi"/>
          <w:color w:val="000000"/>
          <w:sz w:val="14"/>
          <w:szCs w:val="16"/>
        </w:rPr>
        <w:t xml:space="preserve">r </w:t>
      </w:r>
      <w:r w:rsidRPr="00C2265F">
        <w:rPr>
          <w:rFonts w:asciiTheme="majorHAnsi" w:hAnsiTheme="majorHAnsi" w:cstheme="majorHAnsi"/>
          <w:color w:val="000000"/>
          <w:sz w:val="14"/>
          <w:szCs w:val="22"/>
        </w:rPr>
        <w:t xml:space="preserve">scale ethical concerns, especially </w:t>
      </w:r>
      <w:r w:rsidRPr="00C2265F">
        <w:rPr>
          <w:rFonts w:asciiTheme="majorHAnsi" w:hAnsiTheme="majorHAnsi" w:cstheme="majorHAnsi"/>
          <w:i/>
          <w:iCs/>
          <w:color w:val="000000"/>
          <w:sz w:val="14"/>
          <w:szCs w:val="22"/>
        </w:rPr>
        <w:t>large-scale future events of forecasted suffering</w:t>
      </w:r>
      <w:r w:rsidRPr="00C2265F">
        <w:rPr>
          <w:rFonts w:asciiTheme="majorHAnsi" w:hAnsiTheme="majorHAnsi" w:cstheme="majorHAnsi"/>
          <w:color w:val="000000"/>
          <w:sz w:val="14"/>
          <w:szCs w:val="16"/>
        </w:rPr>
        <w:t xml:space="preserve">. Emergency planning is a particularly good example in which the </w:t>
      </w:r>
      <w:r w:rsidRPr="00C2265F">
        <w:rPr>
          <w:rFonts w:asciiTheme="majorHAnsi" w:hAnsiTheme="majorHAnsi" w:cstheme="majorHAnsi"/>
          <w:sz w:val="14"/>
        </w:rPr>
        <w:t>large-scale threats of future suffering can distort moral reasoning</w:t>
      </w:r>
      <w:r w:rsidRPr="00C2265F">
        <w:rPr>
          <w:rFonts w:asciiTheme="majorHAnsi" w:hAnsiTheme="majorHAnsi" w:cstheme="majorHAnsi"/>
          <w:color w:val="000000"/>
          <w:sz w:val="14"/>
          <w:szCs w:val="16"/>
        </w:rPr>
        <w:t>. Žižek (2006) lightly develops this point in the context of the war on terror, where in the presence of fictitious and real ticking clocks and warning systems</w:t>
      </w:r>
      <w:r w:rsidRPr="00C2265F">
        <w:rPr>
          <w:rFonts w:asciiTheme="majorHAnsi" w:hAnsiTheme="majorHAnsi" w:cstheme="majorHAnsi"/>
          <w:sz w:val="14"/>
        </w:rPr>
        <w:t xml:space="preserve">, </w:t>
      </w:r>
      <w:r w:rsidRPr="00C2265F">
        <w:rPr>
          <w:rStyle w:val="Emphasis"/>
          <w:rFonts w:asciiTheme="majorHAnsi" w:hAnsiTheme="majorHAnsi" w:cstheme="majorHAnsi"/>
          <w:highlight w:val="cyan"/>
        </w:rPr>
        <w:t>the urgent body must be bypassed because there are bigger scales to worry</w:t>
      </w:r>
      <w:r w:rsidRPr="00C2265F">
        <w:rPr>
          <w:rFonts w:asciiTheme="majorHAnsi" w:hAnsiTheme="majorHAnsi" w:cstheme="majorHAnsi"/>
          <w:sz w:val="14"/>
        </w:rPr>
        <w:t xml:space="preserve"> about:¶</w:t>
      </w:r>
      <w:r w:rsidRPr="00C2265F">
        <w:rPr>
          <w:rFonts w:asciiTheme="majorHAnsi" w:hAnsiTheme="majorHAnsi" w:cstheme="majorHAnsi"/>
          <w:color w:val="000000"/>
          <w:sz w:val="14"/>
          <w:szCs w:val="16"/>
        </w:rPr>
        <w:t xml:space="preserve"> What does this all-pervasive sense of urgency mean ethically? The pressure of events is so overbearing, the stakes are so high, that they nec           </w:t>
      </w:r>
      <w:r w:rsidRPr="00C2265F">
        <w:rPr>
          <w:rStyle w:val="apple-tab-span"/>
          <w:rFonts w:asciiTheme="majorHAnsi" w:eastAsiaTheme="majorEastAsia" w:hAnsiTheme="majorHAnsi" w:cstheme="majorHAnsi"/>
          <w:color w:val="000000"/>
          <w:sz w:val="14"/>
          <w:szCs w:val="16"/>
        </w:rPr>
        <w:tab/>
      </w:r>
      <w:r w:rsidRPr="00C2265F">
        <w:rPr>
          <w:rFonts w:asciiTheme="majorHAnsi" w:hAnsiTheme="majorHAnsi" w:cstheme="majorHAnsi"/>
          <w:color w:val="000000"/>
          <w:sz w:val="14"/>
          <w:szCs w:val="16"/>
        </w:rPr>
        <w:t>essitate a suspension of ordinary ethical concerns. After all, displaying moral qualms when the lives of millions are at stake plays into the hands of the enemy. (Žižek, 2006</w:t>
      </w:r>
      <w:r w:rsidRPr="00C2265F">
        <w:rPr>
          <w:rStyle w:val="Emphasis"/>
          <w:rFonts w:asciiTheme="majorHAnsi" w:hAnsiTheme="majorHAnsi" w:cstheme="majorHAnsi"/>
          <w:highlight w:val="cyan"/>
        </w:rPr>
        <w:t>)¶ In the presence of</w:t>
      </w:r>
      <w:r w:rsidRPr="00C2265F">
        <w:rPr>
          <w:rFonts w:asciiTheme="majorHAnsi" w:hAnsiTheme="majorHAnsi" w:cstheme="majorHAnsi"/>
          <w:color w:val="000000"/>
          <w:sz w:val="14"/>
          <w:szCs w:val="16"/>
        </w:rPr>
        <w:t xml:space="preserve"> large-scale future emergency, </w:t>
      </w:r>
      <w:r w:rsidRPr="00C2265F">
        <w:rPr>
          <w:rStyle w:val="Emphasis"/>
          <w:rFonts w:asciiTheme="majorHAnsi" w:hAnsiTheme="majorHAnsi" w:cstheme="majorHAnsi"/>
          <w:highlight w:val="cyan"/>
        </w:rPr>
        <w:t>the urgency to secure the state</w:t>
      </w:r>
      <w:r w:rsidRPr="00C2265F">
        <w:rPr>
          <w:rFonts w:asciiTheme="majorHAnsi" w:hAnsiTheme="majorHAnsi" w:cstheme="majorHAnsi"/>
          <w:color w:val="000000"/>
          <w:sz w:val="14"/>
          <w:szCs w:val="22"/>
        </w:rPr>
        <w:t xml:space="preserve">, the citizenry, </w:t>
      </w:r>
      <w:r w:rsidRPr="00C2265F">
        <w:rPr>
          <w:rFonts w:asciiTheme="majorHAnsi" w:hAnsiTheme="majorHAnsi" w:cstheme="majorHAnsi"/>
          <w:sz w:val="14"/>
        </w:rPr>
        <w:t>the economy, or the climate creates new scales and new temporal orders</w:t>
      </w:r>
      <w:r w:rsidRPr="00C2265F">
        <w:rPr>
          <w:rFonts w:asciiTheme="majorHAnsi" w:hAnsiTheme="majorHAnsi" w:cstheme="majorHAnsi"/>
          <w:color w:val="000000"/>
          <w:sz w:val="14"/>
          <w:szCs w:val="22"/>
        </w:rPr>
        <w:t xml:space="preserve"> of response</w:t>
      </w:r>
      <w:r w:rsidRPr="00C2265F">
        <w:rPr>
          <w:rFonts w:asciiTheme="majorHAnsi" w:hAnsiTheme="majorHAnsi" w:cstheme="majorHAnsi"/>
          <w:color w:val="000000"/>
          <w:sz w:val="14"/>
          <w:szCs w:val="16"/>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C2265F">
        <w:rPr>
          <w:rFonts w:asciiTheme="majorHAnsi" w:hAnsiTheme="majorHAnsi" w:cstheme="majorHAnsi"/>
          <w:sz w:val="14"/>
        </w:rPr>
        <w:t>Bodies that are currently suffering cannot be urgent, because they are excluded from the potential collectivity that could be suffering everywhere in some future time. Sim</w:t>
      </w:r>
      <w:r w:rsidRPr="00C2265F">
        <w:rPr>
          <w:rFonts w:asciiTheme="majorHAnsi" w:hAnsiTheme="majorHAnsi" w:cstheme="majorHAnsi"/>
          <w:color w:val="000000"/>
          <w:sz w:val="14"/>
          <w:szCs w:val="16"/>
        </w:rPr>
        <w:t xml:space="preserve">ilar </w:t>
      </w:r>
      <w:r w:rsidRPr="00C2265F">
        <w:rPr>
          <w:rFonts w:asciiTheme="majorHAnsi" w:hAnsiTheme="majorHAnsi" w:cstheme="majorHAnsi"/>
          <w:color w:val="000000"/>
          <w:sz w:val="14"/>
          <w:szCs w:val="22"/>
        </w:rPr>
        <w:t xml:space="preserve">bypassing of existing bodily urgency is echoed in writing about </w:t>
      </w:r>
      <w:r w:rsidRPr="00C2265F">
        <w:rPr>
          <w:rFonts w:asciiTheme="majorHAnsi" w:hAnsiTheme="majorHAnsi" w:cstheme="majorHAnsi"/>
          <w:color w:val="000000"/>
          <w:sz w:val="14"/>
          <w:szCs w:val="16"/>
        </w:rPr>
        <w:t xml:space="preserve">violent securitization, such as drone warfare (Shaw and Akhter, 2012), and also in </w:t>
      </w:r>
      <w:r w:rsidRPr="00C2265F">
        <w:rPr>
          <w:rFonts w:asciiTheme="majorHAnsi" w:hAnsiTheme="majorHAnsi" w:cstheme="majorHAnsi"/>
          <w:i/>
          <w:iCs/>
          <w:color w:val="000000"/>
          <w:sz w:val="14"/>
          <w:szCs w:val="22"/>
        </w:rPr>
        <w:t>intimate scales</w:t>
      </w:r>
      <w:r w:rsidRPr="00C2265F">
        <w:rPr>
          <w:rFonts w:asciiTheme="majorHAnsi" w:hAnsiTheme="majorHAnsi" w:cstheme="majorHAnsi"/>
          <w:color w:val="000000"/>
          <w:sz w:val="14"/>
          <w:szCs w:val="22"/>
        </w:rPr>
        <w:t xml:space="preserve"> like the street and the school, especially in relation to race</w:t>
      </w:r>
      <w:r w:rsidRPr="00C2265F">
        <w:rPr>
          <w:rFonts w:asciiTheme="majorHAnsi" w:hAnsiTheme="majorHAnsi" w:cstheme="majorHAnsi"/>
          <w:color w:val="000000"/>
          <w:sz w:val="14"/>
          <w:szCs w:val="16"/>
        </w:rPr>
        <w:t xml:space="preserve"> (Mitchell, 2009; Young et al., 2014).</w:t>
      </w:r>
      <w:r w:rsidRPr="00C2265F">
        <w:rPr>
          <w:rFonts w:asciiTheme="majorHAnsi" w:hAnsiTheme="majorHAnsi" w:cstheme="majorHAnsi"/>
          <w:color w:val="000000"/>
          <w:sz w:val="14"/>
          <w:szCs w:val="12"/>
        </w:rPr>
        <w:t>¶</w:t>
      </w:r>
      <w:r w:rsidRPr="00C2265F">
        <w:rPr>
          <w:rFonts w:asciiTheme="majorHAnsi" w:hAnsiTheme="majorHAnsi" w:cstheme="majorHAnsi"/>
          <w:color w:val="000000"/>
          <w:sz w:val="14"/>
          <w:szCs w:val="16"/>
        </w:rPr>
        <w:t xml:space="preserve"> </w:t>
      </w:r>
      <w:r w:rsidRPr="00C2265F">
        <w:rPr>
          <w:rFonts w:asciiTheme="majorHAnsi" w:hAnsiTheme="majorHAnsi" w:cstheme="majorHAnsi"/>
          <w:color w:val="000000"/>
          <w:sz w:val="14"/>
          <w:szCs w:val="22"/>
        </w:rPr>
        <w:t xml:space="preserve">As </w:t>
      </w:r>
      <w:r w:rsidRPr="00C2265F">
        <w:rPr>
          <w:rFonts w:asciiTheme="majorHAnsi" w:hAnsiTheme="majorHAnsi" w:cstheme="majorHAnsi"/>
          <w:i/>
          <w:iCs/>
          <w:color w:val="000000"/>
          <w:sz w:val="14"/>
          <w:szCs w:val="22"/>
        </w:rPr>
        <w:t>large-scale urgent concerns are institutionalized</w:t>
      </w:r>
      <w:r w:rsidRPr="00C2265F">
        <w:rPr>
          <w:rFonts w:asciiTheme="majorHAnsi" w:hAnsiTheme="majorHAnsi" w:cstheme="majorHAnsi"/>
          <w:color w:val="000000"/>
          <w:sz w:val="14"/>
          <w:szCs w:val="22"/>
        </w:rPr>
        <w:t xml:space="preserve">, </w:t>
      </w:r>
      <w:r w:rsidRPr="00C2265F">
        <w:rPr>
          <w:rFonts w:asciiTheme="majorHAnsi" w:hAnsiTheme="majorHAnsi" w:cstheme="majorHAnsi"/>
          <w:sz w:val="14"/>
        </w:rPr>
        <w:t>the urgent body is increasingly obscured through technical planning and coordination (Anderson and Adey, 2012). The predominant characteristic of this institutionalization of large-scale emergency is a ‘built-in bias for action’ (Wuthnow</w:t>
      </w:r>
      <w:r w:rsidRPr="00C2265F">
        <w:rPr>
          <w:rFonts w:asciiTheme="majorHAnsi" w:hAnsiTheme="majorHAnsi" w:cstheme="majorHAnsi"/>
          <w:color w:val="000000"/>
          <w:sz w:val="14"/>
          <w:szCs w:val="16"/>
        </w:rPr>
        <w:t xml:space="preserve">, 2010: 212) </w:t>
      </w:r>
      <w:r w:rsidRPr="00C2265F">
        <w:rPr>
          <w:rFonts w:asciiTheme="majorHAnsi" w:hAnsiTheme="majorHAnsi" w:cstheme="majorHAnsi"/>
          <w:i/>
          <w:iCs/>
          <w:color w:val="000000"/>
          <w:sz w:val="14"/>
          <w:szCs w:val="22"/>
        </w:rPr>
        <w:t>that circumvents contingencies</w:t>
      </w:r>
      <w:r w:rsidRPr="00C2265F">
        <w:rPr>
          <w:rFonts w:asciiTheme="majorHAnsi" w:hAnsiTheme="majorHAnsi" w:cstheme="majorHAnsi"/>
          <w:color w:val="000000"/>
          <w:sz w:val="14"/>
          <w:szCs w:val="16"/>
        </w:rPr>
        <w:t xml:space="preserve">. </w:t>
      </w:r>
      <w:r w:rsidRPr="00C2265F">
        <w:rPr>
          <w:rFonts w:asciiTheme="majorHAnsi" w:hAnsiTheme="majorHAnsi" w:cstheme="majorHAnsi"/>
          <w:color w:val="000000"/>
          <w:sz w:val="14"/>
          <w:szCs w:val="22"/>
        </w:rPr>
        <w:t>The urgent body is at best an assumed eventuality, one that will</w:t>
      </w:r>
      <w:r w:rsidRPr="00C2265F">
        <w:rPr>
          <w:rFonts w:asciiTheme="majorHAnsi" w:hAnsiTheme="majorHAnsi" w:cstheme="majorHAnsi"/>
          <w:color w:val="000000"/>
          <w:sz w:val="14"/>
          <w:szCs w:val="16"/>
        </w:rPr>
        <w:t xml:space="preserve"> likely </w:t>
      </w:r>
      <w:r w:rsidRPr="00C2265F">
        <w:rPr>
          <w:rFonts w:asciiTheme="majorHAnsi" w:hAnsiTheme="majorHAnsi" w:cstheme="majorHAnsi"/>
          <w:color w:val="000000"/>
          <w:sz w:val="14"/>
          <w:szCs w:val="22"/>
        </w:rPr>
        <w:t>require</w:t>
      </w:r>
      <w:r w:rsidRPr="00C2265F">
        <w:rPr>
          <w:rFonts w:asciiTheme="majorHAnsi" w:hAnsiTheme="majorHAnsi" w:cstheme="majorHAnsi"/>
          <w:color w:val="000000"/>
          <w:sz w:val="14"/>
          <w:szCs w:val="16"/>
        </w:rPr>
        <w:t xml:space="preserve"> another state of waiting, such as </w:t>
      </w:r>
      <w:r w:rsidRPr="00C2265F">
        <w:rPr>
          <w:rFonts w:asciiTheme="majorHAnsi" w:hAnsiTheme="majorHAnsi" w:cstheme="majorHAnsi"/>
          <w:i/>
          <w:iCs/>
          <w:color w:val="000000"/>
          <w:sz w:val="14"/>
          <w:szCs w:val="22"/>
        </w:rPr>
        <w:t>triage</w:t>
      </w:r>
      <w:r w:rsidRPr="00C2265F">
        <w:rPr>
          <w:rFonts w:asciiTheme="majorHAnsi" w:hAnsiTheme="majorHAnsi" w:cstheme="majorHAnsi"/>
          <w:color w:val="000000"/>
          <w:sz w:val="14"/>
          <w:szCs w:val="16"/>
        </w:rPr>
        <w:t xml:space="preserve"> (e.g. Greatbach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C2265F">
        <w:rPr>
          <w:rFonts w:asciiTheme="majorHAnsi" w:hAnsiTheme="majorHAnsi" w:cstheme="majorHAnsi"/>
          <w:color w:val="000000"/>
          <w:sz w:val="14"/>
          <w:szCs w:val="12"/>
        </w:rPr>
        <w:t>¶</w:t>
      </w:r>
      <w:r w:rsidRPr="00C2265F">
        <w:rPr>
          <w:rFonts w:asciiTheme="majorHAnsi" w:hAnsiTheme="majorHAnsi" w:cstheme="majorHAnsi"/>
          <w:color w:val="000000"/>
          <w:sz w:val="14"/>
          <w:szCs w:val="16"/>
        </w:rPr>
        <w:t xml:space="preserve"> In short, </w:t>
      </w:r>
      <w:r w:rsidRPr="00C2265F">
        <w:rPr>
          <w:rFonts w:asciiTheme="majorHAnsi" w:hAnsiTheme="majorHAnsi" w:cstheme="majorHAnsi"/>
          <w:color w:val="000000"/>
          <w:sz w:val="14"/>
          <w:szCs w:val="22"/>
        </w:rPr>
        <w:t>the urgencies of the body provide justifications for social exclusion of the most marginalized based on</w:t>
      </w:r>
      <w:r w:rsidRPr="00C2265F">
        <w:rPr>
          <w:rFonts w:asciiTheme="majorHAnsi" w:hAnsiTheme="majorHAnsi" w:cstheme="majorHAnsi"/>
          <w:color w:val="000000"/>
          <w:sz w:val="14"/>
          <w:szCs w:val="16"/>
        </w:rPr>
        <w:t xml:space="preserve"> impulse and </w:t>
      </w:r>
      <w:r w:rsidRPr="00C2265F">
        <w:rPr>
          <w:rFonts w:asciiTheme="majorHAnsi" w:hAnsiTheme="majorHAnsi" w:cstheme="majorHAnsi"/>
          <w:color w:val="000000"/>
          <w:sz w:val="14"/>
          <w:szCs w:val="22"/>
        </w:rPr>
        <w:t>perceived t</w:t>
      </w:r>
      <w:r w:rsidRPr="00C2265F">
        <w:rPr>
          <w:rFonts w:asciiTheme="majorHAnsi" w:hAnsiTheme="majorHAnsi" w:cstheme="majorHAnsi"/>
          <w:color w:val="000000"/>
          <w:sz w:val="14"/>
          <w:szCs w:val="22"/>
        </w:rPr>
        <w:lastRenderedPageBreak/>
        <w:t>hreat</w:t>
      </w:r>
      <w:r w:rsidRPr="00C2265F">
        <w:rPr>
          <w:rFonts w:asciiTheme="majorHAnsi" w:hAnsiTheme="majorHAnsi" w:cstheme="majorHAnsi"/>
          <w:color w:val="000000"/>
          <w:sz w:val="14"/>
          <w:szCs w:val="16"/>
        </w:rPr>
        <w:t xml:space="preserve">, </w:t>
      </w:r>
      <w:r w:rsidRPr="00C2265F">
        <w:rPr>
          <w:rFonts w:asciiTheme="majorHAnsi" w:hAnsiTheme="majorHAnsi" w:cstheme="majorHAnsi"/>
          <w:sz w:val="14"/>
        </w:rPr>
        <w:t>while large-scale future emergencies effectively absorb the deliberative power of urgency into the institutions of preparedness and risk avoidance. Žižek</w:t>
      </w:r>
      <w:r w:rsidRPr="00C2265F">
        <w:rPr>
          <w:rFonts w:asciiTheme="majorHAnsi" w:hAnsiTheme="majorHAnsi" w:cstheme="majorHAnsi"/>
          <w:color w:val="000000"/>
          <w:sz w:val="14"/>
          <w:szCs w:val="22"/>
        </w:rPr>
        <w:t xml:space="preserve"> references Arendt’s</w:t>
      </w:r>
      <w:r w:rsidRPr="00C2265F">
        <w:rPr>
          <w:rFonts w:asciiTheme="majorHAnsi" w:hAnsiTheme="majorHAnsi" w:cstheme="majorHAnsi"/>
          <w:color w:val="000000"/>
          <w:sz w:val="14"/>
          <w:szCs w:val="16"/>
        </w:rPr>
        <w:t xml:space="preserve"> (2006) </w:t>
      </w:r>
      <w:r w:rsidRPr="00C2265F">
        <w:rPr>
          <w:rFonts w:asciiTheme="majorHAnsi" w:hAnsiTheme="majorHAnsi" w:cstheme="majorHAnsi"/>
          <w:color w:val="000000"/>
          <w:sz w:val="14"/>
          <w:szCs w:val="22"/>
        </w:rPr>
        <w:t>analysis of the banality of evil to explain</w:t>
      </w:r>
      <w:r w:rsidRPr="00C2265F">
        <w:rPr>
          <w:rFonts w:asciiTheme="majorHAnsi" w:hAnsiTheme="majorHAnsi" w:cstheme="majorHAnsi"/>
          <w:color w:val="000000"/>
          <w:sz w:val="14"/>
          <w:szCs w:val="16"/>
        </w:rPr>
        <w:t xml:space="preserve"> the </w:t>
      </w:r>
      <w:r w:rsidRPr="00C2265F">
        <w:rPr>
          <w:rFonts w:asciiTheme="majorHAnsi" w:hAnsiTheme="majorHAnsi" w:cstheme="majorHAnsi"/>
          <w:color w:val="000000"/>
          <w:sz w:val="14"/>
          <w:szCs w:val="22"/>
        </w:rPr>
        <w:t>current</w:t>
      </w:r>
      <w:r w:rsidRPr="00C2265F">
        <w:rPr>
          <w:rFonts w:asciiTheme="majorHAnsi" w:hAnsiTheme="majorHAnsi" w:cstheme="majorHAnsi"/>
          <w:color w:val="000000"/>
          <w:sz w:val="14"/>
          <w:szCs w:val="16"/>
        </w:rPr>
        <w:t xml:space="preserve"> state of </w:t>
      </w:r>
      <w:r w:rsidRPr="00C2265F">
        <w:rPr>
          <w:rFonts w:asciiTheme="majorHAnsi" w:hAnsiTheme="majorHAnsi" w:cstheme="majorHAnsi"/>
          <w:color w:val="000000"/>
          <w:sz w:val="14"/>
          <w:szCs w:val="22"/>
        </w:rPr>
        <w:t>ethical reasoning</w:t>
      </w:r>
      <w:r w:rsidRPr="00C2265F">
        <w:rPr>
          <w:rFonts w:asciiTheme="majorHAnsi" w:hAnsiTheme="majorHAnsi" w:cstheme="majorHAnsi"/>
          <w:color w:val="000000"/>
          <w:sz w:val="14"/>
          <w:szCs w:val="16"/>
        </w:rPr>
        <w:t xml:space="preserve"> under the war on terror, noting that people who perform morally reprehensible actions under the conditions of urgency assume a ‘tragic-ethic grandeur’ (Žižek, 2006) by sacrificing their own morality for the good of the state. But his analysis fails to note that bodies are today so rarely legitimate sites for claiming </w:t>
      </w:r>
      <w:r w:rsidRPr="00C2265F">
        <w:rPr>
          <w:rFonts w:asciiTheme="majorHAnsi" w:hAnsiTheme="majorHAnsi" w:cstheme="majorHAnsi"/>
          <w:sz w:val="14"/>
        </w:rPr>
        <w:t>urgency. In the context of the assumed priority of the large-scale future emergency, the urgent body becomes literally nonsense, a non sequitur within societies, states and worlds that will always be more urgent.¶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‘waiting … produces hierarchies which segregate people and places into those which matter and those which do not’. The segregation of waiting might produce effects that counteract</w:t>
      </w:r>
      <w:r w:rsidRPr="00C2265F">
        <w:rPr>
          <w:rFonts w:asciiTheme="majorHAnsi" w:hAnsiTheme="majorHAnsi" w:cstheme="majorHAnsi"/>
          <w:color w:val="000000"/>
          <w:sz w:val="14"/>
          <w:szCs w:val="16"/>
        </w:rPr>
        <w:t xml:space="preserve">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w:t>
      </w:r>
      <w:r w:rsidRPr="00C2265F">
        <w:rPr>
          <w:rFonts w:asciiTheme="majorHAnsi" w:hAnsiTheme="majorHAnsi" w:cstheme="majorHAnsi"/>
          <w:color w:val="000000"/>
          <w:sz w:val="14"/>
          <w:szCs w:val="12"/>
        </w:rPr>
        <w:t>¶</w:t>
      </w:r>
      <w:r w:rsidRPr="00C2265F">
        <w:rPr>
          <w:rFonts w:asciiTheme="majorHAnsi" w:hAnsiTheme="majorHAnsi" w:cstheme="majorHAnsi"/>
          <w:color w:val="000000"/>
          <w:sz w:val="14"/>
          <w:szCs w:val="16"/>
        </w:rPr>
        <w:t xml:space="preserve"> In other contexts, however, our descriptions of waiting indicate a strong condemnation of its effects upon the subjects of study. </w:t>
      </w:r>
      <w:r w:rsidRPr="00C2265F">
        <w:rPr>
          <w:rStyle w:val="Emphasis"/>
          <w:rFonts w:asciiTheme="majorHAnsi" w:hAnsiTheme="majorHAnsi" w:cstheme="majorHAnsi"/>
          <w:highlight w:val="cyan"/>
        </w:rPr>
        <w:t>Waiting can demobilize</w:t>
      </w:r>
      <w:r w:rsidRPr="00C2265F">
        <w:rPr>
          <w:rFonts w:asciiTheme="majorHAnsi" w:hAnsiTheme="majorHAnsi" w:cstheme="majorHAnsi"/>
          <w:sz w:val="14"/>
        </w:rPr>
        <w:t xml:space="preserve"> radical</w:t>
      </w:r>
      <w:r w:rsidRPr="00C2265F">
        <w:rPr>
          <w:rStyle w:val="Emphasis"/>
          <w:rFonts w:asciiTheme="majorHAnsi" w:hAnsiTheme="majorHAnsi" w:cstheme="majorHAnsi"/>
        </w:rPr>
        <w:t xml:space="preserve"> </w:t>
      </w:r>
      <w:r w:rsidRPr="00C2265F">
        <w:rPr>
          <w:rStyle w:val="Emphasis"/>
          <w:rFonts w:asciiTheme="majorHAnsi" w:hAnsiTheme="majorHAnsi" w:cstheme="majorHAnsi"/>
          <w:highlight w:val="cyan"/>
        </w:rPr>
        <w:t>reform, depoliticizing ‘the insurrectionary possibilities of the present</w:t>
      </w:r>
      <w:r w:rsidRPr="00C2265F">
        <w:rPr>
          <w:rFonts w:asciiTheme="majorHAnsi" w:hAnsiTheme="majorHAnsi" w:cstheme="majorHAnsi"/>
          <w:sz w:val="14"/>
        </w:rPr>
        <w:t xml:space="preserve"> by delaying the revolutionary imperative to a future moment that is forever drifting towards infinity’</w:t>
      </w:r>
      <w:r w:rsidRPr="00C2265F">
        <w:rPr>
          <w:rFonts w:asciiTheme="majorHAnsi" w:hAnsiTheme="majorHAnsi" w:cstheme="majorHAnsi"/>
          <w:color w:val="000000"/>
          <w:sz w:val="14"/>
          <w:szCs w:val="16"/>
        </w:rPr>
        <w:t xml:space="preserve"> (Springer, 2014: 407). Yonucu’s (2011) analysis of the self-destructive activities of disrespected working-class youth in Istanbul suggests that this sense of infinite waiting can lead not only to depoliticization, but also to a disbelief in the possibility of a future self of any </w:t>
      </w:r>
      <w:r w:rsidRPr="00C2265F">
        <w:rPr>
          <w:rFonts w:asciiTheme="majorHAnsi" w:hAnsiTheme="majorHAnsi" w:cstheme="majorHAnsi"/>
          <w:sz w:val="14"/>
        </w:rPr>
        <w:t>value. Waiting, like urgency, can undermine the possibility of self-care two-fold, first by making people wait for essential</w:t>
      </w:r>
      <w:r w:rsidRPr="00C2265F">
        <w:rPr>
          <w:rFonts w:asciiTheme="majorHAnsi" w:hAnsiTheme="majorHAnsi" w:cstheme="majorHAnsi"/>
          <w:color w:val="000000"/>
          <w:sz w:val="14"/>
          <w:szCs w:val="16"/>
        </w:rPr>
        <w:t xml:space="preserve"> needs, and again by reinforcing that waiting is ‘[s]omething to be ashamed of because it may be noted or taken as evidence of indolence or low status, seen as a symptom of rejection or a signal to exclude’ (Bauman, 2004: 109). This is why Auyero (2012) suggests that waiting creates an ideal state subject, providing ‘temporal processes in and through which political subordination is produced’ (Auyero, 2012: loc. 90; see also Secor, 2007). Furthermore, Auyero notes, it is not only political subordination, but the subjective effect of waiting that secures domination, as citizens and non-citizens find themselves ‘waiting hopefully and then frustratedly for others to make decisions, and in effect surrendering to the authority of others’ (Auyero, 2012: loc. 123).</w:t>
      </w:r>
      <w:r w:rsidRPr="00C2265F">
        <w:rPr>
          <w:rFonts w:asciiTheme="majorHAnsi" w:hAnsiTheme="majorHAnsi" w:cstheme="majorHAnsi"/>
          <w:color w:val="000000"/>
          <w:sz w:val="14"/>
          <w:szCs w:val="12"/>
        </w:rPr>
        <w:t>¶</w:t>
      </w:r>
      <w:r w:rsidRPr="00C2265F">
        <w:rPr>
          <w:rFonts w:asciiTheme="majorHAnsi" w:hAnsiTheme="majorHAnsi" w:cstheme="majorHAnsi"/>
          <w:color w:val="000000"/>
          <w:sz w:val="14"/>
          <w:szCs w:val="16"/>
        </w:rPr>
        <w:t xml:space="preserve"> </w:t>
      </w:r>
      <w:r w:rsidRPr="00C2265F">
        <w:rPr>
          <w:rStyle w:val="Emphasis"/>
          <w:rFonts w:asciiTheme="majorHAnsi" w:hAnsiTheme="majorHAnsi" w:cstheme="majorHAnsi"/>
          <w:highlight w:val="cyan"/>
        </w:rPr>
        <w:t>Waiting can</w:t>
      </w:r>
      <w:r w:rsidRPr="00C2265F">
        <w:rPr>
          <w:rFonts w:asciiTheme="majorHAnsi" w:hAnsiTheme="majorHAnsi" w:cstheme="majorHAnsi"/>
          <w:color w:val="000000"/>
          <w:sz w:val="14"/>
          <w:szCs w:val="16"/>
        </w:rPr>
        <w:t xml:space="preserve"> therefore </w:t>
      </w:r>
      <w:r w:rsidRPr="00C2265F">
        <w:rPr>
          <w:rStyle w:val="Emphasis"/>
          <w:rFonts w:asciiTheme="majorHAnsi" w:hAnsiTheme="majorHAnsi" w:cstheme="majorHAnsi"/>
          <w:highlight w:val="cyan"/>
        </w:rPr>
        <w:t>function as a</w:t>
      </w:r>
      <w:r w:rsidRPr="00C2265F">
        <w:rPr>
          <w:rFonts w:asciiTheme="majorHAnsi" w:hAnsiTheme="majorHAnsi" w:cstheme="majorHAnsi"/>
          <w:color w:val="000000"/>
          <w:sz w:val="14"/>
          <w:szCs w:val="22"/>
        </w:rPr>
        <w:t xml:space="preserve"> potentially important spatial </w:t>
      </w:r>
      <w:r w:rsidRPr="00C2265F">
        <w:rPr>
          <w:rStyle w:val="Emphasis"/>
          <w:rFonts w:asciiTheme="majorHAnsi" w:hAnsiTheme="majorHAnsi" w:cstheme="majorHAnsi"/>
          <w:highlight w:val="cyan"/>
        </w:rPr>
        <w:t>technology of the elite and powerful, mobilized not only for</w:t>
      </w:r>
      <w:r w:rsidRPr="00C2265F">
        <w:rPr>
          <w:rFonts w:asciiTheme="majorHAnsi" w:hAnsiTheme="majorHAnsi" w:cstheme="majorHAnsi"/>
          <w:color w:val="000000"/>
          <w:sz w:val="14"/>
          <w:szCs w:val="22"/>
        </w:rPr>
        <w:t xml:space="preserve"> the purpose of </w:t>
      </w:r>
      <w:r w:rsidRPr="00C2265F">
        <w:rPr>
          <w:rStyle w:val="Emphasis"/>
          <w:rFonts w:asciiTheme="majorHAnsi" w:hAnsiTheme="majorHAnsi" w:cstheme="majorHAnsi"/>
          <w:highlight w:val="cyan"/>
        </w:rPr>
        <w:t>governing individuals, but also to retain claims over moral urgency</w:t>
      </w:r>
      <w:r w:rsidRPr="00C2265F">
        <w:rPr>
          <w:rFonts w:asciiTheme="majorHAnsi" w:hAnsiTheme="majorHAnsi" w:cstheme="majorHAnsi"/>
          <w:color w:val="000000"/>
          <w:sz w:val="14"/>
          <w:szCs w:val="16"/>
        </w:rPr>
        <w:t xml:space="preserve">. </w:t>
      </w:r>
      <w:r w:rsidRPr="00C2265F">
        <w:rPr>
          <w:rFonts w:asciiTheme="majorHAnsi" w:hAnsiTheme="majorHAnsi" w:cstheme="majorHAnsi"/>
          <w:sz w:val="14"/>
        </w:rPr>
        <w:t>But there is growing resistance to the capture of claims of urgency by the elite, and it is important to note that even in cases where the material conditions of containment are currently impenetrable, arguments based on human value are at the forefront of reclaiming urgency for the body. In detention centers, clandestine prisons, state borders and refugee camps, geographers point to ongoing struggles against the ethical impossibility of bodily urgency and a rejection of states of waiting (see Conlon, 2011; Darling, 2009, 2011; Garmany, 2012; Mountz et al., 2013; Schuster, 2011). Ramakrishnan’s (2014) analysis of a Delhi resettlement colony and Shewly’s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possibility of being that which cannot wait. The continued existence of places like Yarl’s Wood and similar institutions in the USA nonetheless points to the challenge of exposing the urgent body as a moral priority when it is so easily hidden from view, and also reminds us that our research can help to explain the relationships between normative dimensions and the political and social conditions of struggle.¶ In closing, geographic depictions of waiting do seem to evocatively describe otherwise obscured suffering (e.g.</w:t>
      </w:r>
      <w:r w:rsidRPr="00C2265F">
        <w:rPr>
          <w:rFonts w:asciiTheme="majorHAnsi" w:hAnsiTheme="majorHAnsi" w:cstheme="majorHAnsi"/>
          <w:color w:val="000000"/>
          <w:sz w:val="14"/>
          <w:szCs w:val="16"/>
        </w:rPr>
        <w:t xml:space="preserve">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waiting, and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RPr="00C2265F">
        <w:rPr>
          <w:rFonts w:asciiTheme="majorHAnsi" w:hAnsiTheme="majorHAnsi" w:cstheme="majorHAnsi"/>
          <w:color w:val="000000"/>
          <w:sz w:val="14"/>
          <w:szCs w:val="22"/>
        </w:rPr>
        <w:t>when the urgent body is rendered as only waiting</w:t>
      </w:r>
      <w:r w:rsidRPr="00C2265F">
        <w:rPr>
          <w:rFonts w:asciiTheme="majorHAnsi" w:hAnsiTheme="majorHAnsi" w:cstheme="majorHAnsi"/>
          <w:color w:val="000000"/>
          <w:sz w:val="14"/>
          <w:szCs w:val="16"/>
        </w:rPr>
        <w:t xml:space="preserve">, both materially and discursively, </w:t>
      </w:r>
      <w:r w:rsidRPr="00C2265F">
        <w:rPr>
          <w:rFonts w:asciiTheme="majorHAnsi" w:hAnsiTheme="majorHAnsi" w:cstheme="majorHAnsi"/>
          <w:color w:val="000000"/>
          <w:sz w:val="14"/>
          <w:szCs w:val="22"/>
        </w:rPr>
        <w:t>it is just as easily cast as impulsive, disgusting, animalistic</w:t>
      </w:r>
      <w:r w:rsidRPr="00C2265F">
        <w:rPr>
          <w:rFonts w:asciiTheme="majorHAnsi" w:hAnsiTheme="majorHAnsi" w:cstheme="majorHAnsi"/>
          <w:color w:val="000000"/>
          <w:sz w:val="14"/>
          <w:szCs w:val="16"/>
        </w:rPr>
        <w:t xml:space="preserve"> (see also McKittrick, 2006). </w:t>
      </w:r>
      <w:r w:rsidRPr="00C2265F">
        <w:rPr>
          <w:rFonts w:asciiTheme="majorHAnsi" w:hAnsiTheme="majorHAnsi" w:cstheme="majorHAnsi"/>
          <w:sz w:val="14"/>
        </w:rPr>
        <w:t>Feminist theory insists that the urgent body, whose encounters of violence are ‘usually framed as private, apolitical and mundane’ (Pain, 2014: 8), are as deeply political, public, and exceptional as other forms of violence (Phillips, 2008; Pratt, 2005). Insisting that a suffering body, now, is that which cannot wait, has the ethical effect of drawing it into consideration alongside the political, public and exceptional scope of large-scale futures. It may help us insist on the body, both as a single unit and a plurality, as a legitimate scale of normative priority and social care.¶ In this report, I have explored old and new reflections on the ethical work of urgency and waiting. Geographic research suggests a contemporary popular bias towards the urgency of large-scale futures, institutionalized in ways that further obscure and discredit the urgencies of the body. This bias also justifies the production of new waiting places in our material landscape, places like the detention center and the waiting room. In some cases, waiting is normatively neutral, even providing opportunities for alternative politics. In others, the technologies of waiting serve to manage potentially problematic bodies, leading to suspended suffering and even to extermination (e.g. Wright, 2013). One of my aims has been to suggest that moral reasoning is important both because it exposes normative biases against subjugated people, and because it potentially provides routes toward struggle where claims to urgency seem to foreclose the possibilities of alleviation of suffering. Saving the world still should require a debate about whose world is being saved, when, and at what cost – and this requires a debate about what really cannot wait.</w:t>
      </w:r>
      <w:r w:rsidRPr="00C2265F">
        <w:rPr>
          <w:rFonts w:asciiTheme="majorHAnsi" w:hAnsiTheme="majorHAnsi" w:cstheme="majorHAnsi"/>
          <w:color w:val="000000"/>
          <w:sz w:val="14"/>
          <w:szCs w:val="16"/>
        </w:rPr>
        <w:t xml:space="preserve"> My next report will extend some of these concerns by reviewing how feelings of urgency, as well as hope, fear, and other emotions, have played a role in geography and ethical reasoning.</w:t>
      </w:r>
      <w:r w:rsidRPr="00C2265F">
        <w:rPr>
          <w:rFonts w:asciiTheme="majorHAnsi" w:hAnsiTheme="majorHAnsi" w:cstheme="majorHAnsi"/>
          <w:color w:val="000000"/>
          <w:sz w:val="14"/>
          <w:szCs w:val="12"/>
        </w:rPr>
        <w:t>¶</w:t>
      </w:r>
      <w:r w:rsidRPr="00C2265F">
        <w:rPr>
          <w:rFonts w:asciiTheme="majorHAnsi" w:hAnsiTheme="majorHAnsi" w:cstheme="majorHAnsi"/>
          <w:color w:val="000000"/>
          <w:sz w:val="14"/>
          <w:szCs w:val="16"/>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review but which will provide their own new possibilities for urgent concerns. My own hope presently is drawn from an acknowledgement that </w:t>
      </w:r>
      <w:r w:rsidRPr="00C2265F">
        <w:rPr>
          <w:rFonts w:asciiTheme="majorHAnsi" w:hAnsiTheme="majorHAnsi" w:cstheme="majorHAnsi"/>
          <w:color w:val="000000"/>
          <w:sz w:val="14"/>
          <w:szCs w:val="22"/>
        </w:rPr>
        <w:t xml:space="preserve">the </w:t>
      </w:r>
      <w:r w:rsidRPr="00C2265F">
        <w:rPr>
          <w:rStyle w:val="Emphasis"/>
          <w:rFonts w:asciiTheme="majorHAnsi" w:hAnsiTheme="majorHAnsi" w:cstheme="majorHAnsi"/>
          <w:highlight w:val="cyan"/>
        </w:rPr>
        <w:t>temporal characteristics of contemporary capitalism</w:t>
      </w:r>
      <w:r w:rsidRPr="00C2265F">
        <w:rPr>
          <w:rFonts w:asciiTheme="majorHAnsi" w:hAnsiTheme="majorHAnsi" w:cstheme="majorHAnsi"/>
          <w:color w:val="000000"/>
          <w:sz w:val="14"/>
          <w:szCs w:val="22"/>
          <w:shd w:val="clear" w:color="auto" w:fill="00FFFF"/>
        </w:rPr>
        <w:t xml:space="preserve"> </w:t>
      </w:r>
      <w:r w:rsidRPr="00C2265F">
        <w:rPr>
          <w:rStyle w:val="Emphasis"/>
          <w:rFonts w:asciiTheme="majorHAnsi" w:hAnsiTheme="majorHAnsi" w:cstheme="majorHAnsi"/>
          <w:highlight w:val="cyan"/>
        </w:rPr>
        <w:t>can be interrupted</w:t>
      </w:r>
      <w:r w:rsidRPr="00C2265F">
        <w:rPr>
          <w:rFonts w:asciiTheme="majorHAnsi" w:hAnsiTheme="majorHAnsi" w:cstheme="majorHAnsi"/>
          <w:color w:val="000000"/>
          <w:sz w:val="14"/>
          <w:szCs w:val="22"/>
          <w:shd w:val="clear" w:color="auto" w:fill="00FFFF"/>
        </w:rPr>
        <w:t xml:space="preserve"> </w:t>
      </w:r>
      <w:r w:rsidRPr="00C2265F">
        <w:rPr>
          <w:rFonts w:asciiTheme="majorHAnsi" w:hAnsiTheme="majorHAnsi" w:cstheme="majorHAnsi"/>
          <w:sz w:val="14"/>
        </w:rPr>
        <w:t>in creative ways (Sharma</w:t>
      </w:r>
      <w:r w:rsidRPr="00C2265F">
        <w:rPr>
          <w:rFonts w:asciiTheme="majorHAnsi" w:hAnsiTheme="majorHAnsi" w:cstheme="majorHAnsi"/>
          <w:color w:val="000000"/>
          <w:sz w:val="14"/>
          <w:szCs w:val="16"/>
        </w:rPr>
        <w:t xml:space="preserve">, 2014), </w:t>
      </w:r>
      <w:r w:rsidRPr="00C2265F">
        <w:rPr>
          <w:rStyle w:val="Emphasis"/>
          <w:rFonts w:asciiTheme="majorHAnsi" w:hAnsiTheme="majorHAnsi" w:cstheme="majorHAnsi"/>
          <w:highlight w:val="cyan"/>
        </w:rPr>
        <w:t>with the possibility of squaring the urgent body with our</w:t>
      </w:r>
      <w:r w:rsidRPr="00C2265F">
        <w:rPr>
          <w:rFonts w:asciiTheme="majorHAnsi" w:hAnsiTheme="majorHAnsi" w:cstheme="majorHAnsi"/>
          <w:color w:val="000000"/>
          <w:sz w:val="14"/>
          <w:szCs w:val="22"/>
        </w:rPr>
        <w:t xml:space="preserve"> </w:t>
      </w:r>
      <w:r w:rsidRPr="00C2265F">
        <w:rPr>
          <w:rFonts w:asciiTheme="majorHAnsi" w:hAnsiTheme="majorHAnsi" w:cstheme="majorHAnsi"/>
          <w:sz w:val="14"/>
        </w:rPr>
        <w:t>large-scale</w:t>
      </w:r>
      <w:r w:rsidRPr="00C2265F">
        <w:rPr>
          <w:rFonts w:asciiTheme="majorHAnsi" w:hAnsiTheme="majorHAnsi" w:cstheme="majorHAnsi"/>
          <w:color w:val="000000"/>
          <w:sz w:val="14"/>
          <w:szCs w:val="22"/>
          <w:shd w:val="clear" w:color="auto" w:fill="00FFFF"/>
        </w:rPr>
        <w:t xml:space="preserve"> </w:t>
      </w:r>
      <w:r w:rsidRPr="00C2265F">
        <w:rPr>
          <w:rStyle w:val="Emphasis"/>
          <w:rFonts w:asciiTheme="majorHAnsi" w:hAnsiTheme="majorHAnsi" w:cstheme="majorHAnsi"/>
          <w:highlight w:val="cyan"/>
        </w:rPr>
        <w:t>future concerns.</w:t>
      </w:r>
      <w:r w:rsidRPr="00C2265F">
        <w:rPr>
          <w:rStyle w:val="Emphasis"/>
          <w:rFonts w:asciiTheme="majorHAnsi" w:hAnsiTheme="majorHAnsi" w:cstheme="majorHAnsi"/>
        </w:rPr>
        <w:t xml:space="preserve"> </w:t>
      </w:r>
      <w:r w:rsidRPr="00C2265F">
        <w:rPr>
          <w:rFonts w:asciiTheme="majorHAnsi" w:hAnsiTheme="majorHAnsi" w:cstheme="majorHAnsi"/>
          <w:i/>
          <w:iCs/>
          <w:color w:val="000000"/>
          <w:sz w:val="14"/>
          <w:szCs w:val="22"/>
        </w:rPr>
        <w:t>Temporal alternatives already exist in ongoing and emerging revolutions</w:t>
      </w:r>
      <w:r w:rsidRPr="00C2265F">
        <w:rPr>
          <w:rFonts w:asciiTheme="majorHAnsi" w:hAnsiTheme="majorHAnsi" w:cstheme="majorHAnsi"/>
          <w:color w:val="000000"/>
          <w:sz w:val="14"/>
          <w:szCs w:val="22"/>
        </w:rPr>
        <w:t xml:space="preserve"> and the disruption of</w:t>
      </w:r>
      <w:r w:rsidRPr="00C2265F">
        <w:rPr>
          <w:rFonts w:asciiTheme="majorHAnsi" w:hAnsiTheme="majorHAnsi" w:cstheme="majorHAnsi"/>
          <w:color w:val="000000"/>
          <w:sz w:val="14"/>
          <w:szCs w:val="16"/>
        </w:rPr>
        <w:t xml:space="preserve"> claims of cycles and </w:t>
      </w:r>
      <w:r w:rsidRPr="00C2265F">
        <w:rPr>
          <w:rFonts w:asciiTheme="majorHAnsi" w:hAnsiTheme="majorHAnsi" w:cstheme="majorHAnsi"/>
          <w:color w:val="000000"/>
          <w:sz w:val="14"/>
          <w:szCs w:val="22"/>
        </w:rPr>
        <w:t>circular political processes</w:t>
      </w:r>
      <w:r w:rsidRPr="00C2265F">
        <w:rPr>
          <w:rFonts w:asciiTheme="majorHAnsi" w:hAnsiTheme="majorHAnsi" w:cstheme="majorHAnsi"/>
          <w:color w:val="000000"/>
          <w:sz w:val="14"/>
          <w:szCs w:val="16"/>
        </w:rPr>
        <w:t xml:space="preserve"> (e.g. Lombard, 2013; Reyes, 2012). </w:t>
      </w:r>
      <w:r w:rsidRPr="00C2265F">
        <w:rPr>
          <w:rFonts w:asciiTheme="majorHAnsi" w:hAnsiTheme="majorHAnsi" w:cstheme="majorHAnsi"/>
          <w:sz w:val="14"/>
        </w:rPr>
        <w:t>Though calls for urgency will certainly be used to obscure evasion of responsibility (e.g. Gilmore, 2008: 56, fn 6), they may also serve as fertile ground for radical critique, a truly fierce urgency for now.</w:t>
      </w:r>
    </w:p>
    <w:p w14:paraId="1E43824A" w14:textId="77777777" w:rsidR="00D27D72" w:rsidRPr="00C2265F" w:rsidRDefault="00D27D72" w:rsidP="00D27D72">
      <w:pPr>
        <w:pStyle w:val="Heading4"/>
        <w:numPr>
          <w:ilvl w:val="0"/>
          <w:numId w:val="5"/>
        </w:numPr>
        <w:spacing w:line="240" w:lineRule="auto"/>
        <w:rPr>
          <w:rFonts w:asciiTheme="majorHAnsi" w:hAnsiTheme="majorHAnsi" w:cstheme="majorHAnsi"/>
          <w:b w:val="0"/>
          <w:u w:val="single"/>
        </w:rPr>
      </w:pPr>
      <w:r w:rsidRPr="00C2265F">
        <w:rPr>
          <w:rFonts w:asciiTheme="majorHAnsi" w:hAnsiTheme="majorHAnsi" w:cstheme="majorHAnsi"/>
        </w:rPr>
        <w:t xml:space="preserve">Policymaking teaches the language of power to enable </w:t>
      </w:r>
      <w:r w:rsidRPr="00C2265F">
        <w:rPr>
          <w:rFonts w:asciiTheme="majorHAnsi" w:hAnsiTheme="majorHAnsi" w:cstheme="majorHAnsi"/>
          <w:u w:val="single"/>
        </w:rPr>
        <w:t>internal resistance str</w:t>
      </w:r>
      <w:r w:rsidRPr="00C2265F">
        <w:rPr>
          <w:rFonts w:asciiTheme="majorHAnsi" w:hAnsiTheme="majorHAnsi" w:cstheme="majorHAnsi"/>
          <w:u w:val="single"/>
        </w:rPr>
        <w:lastRenderedPageBreak/>
        <w:t>ategies</w:t>
      </w:r>
    </w:p>
    <w:p w14:paraId="1EEA0D5A" w14:textId="77777777" w:rsidR="00D27D72" w:rsidRPr="00C2265F" w:rsidRDefault="00D27D72" w:rsidP="00D27D72">
      <w:pPr>
        <w:spacing w:line="240" w:lineRule="auto"/>
        <w:rPr>
          <w:rStyle w:val="Style13ptBold"/>
          <w:rFonts w:asciiTheme="majorHAnsi" w:hAnsiTheme="majorHAnsi" w:cstheme="majorHAnsi"/>
        </w:rPr>
      </w:pPr>
      <w:r w:rsidRPr="00C2265F">
        <w:rPr>
          <w:rStyle w:val="Style13ptBold"/>
          <w:rFonts w:asciiTheme="majorHAnsi" w:hAnsiTheme="majorHAnsi" w:cstheme="majorHAnsi"/>
        </w:rPr>
        <w:t>Coverstone 05</w:t>
      </w:r>
    </w:p>
    <w:p w14:paraId="140EFF94" w14:textId="77777777" w:rsidR="00D27D72" w:rsidRPr="00C2265F" w:rsidRDefault="00D27D72" w:rsidP="00D27D72">
      <w:pPr>
        <w:spacing w:line="240" w:lineRule="auto"/>
        <w:rPr>
          <w:rFonts w:asciiTheme="majorHAnsi" w:hAnsiTheme="majorHAnsi" w:cstheme="majorHAnsi"/>
          <w:sz w:val="12"/>
          <w:szCs w:val="12"/>
        </w:rPr>
      </w:pPr>
      <w:r w:rsidRPr="00C2265F">
        <w:rPr>
          <w:rFonts w:asciiTheme="majorHAnsi" w:hAnsiTheme="majorHAnsi" w:cstheme="majorHAnsi"/>
          <w:sz w:val="12"/>
          <w:szCs w:val="12"/>
        </w:rPr>
        <w:t>Alan Coverstone (masters in communication from Wake Forest, longtime debate coach) “Acting on Activism: Realizing the Vision of Debate with Pro-social Impact” Paper presented at the National Communication Association Annual Conference November 17</w:t>
      </w:r>
      <w:r w:rsidRPr="00C2265F">
        <w:rPr>
          <w:rFonts w:asciiTheme="majorHAnsi" w:hAnsiTheme="majorHAnsi" w:cstheme="majorHAnsi"/>
          <w:sz w:val="12"/>
          <w:szCs w:val="12"/>
          <w:vertAlign w:val="superscript"/>
        </w:rPr>
        <w:t>th</w:t>
      </w:r>
      <w:r w:rsidRPr="00C2265F">
        <w:rPr>
          <w:rFonts w:asciiTheme="majorHAnsi" w:hAnsiTheme="majorHAnsi" w:cstheme="majorHAnsi"/>
          <w:sz w:val="12"/>
          <w:szCs w:val="12"/>
        </w:rPr>
        <w:t xml:space="preserve"> 2005  </w:t>
      </w:r>
      <w:hyperlink r:id="rId73" w:history="1">
        <w:r w:rsidRPr="00C2265F">
          <w:rPr>
            <w:rStyle w:val="Hyperlink"/>
            <w:rFonts w:asciiTheme="majorHAnsi" w:hAnsiTheme="majorHAnsi" w:cstheme="majorHAnsi"/>
            <w:sz w:val="12"/>
            <w:szCs w:val="12"/>
          </w:rPr>
          <w:t>https://www.natcom.org/</w:t>
        </w:r>
      </w:hyperlink>
      <w:r w:rsidRPr="00C2265F">
        <w:rPr>
          <w:rFonts w:asciiTheme="majorHAnsi" w:hAnsiTheme="majorHAnsi" w:cstheme="majorHAnsi"/>
          <w:sz w:val="12"/>
          <w:szCs w:val="12"/>
        </w:rPr>
        <w:t xml:space="preserve"> -CAT</w:t>
      </w:r>
    </w:p>
    <w:p w14:paraId="1E6F87FD" w14:textId="77777777" w:rsidR="00D27D72" w:rsidRPr="00C2265F" w:rsidRDefault="00D27D72" w:rsidP="00D27D72">
      <w:pPr>
        <w:spacing w:line="240" w:lineRule="auto"/>
        <w:rPr>
          <w:rFonts w:asciiTheme="majorHAnsi" w:hAnsiTheme="majorHAnsi" w:cstheme="majorHAnsi"/>
          <w:sz w:val="12"/>
          <w:szCs w:val="12"/>
        </w:rPr>
      </w:pPr>
    </w:p>
    <w:p w14:paraId="37C0C9BB" w14:textId="77777777" w:rsidR="00D27D72" w:rsidRPr="00C2265F" w:rsidRDefault="00D27D72" w:rsidP="00D27D72">
      <w:pPr>
        <w:spacing w:line="240" w:lineRule="auto"/>
        <w:rPr>
          <w:rFonts w:asciiTheme="majorHAnsi" w:hAnsiTheme="majorHAnsi" w:cstheme="majorHAnsi"/>
          <w:sz w:val="14"/>
        </w:rPr>
      </w:pPr>
      <w:r w:rsidRPr="00C2265F">
        <w:rPr>
          <w:rStyle w:val="StyleUnderline"/>
          <w:rFonts w:asciiTheme="majorHAnsi" w:hAnsiTheme="majorHAnsi" w:cstheme="majorHAnsi"/>
          <w:sz w:val="14"/>
          <w:u w:val="none"/>
        </w:rPr>
        <w:t>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w:t>
      </w:r>
      <w:r w:rsidRPr="00C2265F">
        <w:rPr>
          <w:rFonts w:asciiTheme="majorHAnsi" w:hAnsiTheme="majorHAnsi" w:cstheme="majorHAnsi"/>
          <w:sz w:val="14"/>
        </w:rPr>
        <w:t xml:space="preserve">. Control of the US government is exactly what an active, participatory citizenry is supposed to be all about. After all, if democracy means anything, it means that citizens not only have the right, they also bear the obligation to discuss and debate what the government should be doing. </w:t>
      </w:r>
      <w:r w:rsidRPr="00C2265F">
        <w:rPr>
          <w:rStyle w:val="StyleUnderline"/>
          <w:rFonts w:asciiTheme="majorHAnsi" w:hAnsiTheme="majorHAnsi" w:cstheme="majorHAnsi"/>
          <w:sz w:val="14"/>
          <w:u w:val="none"/>
        </w:rPr>
        <w:t>Absent that discussion and debate, much of the motivation for personal political activism is also lost</w:t>
      </w:r>
      <w:r w:rsidRPr="00C2265F">
        <w:rPr>
          <w:rFonts w:asciiTheme="majorHAnsi" w:hAnsiTheme="majorHAnsi" w:cstheme="majorHAnsi"/>
          <w:sz w:val="14"/>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w:t>
      </w:r>
      <w:r w:rsidRPr="00C2265F">
        <w:rPr>
          <w:rStyle w:val="StyleUnderline"/>
          <w:rFonts w:asciiTheme="majorHAnsi" w:hAnsiTheme="majorHAnsi" w:cstheme="majorHAnsi"/>
          <w:sz w:val="14"/>
          <w:u w:val="none"/>
        </w:rPr>
        <w:t xml:space="preserve">However, contest </w:t>
      </w:r>
      <w:r w:rsidRPr="00C2265F">
        <w:rPr>
          <w:rStyle w:val="Emphasis"/>
          <w:rFonts w:asciiTheme="majorHAnsi" w:hAnsiTheme="majorHAnsi" w:cstheme="majorHAnsi"/>
          <w:highlight w:val="cyan"/>
        </w:rPr>
        <w:t>debate teaches students to combine personal experience with the language of political power</w:t>
      </w:r>
      <w:r w:rsidRPr="00C2265F">
        <w:rPr>
          <w:rFonts w:asciiTheme="majorHAnsi" w:hAnsiTheme="majorHAnsi" w:cstheme="majorHAnsi"/>
          <w:sz w:val="14"/>
        </w:rPr>
        <w:t xml:space="preserve">. </w:t>
      </w:r>
      <w:r w:rsidRPr="00C2265F">
        <w:rPr>
          <w:rStyle w:val="StyleUnderline"/>
          <w:rFonts w:asciiTheme="majorHAnsi" w:hAnsiTheme="majorHAnsi" w:cstheme="majorHAnsi"/>
          <w:sz w:val="14"/>
          <w:u w:val="none"/>
        </w:rPr>
        <w:t xml:space="preserve">Powerful personal </w:t>
      </w:r>
      <w:r w:rsidRPr="00C2265F">
        <w:rPr>
          <w:rStyle w:val="Emphasis"/>
          <w:rFonts w:asciiTheme="majorHAnsi" w:hAnsiTheme="majorHAnsi" w:cstheme="majorHAnsi"/>
          <w:highlight w:val="cyan"/>
        </w:rPr>
        <w:t xml:space="preserve">narratives unconnected </w:t>
      </w:r>
      <w:r w:rsidRPr="00C2265F">
        <w:rPr>
          <w:rFonts w:asciiTheme="majorHAnsi" w:hAnsiTheme="majorHAnsi" w:cstheme="majorHAnsi"/>
          <w:sz w:val="14"/>
        </w:rPr>
        <w:t>to political power</w:t>
      </w:r>
      <w:r w:rsidRPr="00C2265F">
        <w:rPr>
          <w:rStyle w:val="Emphasis"/>
          <w:rFonts w:asciiTheme="majorHAnsi" w:hAnsiTheme="majorHAnsi" w:cstheme="majorHAnsi"/>
          <w:highlight w:val="cyan"/>
        </w:rPr>
        <w:t xml:space="preserve"> are </w:t>
      </w:r>
      <w:r w:rsidRPr="00C2265F">
        <w:rPr>
          <w:rStyle w:val="StyleUnderline"/>
          <w:rFonts w:asciiTheme="majorHAnsi" w:hAnsiTheme="majorHAnsi" w:cstheme="majorHAnsi"/>
          <w:sz w:val="14"/>
          <w:u w:val="none"/>
        </w:rPr>
        <w:t xml:space="preserve">regularly </w:t>
      </w:r>
      <w:r w:rsidRPr="00C2265F">
        <w:rPr>
          <w:rStyle w:val="Emphasis"/>
          <w:rFonts w:asciiTheme="majorHAnsi" w:hAnsiTheme="majorHAnsi" w:cstheme="majorHAnsi"/>
          <w:highlight w:val="cyan"/>
        </w:rPr>
        <w:t>co-opted</w:t>
      </w:r>
      <w:r w:rsidRPr="00C2265F">
        <w:rPr>
          <w:rStyle w:val="StyleUnderline"/>
          <w:rFonts w:asciiTheme="majorHAnsi" w:hAnsiTheme="majorHAnsi" w:cstheme="majorHAnsi"/>
          <w:sz w:val="14"/>
          <w:highlight w:val="cyan"/>
          <w:u w:val="none"/>
        </w:rPr>
        <w:t xml:space="preserve"> </w:t>
      </w:r>
      <w:r w:rsidRPr="00C2265F">
        <w:rPr>
          <w:rStyle w:val="StyleUnderline"/>
          <w:rFonts w:asciiTheme="majorHAnsi" w:hAnsiTheme="majorHAnsi" w:cstheme="majorHAnsi"/>
          <w:sz w:val="14"/>
          <w:u w:val="none"/>
        </w:rPr>
        <w:t xml:space="preserve">by those who do learn the language of power. One need look no further than the annual state of the Union Address where personal story after personal story is used to support the political agenda of those in power. The so-called </w:t>
      </w:r>
      <w:r w:rsidRPr="00C2265F">
        <w:rPr>
          <w:rStyle w:val="Emphasis"/>
          <w:rFonts w:asciiTheme="majorHAnsi" w:hAnsiTheme="majorHAnsi" w:cstheme="majorHAnsi"/>
          <w:highlight w:val="cyan"/>
        </w:rPr>
        <w:t>role-playing</w:t>
      </w:r>
      <w:r w:rsidRPr="00C2265F">
        <w:rPr>
          <w:rStyle w:val="StyleUnderline"/>
          <w:rFonts w:asciiTheme="majorHAnsi" w:hAnsiTheme="majorHAnsi" w:cstheme="majorHAnsi"/>
          <w:sz w:val="14"/>
          <w:highlight w:val="cyan"/>
          <w:u w:val="none"/>
        </w:rPr>
        <w:t xml:space="preserve"> </w:t>
      </w:r>
      <w:r w:rsidRPr="00C2265F">
        <w:rPr>
          <w:rStyle w:val="StyleUnderline"/>
          <w:rFonts w:asciiTheme="majorHAnsi" w:hAnsiTheme="majorHAnsi" w:cstheme="majorHAnsi"/>
          <w:sz w:val="14"/>
          <w:u w:val="none"/>
        </w:rPr>
        <w:t xml:space="preserve">that public policy contest debates encourage </w:t>
      </w:r>
      <w:r w:rsidRPr="00C2265F">
        <w:rPr>
          <w:rStyle w:val="Emphasis"/>
          <w:rFonts w:asciiTheme="majorHAnsi" w:hAnsiTheme="majorHAnsi" w:cstheme="majorHAnsi"/>
          <w:highlight w:val="cyan"/>
        </w:rPr>
        <w:t xml:space="preserve">promotes </w:t>
      </w:r>
      <w:r w:rsidRPr="00C2265F">
        <w:rPr>
          <w:rFonts w:asciiTheme="majorHAnsi" w:hAnsiTheme="majorHAnsi" w:cstheme="majorHAnsi"/>
          <w:sz w:val="14"/>
        </w:rPr>
        <w:t>active</w:t>
      </w:r>
      <w:r w:rsidRPr="00C2265F">
        <w:rPr>
          <w:rStyle w:val="Emphasis"/>
          <w:rFonts w:asciiTheme="majorHAnsi" w:hAnsiTheme="majorHAnsi" w:cstheme="majorHAnsi"/>
          <w:highlight w:val="cyan"/>
        </w:rPr>
        <w:t xml:space="preserve"> learning of the </w:t>
      </w:r>
      <w:r w:rsidRPr="00C2265F">
        <w:rPr>
          <w:rFonts w:asciiTheme="majorHAnsi" w:hAnsiTheme="majorHAnsi" w:cstheme="majorHAnsi"/>
          <w:sz w:val="14"/>
        </w:rPr>
        <w:t>vocabulary and</w:t>
      </w:r>
      <w:r w:rsidRPr="00C2265F">
        <w:rPr>
          <w:rStyle w:val="Emphasis"/>
          <w:rFonts w:asciiTheme="majorHAnsi" w:hAnsiTheme="majorHAnsi" w:cstheme="majorHAnsi"/>
          <w:highlight w:val="cyan"/>
        </w:rPr>
        <w:t xml:space="preserve"> levers of power</w:t>
      </w:r>
      <w:r w:rsidRPr="00C2265F">
        <w:rPr>
          <w:rStyle w:val="StyleUnderline"/>
          <w:rFonts w:asciiTheme="majorHAnsi" w:hAnsiTheme="majorHAnsi" w:cstheme="majorHAnsi"/>
          <w:sz w:val="14"/>
          <w:highlight w:val="cyan"/>
          <w:u w:val="none"/>
        </w:rPr>
        <w:t xml:space="preserve"> </w:t>
      </w:r>
      <w:r w:rsidRPr="00C2265F">
        <w:rPr>
          <w:rFonts w:asciiTheme="majorHAnsi" w:hAnsiTheme="majorHAnsi" w:cstheme="majorHAnsi"/>
          <w:sz w:val="14"/>
        </w:rPr>
        <w:t>in America</w:t>
      </w:r>
      <w:r w:rsidRPr="00C2265F">
        <w:rPr>
          <w:rStyle w:val="StyleUnderline"/>
          <w:rFonts w:asciiTheme="majorHAnsi" w:hAnsiTheme="majorHAnsi" w:cstheme="majorHAnsi"/>
          <w:sz w:val="14"/>
          <w:u w:val="none"/>
        </w:rPr>
        <w:t>. Imagining the ability to use our own arguments to influence government action is one of the great virtues of academic debate</w:t>
      </w:r>
      <w:r w:rsidRPr="00C2265F">
        <w:rPr>
          <w:rFonts w:asciiTheme="majorHAnsi" w:hAnsiTheme="majorHAnsi" w:cstheme="majorHAnsi"/>
          <w:sz w:val="14"/>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w:t>
      </w:r>
      <w:r w:rsidRPr="00C2265F">
        <w:rPr>
          <w:rStyle w:val="Emphasis"/>
          <w:rFonts w:asciiTheme="majorHAnsi" w:hAnsiTheme="majorHAnsi" w:cstheme="majorHAnsi"/>
          <w:highlight w:val="cyan"/>
        </w:rPr>
        <w:t>Simulation</w:t>
      </w:r>
      <w:r w:rsidRPr="00C2265F">
        <w:rPr>
          <w:rStyle w:val="StyleUnderline"/>
          <w:rFonts w:asciiTheme="majorHAnsi" w:hAnsiTheme="majorHAnsi" w:cstheme="majorHAnsi"/>
          <w:sz w:val="14"/>
          <w:highlight w:val="green"/>
          <w:u w:val="none"/>
        </w:rPr>
        <w:t xml:space="preserve"> </w:t>
      </w:r>
      <w:r w:rsidRPr="00C2265F">
        <w:rPr>
          <w:rStyle w:val="StyleUnderline"/>
          <w:rFonts w:asciiTheme="majorHAnsi" w:hAnsiTheme="majorHAnsi" w:cstheme="majorHAnsi"/>
          <w:sz w:val="14"/>
          <w:u w:val="none"/>
        </w:rPr>
        <w:t xml:space="preserve">of success in the public realm </w:t>
      </w:r>
      <w:r w:rsidRPr="00C2265F">
        <w:rPr>
          <w:rStyle w:val="Emphasis"/>
          <w:rFonts w:asciiTheme="majorHAnsi" w:hAnsiTheme="majorHAnsi" w:cstheme="majorHAnsi"/>
          <w:highlight w:val="cyan"/>
        </w:rPr>
        <w:t>is</w:t>
      </w:r>
      <w:r w:rsidRPr="00C2265F">
        <w:rPr>
          <w:rFonts w:asciiTheme="majorHAnsi" w:hAnsiTheme="majorHAnsi" w:cstheme="majorHAnsi"/>
          <w:sz w:val="14"/>
        </w:rPr>
        <w:t xml:space="preserve"> far</w:t>
      </w:r>
      <w:r w:rsidRPr="00C2265F">
        <w:rPr>
          <w:rStyle w:val="Emphasis"/>
          <w:rFonts w:asciiTheme="majorHAnsi" w:hAnsiTheme="majorHAnsi" w:cstheme="majorHAnsi"/>
          <w:highlight w:val="cyan"/>
        </w:rPr>
        <w:t xml:space="preserve"> more empowering</w:t>
      </w:r>
      <w:r w:rsidRPr="00C2265F">
        <w:rPr>
          <w:rStyle w:val="StyleUnderline"/>
          <w:rFonts w:asciiTheme="majorHAnsi" w:hAnsiTheme="majorHAnsi" w:cstheme="majorHAnsi"/>
          <w:sz w:val="14"/>
          <w:highlight w:val="cyan"/>
          <w:u w:val="none"/>
        </w:rPr>
        <w:t xml:space="preserve"> </w:t>
      </w:r>
      <w:r w:rsidRPr="00C2265F">
        <w:rPr>
          <w:rStyle w:val="StyleUnderline"/>
          <w:rFonts w:asciiTheme="majorHAnsi" w:hAnsiTheme="majorHAnsi" w:cstheme="majorHAnsi"/>
          <w:sz w:val="14"/>
          <w:u w:val="none"/>
        </w:rPr>
        <w:t xml:space="preserve">to students </w:t>
      </w:r>
      <w:r w:rsidRPr="00C2265F">
        <w:rPr>
          <w:rStyle w:val="Emphasis"/>
          <w:rFonts w:asciiTheme="majorHAnsi" w:hAnsiTheme="majorHAnsi" w:cstheme="majorHAnsi"/>
          <w:highlight w:val="cyan"/>
        </w:rPr>
        <w:t xml:space="preserve">than </w:t>
      </w:r>
      <w:r w:rsidRPr="00C2265F">
        <w:rPr>
          <w:rStyle w:val="StyleUnderline"/>
          <w:rFonts w:asciiTheme="majorHAnsi" w:hAnsiTheme="majorHAnsi" w:cstheme="majorHAnsi"/>
          <w:sz w:val="14"/>
          <w:u w:val="none"/>
        </w:rPr>
        <w:t xml:space="preserve">completely </w:t>
      </w:r>
      <w:r w:rsidRPr="00C2265F">
        <w:rPr>
          <w:rStyle w:val="Emphasis"/>
          <w:rFonts w:asciiTheme="majorHAnsi" w:hAnsiTheme="majorHAnsi" w:cstheme="majorHAnsi"/>
          <w:highlight w:val="cyan"/>
        </w:rPr>
        <w:t xml:space="preserve">abandoning all notions of personal power </w:t>
      </w:r>
      <w:r w:rsidRPr="00C2265F">
        <w:rPr>
          <w:rFonts w:asciiTheme="majorHAnsi" w:hAnsiTheme="majorHAnsi" w:cstheme="majorHAnsi"/>
          <w:sz w:val="14"/>
        </w:rPr>
        <w:t>in the face of governmental hegemony</w:t>
      </w:r>
      <w:r w:rsidRPr="00C2265F">
        <w:rPr>
          <w:rStyle w:val="StyleUnderline"/>
          <w:rFonts w:asciiTheme="majorHAnsi" w:hAnsiTheme="majorHAnsi" w:cstheme="majorHAnsi"/>
          <w:sz w:val="14"/>
          <w:highlight w:val="cyan"/>
          <w:u w:val="none"/>
        </w:rPr>
        <w:t xml:space="preserve"> </w:t>
      </w:r>
      <w:r w:rsidRPr="00C2265F">
        <w:rPr>
          <w:rStyle w:val="StyleUnderline"/>
          <w:rFonts w:asciiTheme="majorHAnsi" w:hAnsiTheme="majorHAnsi" w:cstheme="majorHAnsi"/>
          <w:sz w:val="14"/>
          <w:u w:val="none"/>
        </w:rPr>
        <w:t xml:space="preserve">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w:t>
      </w:r>
      <w:r w:rsidRPr="00C2265F">
        <w:rPr>
          <w:rFonts w:asciiTheme="majorHAnsi" w:hAnsiTheme="majorHAnsi" w:cstheme="majorHAnsi"/>
          <w:sz w:val="14"/>
        </w:rPr>
        <w:t xml:space="preserve">Debate is role-playing whether we imagine government action or imagine individual action. Imagining myself starting a socialist revolution in America is no less of a fantasy than imagining myself making a difference on Capitol Hill. Furthermore, both fantasies influenced my personal and political development virtually ensuring a life of active, pro-social, political participation. Neither fantasy reduced the likelihood that I would spend my life trying to make the difference I imagined. </w:t>
      </w:r>
      <w:r w:rsidRPr="00C2265F">
        <w:rPr>
          <w:rStyle w:val="StyleUnderline"/>
          <w:rFonts w:asciiTheme="majorHAnsi" w:hAnsiTheme="majorHAnsi" w:cstheme="majorHAnsi"/>
          <w:sz w:val="14"/>
          <w:u w:val="none"/>
        </w:rPr>
        <w:t xml:space="preserve">One fantasy actually does make a greater difference: the one that speaks the language of political power. The other fantasy disables action by making one a laughingstock to those who wield the language of power. Fantasy motivates and </w:t>
      </w:r>
      <w:r w:rsidRPr="00C2265F">
        <w:rPr>
          <w:rFonts w:asciiTheme="majorHAnsi" w:hAnsiTheme="majorHAnsi" w:cstheme="majorHAnsi"/>
          <w:sz w:val="14"/>
        </w:rPr>
        <w:t>role-playing trains through visualization</w:t>
      </w:r>
      <w:r w:rsidRPr="00C2265F">
        <w:rPr>
          <w:rStyle w:val="Emphasis"/>
          <w:rFonts w:asciiTheme="majorHAnsi" w:hAnsiTheme="majorHAnsi" w:cstheme="majorHAnsi"/>
          <w:highlight w:val="cyan"/>
        </w:rPr>
        <w:t>. Until we can imagine it, we cannot really do it</w:t>
      </w:r>
      <w:r w:rsidRPr="00C2265F">
        <w:rPr>
          <w:rStyle w:val="StyleUnderline"/>
          <w:rFonts w:asciiTheme="majorHAnsi" w:hAnsiTheme="majorHAnsi" w:cstheme="majorHAnsi"/>
          <w:sz w:val="14"/>
          <w:u w:val="none"/>
        </w:rPr>
        <w:t>. Role-playing without question teaches students to be comfortable with the language of power, and that language paves the way for genuine and effective political activism</w:t>
      </w:r>
      <w:r w:rsidRPr="00C2265F">
        <w:rPr>
          <w:rFonts w:asciiTheme="majorHAnsi" w:hAnsiTheme="majorHAnsi" w:cstheme="majorHAnsi"/>
          <w:sz w:val="14"/>
        </w:rPr>
        <w:t>. Debates over the relative efficacy of political strategies for pro-social change must confront governmental power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w:t>
      </w:r>
    </w:p>
    <w:p w14:paraId="7A07D615" w14:textId="77777777" w:rsidR="00D27D72" w:rsidRPr="00EC0675" w:rsidRDefault="00D27D72" w:rsidP="00D27D72">
      <w:pPr>
        <w:pStyle w:val="Heading4"/>
        <w:numPr>
          <w:ilvl w:val="0"/>
          <w:numId w:val="5"/>
        </w:numPr>
        <w:rPr>
          <w:rFonts w:asciiTheme="majorHAnsi" w:hAnsiTheme="majorHAnsi" w:cstheme="majorHAnsi"/>
        </w:rPr>
      </w:pPr>
      <w:r w:rsidRPr="00EC0675">
        <w:rPr>
          <w:rFonts w:asciiTheme="majorHAnsi" w:hAnsiTheme="majorHAnsi" w:cstheme="majorHAnsi"/>
        </w:rPr>
        <w:t>Scenario analysis is pedagogically valuable – enhances creativity and self-reflexivity, deconstructs cognitive biases and flawed ontological assumptions, and enables the imagination and creation of alternative futures.</w:t>
      </w:r>
    </w:p>
    <w:p w14:paraId="19ACEAF4" w14:textId="77777777" w:rsidR="00D27D72" w:rsidRPr="00EC0675" w:rsidRDefault="00D27D72" w:rsidP="00D27D72">
      <w:pPr>
        <w:rPr>
          <w:rFonts w:asciiTheme="majorHAnsi" w:hAnsiTheme="majorHAnsi" w:cstheme="majorHAnsi"/>
        </w:rPr>
      </w:pPr>
      <w:r w:rsidRPr="00EC0675">
        <w:rPr>
          <w:rFonts w:asciiTheme="majorHAnsi" w:hAnsiTheme="majorHAnsi" w:cstheme="majorHAnsi"/>
          <w:b/>
        </w:rPr>
        <w:t>Barma et al. 16</w:t>
      </w:r>
      <w:r w:rsidRPr="00EC0675">
        <w:rPr>
          <w:rFonts w:asciiTheme="majorHAnsi" w:hAnsiTheme="majorHAnsi" w:cstheme="majorHAnsi"/>
        </w:rPr>
        <w:t xml:space="preserve"> – (May 2016, [Advance Publication Online on 11/6/15], Naazneen Barma, PhD in Po</w:t>
      </w:r>
      <w:r w:rsidRPr="00EC0675">
        <w:rPr>
          <w:rFonts w:asciiTheme="majorHAnsi" w:hAnsiTheme="majorHAnsi" w:cstheme="majorHAnsi"/>
        </w:rPr>
        <w:lastRenderedPageBreak/>
        <w:t xml:space="preserve">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w:t>
      </w:r>
      <w:hyperlink r:id="rId74" w:history="1">
        <w:r w:rsidRPr="00EC0675">
          <w:rPr>
            <w:rStyle w:val="Hyperlink"/>
            <w:rFonts w:asciiTheme="majorHAnsi" w:hAnsiTheme="majorHAnsi" w:cstheme="majorHAnsi"/>
          </w:rPr>
          <w:t>http://www.naazneenbarma.com/uploads/2/9/6/9/29695681/using_scenarios_in_political_science_isp_2015.pdf</w:t>
        </w:r>
      </w:hyperlink>
      <w:r w:rsidRPr="00EC0675">
        <w:rPr>
          <w:rFonts w:asciiTheme="majorHAnsi" w:hAnsiTheme="majorHAnsi" w:cstheme="majorHAnsi"/>
        </w:rPr>
        <w:t>)</w:t>
      </w:r>
    </w:p>
    <w:p w14:paraId="19BE47EB" w14:textId="77777777" w:rsidR="00D27D72" w:rsidRPr="00EC0675" w:rsidRDefault="00D27D72" w:rsidP="00D27D72">
      <w:pPr>
        <w:rPr>
          <w:rFonts w:asciiTheme="majorHAnsi" w:hAnsiTheme="majorHAnsi" w:cstheme="majorHAnsi"/>
          <w:sz w:val="10"/>
        </w:rPr>
      </w:pPr>
      <w:r w:rsidRPr="00EC0675">
        <w:rPr>
          <w:rStyle w:val="StyleUnderline"/>
          <w:rFonts w:asciiTheme="majorHAnsi" w:hAnsiTheme="majorHAnsi" w:cstheme="majorHAnsi"/>
        </w:rPr>
        <w:t>Over the past decade</w:t>
      </w:r>
      <w:r w:rsidRPr="00575B8E">
        <w:t xml:space="preserve">, the “cult of irrelevance” in political science scholarship has been lamented by a growing </w:t>
      </w:r>
      <w:r w:rsidRPr="00EC0675">
        <w:rPr>
          <w:rStyle w:val="StyleUnderline"/>
          <w:rFonts w:asciiTheme="majorHAnsi" w:hAnsiTheme="majorHAnsi" w:cstheme="majorHAnsi"/>
        </w:rPr>
        <w:t>chorus</w:t>
      </w:r>
      <w:r w:rsidRPr="00EC0675">
        <w:rPr>
          <w:rFonts w:asciiTheme="majorHAnsi" w:hAnsiTheme="majorHAnsi" w:cstheme="majorHAnsi"/>
          <w:sz w:val="10"/>
        </w:rPr>
        <w:t xml:space="preserve"> (Putnam 2003; Nye 2009; Walt 2009). </w:t>
      </w:r>
      <w:r w:rsidRPr="00EC0675">
        <w:rPr>
          <w:rStyle w:val="StyleUnderline"/>
          <w:rFonts w:asciiTheme="majorHAnsi" w:hAnsiTheme="majorHAnsi" w:cstheme="majorHAnsi"/>
        </w:rPr>
        <w:t>Prominent scholars</w:t>
      </w:r>
      <w:r w:rsidRPr="00EC0675">
        <w:rPr>
          <w:rFonts w:asciiTheme="majorHAnsi" w:hAnsiTheme="majorHAnsi" w:cstheme="majorHAnsi"/>
          <w:sz w:val="10"/>
        </w:rPr>
        <w:t xml:space="preserve"> of international affairs </w:t>
      </w:r>
      <w:r w:rsidRPr="00EC0675">
        <w:rPr>
          <w:rStyle w:val="StyleUnderline"/>
          <w:rFonts w:asciiTheme="majorHAnsi" w:hAnsiTheme="majorHAnsi" w:cstheme="majorHAnsi"/>
        </w:rPr>
        <w:t>have diagnosed</w:t>
      </w:r>
      <w:r w:rsidRPr="00EC0675">
        <w:rPr>
          <w:rFonts w:asciiTheme="majorHAnsi" w:hAnsiTheme="majorHAnsi" w:cstheme="majorHAnsi"/>
          <w:sz w:val="10"/>
        </w:rPr>
        <w:t xml:space="preserve"> the roots of </w:t>
      </w:r>
      <w:r w:rsidRPr="00EC0675">
        <w:rPr>
          <w:rStyle w:val="StyleUnderline"/>
          <w:rFonts w:asciiTheme="majorHAnsi" w:hAnsiTheme="majorHAnsi" w:cstheme="majorHAnsi"/>
        </w:rPr>
        <w:t>the gap</w:t>
      </w:r>
      <w:r w:rsidRPr="00EC0675">
        <w:rPr>
          <w:rFonts w:asciiTheme="majorHAnsi" w:hAnsiTheme="majorHAnsi" w:cstheme="majorHAnsi"/>
          <w:sz w:val="10"/>
        </w:rPr>
        <w:t xml:space="preserve"> between academia and policymaking, </w:t>
      </w:r>
      <w:r w:rsidRPr="00EC0675">
        <w:rPr>
          <w:rStyle w:val="StyleUnderline"/>
          <w:rFonts w:asciiTheme="majorHAnsi" w:hAnsiTheme="majorHAnsi" w:cstheme="majorHAnsi"/>
        </w:rPr>
        <w:t>made the case for why</w:t>
      </w:r>
      <w:r w:rsidRPr="00EC0675">
        <w:rPr>
          <w:rFonts w:asciiTheme="majorHAnsi" w:hAnsiTheme="majorHAnsi" w:cstheme="majorHAnsi"/>
          <w:sz w:val="10"/>
        </w:rPr>
        <w:t xml:space="preserve"> political science </w:t>
      </w:r>
      <w:r w:rsidRPr="00EC0675">
        <w:rPr>
          <w:rStyle w:val="StyleUnderline"/>
          <w:rFonts w:asciiTheme="majorHAnsi" w:hAnsiTheme="majorHAnsi" w:cstheme="majorHAnsi"/>
        </w:rPr>
        <w:t>research is valuable for policymaking</w:t>
      </w:r>
      <w:r w:rsidRPr="00EC0675">
        <w:rPr>
          <w:rFonts w:asciiTheme="majorHAnsi" w:hAnsiTheme="majorHAnsi" w:cstheme="majorHAnsi"/>
          <w:sz w:val="10"/>
        </w:rPr>
        <w:t xml:space="preserve">, </w:t>
      </w:r>
      <w:r w:rsidRPr="00EC0675">
        <w:rPr>
          <w:rStyle w:val="StyleUnderline"/>
          <w:rFonts w:asciiTheme="majorHAnsi" w:hAnsiTheme="majorHAnsi" w:cstheme="majorHAnsi"/>
        </w:rPr>
        <w:t>and offered</w:t>
      </w:r>
      <w:r w:rsidRPr="00EC0675">
        <w:rPr>
          <w:rFonts w:asciiTheme="majorHAnsi" w:hAnsiTheme="majorHAnsi" w:cstheme="majorHAnsi"/>
          <w:sz w:val="10"/>
        </w:rPr>
        <w:t xml:space="preserve"> a number of </w:t>
      </w:r>
      <w:r w:rsidRPr="00EC0675">
        <w:rPr>
          <w:rStyle w:val="StyleUnderline"/>
          <w:rFonts w:asciiTheme="majorHAnsi" w:hAnsiTheme="majorHAnsi" w:cstheme="majorHAnsi"/>
        </w:rPr>
        <w:t>ideas</w:t>
      </w:r>
      <w:r w:rsidRPr="00EC0675">
        <w:rPr>
          <w:rFonts w:asciiTheme="majorHAnsi" w:hAnsiTheme="majorHAnsi" w:cstheme="majorHAnsi"/>
          <w:sz w:val="10"/>
        </w:rPr>
        <w:t xml:space="preserve"> for enhancing the policy relevance of scholarship in international relations and comparative politics (Walt 2005,2011; Mead 2010; Van Evera 2010; Jentleson and Ratner 2011; Gallucci 2012; Avey and Desch 2014). Building on these insights, </w:t>
      </w:r>
      <w:r w:rsidRPr="00EC0675">
        <w:rPr>
          <w:rStyle w:val="StyleUnderline"/>
          <w:rFonts w:asciiTheme="majorHAnsi" w:hAnsiTheme="majorHAnsi" w:cstheme="majorHAnsi"/>
        </w:rPr>
        <w:t>several initiatives have been formed</w:t>
      </w:r>
      <w:r w:rsidRPr="00EC0675">
        <w:rPr>
          <w:rFonts w:asciiTheme="majorHAnsi" w:hAnsiTheme="majorHAnsi" w:cstheme="majorHAnsi"/>
          <w:sz w:val="10"/>
        </w:rPr>
        <w:t xml:space="preserve"> in the attempt to “bridge the gap.”2 </w:t>
      </w:r>
      <w:r w:rsidRPr="00EC0675">
        <w:rPr>
          <w:rStyle w:val="StyleUnderline"/>
          <w:rFonts w:asciiTheme="majorHAnsi" w:hAnsiTheme="majorHAnsi" w:cstheme="majorHAnsi"/>
        </w:rPr>
        <w:t>Many</w:t>
      </w:r>
      <w:r w:rsidRPr="00EC0675">
        <w:rPr>
          <w:rFonts w:asciiTheme="majorHAnsi" w:hAnsiTheme="majorHAnsi" w:cstheme="majorHAnsi"/>
          <w:sz w:val="10"/>
        </w:rPr>
        <w:t xml:space="preserve"> of the specific efforts put in place by these projects </w:t>
      </w:r>
      <w:r w:rsidRPr="00EC0675">
        <w:rPr>
          <w:rStyle w:val="StyleUnderline"/>
          <w:rFonts w:asciiTheme="majorHAnsi" w:hAnsiTheme="majorHAnsi" w:cstheme="majorHAnsi"/>
        </w:rPr>
        <w:t>focus on providing scholars with the skills, platforms, and networks to better communicate</w:t>
      </w:r>
      <w:r w:rsidRPr="00EC0675">
        <w:rPr>
          <w:rFonts w:asciiTheme="majorHAnsi" w:hAnsiTheme="majorHAnsi" w:cstheme="majorHAnsi"/>
          <w:sz w:val="10"/>
        </w:rPr>
        <w:t xml:space="preserve"> the </w:t>
      </w:r>
      <w:r w:rsidRPr="00EC0675">
        <w:rPr>
          <w:rStyle w:val="StyleUnderline"/>
          <w:rFonts w:asciiTheme="majorHAnsi" w:hAnsiTheme="majorHAnsi" w:cstheme="majorHAnsi"/>
        </w:rPr>
        <w:t>findings and implications</w:t>
      </w:r>
      <w:r w:rsidRPr="00EC0675">
        <w:rPr>
          <w:rFonts w:asciiTheme="majorHAnsi" w:hAnsiTheme="majorHAnsi" w:cstheme="majorHAnsi"/>
          <w:sz w:val="10"/>
        </w:rPr>
        <w:t xml:space="preserve"> of their research </w:t>
      </w:r>
      <w:r w:rsidRPr="00EC0675">
        <w:rPr>
          <w:rStyle w:val="StyleUnderline"/>
          <w:rFonts w:asciiTheme="majorHAnsi" w:hAnsiTheme="majorHAnsi" w:cstheme="majorHAnsi"/>
        </w:rPr>
        <w:t>to the policymaking community</w:t>
      </w:r>
      <w:r w:rsidRPr="00EC0675">
        <w:rPr>
          <w:rFonts w:asciiTheme="majorHAnsi" w:hAnsiTheme="majorHAnsi" w:cstheme="majorHAnsi"/>
          <w:sz w:val="10"/>
        </w:rPr>
        <w:t>, a necessary and worthwhile objective for a field in which theoretical debates, methodological training, and publishing norms tend more and more toward the abstract and esoteric.</w:t>
      </w:r>
    </w:p>
    <w:p w14:paraId="33D9BB78" w14:textId="77777777" w:rsidR="00D27D72" w:rsidRPr="00EC0675" w:rsidRDefault="00D27D72" w:rsidP="00D27D72">
      <w:pPr>
        <w:rPr>
          <w:rFonts w:asciiTheme="majorHAnsi" w:hAnsiTheme="majorHAnsi" w:cstheme="majorHAnsi"/>
          <w:sz w:val="10"/>
        </w:rPr>
      </w:pPr>
      <w:r w:rsidRPr="00EC0675">
        <w:rPr>
          <w:rStyle w:val="StyleUnderline"/>
          <w:rFonts w:asciiTheme="majorHAnsi" w:hAnsiTheme="majorHAnsi" w:cstheme="majorHAnsi"/>
        </w:rPr>
        <w:t>Yet enhancing communication</w:t>
      </w:r>
      <w:r w:rsidRPr="00EC0675">
        <w:rPr>
          <w:rFonts w:asciiTheme="majorHAnsi" w:hAnsiTheme="majorHAnsi" w:cstheme="majorHAnsi"/>
          <w:sz w:val="10"/>
        </w:rPr>
        <w:t xml:space="preserve"> between scholars and policymakers </w:t>
      </w:r>
      <w:r w:rsidRPr="00EC0675">
        <w:rPr>
          <w:rStyle w:val="StyleUnderline"/>
          <w:rFonts w:asciiTheme="majorHAnsi" w:hAnsiTheme="majorHAnsi" w:cstheme="majorHAnsi"/>
        </w:rPr>
        <w:t xml:space="preserve">is </w:t>
      </w:r>
      <w:r w:rsidRPr="00575B8E">
        <w:rPr>
          <w:rStyle w:val="StyleUnderline"/>
          <w:rFonts w:asciiTheme="majorHAnsi" w:hAnsiTheme="majorHAnsi" w:cstheme="majorHAnsi"/>
        </w:rPr>
        <w:t>only one component</w:t>
      </w:r>
      <w:r w:rsidRPr="00575B8E">
        <w:rPr>
          <w:rFonts w:asciiTheme="majorHAnsi" w:hAnsiTheme="majorHAnsi" w:cstheme="majorHAnsi"/>
          <w:sz w:val="10"/>
        </w:rPr>
        <w:t xml:space="preserve"> of bridging the gap between international affairs theory and practice. </w:t>
      </w:r>
      <w:r w:rsidRPr="00575B8E">
        <w:rPr>
          <w:rStyle w:val="StyleUnderline"/>
          <w:rFonts w:asciiTheme="majorHAnsi" w:hAnsiTheme="majorHAnsi" w:cstheme="majorHAnsi"/>
        </w:rPr>
        <w:t>Another</w:t>
      </w:r>
      <w:r w:rsidRPr="00575B8E">
        <w:rPr>
          <w:rFonts w:asciiTheme="majorHAnsi" w:hAnsiTheme="majorHAnsi" w:cstheme="majorHAnsi"/>
          <w:sz w:val="10"/>
        </w:rPr>
        <w:t xml:space="preserve"> crucial component of this bridge </w:t>
      </w:r>
      <w:r w:rsidRPr="00575B8E">
        <w:rPr>
          <w:rStyle w:val="StyleUnderline"/>
          <w:rFonts w:asciiTheme="majorHAnsi" w:hAnsiTheme="majorHAnsi" w:cstheme="majorHAnsi"/>
        </w:rPr>
        <w:t xml:space="preserve">is </w:t>
      </w:r>
      <w:r w:rsidRPr="00575B8E">
        <w:rPr>
          <w:rStyle w:val="Emphasis"/>
          <w:highlight w:val="cyan"/>
        </w:rPr>
        <w:t>the generation of substantive research programs that are actually policy relevant</w:t>
      </w:r>
      <w:r w:rsidRPr="00EC0675">
        <w:rPr>
          <w:rFonts w:asciiTheme="majorHAnsi" w:hAnsiTheme="majorHAnsi" w:cstheme="majorHAnsi"/>
          <w:sz w:val="10"/>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EC0675">
        <w:rPr>
          <w:rStyle w:val="StyleUnderline"/>
          <w:rFonts w:asciiTheme="majorHAnsi" w:hAnsiTheme="majorHAnsi" w:cstheme="majorHAnsi"/>
        </w:rPr>
        <w:t>In a field that has an admirable devotion to pedagogical self-reflection</w:t>
      </w:r>
      <w:r w:rsidRPr="00575B8E">
        <w:rPr>
          <w:rStyle w:val="Emphasis"/>
          <w:highlight w:val="cyan"/>
        </w:rPr>
        <w:t>, strikingly little attention is paid to techniques</w:t>
      </w:r>
      <w:r w:rsidRPr="00EC0675">
        <w:rPr>
          <w:rStyle w:val="Emphasis"/>
          <w:rFonts w:asciiTheme="majorHAnsi" w:hAnsiTheme="majorHAnsi" w:cstheme="majorHAnsi"/>
        </w:rPr>
        <w:t xml:space="preserve"> for generating policy-relevant ideas</w:t>
      </w:r>
      <w:r w:rsidRPr="00EC0675">
        <w:rPr>
          <w:rFonts w:asciiTheme="majorHAnsi" w:hAnsiTheme="majorHAnsi" w:cstheme="majorHAnsi"/>
          <w:sz w:val="10"/>
        </w:rPr>
        <w:t xml:space="preserve"> </w:t>
      </w:r>
      <w:r w:rsidRPr="00EC0675">
        <w:rPr>
          <w:rStyle w:val="StyleUnderline"/>
          <w:rFonts w:asciiTheme="majorHAnsi" w:hAnsiTheme="majorHAnsi" w:cstheme="majorHAnsi"/>
        </w:rPr>
        <w:t>for</w:t>
      </w:r>
      <w:r w:rsidRPr="00EC0675">
        <w:rPr>
          <w:rFonts w:asciiTheme="majorHAnsi" w:hAnsiTheme="majorHAnsi" w:cstheme="majorHAnsi"/>
          <w:sz w:val="10"/>
        </w:rPr>
        <w:t xml:space="preserve"> dissertation and other </w:t>
      </w:r>
      <w:r w:rsidRPr="00EC0675">
        <w:rPr>
          <w:rStyle w:val="StyleUnderline"/>
          <w:rFonts w:asciiTheme="majorHAnsi" w:hAnsiTheme="majorHAnsi" w:cstheme="majorHAnsi"/>
        </w:rPr>
        <w:t>research topics</w:t>
      </w:r>
      <w:r w:rsidRPr="00EC0675">
        <w:rPr>
          <w:rFonts w:asciiTheme="majorHAnsi" w:hAnsiTheme="majorHAnsi" w:cstheme="majorHAnsi"/>
          <w:sz w:val="10"/>
        </w:rPr>
        <w:t>.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w:t>
      </w:r>
    </w:p>
    <w:p w14:paraId="42F9ADCE" w14:textId="77777777" w:rsidR="00D27D72" w:rsidRPr="00EC0675" w:rsidRDefault="00D27D72" w:rsidP="00D27D72">
      <w:pPr>
        <w:rPr>
          <w:rFonts w:asciiTheme="majorHAnsi" w:hAnsiTheme="majorHAnsi" w:cstheme="majorHAnsi"/>
          <w:sz w:val="10"/>
        </w:rPr>
      </w:pPr>
      <w:r w:rsidRPr="00EC0675">
        <w:rPr>
          <w:rStyle w:val="StyleUnderline"/>
          <w:rFonts w:asciiTheme="majorHAnsi" w:hAnsiTheme="majorHAnsi" w:cstheme="majorHAnsi"/>
        </w:rPr>
        <w:t>This article outlines an experiential and problem-based approach to</w:t>
      </w:r>
      <w:r w:rsidRPr="00EC0675">
        <w:rPr>
          <w:rFonts w:asciiTheme="majorHAnsi" w:hAnsiTheme="majorHAnsi" w:cstheme="majorHAnsi"/>
          <w:sz w:val="10"/>
        </w:rPr>
        <w:t xml:space="preserve"> developing a </w:t>
      </w:r>
      <w:r w:rsidRPr="00EC0675">
        <w:rPr>
          <w:rStyle w:val="StyleUnderline"/>
          <w:rFonts w:asciiTheme="majorHAnsi" w:hAnsiTheme="majorHAnsi" w:cstheme="majorHAnsi"/>
        </w:rPr>
        <w:t>political science research</w:t>
      </w:r>
      <w:r w:rsidRPr="00EC0675">
        <w:rPr>
          <w:rFonts w:asciiTheme="majorHAnsi" w:hAnsiTheme="majorHAnsi" w:cstheme="majorHAnsi"/>
          <w:sz w:val="10"/>
        </w:rPr>
        <w:t xml:space="preserve"> program </w:t>
      </w:r>
      <w:r w:rsidRPr="00EC0675">
        <w:rPr>
          <w:rStyle w:val="StyleUnderline"/>
          <w:rFonts w:asciiTheme="majorHAnsi" w:hAnsiTheme="majorHAnsi" w:cstheme="majorHAnsi"/>
        </w:rPr>
        <w:t>using scenario analysis</w:t>
      </w:r>
      <w:r w:rsidRPr="00EC0675">
        <w:rPr>
          <w:rFonts w:asciiTheme="majorHAnsi" w:hAnsiTheme="majorHAnsi" w:cstheme="majorHAnsi"/>
          <w:sz w:val="10"/>
        </w:rPr>
        <w:t>.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manner in which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w:t>
      </w:r>
    </w:p>
    <w:p w14:paraId="7F8D8F0D" w14:textId="77777777" w:rsidR="00D27D72" w:rsidRPr="00EC0675" w:rsidRDefault="00D27D72" w:rsidP="00D27D72">
      <w:pPr>
        <w:rPr>
          <w:rFonts w:asciiTheme="majorHAnsi" w:hAnsiTheme="majorHAnsi" w:cstheme="majorHAnsi"/>
          <w:sz w:val="10"/>
        </w:rPr>
      </w:pPr>
      <w:r w:rsidRPr="00EC0675">
        <w:rPr>
          <w:rFonts w:asciiTheme="majorHAnsi" w:hAnsiTheme="majorHAnsi" w:cstheme="majorHAnsi"/>
          <w:sz w:val="10"/>
        </w:rPr>
        <w:t>What Are Scenarios and Why Use Them in Political Science?</w:t>
      </w:r>
    </w:p>
    <w:p w14:paraId="74B5D00B" w14:textId="77777777" w:rsidR="00D27D72" w:rsidRPr="00EC0675" w:rsidRDefault="00D27D72" w:rsidP="00D27D72">
      <w:pPr>
        <w:rPr>
          <w:rFonts w:asciiTheme="majorHAnsi" w:hAnsiTheme="majorHAnsi" w:cstheme="majorHAnsi"/>
          <w:sz w:val="10"/>
        </w:rPr>
      </w:pPr>
      <w:r w:rsidRPr="00575B8E">
        <w:rPr>
          <w:rStyle w:val="Emphasis"/>
          <w:highlight w:val="cyan"/>
        </w:rPr>
        <w:t>Scenario analysis</w:t>
      </w:r>
      <w:r w:rsidRPr="00EC0675">
        <w:rPr>
          <w:rFonts w:asciiTheme="majorHAnsi" w:hAnsiTheme="majorHAnsi" w:cstheme="majorHAnsi"/>
          <w:sz w:val="10"/>
        </w:rPr>
        <w:t xml:space="preserve"> is perceived most commonly as a technique for examining the robustness of strategy. It </w:t>
      </w:r>
      <w:r w:rsidRPr="00575B8E">
        <w:rPr>
          <w:rStyle w:val="Emphasis"/>
          <w:highlight w:val="cyan"/>
        </w:rPr>
        <w:t>can immerse decision makers in future states that go beyond conventional extrapolations</w:t>
      </w:r>
      <w:r w:rsidRPr="00EC0675">
        <w:rPr>
          <w:rStyle w:val="StyleUnderline"/>
          <w:rFonts w:asciiTheme="majorHAnsi" w:hAnsiTheme="majorHAnsi" w:cstheme="majorHAnsi"/>
        </w:rPr>
        <w:t xml:space="preserve"> of current trends</w:t>
      </w:r>
      <w:r w:rsidRPr="00EC0675">
        <w:rPr>
          <w:rFonts w:asciiTheme="majorHAnsi" w:hAnsiTheme="majorHAnsi" w:cstheme="majorHAnsi"/>
          <w:sz w:val="10"/>
        </w:rPr>
        <w:t xml:space="preserve">, </w:t>
      </w:r>
      <w:r w:rsidRPr="00EC0675">
        <w:rPr>
          <w:rStyle w:val="StyleUnderline"/>
          <w:rFonts w:asciiTheme="majorHAnsi" w:hAnsiTheme="majorHAnsi" w:cstheme="majorHAnsi"/>
        </w:rPr>
        <w:t>preparing them to take advantage of unexpected opportunities and to protect themselves from adverse exogenous shocks</w:t>
      </w:r>
      <w:r w:rsidRPr="00EC0675">
        <w:rPr>
          <w:rFonts w:asciiTheme="majorHAnsi" w:hAnsiTheme="majorHAnsi" w:cstheme="majorHAnsi"/>
          <w:sz w:val="10"/>
        </w:rPr>
        <w:t xml:space="preserve">. The global petroleum company Shell, a pioneer of the technique, characterizes scenario analysis as the art of considering “what if” questions about possible future worlds. </w:t>
      </w:r>
      <w:r w:rsidRPr="00575B8E">
        <w:rPr>
          <w:rStyle w:val="Emphasis"/>
          <w:highlight w:val="cyan"/>
        </w:rPr>
        <w:t>Scenario analysis is thus typically seen as serving</w:t>
      </w:r>
      <w:r w:rsidRPr="00EC0675">
        <w:rPr>
          <w:rStyle w:val="Emphasis"/>
          <w:rFonts w:asciiTheme="majorHAnsi" w:hAnsiTheme="majorHAnsi" w:cstheme="majorHAnsi"/>
        </w:rPr>
        <w:t xml:space="preserve"> the purposes of </w:t>
      </w:r>
      <w:r w:rsidRPr="00575B8E">
        <w:rPr>
          <w:rStyle w:val="Emphasis"/>
          <w:highlight w:val="cyan"/>
        </w:rPr>
        <w:t>corporate planning</w:t>
      </w:r>
      <w:r w:rsidRPr="00EC0675">
        <w:rPr>
          <w:rStyle w:val="Emphasis"/>
          <w:rFonts w:asciiTheme="majorHAnsi" w:hAnsiTheme="majorHAnsi" w:cstheme="majorHAnsi"/>
          <w:highlight w:val="yellow"/>
        </w:rPr>
        <w:t xml:space="preserve"> </w:t>
      </w:r>
      <w:r w:rsidRPr="00575B8E">
        <w:t>or as a policy tool to be used in combination with simulations of decision making. Yet</w:t>
      </w:r>
      <w:r w:rsidRPr="00EC0675">
        <w:rPr>
          <w:rStyle w:val="Emphasis"/>
          <w:rFonts w:asciiTheme="majorHAnsi" w:hAnsiTheme="majorHAnsi" w:cstheme="majorHAnsi"/>
        </w:rPr>
        <w:t xml:space="preserve"> scenario analysis</w:t>
      </w:r>
      <w:r w:rsidRPr="00575B8E">
        <w:t xml:space="preserve"> is</w:t>
      </w:r>
      <w:r w:rsidRPr="00EC0675">
        <w:rPr>
          <w:rStyle w:val="Emphasis"/>
          <w:rFonts w:asciiTheme="majorHAnsi" w:hAnsiTheme="majorHAnsi" w:cstheme="majorHAnsi"/>
          <w:highlight w:val="yellow"/>
        </w:rPr>
        <w:t xml:space="preserve"> </w:t>
      </w:r>
      <w:r w:rsidRPr="00575B8E">
        <w:rPr>
          <w:rStyle w:val="Emphasis"/>
          <w:highlight w:val="cyan"/>
        </w:rPr>
        <w:t>not inherently limited to these uses</w:t>
      </w:r>
      <w:r w:rsidRPr="00EC0675">
        <w:rPr>
          <w:rFonts w:asciiTheme="majorHAnsi" w:hAnsiTheme="majorHAnsi" w:cstheme="majorHAnsi"/>
          <w:sz w:val="10"/>
        </w:rPr>
        <w:t xml:space="preserve">. </w:t>
      </w:r>
      <w:r w:rsidRPr="00EC0675">
        <w:rPr>
          <w:rStyle w:val="StyleUnderline"/>
          <w:rFonts w:asciiTheme="majorHAnsi" w:hAnsiTheme="majorHAnsi" w:cstheme="majorHAnsi"/>
        </w:rPr>
        <w:t>This section</w:t>
      </w:r>
      <w:r w:rsidRPr="00EC0675">
        <w:rPr>
          <w:rFonts w:asciiTheme="majorHAnsi" w:hAnsiTheme="majorHAnsi" w:cstheme="majorHAnsi"/>
          <w:sz w:val="10"/>
        </w:rPr>
        <w:t xml:space="preserve"> provides a brief overview of the practice of scenario analysis and the motivations underpinning its uses. It then </w:t>
      </w:r>
      <w:r w:rsidRPr="00EC0675">
        <w:rPr>
          <w:rStyle w:val="StyleUnderline"/>
          <w:rFonts w:asciiTheme="majorHAnsi" w:hAnsiTheme="majorHAnsi" w:cstheme="majorHAnsi"/>
        </w:rPr>
        <w:t>makes a case for the utility of the technique for political science scholarship</w:t>
      </w:r>
      <w:r w:rsidRPr="00EC0675">
        <w:rPr>
          <w:rFonts w:asciiTheme="majorHAnsi" w:hAnsiTheme="majorHAnsi" w:cstheme="majorHAnsi"/>
          <w:sz w:val="10"/>
        </w:rPr>
        <w:t xml:space="preserve"> and describes how the scenarios deployed at NEFPC were created.</w:t>
      </w:r>
    </w:p>
    <w:p w14:paraId="7DFB2C9B" w14:textId="77777777" w:rsidR="00D27D72" w:rsidRPr="00EC0675" w:rsidRDefault="00D27D72" w:rsidP="00D27D72">
      <w:pPr>
        <w:rPr>
          <w:rFonts w:asciiTheme="majorHAnsi" w:hAnsiTheme="majorHAnsi" w:cstheme="majorHAnsi"/>
          <w:sz w:val="10"/>
        </w:rPr>
      </w:pPr>
      <w:r w:rsidRPr="00EC0675">
        <w:rPr>
          <w:rFonts w:asciiTheme="majorHAnsi" w:hAnsiTheme="majorHAnsi" w:cstheme="majorHAnsi"/>
          <w:sz w:val="10"/>
        </w:rPr>
        <w:t>The Art of Scenario Analysis</w:t>
      </w:r>
    </w:p>
    <w:p w14:paraId="27EB24D4" w14:textId="77777777" w:rsidR="00D27D72" w:rsidRPr="00EC0675" w:rsidRDefault="00D27D72" w:rsidP="00D27D72">
      <w:pPr>
        <w:rPr>
          <w:rFonts w:asciiTheme="majorHAnsi" w:hAnsiTheme="majorHAnsi" w:cstheme="majorHAnsi"/>
          <w:sz w:val="10"/>
        </w:rPr>
      </w:pPr>
      <w:r w:rsidRPr="00EC0675">
        <w:rPr>
          <w:rStyle w:val="StyleUnderline"/>
          <w:rFonts w:asciiTheme="majorHAnsi" w:hAnsiTheme="majorHAnsi" w:cstheme="majorHAnsi"/>
        </w:rPr>
        <w:t xml:space="preserve">We characterize scenario analysis as the art of juxtaposing current trends in unexpected combinations in order to </w:t>
      </w:r>
      <w:r w:rsidRPr="00EC0675">
        <w:rPr>
          <w:rStyle w:val="Emphasis"/>
          <w:rFonts w:asciiTheme="majorHAnsi" w:hAnsiTheme="majorHAnsi" w:cstheme="majorHAnsi"/>
        </w:rPr>
        <w:t>articulate surprising and yet plausible futures</w:t>
      </w:r>
      <w:r w:rsidRPr="00EC0675">
        <w:rPr>
          <w:rFonts w:asciiTheme="majorHAnsi" w:hAnsiTheme="majorHAnsi" w:cstheme="majorHAnsi"/>
          <w:sz w:val="10"/>
        </w:rPr>
        <w:t xml:space="preserve">, often </w:t>
      </w:r>
      <w:r w:rsidRPr="00EC0675">
        <w:rPr>
          <w:rStyle w:val="Emphasis"/>
          <w:rFonts w:asciiTheme="majorHAnsi" w:hAnsiTheme="majorHAnsi" w:cstheme="majorHAnsi"/>
        </w:rPr>
        <w:t>referred to as “alternative worlds</w:t>
      </w:r>
      <w:r w:rsidRPr="00EC0675">
        <w:rPr>
          <w:rStyle w:val="Emphasis"/>
          <w:rFonts w:asciiTheme="majorHAnsi" w:hAnsiTheme="majorHAnsi" w:cstheme="majorHAnsi"/>
          <w:highlight w:val="yellow"/>
        </w:rPr>
        <w:t>.”</w:t>
      </w:r>
      <w:r w:rsidRPr="00EC0675">
        <w:rPr>
          <w:rFonts w:asciiTheme="majorHAnsi" w:hAnsiTheme="majorHAnsi" w:cstheme="majorHAnsi"/>
          <w:sz w:val="10"/>
        </w:rPr>
        <w:t xml:space="preserve"> </w:t>
      </w:r>
      <w:r w:rsidRPr="00575B8E">
        <w:rPr>
          <w:rStyle w:val="Emphasis"/>
          <w:highlight w:val="cyan"/>
        </w:rPr>
        <w:t>Scenarios are</w:t>
      </w:r>
      <w:r w:rsidRPr="00EC0675">
        <w:rPr>
          <w:rFonts w:asciiTheme="majorHAnsi" w:hAnsiTheme="majorHAnsi" w:cstheme="majorHAnsi"/>
          <w:sz w:val="10"/>
        </w:rPr>
        <w:t xml:space="preserve"> thus </w:t>
      </w:r>
      <w:r w:rsidRPr="00575B8E">
        <w:rPr>
          <w:rStyle w:val="Emphasis"/>
          <w:highlight w:val="cyan"/>
        </w:rPr>
        <w:t>explicitly not forecasts or projections based on linear extrapolations</w:t>
      </w:r>
      <w:r w:rsidRPr="00EC0675">
        <w:rPr>
          <w:rStyle w:val="Emphasis"/>
          <w:rFonts w:asciiTheme="majorHAnsi" w:hAnsiTheme="majorHAnsi" w:cstheme="majorHAnsi"/>
        </w:rPr>
        <w:t xml:space="preserve"> of contemporary patterns</w:t>
      </w:r>
      <w:r w:rsidRPr="00EC0675">
        <w:rPr>
          <w:rFonts w:asciiTheme="majorHAnsi" w:hAnsiTheme="majorHAnsi" w:cstheme="majorHAnsi"/>
          <w:sz w:val="10"/>
        </w:rPr>
        <w:t xml:space="preserve">, </w:t>
      </w:r>
      <w:r w:rsidRPr="00EC0675">
        <w:rPr>
          <w:rStyle w:val="StyleUnderline"/>
          <w:rFonts w:asciiTheme="majorHAnsi" w:hAnsiTheme="majorHAnsi" w:cstheme="majorHAnsi"/>
        </w:rPr>
        <w:t xml:space="preserve">and they are </w:t>
      </w:r>
      <w:r w:rsidRPr="00EC0675">
        <w:rPr>
          <w:rStyle w:val="Emphasis"/>
          <w:rFonts w:asciiTheme="majorHAnsi" w:hAnsiTheme="majorHAnsi" w:cstheme="majorHAnsi"/>
        </w:rPr>
        <w:t>not hypothesis-based expert predictions</w:t>
      </w:r>
      <w:r w:rsidRPr="00EC0675">
        <w:rPr>
          <w:rFonts w:asciiTheme="majorHAnsi" w:hAnsiTheme="majorHAnsi" w:cstheme="majorHAnsi"/>
          <w:sz w:val="10"/>
        </w:rPr>
        <w:t xml:space="preserve">. </w:t>
      </w:r>
      <w:r w:rsidRPr="00EC0675">
        <w:rPr>
          <w:rStyle w:val="Emphasis"/>
          <w:rFonts w:asciiTheme="majorHAnsi" w:hAnsiTheme="majorHAnsi" w:cstheme="majorHAnsi"/>
        </w:rPr>
        <w:t>Nor should they be equated with simulations</w:t>
      </w:r>
      <w:r w:rsidRPr="00EC0675">
        <w:rPr>
          <w:rStyle w:val="StyleUnderline"/>
          <w:rFonts w:asciiTheme="majorHAnsi" w:hAnsiTheme="majorHAnsi" w:cstheme="majorHAnsi"/>
        </w:rPr>
        <w:t>, which are</w:t>
      </w:r>
      <w:r w:rsidRPr="00EC0675">
        <w:rPr>
          <w:rFonts w:asciiTheme="majorHAnsi" w:hAnsiTheme="majorHAnsi" w:cstheme="majorHAnsi"/>
          <w:sz w:val="10"/>
        </w:rPr>
        <w:t xml:space="preserve"> best characterized as </w:t>
      </w:r>
      <w:r w:rsidRPr="00EC0675">
        <w:rPr>
          <w:rStyle w:val="StyleUnderline"/>
          <w:rFonts w:asciiTheme="majorHAnsi" w:hAnsiTheme="majorHAnsi" w:cstheme="majorHAnsi"/>
        </w:rPr>
        <w:t xml:space="preserve">functional representations of </w:t>
      </w:r>
      <w:r w:rsidRPr="00EC0675">
        <w:rPr>
          <w:rStyle w:val="Emphasis"/>
          <w:rFonts w:asciiTheme="majorHAnsi" w:hAnsiTheme="majorHAnsi" w:cstheme="majorHAnsi"/>
        </w:rPr>
        <w:t>real institutions</w:t>
      </w:r>
      <w:r w:rsidRPr="00EC0675">
        <w:rPr>
          <w:rStyle w:val="StyleUnderline"/>
          <w:rFonts w:asciiTheme="majorHAnsi" w:hAnsiTheme="majorHAnsi" w:cstheme="majorHAnsi"/>
        </w:rPr>
        <w:t xml:space="preserve"> or decision-making processes</w:t>
      </w:r>
      <w:r w:rsidRPr="00EC0675">
        <w:rPr>
          <w:rFonts w:asciiTheme="majorHAnsi" w:hAnsiTheme="majorHAnsi" w:cstheme="majorHAnsi"/>
          <w:sz w:val="10"/>
        </w:rPr>
        <w:t xml:space="preserve"> (Asal 2005). </w:t>
      </w:r>
      <w:r w:rsidRPr="00EC0675">
        <w:rPr>
          <w:rStyle w:val="Emphasis"/>
          <w:rFonts w:asciiTheme="majorHAnsi" w:hAnsiTheme="majorHAnsi" w:cstheme="majorHAnsi"/>
        </w:rPr>
        <w:t>Instead</w:t>
      </w:r>
      <w:r w:rsidRPr="00EC0675">
        <w:rPr>
          <w:rStyle w:val="Emphasis"/>
          <w:rFonts w:asciiTheme="majorHAnsi" w:hAnsiTheme="majorHAnsi" w:cstheme="majorHAnsi"/>
          <w:highlight w:val="yellow"/>
        </w:rPr>
        <w:t xml:space="preserve">, </w:t>
      </w:r>
      <w:r w:rsidRPr="00575B8E">
        <w:rPr>
          <w:rStyle w:val="Emphasis"/>
          <w:rFonts w:asciiTheme="majorHAnsi" w:hAnsiTheme="majorHAnsi" w:cstheme="majorHAnsi"/>
          <w:highlight w:val="cyan"/>
        </w:rPr>
        <w:t xml:space="preserve">they are depictions of possible future states </w:t>
      </w:r>
      <w:r w:rsidRPr="00EC0675">
        <w:rPr>
          <w:rStyle w:val="Emphasis"/>
          <w:rFonts w:asciiTheme="majorHAnsi" w:hAnsiTheme="majorHAnsi" w:cstheme="majorHAnsi"/>
        </w:rPr>
        <w:t>of the world</w:t>
      </w:r>
      <w:r w:rsidRPr="00EC0675">
        <w:rPr>
          <w:rFonts w:asciiTheme="majorHAnsi" w:hAnsiTheme="majorHAnsi" w:cstheme="majorHAnsi"/>
          <w:sz w:val="10"/>
        </w:rPr>
        <w:t xml:space="preserve">, </w:t>
      </w:r>
      <w:r w:rsidRPr="00575B8E">
        <w:t xml:space="preserve">offered </w:t>
      </w:r>
      <w:r w:rsidRPr="00575B8E">
        <w:rPr>
          <w:highlight w:val="yellow"/>
        </w:rPr>
        <w:t>t</w:t>
      </w:r>
      <w:r w:rsidRPr="00575B8E">
        <w:t xml:space="preserve">ogether </w:t>
      </w:r>
      <w:r w:rsidRPr="00575B8E">
        <w:rPr>
          <w:rStyle w:val="Emphasis"/>
          <w:rFonts w:asciiTheme="majorHAnsi" w:hAnsiTheme="majorHAnsi" w:cstheme="majorHAnsi"/>
          <w:highlight w:val="cyan"/>
        </w:rPr>
        <w:t>with</w:t>
      </w:r>
      <w:r w:rsidRPr="00EC0675">
        <w:rPr>
          <w:rStyle w:val="Emphasis"/>
          <w:rFonts w:asciiTheme="majorHAnsi" w:hAnsiTheme="majorHAnsi" w:cstheme="majorHAnsi"/>
        </w:rPr>
        <w:t xml:space="preserve"> a narrative of the </w:t>
      </w:r>
      <w:r w:rsidRPr="00575B8E">
        <w:rPr>
          <w:rStyle w:val="Emphasis"/>
          <w:rFonts w:asciiTheme="majorHAnsi" w:hAnsiTheme="majorHAnsi" w:cstheme="majorHAnsi"/>
          <w:highlight w:val="cyan"/>
        </w:rPr>
        <w:t>driving causal forces</w:t>
      </w:r>
      <w:r w:rsidRPr="00EC0675">
        <w:rPr>
          <w:rFonts w:asciiTheme="majorHAnsi" w:hAnsiTheme="majorHAnsi" w:cstheme="majorHAnsi"/>
          <w:sz w:val="10"/>
        </w:rPr>
        <w:t xml:space="preserve"> and potential exogenous shocks </w:t>
      </w:r>
      <w:r w:rsidRPr="00575B8E">
        <w:rPr>
          <w:rStyle w:val="Emphasis"/>
          <w:rFonts w:asciiTheme="majorHAnsi" w:hAnsiTheme="majorHAnsi" w:cstheme="majorHAnsi"/>
          <w:highlight w:val="cyan"/>
        </w:rPr>
        <w:t xml:space="preserve">that could lead to those </w:t>
      </w:r>
      <w:r w:rsidRPr="00EC0675">
        <w:rPr>
          <w:rStyle w:val="Emphasis"/>
          <w:rFonts w:asciiTheme="majorHAnsi" w:hAnsiTheme="majorHAnsi" w:cstheme="majorHAnsi"/>
        </w:rPr>
        <w:t>futures</w:t>
      </w:r>
      <w:r w:rsidRPr="00EC0675">
        <w:rPr>
          <w:rFonts w:asciiTheme="majorHAnsi" w:hAnsiTheme="majorHAnsi" w:cstheme="majorHAnsi"/>
          <w:sz w:val="10"/>
        </w:rPr>
        <w:t>.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w:t>
      </w:r>
    </w:p>
    <w:p w14:paraId="02F0AFDD" w14:textId="77777777" w:rsidR="00D27D72" w:rsidRPr="00EC0675" w:rsidRDefault="00D27D72" w:rsidP="00D27D72">
      <w:pPr>
        <w:rPr>
          <w:rFonts w:asciiTheme="majorHAnsi" w:hAnsiTheme="majorHAnsi" w:cstheme="majorHAnsi"/>
          <w:sz w:val="10"/>
        </w:rPr>
      </w:pPr>
      <w:r w:rsidRPr="00EC0675">
        <w:rPr>
          <w:rFonts w:asciiTheme="majorHAnsi" w:hAnsiTheme="majorHAnsi" w:cstheme="majorHAnsi"/>
          <w:sz w:val="10"/>
        </w:rPr>
        <w:t>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w:t>
      </w:r>
    </w:p>
    <w:p w14:paraId="66975267" w14:textId="77777777" w:rsidR="00D27D72" w:rsidRPr="00EC0675" w:rsidRDefault="00D27D72" w:rsidP="00D27D72">
      <w:pPr>
        <w:rPr>
          <w:rFonts w:asciiTheme="majorHAnsi" w:hAnsiTheme="majorHAnsi" w:cstheme="majorHAnsi"/>
          <w:sz w:val="10"/>
        </w:rPr>
      </w:pPr>
      <w:r w:rsidRPr="00EC0675">
        <w:rPr>
          <w:rFonts w:asciiTheme="majorHAnsi" w:hAnsiTheme="majorHAnsi" w:cstheme="majorHAnsi"/>
          <w:sz w:val="10"/>
        </w:rPr>
        <w:t>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w:t>
      </w:r>
    </w:p>
    <w:p w14:paraId="56411E33" w14:textId="77777777" w:rsidR="00D27D72" w:rsidRPr="00575B8E" w:rsidRDefault="00D27D72" w:rsidP="00D27D72">
      <w:pPr>
        <w:rPr>
          <w:rStyle w:val="Emphasis"/>
        </w:rPr>
      </w:pPr>
      <w:r w:rsidRPr="00EC0675">
        <w:rPr>
          <w:rStyle w:val="StyleUnderline"/>
          <w:rFonts w:asciiTheme="majorHAnsi" w:hAnsiTheme="majorHAnsi" w:cstheme="majorHAnsi"/>
        </w:rPr>
        <w:t>Several features make scenario analysis particularly useful for policymaking</w:t>
      </w:r>
      <w:r w:rsidRPr="00EC0675">
        <w:rPr>
          <w:rFonts w:asciiTheme="majorHAnsi" w:hAnsiTheme="majorHAnsi" w:cstheme="majorHAnsi"/>
          <w:sz w:val="10"/>
        </w:rPr>
        <w:t xml:space="preserve">.5 </w:t>
      </w:r>
      <w:r w:rsidRPr="00EC0675">
        <w:rPr>
          <w:rStyle w:val="StyleUnderline"/>
          <w:rFonts w:asciiTheme="majorHAnsi" w:hAnsiTheme="majorHAnsi" w:cstheme="majorHAnsi"/>
        </w:rPr>
        <w:t>Long-term global trends across a number of different realms</w:t>
      </w:r>
      <w:r w:rsidRPr="00EC0675">
        <w:rPr>
          <w:rFonts w:asciiTheme="majorHAnsi" w:hAnsiTheme="majorHAnsi" w:cstheme="majorHAnsi"/>
          <w:sz w:val="10"/>
        </w:rPr>
        <w:t>—social, technological, environmental, economic, and political—</w:t>
      </w:r>
      <w:r w:rsidRPr="00EC0675">
        <w:rPr>
          <w:rStyle w:val="StyleUnderline"/>
          <w:rFonts w:asciiTheme="majorHAnsi" w:hAnsiTheme="majorHAnsi" w:cstheme="majorHAnsi"/>
        </w:rPr>
        <w:t>combine in often-unexpected ways to produce unforeseen challenges</w:t>
      </w:r>
      <w:r w:rsidRPr="00EC0675">
        <w:rPr>
          <w:rFonts w:asciiTheme="majorHAnsi" w:hAnsiTheme="majorHAnsi" w:cstheme="majorHAnsi"/>
          <w:sz w:val="10"/>
        </w:rPr>
        <w:t xml:space="preserve">. </w:t>
      </w:r>
      <w:r w:rsidRPr="00EC0675">
        <w:rPr>
          <w:rStyle w:val="StyleUnderline"/>
          <w:rFonts w:asciiTheme="majorHAnsi" w:hAnsiTheme="majorHAnsi" w:cstheme="majorHAnsi"/>
        </w:rPr>
        <w:t xml:space="preserve">Yet </w:t>
      </w:r>
      <w:r w:rsidRPr="00575B8E">
        <w:rPr>
          <w:rStyle w:val="Emphasis"/>
          <w:highlight w:val="cyan"/>
        </w:rPr>
        <w:t>the ability of decision makers to imagine</w:t>
      </w:r>
      <w:r w:rsidRPr="00575B8E">
        <w:rPr>
          <w:rStyle w:val="StyleUnderline"/>
          <w:rFonts w:asciiTheme="majorHAnsi" w:hAnsiTheme="majorHAnsi" w:cstheme="majorHAnsi"/>
        </w:rPr>
        <w:t xml:space="preserve">, let alone prepare for, </w:t>
      </w:r>
      <w:r w:rsidRPr="00575B8E">
        <w:rPr>
          <w:rStyle w:val="Emphasis"/>
          <w:highlight w:val="cyan"/>
        </w:rPr>
        <w:t>discontinuities</w:t>
      </w:r>
      <w:r w:rsidRPr="00EC0675">
        <w:rPr>
          <w:rFonts w:asciiTheme="majorHAnsi" w:hAnsiTheme="majorHAnsi" w:cstheme="majorHAnsi"/>
          <w:sz w:val="10"/>
        </w:rPr>
        <w:t xml:space="preserve"> in the policy realm </w:t>
      </w:r>
      <w:r w:rsidRPr="00575B8E">
        <w:rPr>
          <w:rStyle w:val="Emphasis"/>
          <w:highlight w:val="cyan"/>
        </w:rPr>
        <w:t>is constrained by</w:t>
      </w:r>
      <w:r w:rsidRPr="00EC0675">
        <w:rPr>
          <w:rStyle w:val="StyleUnderline"/>
          <w:rFonts w:asciiTheme="majorHAnsi" w:hAnsiTheme="majorHAnsi" w:cstheme="majorHAnsi"/>
        </w:rPr>
        <w:t xml:space="preserve"> their </w:t>
      </w:r>
      <w:r w:rsidRPr="00575B8E">
        <w:rPr>
          <w:rStyle w:val="Emphasis"/>
          <w:highlight w:val="cyan"/>
        </w:rPr>
        <w:t>existing mental models and maps</w:t>
      </w:r>
      <w:r w:rsidRPr="00EC0675">
        <w:rPr>
          <w:rFonts w:asciiTheme="majorHAnsi" w:hAnsiTheme="majorHAnsi" w:cstheme="majorHAnsi"/>
          <w:sz w:val="10"/>
        </w:rPr>
        <w:t xml:space="preserve">. </w:t>
      </w:r>
      <w:r w:rsidRPr="00EC0675">
        <w:rPr>
          <w:rStyle w:val="StyleUnderline"/>
          <w:rFonts w:asciiTheme="majorHAnsi" w:hAnsiTheme="majorHAnsi" w:cstheme="majorHAnsi"/>
        </w:rPr>
        <w:t xml:space="preserve">This limitation is exacerbated by </w:t>
      </w:r>
      <w:r w:rsidRPr="00EC0675">
        <w:rPr>
          <w:rStyle w:val="Emphasis"/>
          <w:rFonts w:asciiTheme="majorHAnsi" w:hAnsiTheme="majorHAnsi" w:cstheme="majorHAnsi"/>
        </w:rPr>
        <w:t>well-known cognitive bias tendencies such as groupthink and confirmation bias</w:t>
      </w:r>
      <w:r w:rsidRPr="00EC0675">
        <w:rPr>
          <w:rFonts w:asciiTheme="majorHAnsi" w:hAnsiTheme="majorHAnsi" w:cstheme="majorHAnsi"/>
          <w:sz w:val="10"/>
        </w:rPr>
        <w:t xml:space="preserve"> (Jervis 1976; Janis 1982; Tetlock 2005). </w:t>
      </w:r>
      <w:r w:rsidRPr="00EC0675">
        <w:rPr>
          <w:rStyle w:val="StyleUnderline"/>
          <w:rFonts w:asciiTheme="majorHAnsi" w:hAnsiTheme="majorHAnsi" w:cstheme="majorHAnsi"/>
        </w:rPr>
        <w:t xml:space="preserve">The power of </w:t>
      </w:r>
      <w:r w:rsidRPr="00575B8E">
        <w:rPr>
          <w:rStyle w:val="Emphasis"/>
          <w:highlight w:val="cyan"/>
        </w:rPr>
        <w:t>scenarios</w:t>
      </w:r>
      <w:r w:rsidRPr="00EC0675">
        <w:rPr>
          <w:rStyle w:val="StyleUnderline"/>
          <w:rFonts w:asciiTheme="majorHAnsi" w:hAnsiTheme="majorHAnsi" w:cstheme="majorHAnsi"/>
        </w:rPr>
        <w:t xml:space="preserve"> lies in their ability to </w:t>
      </w:r>
      <w:r w:rsidRPr="00575B8E">
        <w:rPr>
          <w:rStyle w:val="Emphasis"/>
          <w:highlight w:val="cyan"/>
        </w:rPr>
        <w:t>help individuals break out of conventional modes of thinking</w:t>
      </w:r>
      <w:r w:rsidRPr="00EC0675">
        <w:rPr>
          <w:rStyle w:val="StyleUnderline"/>
          <w:rFonts w:asciiTheme="majorHAnsi" w:hAnsiTheme="majorHAnsi" w:cstheme="majorHAnsi"/>
        </w:rPr>
        <w:t xml:space="preserve"> and analysis by introducing unusual combinations of trends and deliberate discontinuities in narratives about the future</w:t>
      </w:r>
      <w:r w:rsidRPr="00575B8E">
        <w:rPr>
          <w:rStyle w:val="Emphasis"/>
          <w:highlight w:val="cyan"/>
        </w:rPr>
        <w:t>. Imagining</w:t>
      </w:r>
      <w:r w:rsidRPr="00575B8E">
        <w:rPr>
          <w:rStyle w:val="Emphasis"/>
          <w:rFonts w:asciiTheme="majorHAnsi" w:hAnsiTheme="majorHAnsi" w:cstheme="majorHAnsi"/>
          <w:highlight w:val="cyan"/>
        </w:rPr>
        <w:t xml:space="preserve"> </w:t>
      </w:r>
      <w:r w:rsidRPr="00EC0675">
        <w:rPr>
          <w:rStyle w:val="Emphasis"/>
          <w:rFonts w:asciiTheme="majorHAnsi" w:hAnsiTheme="majorHAnsi" w:cstheme="majorHAnsi"/>
        </w:rPr>
        <w:t xml:space="preserve">alternative </w:t>
      </w:r>
      <w:r w:rsidRPr="00575B8E">
        <w:rPr>
          <w:rStyle w:val="Emphasis"/>
          <w:highlight w:val="cyan"/>
        </w:rPr>
        <w:t>future worlds through a structured analytical process enables policymakers to envision and thereby adapt to</w:t>
      </w:r>
      <w:r w:rsidRPr="00EC0675">
        <w:rPr>
          <w:rStyle w:val="Emphasis"/>
          <w:rFonts w:asciiTheme="majorHAnsi" w:hAnsiTheme="majorHAnsi" w:cstheme="majorHAnsi"/>
          <w:highlight w:val="yellow"/>
        </w:rPr>
        <w:t xml:space="preserve"> </w:t>
      </w:r>
      <w:r w:rsidRPr="00575B8E">
        <w:rPr>
          <w:rStyle w:val="Emphasis"/>
          <w:highlight w:val="cyan"/>
        </w:rPr>
        <w:t>something</w:t>
      </w:r>
      <w:r w:rsidRPr="00EC0675">
        <w:rPr>
          <w:rStyle w:val="Emphasis"/>
          <w:rFonts w:asciiTheme="majorHAnsi" w:hAnsiTheme="majorHAnsi" w:cstheme="majorHAnsi"/>
          <w:highlight w:val="yellow"/>
        </w:rPr>
        <w:t xml:space="preserve"> </w:t>
      </w:r>
      <w:r w:rsidRPr="00EC0675">
        <w:rPr>
          <w:rStyle w:val="Emphasis"/>
          <w:rFonts w:asciiTheme="majorHAnsi" w:hAnsiTheme="majorHAnsi" w:cstheme="majorHAnsi"/>
        </w:rPr>
        <w:t xml:space="preserve">altogether </w:t>
      </w:r>
      <w:r w:rsidRPr="00575B8E">
        <w:rPr>
          <w:rStyle w:val="Emphasis"/>
          <w:highlight w:val="cyan"/>
        </w:rPr>
        <w:t>different from the</w:t>
      </w:r>
      <w:r w:rsidRPr="00575B8E">
        <w:rPr>
          <w:rStyle w:val="Emphasis"/>
          <w:rFonts w:asciiTheme="majorHAnsi" w:hAnsiTheme="majorHAnsi" w:cstheme="majorHAnsi"/>
          <w:highlight w:val="cyan"/>
        </w:rPr>
        <w:t xml:space="preserve"> </w:t>
      </w:r>
      <w:r w:rsidRPr="00EC0675">
        <w:rPr>
          <w:rStyle w:val="Emphasis"/>
          <w:rFonts w:asciiTheme="majorHAnsi" w:hAnsiTheme="majorHAnsi" w:cstheme="majorHAnsi"/>
        </w:rPr>
        <w:t xml:space="preserve">known </w:t>
      </w:r>
      <w:r w:rsidRPr="00575B8E">
        <w:rPr>
          <w:rStyle w:val="Emphasis"/>
          <w:highlight w:val="cyan"/>
        </w:rPr>
        <w:t>present.</w:t>
      </w:r>
    </w:p>
    <w:p w14:paraId="1B3060C6" w14:textId="77777777" w:rsidR="00D27D72" w:rsidRPr="00EC0675" w:rsidRDefault="00D27D72" w:rsidP="00D27D72">
      <w:pPr>
        <w:rPr>
          <w:rFonts w:asciiTheme="majorHAnsi" w:hAnsiTheme="majorHAnsi" w:cstheme="majorHAnsi"/>
          <w:sz w:val="10"/>
        </w:rPr>
      </w:pPr>
      <w:r w:rsidRPr="00EC0675">
        <w:rPr>
          <w:rFonts w:asciiTheme="majorHAnsi" w:hAnsiTheme="majorHAnsi" w:cstheme="majorHAnsi"/>
          <w:sz w:val="10"/>
        </w:rPr>
        <w:t>Designing Scenarios for Political Science Inquiry</w:t>
      </w:r>
    </w:p>
    <w:p w14:paraId="29FD4208" w14:textId="77777777" w:rsidR="00D27D72" w:rsidRPr="00575B8E" w:rsidRDefault="00D27D72" w:rsidP="00D27D72">
      <w:pPr>
        <w:rPr>
          <w:rFonts w:asciiTheme="majorHAnsi" w:hAnsiTheme="majorHAnsi" w:cstheme="majorHAnsi"/>
          <w:sz w:val="10"/>
        </w:rPr>
      </w:pPr>
      <w:r w:rsidRPr="00EC0675">
        <w:rPr>
          <w:rFonts w:asciiTheme="majorHAnsi" w:hAnsiTheme="majorHAnsi" w:cstheme="majorHAnsi"/>
          <w:sz w:val="10"/>
        </w:rPr>
        <w:t xml:space="preserve">The characteristics of scenario analysis that commend its use to policymakers also make it well suited to helping political scientists generate and develop policy-relevant research programs. </w:t>
      </w:r>
      <w:r w:rsidRPr="00EC0675">
        <w:rPr>
          <w:rStyle w:val="StyleUnderline"/>
          <w:rFonts w:asciiTheme="majorHAnsi" w:hAnsiTheme="majorHAnsi" w:cstheme="majorHAnsi"/>
        </w:rPr>
        <w:t>Scenarios are essentially textured, plausible, and relevant stories that help us imagine how the future</w:t>
      </w:r>
      <w:r w:rsidRPr="00EC0675">
        <w:rPr>
          <w:rFonts w:asciiTheme="majorHAnsi" w:hAnsiTheme="majorHAnsi" w:cstheme="majorHAnsi"/>
          <w:sz w:val="10"/>
        </w:rPr>
        <w:t xml:space="preserve"> political-economic world </w:t>
      </w:r>
      <w:r w:rsidRPr="00EC0675">
        <w:rPr>
          <w:rStyle w:val="StyleUnderline"/>
          <w:rFonts w:asciiTheme="majorHAnsi" w:hAnsiTheme="majorHAnsi" w:cstheme="majorHAnsi"/>
        </w:rPr>
        <w:t>could be different from the past</w:t>
      </w:r>
      <w:r w:rsidRPr="00EC0675">
        <w:rPr>
          <w:rFonts w:asciiTheme="majorHAnsi" w:hAnsiTheme="majorHAnsi" w:cstheme="majorHAnsi"/>
          <w:sz w:val="10"/>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w:t>
      </w:r>
      <w:r w:rsidRPr="00EC0675">
        <w:rPr>
          <w:rStyle w:val="StyleUnderline"/>
          <w:rFonts w:asciiTheme="majorHAnsi" w:hAnsiTheme="majorHAnsi" w:cstheme="majorHAnsi"/>
        </w:rPr>
        <w:t>Very simply</w:t>
      </w:r>
      <w:r w:rsidRPr="00575B8E">
        <w:rPr>
          <w:rStyle w:val="StyleUnderline"/>
          <w:rFonts w:asciiTheme="majorHAnsi" w:hAnsiTheme="majorHAnsi" w:cstheme="majorHAnsi"/>
        </w:rPr>
        <w:t>, scenario analysis can throw into sharp relief often-overlooked yet pressing questions in international affairs that demand focused investigation</w:t>
      </w:r>
      <w:r w:rsidRPr="00575B8E">
        <w:rPr>
          <w:rFonts w:asciiTheme="majorHAnsi" w:hAnsiTheme="majorHAnsi" w:cstheme="majorHAnsi"/>
          <w:sz w:val="10"/>
        </w:rPr>
        <w:t>.</w:t>
      </w:r>
    </w:p>
    <w:p w14:paraId="73DAE5ED" w14:textId="77777777" w:rsidR="00D27D72" w:rsidRPr="00575B8E" w:rsidRDefault="00D27D72" w:rsidP="00D27D72">
      <w:pPr>
        <w:rPr>
          <w:rFonts w:asciiTheme="majorHAnsi" w:hAnsiTheme="majorHAnsi" w:cstheme="majorHAnsi"/>
          <w:sz w:val="10"/>
        </w:rPr>
      </w:pPr>
      <w:r w:rsidRPr="00575B8E">
        <w:rPr>
          <w:rStyle w:val="StyleUnderline"/>
          <w:rFonts w:asciiTheme="majorHAnsi" w:hAnsiTheme="majorHAnsi" w:cstheme="majorHAnsi"/>
        </w:rPr>
        <w:t>Scenarios thus offer</w:t>
      </w:r>
      <w:r w:rsidRPr="00575B8E">
        <w:rPr>
          <w:rFonts w:asciiTheme="majorHAnsi" w:hAnsiTheme="majorHAnsi" w:cstheme="majorHAnsi"/>
          <w:sz w:val="10"/>
        </w:rPr>
        <w:t xml:space="preserve">, in principle, </w:t>
      </w:r>
      <w:r w:rsidRPr="00575B8E">
        <w:rPr>
          <w:rStyle w:val="StyleUnderline"/>
          <w:rFonts w:asciiTheme="majorHAnsi" w:hAnsiTheme="majorHAnsi" w:cstheme="majorHAnsi"/>
        </w:rPr>
        <w:t>an innovative tool for developing a political science research agenda</w:t>
      </w:r>
      <w:r w:rsidRPr="00575B8E">
        <w:rPr>
          <w:rFonts w:asciiTheme="majorHAnsi" w:hAnsiTheme="majorHAnsi" w:cstheme="majorHAnsi"/>
          <w:sz w:val="10"/>
        </w:rPr>
        <w:t xml:space="preserve">. In practice, </w:t>
      </w:r>
      <w:r w:rsidRPr="00575B8E">
        <w:rPr>
          <w:rStyle w:val="StyleUnderline"/>
          <w:rFonts w:asciiTheme="majorHAnsi" w:hAnsiTheme="majorHAnsi" w:cstheme="majorHAnsi"/>
        </w:rPr>
        <w:t>achieving this objective requires careful tailoring of the approach</w:t>
      </w:r>
      <w:r w:rsidRPr="00575B8E">
        <w:rPr>
          <w:rFonts w:asciiTheme="majorHAnsi" w:hAnsiTheme="majorHAnsi" w:cstheme="majorHAnsi"/>
          <w:sz w:val="10"/>
        </w:rPr>
        <w:t>.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w:t>
      </w:r>
    </w:p>
    <w:p w14:paraId="2FB397B4" w14:textId="77777777" w:rsidR="00D27D72" w:rsidRPr="00EC0675" w:rsidRDefault="00D27D72" w:rsidP="00D27D72">
      <w:pPr>
        <w:rPr>
          <w:rFonts w:asciiTheme="majorHAnsi" w:hAnsiTheme="majorHAnsi" w:cstheme="majorHAnsi"/>
          <w:sz w:val="10"/>
        </w:rPr>
      </w:pPr>
      <w:r w:rsidRPr="00575B8E">
        <w:rPr>
          <w:rFonts w:asciiTheme="majorHAnsi" w:hAnsiTheme="majorHAnsi" w:cstheme="majorHAnsi"/>
          <w:sz w:val="10"/>
        </w:rPr>
        <w:t xml:space="preserve">An explicit methodological approach underlies the written scenarios themselves as well as the analytical process around them—that of case-centered, structured, focused comparison, intended especially to shed light on new causal mechanisms (George and Bennett 2005). </w:t>
      </w:r>
      <w:r w:rsidRPr="00575B8E">
        <w:rPr>
          <w:rStyle w:val="StyleUnderline"/>
          <w:rFonts w:asciiTheme="majorHAnsi" w:hAnsiTheme="majorHAnsi" w:cstheme="majorHAnsi"/>
        </w:rPr>
        <w:t>The use of scenarios is similar to counterfactual analysis in that it modifies certain variables in a given situation in order to analyze the resulting effects</w:t>
      </w:r>
      <w:r w:rsidRPr="00575B8E">
        <w:rPr>
          <w:rFonts w:asciiTheme="majorHAnsi" w:hAnsiTheme="majorHAnsi" w:cstheme="majorHAnsi"/>
          <w:sz w:val="10"/>
        </w:rPr>
        <w:t xml:space="preserve"> (Fearon 1991). </w:t>
      </w:r>
      <w:r w:rsidRPr="00575B8E">
        <w:rPr>
          <w:rStyle w:val="StyleUnderline"/>
          <w:rFonts w:asciiTheme="majorHAnsi" w:hAnsiTheme="majorHAnsi" w:cstheme="majorHAnsi"/>
        </w:rPr>
        <w:t>Whereas counterfactuals are traditionally retrospective</w:t>
      </w:r>
      <w:r w:rsidRPr="00575B8E">
        <w:rPr>
          <w:rFonts w:asciiTheme="majorHAnsi" w:hAnsiTheme="majorHAnsi" w:cstheme="majorHAnsi"/>
          <w:sz w:val="10"/>
        </w:rPr>
        <w:t xml:space="preserve"> in nature and explore events that did not actually occur in the context of known history, our </w:t>
      </w:r>
      <w:r w:rsidRPr="00575B8E">
        <w:rPr>
          <w:rStyle w:val="Emphasis"/>
          <w:rFonts w:asciiTheme="majorHAnsi" w:hAnsiTheme="majorHAnsi" w:cstheme="majorHAnsi"/>
        </w:rPr>
        <w:t>scenarios are deliberately forward-looking</w:t>
      </w:r>
      <w:r w:rsidRPr="00575B8E">
        <w:rPr>
          <w:rFonts w:asciiTheme="majorHAnsi" w:hAnsiTheme="majorHAnsi" w:cstheme="majorHAnsi"/>
          <w:sz w:val="10"/>
        </w:rPr>
        <w:t xml:space="preserve"> </w:t>
      </w:r>
      <w:r w:rsidRPr="00575B8E">
        <w:rPr>
          <w:rStyle w:val="StyleUnderline"/>
          <w:rFonts w:asciiTheme="majorHAnsi" w:hAnsiTheme="majorHAnsi" w:cstheme="majorHAnsi"/>
        </w:rPr>
        <w:t>and</w:t>
      </w:r>
      <w:r w:rsidRPr="00575B8E">
        <w:rPr>
          <w:rFonts w:asciiTheme="majorHAnsi" w:hAnsiTheme="majorHAnsi" w:cstheme="majorHAnsi"/>
          <w:sz w:val="10"/>
        </w:rPr>
        <w:t xml:space="preserve"> are</w:t>
      </w:r>
      <w:r w:rsidRPr="00EC0675">
        <w:rPr>
          <w:rFonts w:asciiTheme="majorHAnsi" w:hAnsiTheme="majorHAnsi" w:cstheme="majorHAnsi"/>
          <w:sz w:val="10"/>
        </w:rPr>
        <w:t xml:space="preserve"> </w:t>
      </w:r>
      <w:r w:rsidRPr="00EC0675">
        <w:rPr>
          <w:rStyle w:val="StyleUnderline"/>
          <w:rFonts w:asciiTheme="majorHAnsi" w:hAnsiTheme="majorHAnsi" w:cstheme="majorHAnsi"/>
        </w:rPr>
        <w:t xml:space="preserve">designed to </w:t>
      </w:r>
      <w:r w:rsidRPr="00EC0675">
        <w:rPr>
          <w:rStyle w:val="Emphasis"/>
          <w:rFonts w:asciiTheme="majorHAnsi" w:hAnsiTheme="majorHAnsi" w:cstheme="majorHAnsi"/>
        </w:rPr>
        <w:t>explore potential futures</w:t>
      </w:r>
      <w:r w:rsidRPr="00EC0675">
        <w:rPr>
          <w:rFonts w:asciiTheme="majorHAnsi" w:hAnsiTheme="majorHAnsi" w:cstheme="majorHAnsi"/>
          <w:sz w:val="10"/>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EC0675">
        <w:rPr>
          <w:rStyle w:val="StyleUnderline"/>
          <w:rFonts w:asciiTheme="majorHAnsi" w:hAnsiTheme="majorHAnsi" w:cstheme="majorHAnsi"/>
        </w:rPr>
        <w:t>We see scenarios as a complementary resource for exploring these dynamics in international affairs, rather than as a replacement</w:t>
      </w:r>
      <w:r w:rsidRPr="00EC0675">
        <w:rPr>
          <w:rFonts w:asciiTheme="majorHAnsi" w:hAnsiTheme="majorHAnsi" w:cstheme="majorHAnsi"/>
          <w:sz w:val="10"/>
        </w:rPr>
        <w:t xml:space="preserve"> for counterfactual analysis, historical case studies, or other methodological tools.</w:t>
      </w:r>
    </w:p>
    <w:p w14:paraId="17CFAFBB" w14:textId="77777777" w:rsidR="00D27D72" w:rsidRPr="00EC0675" w:rsidRDefault="00D27D72" w:rsidP="00D27D72">
      <w:pPr>
        <w:rPr>
          <w:rFonts w:asciiTheme="majorHAnsi" w:hAnsiTheme="majorHAnsi" w:cstheme="majorHAnsi"/>
          <w:sz w:val="10"/>
        </w:rPr>
      </w:pPr>
      <w:r w:rsidRPr="00EC0675">
        <w:rPr>
          <w:rFonts w:asciiTheme="majorHAnsi" w:hAnsiTheme="majorHAnsi" w:cstheme="majorHAnsi"/>
          <w:sz w:val="10"/>
        </w:rPr>
        <w:t>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w:t>
      </w:r>
    </w:p>
    <w:p w14:paraId="15955C86" w14:textId="77777777" w:rsidR="00D27D72" w:rsidRPr="00EC0675" w:rsidRDefault="00D27D72" w:rsidP="00D27D72">
      <w:pPr>
        <w:rPr>
          <w:rFonts w:asciiTheme="majorHAnsi" w:hAnsiTheme="majorHAnsi" w:cstheme="majorHAnsi"/>
          <w:sz w:val="10"/>
        </w:rPr>
      </w:pPr>
      <w:r w:rsidRPr="00EC0675">
        <w:rPr>
          <w:rStyle w:val="StyleUnderline"/>
          <w:rFonts w:asciiTheme="majorHAnsi" w:hAnsiTheme="majorHAnsi" w:cstheme="majorHAnsi"/>
        </w:rPr>
        <w:t>The scenario process described here has thus been carefully designed to offer some guidance to policy-oriented</w:t>
      </w:r>
      <w:r w:rsidRPr="00EC0675">
        <w:rPr>
          <w:rFonts w:asciiTheme="majorHAnsi" w:hAnsiTheme="majorHAnsi" w:cstheme="majorHAnsi"/>
          <w:sz w:val="10"/>
        </w:rPr>
        <w:t xml:space="preserve"> graduate </w:t>
      </w:r>
      <w:r w:rsidRPr="00EC0675">
        <w:rPr>
          <w:rStyle w:val="StyleUnderline"/>
          <w:rFonts w:asciiTheme="majorHAnsi" w:hAnsiTheme="majorHAnsi" w:cstheme="majorHAnsi"/>
        </w:rPr>
        <w:t>students who are otherwise left to the relatively unstructured norms by which political science</w:t>
      </w:r>
      <w:r w:rsidRPr="00EC0675">
        <w:rPr>
          <w:rFonts w:asciiTheme="majorHAnsi" w:hAnsiTheme="majorHAnsi" w:cstheme="majorHAnsi"/>
          <w:sz w:val="10"/>
        </w:rPr>
        <w:t xml:space="preserve"> dissertation </w:t>
      </w:r>
      <w:r w:rsidRPr="00EC0675">
        <w:rPr>
          <w:rStyle w:val="StyleUnderline"/>
          <w:rFonts w:asciiTheme="majorHAnsi" w:hAnsiTheme="majorHAnsi" w:cstheme="majorHAnsi"/>
        </w:rPr>
        <w:t>ideas are typically developed</w:t>
      </w:r>
      <w:r w:rsidRPr="00EC0675">
        <w:rPr>
          <w:rFonts w:asciiTheme="majorHAnsi" w:hAnsiTheme="majorHAnsi" w:cstheme="majorHAnsi"/>
          <w:sz w:val="10"/>
        </w:rPr>
        <w:t>.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w:t>
      </w:r>
    </w:p>
    <w:p w14:paraId="1E0B2E04" w14:textId="77777777" w:rsidR="00D27D72" w:rsidRPr="00EC0675" w:rsidRDefault="00D27D72" w:rsidP="00D27D72">
      <w:pPr>
        <w:rPr>
          <w:rFonts w:asciiTheme="majorHAnsi" w:hAnsiTheme="majorHAnsi" w:cstheme="majorHAnsi"/>
        </w:rPr>
      </w:pPr>
      <w:r w:rsidRPr="00EC0675">
        <w:rPr>
          <w:rStyle w:val="StyleUnderline"/>
          <w:rFonts w:asciiTheme="majorHAnsi" w:hAnsiTheme="majorHAnsi" w:cstheme="majorHAnsi"/>
        </w:rPr>
        <w:t xml:space="preserve">The scenario approach to generating research ideas is grounded in the belief that these traditional approaches can be complemented </w:t>
      </w:r>
      <w:r w:rsidRPr="00575B8E">
        <w:rPr>
          <w:rStyle w:val="StyleUnderline"/>
          <w:rFonts w:asciiTheme="majorHAnsi" w:hAnsiTheme="majorHAnsi" w:cstheme="majorHAnsi"/>
        </w:rPr>
        <w:t xml:space="preserve">by identifying questions likely to be of great empirical importance in the real world, even if these </w:t>
      </w:r>
      <w:r w:rsidRPr="00575B8E">
        <w:rPr>
          <w:rStyle w:val="Emphasis"/>
          <w:rFonts w:asciiTheme="majorHAnsi" w:hAnsiTheme="majorHAnsi" w:cstheme="majorHAnsi"/>
        </w:rPr>
        <w:t>do not appear</w:t>
      </w:r>
      <w:r w:rsidRPr="00575B8E">
        <w:rPr>
          <w:rFonts w:asciiTheme="majorHAnsi" w:hAnsiTheme="majorHAnsi" w:cstheme="majorHAnsi"/>
          <w:sz w:val="10"/>
        </w:rPr>
        <w:t xml:space="preserve"> as puzzles </w:t>
      </w:r>
      <w:r w:rsidRPr="00575B8E">
        <w:rPr>
          <w:rStyle w:val="Emphasis"/>
          <w:rFonts w:asciiTheme="majorHAnsi" w:hAnsiTheme="majorHAnsi" w:cstheme="majorHAnsi"/>
        </w:rPr>
        <w:t>in existing research programs</w:t>
      </w:r>
      <w:r w:rsidRPr="00575B8E">
        <w:rPr>
          <w:rStyle w:val="StyleUnderline"/>
          <w:rFonts w:asciiTheme="majorHAnsi" w:hAnsiTheme="majorHAnsi" w:cstheme="majorHAnsi"/>
        </w:rPr>
        <w:t xml:space="preserve"> or as clear extrapolations from past events</w:t>
      </w:r>
      <w:r w:rsidRPr="00575B8E">
        <w:rPr>
          <w:rFonts w:asciiTheme="majorHAnsi" w:hAnsiTheme="majorHAnsi" w:cstheme="majorHAnsi"/>
          <w:sz w:val="10"/>
        </w:rPr>
        <w:t xml:space="preserve">. The </w:t>
      </w:r>
      <w:r w:rsidRPr="00575B8E">
        <w:rPr>
          <w:rStyle w:val="StyleUnderline"/>
          <w:rFonts w:asciiTheme="majorHAnsi" w:hAnsiTheme="majorHAnsi" w:cstheme="majorHAnsi"/>
        </w:rPr>
        <w:t>scenarios</w:t>
      </w:r>
      <w:r w:rsidRPr="00575B8E">
        <w:rPr>
          <w:rFonts w:asciiTheme="majorHAnsi" w:hAnsiTheme="majorHAnsi" w:cstheme="majorHAnsi"/>
          <w:sz w:val="10"/>
        </w:rPr>
        <w:t xml:space="preserve"> analyzed at NEFPC </w:t>
      </w:r>
      <w:r w:rsidRPr="00575B8E">
        <w:rPr>
          <w:rStyle w:val="StyleUnderline"/>
          <w:rFonts w:asciiTheme="majorHAnsi" w:hAnsiTheme="majorHAnsi" w:cstheme="majorHAnsi"/>
        </w:rPr>
        <w:t>envision alternative worlds that could develop in the medium (five to seven year</w:t>
      </w:r>
      <w:r w:rsidRPr="00EC0675">
        <w:rPr>
          <w:rStyle w:val="StyleUnderline"/>
          <w:rFonts w:asciiTheme="majorHAnsi" w:hAnsiTheme="majorHAnsi" w:cstheme="majorHAnsi"/>
        </w:rPr>
        <w:t xml:space="preserve">) term and are designed to </w:t>
      </w:r>
      <w:r w:rsidRPr="00EC0675">
        <w:rPr>
          <w:rStyle w:val="Emphasis"/>
          <w:rFonts w:asciiTheme="majorHAnsi" w:hAnsiTheme="majorHAnsi" w:cstheme="majorHAnsi"/>
        </w:rPr>
        <w:t>tease out issues scholars and policymakers may encounter in the relatively near future</w:t>
      </w:r>
      <w:r w:rsidRPr="00EC0675">
        <w:rPr>
          <w:rFonts w:asciiTheme="majorHAnsi" w:hAnsiTheme="majorHAnsi" w:cstheme="majorHAnsi"/>
          <w:sz w:val="10"/>
        </w:rPr>
        <w:t xml:space="preserve"> </w:t>
      </w:r>
      <w:r w:rsidRPr="00EC0675">
        <w:rPr>
          <w:rStyle w:val="StyleUnderline"/>
          <w:rFonts w:asciiTheme="majorHAnsi" w:hAnsiTheme="majorHAnsi" w:cstheme="majorHAnsi"/>
        </w:rPr>
        <w:t xml:space="preserve">so that they can </w:t>
      </w:r>
      <w:r w:rsidRPr="00EC0675">
        <w:rPr>
          <w:rStyle w:val="Emphasis"/>
          <w:rFonts w:asciiTheme="majorHAnsi" w:hAnsiTheme="majorHAnsi" w:cstheme="majorHAnsi"/>
        </w:rPr>
        <w:t>begin thinking critically about them now</w:t>
      </w:r>
      <w:r w:rsidRPr="00EC0675">
        <w:rPr>
          <w:rFonts w:asciiTheme="majorHAnsi" w:hAnsiTheme="majorHAnsi" w:cstheme="majorHAnsi"/>
          <w:sz w:val="10"/>
        </w:rPr>
        <w:t xml:space="preserve">. </w:t>
      </w:r>
      <w:r w:rsidRPr="00EC0675">
        <w:rPr>
          <w:rStyle w:val="StyleUnderline"/>
          <w:rFonts w:asciiTheme="majorHAnsi" w:hAnsiTheme="majorHAnsi" w:cstheme="majorHAnsi"/>
        </w:rPr>
        <w:t>This timeframe offers a period distant enough from the present as to avoid falling into current events analysis, but not so far into the future as to seem like science fiction</w:t>
      </w:r>
      <w:r w:rsidRPr="00EC0675">
        <w:rPr>
          <w:rFonts w:asciiTheme="majorHAnsi" w:hAnsiTheme="majorHAnsi" w:cstheme="majorHAnsi"/>
          <w:sz w:val="10"/>
        </w:rPr>
        <w:t xml:space="preserve">. In imagining the worlds in which these scenarios might come to pass, </w:t>
      </w:r>
      <w:r w:rsidRPr="00575B8E">
        <w:rPr>
          <w:rStyle w:val="Emphasis"/>
          <w:highlight w:val="cyan"/>
        </w:rPr>
        <w:t xml:space="preserve">participants learn strategies for </w:t>
      </w:r>
      <w:r w:rsidRPr="00EC0675">
        <w:rPr>
          <w:rStyle w:val="Emphasis"/>
          <w:rFonts w:asciiTheme="majorHAnsi" w:hAnsiTheme="majorHAnsi" w:cstheme="majorHAnsi"/>
        </w:rPr>
        <w:t>avoiding failures of creativity</w:t>
      </w:r>
      <w:r w:rsidRPr="00EC0675">
        <w:rPr>
          <w:rStyle w:val="StyleUnderline"/>
          <w:rFonts w:asciiTheme="majorHAnsi" w:hAnsiTheme="majorHAnsi" w:cstheme="majorHAnsi"/>
        </w:rPr>
        <w:t xml:space="preserve"> and for </w:t>
      </w:r>
      <w:r w:rsidRPr="00575B8E">
        <w:rPr>
          <w:rStyle w:val="Emphasis"/>
          <w:highlight w:val="cyan"/>
        </w:rPr>
        <w:t xml:space="preserve">overturning </w:t>
      </w:r>
      <w:r w:rsidRPr="00EC0675">
        <w:rPr>
          <w:rStyle w:val="Emphasis"/>
          <w:rFonts w:asciiTheme="majorHAnsi" w:hAnsiTheme="majorHAnsi" w:cstheme="majorHAnsi"/>
        </w:rPr>
        <w:t xml:space="preserve">the </w:t>
      </w:r>
      <w:r w:rsidRPr="00575B8E">
        <w:rPr>
          <w:rStyle w:val="Emphasis"/>
          <w:highlight w:val="cyan"/>
        </w:rPr>
        <w:t>assumptions that prevent scholars</w:t>
      </w:r>
      <w:r w:rsidRPr="00EC0675">
        <w:rPr>
          <w:rStyle w:val="Emphasis"/>
          <w:rFonts w:asciiTheme="majorHAnsi" w:hAnsiTheme="majorHAnsi" w:cstheme="majorHAnsi"/>
          <w:highlight w:val="yellow"/>
        </w:rPr>
        <w:t xml:space="preserve"> </w:t>
      </w:r>
      <w:r w:rsidRPr="00EC0675">
        <w:rPr>
          <w:rStyle w:val="Emphasis"/>
          <w:rFonts w:asciiTheme="majorHAnsi" w:hAnsiTheme="majorHAnsi" w:cstheme="majorHAnsi"/>
        </w:rPr>
        <w:t xml:space="preserve">and analysts </w:t>
      </w:r>
      <w:r w:rsidRPr="00575B8E">
        <w:rPr>
          <w:rStyle w:val="Emphasis"/>
          <w:highlight w:val="cyan"/>
        </w:rPr>
        <w:t>from</w:t>
      </w:r>
      <w:r w:rsidRPr="00EC0675">
        <w:rPr>
          <w:rStyle w:val="Emphasis"/>
          <w:rFonts w:asciiTheme="majorHAnsi" w:hAnsiTheme="majorHAnsi" w:cstheme="majorHAnsi"/>
          <w:highlight w:val="yellow"/>
        </w:rPr>
        <w:t xml:space="preserve"> </w:t>
      </w:r>
      <w:r w:rsidRPr="00EC0675">
        <w:rPr>
          <w:rStyle w:val="Emphasis"/>
          <w:rFonts w:asciiTheme="majorHAnsi" w:hAnsiTheme="majorHAnsi" w:cstheme="majorHAnsi"/>
        </w:rPr>
        <w:t xml:space="preserve">anticipating and </w:t>
      </w:r>
      <w:r w:rsidRPr="00575B8E">
        <w:rPr>
          <w:rStyle w:val="Emphasis"/>
          <w:highlight w:val="cyan"/>
        </w:rPr>
        <w:t>understanding</w:t>
      </w:r>
      <w:r w:rsidRPr="00EC0675">
        <w:rPr>
          <w:rStyle w:val="StyleUnderline"/>
          <w:rFonts w:asciiTheme="majorHAnsi" w:hAnsiTheme="majorHAnsi" w:cstheme="majorHAnsi"/>
        </w:rPr>
        <w:t xml:space="preserve"> the </w:t>
      </w:r>
      <w:r w:rsidRPr="00575B8E">
        <w:rPr>
          <w:rStyle w:val="Emphasis"/>
          <w:highlight w:val="cyan"/>
        </w:rPr>
        <w:t>pivotal junctures</w:t>
      </w:r>
      <w:r w:rsidRPr="00575B8E">
        <w:rPr>
          <w:rStyle w:val="Emphasis"/>
        </w:rPr>
        <w:t xml:space="preserve"> </w:t>
      </w:r>
      <w:r w:rsidRPr="00EC0675">
        <w:rPr>
          <w:rStyle w:val="StyleUnderline"/>
          <w:rFonts w:asciiTheme="majorHAnsi" w:hAnsiTheme="majorHAnsi" w:cstheme="majorHAnsi"/>
        </w:rPr>
        <w:t>that arise in international affairs</w:t>
      </w:r>
      <w:r w:rsidRPr="00EC0675">
        <w:rPr>
          <w:rFonts w:asciiTheme="majorHAnsi" w:hAnsiTheme="majorHAnsi" w:cstheme="majorHAnsi"/>
          <w:sz w:val="10"/>
        </w:rPr>
        <w:t>.</w:t>
      </w:r>
    </w:p>
    <w:p w14:paraId="4FF2C9B3" w14:textId="77777777" w:rsidR="009A6333" w:rsidRPr="00D27D72" w:rsidRDefault="009A6333" w:rsidP="00D27D72"/>
    <w:sectPr w:rsidR="009A6333" w:rsidRPr="00D27D7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ヒラギノ角ゴ Pro W3">
    <w:altName w:val="MS Mincho"/>
    <w:panose1 w:val="020B0300000000000000"/>
    <w:charset w:val="80"/>
    <w:family w:val="auto"/>
    <w:pitch w:val="variable"/>
    <w:sig w:usb0="E00002FF" w:usb1="7AC7FFFF" w:usb2="00000012" w:usb3="00000000" w:csb0="0002000D" w:csb1="00000000"/>
  </w:font>
  <w:font w:name="Garamond">
    <w:panose1 w:val="02020404030301010803"/>
    <w:charset w:val="00"/>
    <w:family w:val="roman"/>
    <w:pitch w:val="variable"/>
    <w:sig w:usb0="00000287" w:usb1="00000002"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Times">
    <w:panose1 w:val="00000500000000020000"/>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20B0604020202020204"/>
    <w:charset w:val="00"/>
    <w:family w:val="swiss"/>
    <w:notTrueType/>
    <w:pitch w:val="default"/>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AngsanaUPC">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Janson Text LT Std">
    <w:altName w:val="Cambria"/>
    <w:panose1 w:val="020B0604020202020204"/>
    <w:charset w:val="4D"/>
    <w:family w:val="roman"/>
    <w:pitch w:val="default"/>
    <w:sig w:usb0="03000000" w:usb1="00000000" w:usb2="00000000" w:usb3="00000000" w:csb0="00000001" w:csb1="00000000"/>
  </w:font>
  <w:font w:name="Frutiger LT Std 55 Roman">
    <w:altName w:val="Times New Roman"/>
    <w:panose1 w:val="020B0604020202020204"/>
    <w:charset w:val="4D"/>
    <w:family w:val="roman"/>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Granjon LT Std">
    <w:altName w:val="Times New Roman"/>
    <w:panose1 w:val="020B0604020202020204"/>
    <w:charset w:val="00"/>
    <w:family w:val="roman"/>
    <w:pitch w:val="default"/>
    <w:sig w:usb0="03000000"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Perpetua">
    <w:panose1 w:val="02020502060401020303"/>
    <w:charset w:val="4D"/>
    <w:family w:val="roman"/>
    <w:pitch w:val="variable"/>
    <w:sig w:usb0="00000003" w:usb1="00000000" w:usb2="00000000" w:usb3="00000000" w:csb0="00000001" w:csb1="00000000"/>
  </w:font>
  <w:font w:name="Scala">
    <w:altName w:val="Calibri"/>
    <w:panose1 w:val="020B0604020202020204"/>
    <w:charset w:val="00"/>
    <w:family w:val="roman"/>
    <w:pitch w:val="default"/>
    <w:sig w:usb0="00000003" w:usb1="00000000" w:usb2="00000000" w:usb3="00000000" w:csb0="00000001" w:csb1="00000000"/>
  </w:font>
  <w:font w:name="Myriad Pro">
    <w:panose1 w:val="020B0604020202020204"/>
    <w:charset w:val="00"/>
    <w:family w:val="swiss"/>
    <w:pitch w:val="variable"/>
    <w:sig w:usb0="20000287" w:usb1="00000001" w:usb2="00000000" w:usb3="00000000" w:csb0="0000019F"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pitch w:val="default"/>
    <w:sig w:usb0="00000003" w:usb1="00000000" w:usb2="00000000" w:usb3="00000000" w:csb0="00000001" w:csb1="00000000"/>
  </w:font>
  <w:font w:name="BookAntiqua">
    <w:panose1 w:val="020B0604020202020204"/>
    <w:charset w:val="00"/>
    <w:family w:val="auto"/>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Meridien-Italic">
    <w:panose1 w:val="020B0604020202020204"/>
    <w:charset w:val="00"/>
    <w:family w:val="roman"/>
    <w:pitch w:val="default"/>
    <w:sig w:usb0="00000003" w:usb1="00000000" w:usb2="00000000" w:usb3="00000000" w:csb0="00000001" w:csb1="00000000"/>
  </w:font>
  <w:font w:name="Minion Pro">
    <w:altName w:val="Times New Roman"/>
    <w:panose1 w:val="020B0604020202020204"/>
    <w:charset w:val="00"/>
    <w:family w:val="roman"/>
    <w:pitch w:val="variable"/>
    <w:sig w:usb0="60000287" w:usb1="00000001" w:usb2="00000000" w:usb3="00000000" w:csb0="0000019F" w:csb1="00000000"/>
  </w:font>
  <w:font w:name="Sabon LT Std">
    <w:altName w:val="Cambria"/>
    <w:panose1 w:val="020B0604020202020204"/>
    <w:charset w:val="4D"/>
    <w:family w:val="roman"/>
    <w:pitch w:val="default"/>
    <w:sig w:usb0="00000003" w:usb1="00000000" w:usb2="00000000" w:usb3="00000000" w:csb0="00000001" w:csb1="00000000"/>
  </w:font>
  <w:font w:name="Baskerville">
    <w:panose1 w:val="02020502070401020303"/>
    <w:charset w:val="00"/>
    <w:family w:val="roman"/>
    <w:pitch w:val="variable"/>
    <w:sig w:usb0="80000067" w:usb1="02000000"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New Baskerville">
    <w:altName w:val="Cambria"/>
    <w:panose1 w:val="020B0604020202020204"/>
    <w:charset w:val="4D"/>
    <w:family w:val="roman"/>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Helvetica Neue">
    <w:panose1 w:val="02000503000000020004"/>
    <w:charset w:val="00"/>
    <w:family w:val="auto"/>
    <w:pitch w:val="variable"/>
    <w:sig w:usb0="E50002FF" w:usb1="500079DB" w:usb2="00000010" w:usb3="00000000" w:csb0="00000001" w:csb1="00000000"/>
  </w:font>
  <w:font w:name="Adobe Garamond Pro">
    <w:altName w:val="Garamond"/>
    <w:panose1 w:val="020B0604020202020204"/>
    <w:charset w:val="00"/>
    <w:family w:val="roman"/>
    <w:pitch w:val="variable"/>
    <w:sig w:usb0="00000007" w:usb1="00000001" w:usb2="00000000" w:usb3="00000000" w:csb0="00000093" w:csb1="00000000"/>
  </w:font>
  <w:font w:name="Helvetica LT Std">
    <w:altName w:val="Arial"/>
    <w:panose1 w:val="00000000000000000000"/>
    <w:charset w:val="00"/>
    <w:family w:val="roman"/>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24A44"/>
    <w:multiLevelType w:val="hybridMultilevel"/>
    <w:tmpl w:val="5BE00752"/>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5C67B9"/>
    <w:multiLevelType w:val="hybridMultilevel"/>
    <w:tmpl w:val="7686865E"/>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B01762"/>
    <w:multiLevelType w:val="hybridMultilevel"/>
    <w:tmpl w:val="DF4E780C"/>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925488"/>
    <w:multiLevelType w:val="hybridMultilevel"/>
    <w:tmpl w:val="3DE03C46"/>
    <w:lvl w:ilvl="0" w:tplc="7542F9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EE5DF2"/>
    <w:multiLevelType w:val="hybridMultilevel"/>
    <w:tmpl w:val="5DFAA884"/>
    <w:lvl w:ilvl="0" w:tplc="B246DE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1E07CF"/>
    <w:multiLevelType w:val="hybridMultilevel"/>
    <w:tmpl w:val="5BE00752"/>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495D26BE"/>
    <w:multiLevelType w:val="hybridMultilevel"/>
    <w:tmpl w:val="151C4B6E"/>
    <w:lvl w:ilvl="0" w:tplc="0A441D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1C2103"/>
    <w:multiLevelType w:val="hybridMultilevel"/>
    <w:tmpl w:val="044C4C5C"/>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203F6D"/>
    <w:multiLevelType w:val="hybridMultilevel"/>
    <w:tmpl w:val="B4D84E84"/>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560C15"/>
    <w:multiLevelType w:val="hybridMultilevel"/>
    <w:tmpl w:val="CC78D52C"/>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BD3180"/>
    <w:multiLevelType w:val="hybridMultilevel"/>
    <w:tmpl w:val="DD00EEBA"/>
    <w:lvl w:ilvl="0" w:tplc="4216CE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8F6023D"/>
    <w:multiLevelType w:val="hybridMultilevel"/>
    <w:tmpl w:val="5BE00752"/>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8B4E79"/>
    <w:multiLevelType w:val="hybridMultilevel"/>
    <w:tmpl w:val="5BE00752"/>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A474BD"/>
    <w:multiLevelType w:val="hybridMultilevel"/>
    <w:tmpl w:val="EDA093EE"/>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622969"/>
    <w:multiLevelType w:val="hybridMultilevel"/>
    <w:tmpl w:val="68B0A174"/>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275149"/>
    <w:multiLevelType w:val="hybridMultilevel"/>
    <w:tmpl w:val="98AC9C88"/>
    <w:lvl w:ilvl="0" w:tplc="166C8A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702AB8"/>
    <w:multiLevelType w:val="hybridMultilevel"/>
    <w:tmpl w:val="D4B84F8C"/>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82334C"/>
    <w:multiLevelType w:val="hybridMultilevel"/>
    <w:tmpl w:val="30CC502E"/>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DF864C2"/>
    <w:multiLevelType w:val="hybridMultilevel"/>
    <w:tmpl w:val="5BE00752"/>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8"/>
  </w:num>
  <w:num w:numId="3">
    <w:abstractNumId w:val="25"/>
  </w:num>
  <w:num w:numId="4">
    <w:abstractNumId w:val="16"/>
  </w:num>
  <w:num w:numId="5">
    <w:abstractNumId w:val="14"/>
  </w:num>
  <w:num w:numId="6">
    <w:abstractNumId w:val="10"/>
  </w:num>
  <w:num w:numId="7">
    <w:abstractNumId w:val="8"/>
  </w:num>
  <w:num w:numId="8">
    <w:abstractNumId w:val="7"/>
  </w:num>
  <w:num w:numId="9">
    <w:abstractNumId w:val="6"/>
  </w:num>
  <w:num w:numId="10">
    <w:abstractNumId w:val="5"/>
  </w:num>
  <w:num w:numId="11">
    <w:abstractNumId w:val="9"/>
  </w:num>
  <w:num w:numId="12">
    <w:abstractNumId w:val="4"/>
  </w:num>
  <w:num w:numId="13">
    <w:abstractNumId w:val="3"/>
  </w:num>
  <w:num w:numId="14">
    <w:abstractNumId w:val="2"/>
  </w:num>
  <w:num w:numId="15">
    <w:abstractNumId w:val="1"/>
  </w:num>
  <w:num w:numId="16">
    <w:abstractNumId w:val="0"/>
  </w:num>
  <w:num w:numId="17">
    <w:abstractNumId w:val="27"/>
  </w:num>
  <w:num w:numId="18">
    <w:abstractNumId w:val="15"/>
  </w:num>
  <w:num w:numId="19">
    <w:abstractNumId w:val="11"/>
  </w:num>
  <w:num w:numId="20">
    <w:abstractNumId w:val="23"/>
  </w:num>
  <w:num w:numId="21">
    <w:abstractNumId w:val="12"/>
  </w:num>
  <w:num w:numId="22">
    <w:abstractNumId w:val="28"/>
  </w:num>
  <w:num w:numId="23">
    <w:abstractNumId w:val="29"/>
  </w:num>
  <w:num w:numId="24">
    <w:abstractNumId w:val="22"/>
  </w:num>
  <w:num w:numId="25">
    <w:abstractNumId w:val="31"/>
  </w:num>
  <w:num w:numId="26">
    <w:abstractNumId w:val="21"/>
  </w:num>
  <w:num w:numId="27">
    <w:abstractNumId w:val="20"/>
  </w:num>
  <w:num w:numId="28">
    <w:abstractNumId w:val="17"/>
  </w:num>
  <w:num w:numId="29">
    <w:abstractNumId w:val="30"/>
  </w:num>
  <w:num w:numId="30">
    <w:abstractNumId w:val="26"/>
  </w:num>
  <w:num w:numId="31">
    <w:abstractNumId w:val="33"/>
  </w:num>
  <w:num w:numId="32">
    <w:abstractNumId w:val="24"/>
  </w:num>
  <w:num w:numId="33">
    <w:abstractNumId w:val="13"/>
  </w:num>
  <w:num w:numId="34">
    <w:abstractNumId w:val="3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C2AB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6934"/>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591"/>
    <w:rsid w:val="003726C3"/>
    <w:rsid w:val="00375D2E"/>
    <w:rsid w:val="00383071"/>
    <w:rsid w:val="00383B19"/>
    <w:rsid w:val="00384CBC"/>
    <w:rsid w:val="003933F9"/>
    <w:rsid w:val="00395864"/>
    <w:rsid w:val="00396557"/>
    <w:rsid w:val="00397316"/>
    <w:rsid w:val="003A248F"/>
    <w:rsid w:val="003A4D9C"/>
    <w:rsid w:val="003B1668"/>
    <w:rsid w:val="003C5CAF"/>
    <w:rsid w:val="003C5F4C"/>
    <w:rsid w:val="003D5EA8"/>
    <w:rsid w:val="003D7B28"/>
    <w:rsid w:val="003E2CDD"/>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224"/>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18C"/>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7049"/>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7E6"/>
    <w:rsid w:val="00674A78"/>
    <w:rsid w:val="00696A16"/>
    <w:rsid w:val="006A4840"/>
    <w:rsid w:val="006A52A0"/>
    <w:rsid w:val="006A7E1D"/>
    <w:rsid w:val="006C3A56"/>
    <w:rsid w:val="006D13F4"/>
    <w:rsid w:val="006D2490"/>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F15"/>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2B76"/>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333"/>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3610"/>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90A"/>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2AB5"/>
    <w:rsid w:val="00CC7A4E"/>
    <w:rsid w:val="00CD1359"/>
    <w:rsid w:val="00CD4C83"/>
    <w:rsid w:val="00CE3140"/>
    <w:rsid w:val="00D01EDC"/>
    <w:rsid w:val="00D078AA"/>
    <w:rsid w:val="00D10058"/>
    <w:rsid w:val="00D11978"/>
    <w:rsid w:val="00D15E30"/>
    <w:rsid w:val="00D16129"/>
    <w:rsid w:val="00D25DBD"/>
    <w:rsid w:val="00D26929"/>
    <w:rsid w:val="00D27D72"/>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809"/>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65E"/>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44CC25"/>
  <w14:defaultImageDpi w14:val="300"/>
  <w15:docId w15:val="{4DE46220-78C7-A94F-8304-FAAF50386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7D72"/>
    <w:pPr>
      <w:spacing w:after="160" w:line="259" w:lineRule="auto"/>
    </w:pPr>
    <w:rPr>
      <w:rFonts w:ascii="Calibri" w:hAnsi="Calibri" w:cs="Calibri"/>
      <w:sz w:val="22"/>
    </w:rPr>
  </w:style>
  <w:style w:type="paragraph" w:styleId="Heading1">
    <w:name w:val="heading 1"/>
    <w:aliases w:val="Pocket,CD - Header,CD Header,Debate Block,ALEX,Brief - Heading 1,Brief - Title Heading 1,Heading 1 Char Char Char Char,Heading 1 Char Char Char Char Char,Heading 1 Char1,Heading 1 Char Char,Header Char Char Char,Header Char Char Char Char Char"/>
    <w:basedOn w:val="Normal"/>
    <w:next w:val="Normal"/>
    <w:link w:val="Heading1Char"/>
    <w:uiPriority w:val="9"/>
    <w:qFormat/>
    <w:rsid w:val="00D27D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Heading 2 Char2"/>
    <w:basedOn w:val="Normal"/>
    <w:next w:val="Normal"/>
    <w:link w:val="Heading2Char"/>
    <w:uiPriority w:val="9"/>
    <w:unhideWhenUsed/>
    <w:qFormat/>
    <w:rsid w:val="00D27D7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27D7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D27D72"/>
    <w:pPr>
      <w:keepNext/>
      <w:keepLines/>
      <w:spacing w:before="40" w:after="0"/>
      <w:outlineLvl w:val="3"/>
    </w:pPr>
    <w:rPr>
      <w:rFonts w:eastAsiaTheme="majorEastAsia" w:cstheme="majorBidi"/>
      <w:b/>
      <w:bCs/>
      <w:sz w:val="26"/>
      <w:szCs w:val="26"/>
    </w:rPr>
  </w:style>
  <w:style w:type="paragraph" w:styleId="Heading5">
    <w:name w:val="heading 5"/>
    <w:aliases w:val="Text,Blocks"/>
    <w:basedOn w:val="Normal"/>
    <w:next w:val="Normal"/>
    <w:link w:val="Heading5Char"/>
    <w:uiPriority w:val="9"/>
    <w:unhideWhenUsed/>
    <w:qFormat/>
    <w:rsid w:val="0037259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aliases w:val="Title (no index)"/>
    <w:basedOn w:val="Normal"/>
    <w:next w:val="Normal"/>
    <w:link w:val="Heading6Char"/>
    <w:uiPriority w:val="9"/>
    <w:unhideWhenUsed/>
    <w:qFormat/>
    <w:rsid w:val="0037259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Heading1"/>
    <w:next w:val="Normal"/>
    <w:link w:val="Heading7Char"/>
    <w:qFormat/>
    <w:rsid w:val="00372591"/>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qFormat/>
    <w:rsid w:val="00372591"/>
    <w:pPr>
      <w:suppressAutoHyphens/>
      <w:spacing w:before="20"/>
      <w:outlineLvl w:val="7"/>
    </w:pPr>
    <w:rPr>
      <w:rFonts w:eastAsia="Times New Roman" w:cs="Arial"/>
      <w:kern w:val="32"/>
      <w:sz w:val="24"/>
      <w:szCs w:val="24"/>
    </w:rPr>
  </w:style>
  <w:style w:type="paragraph" w:styleId="Heading9">
    <w:name w:val="heading 9"/>
    <w:basedOn w:val="Heading3"/>
    <w:next w:val="Normal"/>
    <w:link w:val="Heading9Char"/>
    <w:qFormat/>
    <w:rsid w:val="00372591"/>
    <w:pPr>
      <w:suppressAutoHyphens/>
      <w:spacing w:before="20" w:after="120"/>
      <w:outlineLvl w:val="8"/>
    </w:pPr>
    <w:rPr>
      <w:rFonts w:eastAsia="Times New Roman" w:cs="Arial"/>
      <w:kern w:val="32"/>
    </w:rPr>
  </w:style>
  <w:style w:type="character" w:default="1" w:styleId="DefaultParagraphFont">
    <w:name w:val="Default Paragraph Font"/>
    <w:uiPriority w:val="1"/>
    <w:semiHidden/>
    <w:unhideWhenUsed/>
    <w:rsid w:val="00D27D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7D72"/>
  </w:style>
  <w:style w:type="character" w:customStyle="1" w:styleId="Heading1Char">
    <w:name w:val="Heading 1 Char"/>
    <w:aliases w:val="Pocket Char,CD - Header Char,CD Header Char,Debate Block Char,ALEX Char,Brief - Heading 1 Char,Brief - Title Heading 1 Char,Heading 1 Char Char Char Char Char1,Heading 1 Char Char Char Char Char Char,Heading 1 Char1 Char"/>
    <w:basedOn w:val="DefaultParagraphFont"/>
    <w:link w:val="Heading1"/>
    <w:uiPriority w:val="9"/>
    <w:rsid w:val="00D27D72"/>
    <w:rPr>
      <w:rFonts w:ascii="Calibri" w:eastAsiaTheme="majorEastAsia" w:hAnsi="Calibri"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Heading 2 Char2 Char1"/>
    <w:basedOn w:val="DefaultParagraphFont"/>
    <w:link w:val="Heading2"/>
    <w:uiPriority w:val="9"/>
    <w:rsid w:val="00D27D72"/>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D27D7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D27D7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27D72"/>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S"/>
    <w:basedOn w:val="DefaultParagraphFont"/>
    <w:link w:val="CardsFont12pt"/>
    <w:uiPriority w:val="1"/>
    <w:qFormat/>
    <w:rsid w:val="00D27D72"/>
    <w:rPr>
      <w:b w:val="0"/>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link w:val="StyleUnderline"/>
    <w:autoRedefine/>
    <w:uiPriority w:val="1"/>
    <w:qFormat/>
    <w:rsid w:val="00CC2AB5"/>
    <w:pPr>
      <w:autoSpaceDE w:val="0"/>
      <w:autoSpaceDN w:val="0"/>
      <w:adjustRightInd w:val="0"/>
      <w:spacing w:before="480" w:after="0" w:line="254" w:lineRule="auto"/>
      <w:ind w:left="432" w:right="432"/>
      <w:jc w:val="both"/>
    </w:pPr>
    <w:rPr>
      <w:rFonts w:asciiTheme="minorHAnsi" w:hAnsiTheme="minorHAnsi" w:cstheme="minorBidi"/>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D27D72"/>
    <w:rPr>
      <w:rFonts w:ascii="Calibri" w:hAnsi="Calibri" w:cs="Calibri"/>
      <w:b/>
      <w:i w:val="0"/>
      <w:iCs/>
      <w:sz w:val="24"/>
      <w:u w:val="single"/>
      <w:bdr w:val="none" w:sz="0" w:space="0" w:color="auto"/>
    </w:rPr>
  </w:style>
  <w:style w:type="paragraph" w:customStyle="1" w:styleId="textbold">
    <w:name w:val="text bold"/>
    <w:basedOn w:val="Normal"/>
    <w:link w:val="Emphasis"/>
    <w:autoRedefine/>
    <w:uiPriority w:val="20"/>
    <w:qFormat/>
    <w:rsid w:val="00CC2AB5"/>
    <w:pPr>
      <w:pBdr>
        <w:top w:val="single" w:sz="18" w:space="0" w:color="auto"/>
        <w:left w:val="single" w:sz="18" w:space="0" w:color="auto"/>
        <w:bottom w:val="single" w:sz="18" w:space="0" w:color="auto"/>
        <w:right w:val="single" w:sz="18" w:space="0" w:color="auto"/>
      </w:pBdr>
      <w:spacing w:after="0" w:line="240" w:lineRule="auto"/>
      <w:ind w:left="720"/>
      <w:jc w:val="both"/>
    </w:pPr>
    <w:rPr>
      <w:b/>
      <w:iCs/>
      <w:sz w:val="24"/>
      <w:u w:val="single"/>
    </w:rPr>
  </w:style>
  <w:style w:type="character" w:styleId="FollowedHyperlink">
    <w:name w:val="FollowedHyperlink"/>
    <w:basedOn w:val="DefaultParagraphFont"/>
    <w:uiPriority w:val="99"/>
    <w:unhideWhenUsed/>
    <w:rsid w:val="00D27D7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Read,C"/>
    <w:basedOn w:val="DefaultParagraphFont"/>
    <w:link w:val="NoSpacing"/>
    <w:uiPriority w:val="99"/>
    <w:unhideWhenUsed/>
    <w:rsid w:val="00D27D72"/>
    <w:rPr>
      <w:color w:val="auto"/>
      <w:u w:val="none"/>
    </w:rPr>
  </w:style>
  <w:style w:type="paragraph" w:styleId="NoSpacing">
    <w:name w:val="No Spacing"/>
    <w:aliases w:val="Note Level 2,Small Text,Card Format,Note Level 21,ClearFormatting,Clear,DDI Tag,Tag Title,No Spacing51,No Spacing11211,No Spacing31,No Spacing22,No Spacing3,Dont use,No Spacing41,No Spacing111112,Medium Grid 21,Debate Text,card,CD - Cite"/>
    <w:basedOn w:val="Heading1"/>
    <w:link w:val="Hyperlink"/>
    <w:autoRedefine/>
    <w:uiPriority w:val="99"/>
    <w:qFormat/>
    <w:rsid w:val="00CC2AB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DocumentMap">
    <w:name w:val="Document Map"/>
    <w:basedOn w:val="Normal"/>
    <w:link w:val="DocumentMapChar"/>
    <w:uiPriority w:val="99"/>
    <w:unhideWhenUsed/>
    <w:rsid w:val="00D27D7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D27D72"/>
    <w:rPr>
      <w:rFonts w:ascii="Lucida Grande" w:hAnsi="Lucida Grande" w:cs="Lucida Grande"/>
    </w:rPr>
  </w:style>
  <w:style w:type="paragraph" w:customStyle="1" w:styleId="CiteSpacing">
    <w:name w:val="Cite Spacing"/>
    <w:uiPriority w:val="4"/>
    <w:qFormat/>
    <w:rsid w:val="00CC2AB5"/>
    <w:pPr>
      <w:spacing w:after="160" w:line="259" w:lineRule="auto"/>
    </w:pPr>
    <w:rPr>
      <w:rFonts w:eastAsiaTheme="minorHAnsi"/>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CC2AB5"/>
    <w:pPr>
      <w:spacing w:before="100" w:beforeAutospacing="1" w:after="100" w:afterAutospacing="1" w:line="240" w:lineRule="auto"/>
    </w:pPr>
    <w:rPr>
      <w:rFonts w:ascii="Times New Roman" w:eastAsia="Times New Roman" w:hAnsi="Times New Roman" w:cs="Times New Roman"/>
      <w:sz w:val="24"/>
    </w:rPr>
  </w:style>
  <w:style w:type="character" w:customStyle="1" w:styleId="captionlabel">
    <w:name w:val="captionlabel"/>
    <w:basedOn w:val="DefaultParagraphFont"/>
    <w:rsid w:val="00CC2AB5"/>
  </w:style>
  <w:style w:type="character" w:customStyle="1" w:styleId="contribdegrees">
    <w:name w:val="contribdegrees"/>
    <w:basedOn w:val="DefaultParagraphFont"/>
    <w:rsid w:val="00CC2AB5"/>
  </w:style>
  <w:style w:type="paragraph" w:customStyle="1" w:styleId="cardtext">
    <w:name w:val="card text"/>
    <w:basedOn w:val="Normal"/>
    <w:link w:val="cardtextChar"/>
    <w:qFormat/>
    <w:rsid w:val="00CC2AB5"/>
    <w:pPr>
      <w:ind w:left="288" w:right="288"/>
    </w:pPr>
  </w:style>
  <w:style w:type="character" w:customStyle="1" w:styleId="cardtextChar">
    <w:name w:val="card text Char"/>
    <w:link w:val="cardtext"/>
    <w:rsid w:val="00CC2AB5"/>
    <w:rPr>
      <w:rFonts w:ascii="Calibri" w:hAnsi="Calibri" w:cs="Calibri"/>
      <w:sz w:val="22"/>
    </w:rPr>
  </w:style>
  <w:style w:type="paragraph" w:customStyle="1" w:styleId="Emphasis1">
    <w:name w:val="Emphasis1"/>
    <w:basedOn w:val="Normal"/>
    <w:uiPriority w:val="20"/>
    <w:qFormat/>
    <w:rsid w:val="00CC2AB5"/>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BalloonTextChar">
    <w:name w:val="Balloon Text Char"/>
    <w:basedOn w:val="DefaultParagraphFont"/>
    <w:link w:val="BalloonText"/>
    <w:uiPriority w:val="99"/>
    <w:rsid w:val="00CC2AB5"/>
    <w:rPr>
      <w:rFonts w:ascii="Segoe UI" w:hAnsi="Segoe UI" w:cs="Segoe UI"/>
      <w:sz w:val="18"/>
      <w:szCs w:val="18"/>
    </w:rPr>
  </w:style>
  <w:style w:type="paragraph" w:styleId="BalloonText">
    <w:name w:val="Balloon Text"/>
    <w:basedOn w:val="Normal"/>
    <w:link w:val="BalloonTextChar"/>
    <w:uiPriority w:val="99"/>
    <w:unhideWhenUsed/>
    <w:rsid w:val="00CC2AB5"/>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rsid w:val="00CC2AB5"/>
    <w:rPr>
      <w:rFonts w:ascii="Times New Roman" w:hAnsi="Times New Roman" w:cs="Calibri"/>
      <w:sz w:val="18"/>
      <w:szCs w:val="18"/>
    </w:rPr>
  </w:style>
  <w:style w:type="paragraph" w:customStyle="1" w:styleId="Analytics">
    <w:name w:val="Analytics"/>
    <w:basedOn w:val="Heading4"/>
    <w:link w:val="AnalyticsChar"/>
    <w:qFormat/>
    <w:rsid w:val="00CC2AB5"/>
    <w:pPr>
      <w:spacing w:before="120"/>
    </w:pPr>
    <w:rPr>
      <w:color w:val="C00000"/>
      <w:szCs w:val="28"/>
    </w:rPr>
  </w:style>
  <w:style w:type="character" w:customStyle="1" w:styleId="AnalyticsChar">
    <w:name w:val="Analytics Char"/>
    <w:basedOn w:val="DefaultParagraphFont"/>
    <w:link w:val="Analytics"/>
    <w:rsid w:val="00CC2AB5"/>
    <w:rPr>
      <w:rFonts w:ascii="Calibri" w:eastAsiaTheme="majorEastAsia" w:hAnsi="Calibri" w:cstheme="majorBidi"/>
      <w:b/>
      <w:bCs/>
      <w:color w:val="C00000"/>
      <w:sz w:val="26"/>
      <w:szCs w:val="28"/>
    </w:rPr>
  </w:style>
  <w:style w:type="paragraph" w:styleId="ListParagraph">
    <w:name w:val="List Paragraph"/>
    <w:aliases w:val="6 font,Colorful List - Accent 11"/>
    <w:basedOn w:val="Normal"/>
    <w:uiPriority w:val="34"/>
    <w:unhideWhenUsed/>
    <w:qFormat/>
    <w:rsid w:val="00CC2AB5"/>
    <w:pPr>
      <w:ind w:left="720"/>
      <w:contextualSpacing/>
    </w:pPr>
  </w:style>
  <w:style w:type="paragraph" w:customStyle="1" w:styleId="UnderlinePara">
    <w:name w:val="Underline Para"/>
    <w:basedOn w:val="Normal"/>
    <w:uiPriority w:val="1"/>
    <w:qFormat/>
    <w:rsid w:val="00CC2AB5"/>
    <w:pPr>
      <w:widowControl w:val="0"/>
      <w:suppressAutoHyphens/>
      <w:spacing w:after="200"/>
      <w:contextualSpacing/>
    </w:pPr>
    <w:rPr>
      <w:rFonts w:asciiTheme="minorHAnsi" w:hAnsiTheme="minorHAnsi" w:cstheme="minorBidi"/>
      <w:sz w:val="26"/>
      <w:u w:val="single"/>
    </w:rPr>
  </w:style>
  <w:style w:type="character" w:styleId="Strong">
    <w:name w:val="Strong"/>
    <w:aliases w:val="8 pt font,Cut,Small 1,Citation Char Char1 Char Char Char Char Char"/>
    <w:basedOn w:val="DefaultParagraphFont"/>
    <w:uiPriority w:val="22"/>
    <w:qFormat/>
    <w:rsid w:val="00CC2AB5"/>
    <w:rPr>
      <w:b/>
      <w:bCs/>
    </w:rPr>
  </w:style>
  <w:style w:type="character" w:customStyle="1" w:styleId="wikiexternallink">
    <w:name w:val="wikiexternallink"/>
    <w:basedOn w:val="DefaultParagraphFont"/>
    <w:rsid w:val="00CC2AB5"/>
  </w:style>
  <w:style w:type="character" w:customStyle="1" w:styleId="wikigeneratedlinkcontent">
    <w:name w:val="wikigeneratedlinkcontent"/>
    <w:basedOn w:val="DefaultParagraphFont"/>
    <w:rsid w:val="00CC2AB5"/>
  </w:style>
  <w:style w:type="character" w:customStyle="1" w:styleId="m-teasedate">
    <w:name w:val="m-tease__date"/>
    <w:basedOn w:val="DefaultParagraphFont"/>
    <w:rsid w:val="00CC2AB5"/>
  </w:style>
  <w:style w:type="character" w:customStyle="1" w:styleId="m-teaseauthor">
    <w:name w:val="m-tease__author"/>
    <w:basedOn w:val="DefaultParagraphFont"/>
    <w:rsid w:val="00CC2AB5"/>
  </w:style>
  <w:style w:type="paragraph" w:customStyle="1" w:styleId="p">
    <w:name w:val="p"/>
    <w:basedOn w:val="Normal"/>
    <w:qFormat/>
    <w:rsid w:val="00CC2AB5"/>
    <w:pPr>
      <w:spacing w:before="100" w:beforeAutospacing="1" w:after="100" w:afterAutospacing="1"/>
    </w:pPr>
  </w:style>
  <w:style w:type="paragraph" w:customStyle="1" w:styleId="Emphasize">
    <w:name w:val="Emphasize"/>
    <w:basedOn w:val="Normal"/>
    <w:uiPriority w:val="7"/>
    <w:qFormat/>
    <w:rsid w:val="00CC2AB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normaltextrun">
    <w:name w:val="normaltextrun"/>
    <w:basedOn w:val="DefaultParagraphFont"/>
    <w:rsid w:val="00CC2AB5"/>
  </w:style>
  <w:style w:type="character" w:customStyle="1" w:styleId="eop">
    <w:name w:val="eop"/>
    <w:basedOn w:val="DefaultParagraphFont"/>
    <w:rsid w:val="00CC2AB5"/>
  </w:style>
  <w:style w:type="paragraph" w:customStyle="1" w:styleId="paragraph">
    <w:name w:val="paragraph"/>
    <w:basedOn w:val="Normal"/>
    <w:uiPriority w:val="99"/>
    <w:qFormat/>
    <w:rsid w:val="00CC2AB5"/>
    <w:pPr>
      <w:spacing w:before="100" w:beforeAutospacing="1" w:after="100" w:afterAutospacing="1" w:line="240" w:lineRule="auto"/>
    </w:pPr>
    <w:rPr>
      <w:rFonts w:ascii="Times New Roman" w:eastAsia="Times New Roman" w:hAnsi="Times New Roman" w:cs="Times New Roman"/>
      <w:sz w:val="24"/>
    </w:rPr>
  </w:style>
  <w:style w:type="character" w:customStyle="1" w:styleId="LinedDown">
    <w:name w:val="Lined Down"/>
    <w:qFormat/>
    <w:rsid w:val="00CC2AB5"/>
    <w:rPr>
      <w:rFonts w:cs="Times New Roman"/>
      <w:b w:val="0"/>
      <w:bCs w:val="0"/>
      <w:i w:val="0"/>
      <w:iCs w:val="0"/>
      <w:color w:val="000000"/>
      <w:sz w:val="12"/>
      <w:szCs w:val="12"/>
      <w:u w:val="none"/>
    </w:rPr>
  </w:style>
  <w:style w:type="paragraph" w:styleId="BodyText">
    <w:name w:val="Body Text"/>
    <w:aliases w:val="BT"/>
    <w:basedOn w:val="Normal"/>
    <w:link w:val="BodyTextChar"/>
    <w:uiPriority w:val="1"/>
    <w:qFormat/>
    <w:rsid w:val="00CC2AB5"/>
    <w:pPr>
      <w:spacing w:after="140" w:line="276" w:lineRule="auto"/>
    </w:pPr>
    <w:rPr>
      <w:rFonts w:eastAsia="Calibri" w:cs="Times New Roman"/>
    </w:rPr>
  </w:style>
  <w:style w:type="character" w:customStyle="1" w:styleId="BodyTextChar">
    <w:name w:val="Body Text Char"/>
    <w:aliases w:val="BT Char"/>
    <w:basedOn w:val="DefaultParagraphFont"/>
    <w:link w:val="BodyText"/>
    <w:uiPriority w:val="1"/>
    <w:rsid w:val="00CC2AB5"/>
    <w:rPr>
      <w:rFonts w:ascii="Calibri" w:eastAsia="Calibri" w:hAnsi="Calibri" w:cs="Times New Roman"/>
      <w:sz w:val="22"/>
    </w:rPr>
  </w:style>
  <w:style w:type="character" w:customStyle="1" w:styleId="TitleChar">
    <w:name w:val="Title Char"/>
    <w:aliases w:val="Cites and Cards Char,UNDERLINE Char,Bold Underlined Char,title Char,Read This Char,Block Heading Char,Non Read Text Char"/>
    <w:basedOn w:val="DefaultParagraphFont"/>
    <w:link w:val="Title"/>
    <w:uiPriority w:val="1"/>
    <w:qFormat/>
    <w:rsid w:val="00CC2AB5"/>
    <w:rPr>
      <w:u w:val="single"/>
    </w:rPr>
  </w:style>
  <w:style w:type="paragraph" w:styleId="Title">
    <w:name w:val="Title"/>
    <w:aliases w:val="Cites and Cards,UNDERLINE,Bold Underlined,title,Read This,Block Heading,Non Read Text"/>
    <w:basedOn w:val="Normal"/>
    <w:link w:val="TitleChar"/>
    <w:uiPriority w:val="1"/>
    <w:qFormat/>
    <w:rsid w:val="00CC2AB5"/>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aliases w:val="Cites and Cards Char1,UNDERLINE Char1,Bold Underlined Char1,Cites and Cards Char2,Bold Underlined Char2,title Char1,Block Heading Char1,9.5 ,Read This Char1"/>
    <w:basedOn w:val="DefaultParagraphFont"/>
    <w:uiPriority w:val="10"/>
    <w:qFormat/>
    <w:rsid w:val="00CC2AB5"/>
    <w:rPr>
      <w:rFonts w:asciiTheme="majorHAnsi" w:eastAsiaTheme="majorEastAsia" w:hAnsiTheme="majorHAnsi" w:cstheme="majorBidi"/>
      <w:spacing w:val="-10"/>
      <w:kern w:val="28"/>
      <w:sz w:val="56"/>
      <w:szCs w:val="56"/>
    </w:rPr>
  </w:style>
  <w:style w:type="character" w:customStyle="1" w:styleId="apple-tab-span">
    <w:name w:val="apple-tab-span"/>
    <w:basedOn w:val="DefaultParagraphFont"/>
    <w:rsid w:val="00CC2AB5"/>
  </w:style>
  <w:style w:type="paragraph" w:customStyle="1" w:styleId="msonormal0">
    <w:name w:val="msonormal"/>
    <w:basedOn w:val="Normal"/>
    <w:uiPriority w:val="99"/>
    <w:qFormat/>
    <w:rsid w:val="00CC2AB5"/>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6667E6"/>
    <w:rPr>
      <w:color w:val="605E5C"/>
      <w:shd w:val="clear" w:color="auto" w:fill="E1DFDD"/>
    </w:rPr>
  </w:style>
  <w:style w:type="paragraph" w:styleId="Revision">
    <w:name w:val="Revision"/>
    <w:hidden/>
    <w:uiPriority w:val="99"/>
    <w:semiHidden/>
    <w:rsid w:val="00CE3140"/>
    <w:rPr>
      <w:rFonts w:ascii="Calibri" w:hAnsi="Calibri" w:cs="Calibri"/>
      <w:sz w:val="22"/>
    </w:rPr>
  </w:style>
  <w:style w:type="character" w:customStyle="1" w:styleId="Heading5Char">
    <w:name w:val="Heading 5 Char"/>
    <w:aliases w:val="Text Char,Blocks Char"/>
    <w:basedOn w:val="DefaultParagraphFont"/>
    <w:link w:val="Heading5"/>
    <w:uiPriority w:val="9"/>
    <w:rsid w:val="00372591"/>
    <w:rPr>
      <w:rFonts w:asciiTheme="majorHAnsi" w:eastAsiaTheme="majorEastAsia" w:hAnsiTheme="majorHAnsi" w:cstheme="majorBidi"/>
      <w:color w:val="243F60" w:themeColor="accent1" w:themeShade="7F"/>
      <w:sz w:val="22"/>
    </w:rPr>
  </w:style>
  <w:style w:type="character" w:customStyle="1" w:styleId="Heading6Char">
    <w:name w:val="Heading 6 Char"/>
    <w:aliases w:val="Title (no index) Char"/>
    <w:basedOn w:val="DefaultParagraphFont"/>
    <w:link w:val="Heading6"/>
    <w:uiPriority w:val="9"/>
    <w:rsid w:val="00372591"/>
    <w:rPr>
      <w:rFonts w:asciiTheme="majorHAnsi" w:eastAsiaTheme="majorEastAsia" w:hAnsiTheme="majorHAnsi" w:cstheme="majorBidi"/>
      <w:i/>
      <w:iCs/>
      <w:color w:val="243F60" w:themeColor="accent1" w:themeShade="7F"/>
      <w:sz w:val="22"/>
    </w:rPr>
  </w:style>
  <w:style w:type="character" w:customStyle="1" w:styleId="Heading7Char">
    <w:name w:val="Heading 7 Char"/>
    <w:basedOn w:val="DefaultParagraphFont"/>
    <w:link w:val="Heading7"/>
    <w:rsid w:val="00372591"/>
    <w:rPr>
      <w:rFonts w:ascii="Calibri" w:eastAsia="Times New Roman" w:hAnsi="Calibri" w:cs="Arial"/>
      <w:b/>
      <w:bCs/>
      <w:kern w:val="32"/>
    </w:rPr>
  </w:style>
  <w:style w:type="character" w:customStyle="1" w:styleId="Heading8Char">
    <w:name w:val="Heading 8 Char"/>
    <w:basedOn w:val="DefaultParagraphFont"/>
    <w:link w:val="Heading8"/>
    <w:rsid w:val="00372591"/>
    <w:rPr>
      <w:rFonts w:ascii="Calibri" w:eastAsia="Times New Roman" w:hAnsi="Calibri" w:cs="Arial"/>
      <w:b/>
      <w:bCs/>
      <w:kern w:val="32"/>
      <w:u w:val="double"/>
    </w:rPr>
  </w:style>
  <w:style w:type="character" w:customStyle="1" w:styleId="Heading9Char">
    <w:name w:val="Heading 9 Char"/>
    <w:basedOn w:val="DefaultParagraphFont"/>
    <w:link w:val="Heading9"/>
    <w:rsid w:val="00372591"/>
    <w:rPr>
      <w:rFonts w:ascii="Calibri" w:eastAsia="Times New Roman" w:hAnsi="Calibri" w:cs="Arial"/>
      <w:b/>
      <w:bCs/>
      <w:kern w:val="32"/>
      <w:sz w:val="32"/>
      <w:szCs w:val="32"/>
      <w:u w:val="single"/>
    </w:rPr>
  </w:style>
  <w:style w:type="character" w:customStyle="1" w:styleId="apple-converted-space">
    <w:name w:val="apple-converted-space"/>
    <w:basedOn w:val="DefaultParagraphFont"/>
    <w:rsid w:val="00372591"/>
  </w:style>
  <w:style w:type="paragraph" w:customStyle="1" w:styleId="Cards">
    <w:name w:val="Cards"/>
    <w:link w:val="CardsChar"/>
    <w:qFormat/>
    <w:rsid w:val="00372591"/>
    <w:pPr>
      <w:widowControl w:val="0"/>
      <w:suppressAutoHyphens/>
      <w:spacing w:after="200" w:line="276" w:lineRule="auto"/>
      <w:ind w:right="432"/>
    </w:pPr>
    <w:rPr>
      <w:rFonts w:ascii="Georgia" w:eastAsia="ヒラギノ角ゴ Pro W3" w:hAnsi="Georgia" w:cs="Times New Roman"/>
      <w:color w:val="00000A"/>
      <w:sz w:val="18"/>
      <w:szCs w:val="20"/>
    </w:rPr>
  </w:style>
  <w:style w:type="character" w:customStyle="1" w:styleId="DebateHighlighted">
    <w:name w:val="Debate Highlighted"/>
    <w:qFormat/>
    <w:rsid w:val="00372591"/>
    <w:rPr>
      <w:rFonts w:ascii="Georgia" w:eastAsia="ヒラギノ角ゴ Pro W3" w:hAnsi="Georgia"/>
      <w:b w:val="0"/>
      <w:i w:val="0"/>
      <w:color w:val="000000"/>
      <w:sz w:val="20"/>
      <w:u w:val="single"/>
      <w:shd w:val="clear" w:color="auto" w:fill="00FFFF"/>
    </w:rPr>
  </w:style>
  <w:style w:type="character" w:customStyle="1" w:styleId="CardsChar">
    <w:name w:val="Cards Char"/>
    <w:link w:val="Cards"/>
    <w:rsid w:val="00372591"/>
    <w:rPr>
      <w:rFonts w:ascii="Georgia" w:eastAsia="ヒラギノ角ゴ Pro W3" w:hAnsi="Georgia" w:cs="Times New Roman"/>
      <w:color w:val="00000A"/>
      <w:sz w:val="18"/>
      <w:szCs w:val="20"/>
    </w:rPr>
  </w:style>
  <w:style w:type="character" w:customStyle="1" w:styleId="DebateUnderline">
    <w:name w:val="Debate Underline"/>
    <w:qFormat/>
    <w:rsid w:val="00372591"/>
    <w:rPr>
      <w:rFonts w:ascii="Georgia" w:eastAsia="ヒラギノ角ゴ Pro W3" w:hAnsi="Georgia"/>
      <w:b w:val="0"/>
      <w:i w:val="0"/>
      <w:color w:val="000000"/>
      <w:sz w:val="20"/>
      <w:u w:val="single"/>
    </w:rPr>
  </w:style>
  <w:style w:type="character" w:customStyle="1" w:styleId="Author-Date">
    <w:name w:val="Author-Date"/>
    <w:qFormat/>
    <w:rsid w:val="00372591"/>
    <w:rPr>
      <w:b/>
      <w:bCs w:val="0"/>
      <w:sz w:val="24"/>
    </w:rPr>
  </w:style>
  <w:style w:type="character" w:customStyle="1" w:styleId="UnderlineBold">
    <w:name w:val="Underline + Bold"/>
    <w:basedOn w:val="DefaultParagraphFont"/>
    <w:uiPriority w:val="1"/>
    <w:qFormat/>
    <w:rsid w:val="00372591"/>
    <w:rPr>
      <w:rFonts w:ascii="Garamond" w:hAnsi="Garamond"/>
      <w:b/>
      <w:bCs/>
      <w:sz w:val="24"/>
      <w:szCs w:val="24"/>
      <w:u w:val="thick"/>
    </w:rPr>
  </w:style>
  <w:style w:type="paragraph" w:styleId="Header">
    <w:name w:val="header"/>
    <w:aliases w:val="Heading 1 Char Char Char,Header Char Char Char Char,Header Char Char Char Char Char Char,Heading 1 Char Char Char Char Char Char Char,Header 1 Char Char,Header Char Char,Header Char2,Header Char1 Char,Header 1"/>
    <w:basedOn w:val="Normal"/>
    <w:link w:val="HeaderChar"/>
    <w:uiPriority w:val="99"/>
    <w:unhideWhenUsed/>
    <w:qFormat/>
    <w:rsid w:val="00372591"/>
    <w:pPr>
      <w:tabs>
        <w:tab w:val="center" w:pos="4320"/>
        <w:tab w:val="right" w:pos="8640"/>
      </w:tabs>
    </w:pPr>
  </w:style>
  <w:style w:type="character" w:customStyle="1" w:styleId="HeaderChar">
    <w:name w:val="Header Char"/>
    <w:aliases w:val="Heading 1 Char Char Char Char1,Header Char Char Char Char Char1,Header Char Char Char Char Char Char Char,Heading 1 Char Char Char Char Char Char Char Char,Header 1 Char Char Char,Header Char Char Char2,Header Char2 Char,Header 1 Char"/>
    <w:basedOn w:val="DefaultParagraphFont"/>
    <w:link w:val="Header"/>
    <w:uiPriority w:val="99"/>
    <w:rsid w:val="00372591"/>
    <w:rPr>
      <w:rFonts w:ascii="Calibri" w:hAnsi="Calibri" w:cs="Calibri"/>
      <w:sz w:val="22"/>
    </w:rPr>
  </w:style>
  <w:style w:type="paragraph" w:styleId="Footer">
    <w:name w:val="footer"/>
    <w:basedOn w:val="Normal"/>
    <w:link w:val="FooterChar"/>
    <w:uiPriority w:val="99"/>
    <w:unhideWhenUsed/>
    <w:rsid w:val="00372591"/>
    <w:pPr>
      <w:tabs>
        <w:tab w:val="center" w:pos="4320"/>
        <w:tab w:val="right" w:pos="8640"/>
      </w:tabs>
    </w:pPr>
  </w:style>
  <w:style w:type="character" w:customStyle="1" w:styleId="FooterChar">
    <w:name w:val="Footer Char"/>
    <w:basedOn w:val="DefaultParagraphFont"/>
    <w:link w:val="Footer"/>
    <w:uiPriority w:val="99"/>
    <w:rsid w:val="00372591"/>
    <w:rPr>
      <w:rFonts w:ascii="Calibri" w:hAnsi="Calibri" w:cs="Calibri"/>
      <w:sz w:val="22"/>
    </w:rPr>
  </w:style>
  <w:style w:type="character" w:styleId="PageNumber">
    <w:name w:val="page number"/>
    <w:aliases w:val="card ununderlined"/>
    <w:basedOn w:val="DefaultParagraphFont"/>
    <w:uiPriority w:val="99"/>
    <w:unhideWhenUsed/>
    <w:rsid w:val="00372591"/>
  </w:style>
  <w:style w:type="character" w:customStyle="1" w:styleId="underline">
    <w:name w:val="underline"/>
    <w:basedOn w:val="DefaultParagraphFont"/>
    <w:qFormat/>
    <w:rsid w:val="00372591"/>
  </w:style>
  <w:style w:type="character" w:customStyle="1" w:styleId="cardChar">
    <w:name w:val="card Char"/>
    <w:aliases w:val="Bold Cite Char Char,Speed Cite Char"/>
    <w:locked/>
    <w:rsid w:val="00372591"/>
    <w:rPr>
      <w:rFonts w:ascii="Times New Roman" w:hAnsi="Times New Roman" w:cs="Times New Roman"/>
      <w:sz w:val="16"/>
    </w:rPr>
  </w:style>
  <w:style w:type="character" w:customStyle="1" w:styleId="BodytextBold">
    <w:name w:val="Body text + Bold"/>
    <w:rsid w:val="00372591"/>
    <w:rPr>
      <w:rFonts w:ascii="Times New Roman" w:eastAsia="Times New Roman" w:hAnsi="Times New Roman" w:cs="Times New Roman"/>
      <w:b/>
      <w:bCs/>
      <w:i w:val="0"/>
      <w:iCs w:val="0"/>
      <w:smallCaps w:val="0"/>
      <w:strike w:val="0"/>
      <w:spacing w:val="0"/>
      <w:sz w:val="20"/>
      <w:szCs w:val="20"/>
    </w:rPr>
  </w:style>
  <w:style w:type="paragraph" w:customStyle="1" w:styleId="Smalltext">
    <w:name w:val="Small text"/>
    <w:aliases w:val="Quote1,Quote11"/>
    <w:basedOn w:val="Normal"/>
    <w:link w:val="SmalltextChar"/>
    <w:qFormat/>
    <w:rsid w:val="00372591"/>
    <w:rPr>
      <w:rFonts w:ascii="Georgia" w:hAnsi="Georgia" w:cs="Times New Roman"/>
      <w:sz w:val="14"/>
    </w:rPr>
  </w:style>
  <w:style w:type="character" w:customStyle="1" w:styleId="SmalltextChar">
    <w:name w:val="Small text Char"/>
    <w:aliases w:val="Quote Char,Quote1 Char1"/>
    <w:basedOn w:val="DefaultParagraphFont"/>
    <w:link w:val="Smalltext"/>
    <w:rsid w:val="00372591"/>
    <w:rPr>
      <w:rFonts w:ascii="Georgia" w:hAnsi="Georgia" w:cs="Times New Roman"/>
      <w:sz w:val="14"/>
    </w:rPr>
  </w:style>
  <w:style w:type="paragraph" w:customStyle="1" w:styleId="CardText2">
    <w:name w:val="Card Text2"/>
    <w:basedOn w:val="Normal"/>
    <w:uiPriority w:val="4"/>
    <w:qFormat/>
    <w:rsid w:val="00372591"/>
    <w:pPr>
      <w:ind w:left="288" w:right="288"/>
    </w:pPr>
    <w:rPr>
      <w:rFonts w:ascii="Times New Roman" w:eastAsia="Calibri" w:hAnsi="Times New Roman" w:cs="Times New Roman"/>
      <w:sz w:val="16"/>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
    <w:basedOn w:val="DefaultParagraphFont"/>
    <w:uiPriority w:val="5"/>
    <w:qFormat/>
    <w:rsid w:val="00372591"/>
    <w:rPr>
      <w:b/>
      <w:bCs/>
      <w:caps w:val="0"/>
      <w:smallCaps/>
      <w:strike w:val="0"/>
      <w:dstrike w:val="0"/>
      <w:vanish w:val="0"/>
      <w:sz w:val="24"/>
      <w:u w:val="none"/>
      <w:effect w:val="none"/>
    </w:rPr>
  </w:style>
  <w:style w:type="paragraph" w:customStyle="1" w:styleId="KooCard">
    <w:name w:val="KooCard"/>
    <w:basedOn w:val="Normal"/>
    <w:link w:val="KooCardChar"/>
    <w:qFormat/>
    <w:rsid w:val="00372591"/>
    <w:pPr>
      <w:ind w:left="288" w:right="288"/>
    </w:pPr>
    <w:rPr>
      <w:rFonts w:eastAsiaTheme="majorEastAsia" w:cstheme="majorBidi"/>
      <w:bCs/>
      <w:sz w:val="20"/>
      <w:szCs w:val="28"/>
    </w:rPr>
  </w:style>
  <w:style w:type="character" w:customStyle="1" w:styleId="KooCardChar">
    <w:name w:val="KooCard Char"/>
    <w:basedOn w:val="Heading1Char"/>
    <w:link w:val="KooCard"/>
    <w:rsid w:val="00372591"/>
    <w:rPr>
      <w:rFonts w:ascii="Calibri" w:eastAsiaTheme="majorEastAsia" w:hAnsi="Calibri" w:cstheme="majorBidi"/>
      <w:b w:val="0"/>
      <w:bCs/>
      <w:sz w:val="20"/>
      <w:szCs w:val="28"/>
    </w:rPr>
  </w:style>
  <w:style w:type="paragraph" w:customStyle="1" w:styleId="CardText0">
    <w:name w:val="CardText"/>
    <w:basedOn w:val="Normal"/>
    <w:next w:val="Normal"/>
    <w:link w:val="CardTextChar0"/>
    <w:qFormat/>
    <w:rsid w:val="00372591"/>
    <w:pPr>
      <w:ind w:left="288" w:right="288"/>
    </w:pPr>
    <w:rPr>
      <w:rFonts w:ascii="Times New Roman" w:eastAsia="Times New Roman" w:hAnsi="Times New Roman" w:cs="Times New Roman"/>
      <w:sz w:val="20"/>
      <w:szCs w:val="20"/>
    </w:rPr>
  </w:style>
  <w:style w:type="character" w:customStyle="1" w:styleId="CardTextChar0">
    <w:name w:val="CardText Char"/>
    <w:basedOn w:val="DefaultParagraphFont"/>
    <w:link w:val="CardText0"/>
    <w:rsid w:val="00372591"/>
    <w:rPr>
      <w:rFonts w:ascii="Times New Roman" w:eastAsia="Times New Roman" w:hAnsi="Times New Roman" w:cs="Times New Roman"/>
      <w:sz w:val="20"/>
      <w:szCs w:val="20"/>
    </w:rPr>
  </w:style>
  <w:style w:type="paragraph" w:styleId="EndnoteText">
    <w:name w:val="endnote text"/>
    <w:basedOn w:val="Normal"/>
    <w:link w:val="EndnoteTextChar"/>
    <w:unhideWhenUsed/>
    <w:rsid w:val="00372591"/>
    <w:pPr>
      <w:suppressAutoHyphens/>
    </w:pPr>
    <w:rPr>
      <w:rFonts w:ascii="Times New Roman" w:eastAsia="Times New Roman" w:hAnsi="Times New Roman" w:cs="Times New Roman"/>
      <w:sz w:val="20"/>
      <w:szCs w:val="20"/>
      <w:lang w:eastAsia="zh-CN"/>
    </w:rPr>
  </w:style>
  <w:style w:type="character" w:customStyle="1" w:styleId="EndnoteTextChar">
    <w:name w:val="Endnote Text Char"/>
    <w:basedOn w:val="DefaultParagraphFont"/>
    <w:link w:val="EndnoteText"/>
    <w:rsid w:val="00372591"/>
    <w:rPr>
      <w:rFonts w:ascii="Times New Roman" w:eastAsia="Times New Roman" w:hAnsi="Times New Roman" w:cs="Times New Roman"/>
      <w:sz w:val="20"/>
      <w:szCs w:val="20"/>
      <w:lang w:eastAsia="zh-CN"/>
    </w:rPr>
  </w:style>
  <w:style w:type="character" w:customStyle="1" w:styleId="EndnoteCharacters">
    <w:name w:val="Endnote Characters"/>
    <w:rsid w:val="00372591"/>
    <w:rPr>
      <w:vertAlign w:val="superscript"/>
    </w:rPr>
  </w:style>
  <w:style w:type="character" w:customStyle="1" w:styleId="CitesChar">
    <w:name w:val="Cites Char"/>
    <w:link w:val="Cites"/>
    <w:locked/>
    <w:rsid w:val="00372591"/>
    <w:rPr>
      <w:rFonts w:ascii="Times New Roman" w:eastAsia="Times New Roman" w:hAnsi="Times New Roman"/>
    </w:rPr>
  </w:style>
  <w:style w:type="paragraph" w:customStyle="1" w:styleId="Cites">
    <w:name w:val="Cites"/>
    <w:next w:val="Normal"/>
    <w:link w:val="CitesChar"/>
    <w:qFormat/>
    <w:rsid w:val="00372591"/>
    <w:pPr>
      <w:widowControl w:val="0"/>
      <w:jc w:val="both"/>
    </w:pPr>
    <w:rPr>
      <w:rFonts w:ascii="Times New Roman" w:eastAsia="Times New Roman" w:hAnsi="Times New Roman"/>
    </w:rPr>
  </w:style>
  <w:style w:type="character" w:customStyle="1" w:styleId="CardsChar1">
    <w:name w:val="Cards Char1"/>
    <w:locked/>
    <w:rsid w:val="00372591"/>
  </w:style>
  <w:style w:type="character" w:customStyle="1" w:styleId="apple-style-span">
    <w:name w:val="apple-style-span"/>
    <w:rsid w:val="00372591"/>
    <w:rPr>
      <w:rFonts w:cs="Times New Roman"/>
    </w:rPr>
  </w:style>
  <w:style w:type="character" w:customStyle="1" w:styleId="BoldUnderlineChar">
    <w:name w:val="Bold Underline Char"/>
    <w:basedOn w:val="DefaultParagraphFont"/>
    <w:rsid w:val="00372591"/>
    <w:rPr>
      <w:b/>
      <w:u w:val="single"/>
      <w:lang w:val="en-US" w:eastAsia="en-US" w:bidi="ar-SA"/>
    </w:rPr>
  </w:style>
  <w:style w:type="character" w:styleId="IntenseEmphasis">
    <w:name w:val="Intense Emphasis"/>
    <w:aliases w:val="Underline Char,Citation Char,Heading 3 Char Char Char Char Char,Citation Char Char Char Char Char,Citation Char1 Char Char Char,Heading 3 Char Char1 Char,Intense Emphasis31,Intense Emphasis11111,Intense Emphasi,Box Out,Intense Emphasis5"/>
    <w:basedOn w:val="Emphasis"/>
    <w:uiPriority w:val="6"/>
    <w:qFormat/>
    <w:rsid w:val="00372591"/>
    <w:rPr>
      <w:rFonts w:ascii="Times New Roman" w:hAnsi="Times New Roman" w:cs="Times New Roman"/>
      <w:b/>
      <w:i w:val="0"/>
      <w:iCs/>
      <w:sz w:val="22"/>
      <w:u w:val="single"/>
      <w:bdr w:val="single" w:sz="4" w:space="0" w:color="auto"/>
    </w:rPr>
  </w:style>
  <w:style w:type="paragraph" w:styleId="Subtitle">
    <w:name w:val="Subtitle"/>
    <w:aliases w:val="Underlined card text"/>
    <w:basedOn w:val="Normal"/>
    <w:next w:val="Normal"/>
    <w:link w:val="SubtitleChar"/>
    <w:uiPriority w:val="11"/>
    <w:qFormat/>
    <w:rsid w:val="00372591"/>
    <w:pPr>
      <w:numPr>
        <w:ilvl w:val="1"/>
      </w:numPr>
    </w:pPr>
    <w:rPr>
      <w:rFonts w:asciiTheme="minorHAnsi" w:hAnsiTheme="minorHAnsi"/>
      <w:color w:val="5A5A5A" w:themeColor="text1" w:themeTint="A5"/>
      <w:spacing w:val="15"/>
      <w:szCs w:val="22"/>
    </w:rPr>
  </w:style>
  <w:style w:type="character" w:customStyle="1" w:styleId="SubtitleChar">
    <w:name w:val="Subtitle Char"/>
    <w:aliases w:val="Underlined card text Char"/>
    <w:basedOn w:val="DefaultParagraphFont"/>
    <w:link w:val="Subtitle"/>
    <w:uiPriority w:val="11"/>
    <w:rsid w:val="00372591"/>
    <w:rPr>
      <w:rFonts w:cs="Calibri"/>
      <w:color w:val="5A5A5A" w:themeColor="text1" w:themeTint="A5"/>
      <w:spacing w:val="15"/>
      <w:sz w:val="22"/>
      <w:szCs w:val="22"/>
    </w:rPr>
  </w:style>
  <w:style w:type="character" w:customStyle="1" w:styleId="Heading2Char1">
    <w:name w:val="Heading 2 Char1"/>
    <w:aliases w:val="Hat Char1,Aligned Card Text Char1,CD Tag Char1,TAG Char3 Char1,Heading 2 Char1 Char Char11 Char1,Heading 2 Char Char Char Char11 Char1,Heading 2 Char Char Char Char Char Char Char Char Char1"/>
    <w:basedOn w:val="DefaultParagraphFont"/>
    <w:uiPriority w:val="9"/>
    <w:semiHidden/>
    <w:rsid w:val="00372591"/>
    <w:rPr>
      <w:rFonts w:asciiTheme="majorHAnsi" w:eastAsiaTheme="majorEastAsia" w:hAnsiTheme="majorHAnsi" w:cstheme="majorBidi"/>
      <w:color w:val="365F91" w:themeColor="accent1" w:themeShade="BF"/>
      <w:sz w:val="26"/>
      <w:szCs w:val="26"/>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372591"/>
    <w:rPr>
      <w:rFonts w:ascii="Times New Roman" w:eastAsia="Times New Roman" w:hAnsi="Times New Roman" w:cs="Times New Roman"/>
    </w:rPr>
  </w:style>
  <w:style w:type="character" w:customStyle="1" w:styleId="FootnoteTextChar">
    <w:name w:val="Footnote Text Char"/>
    <w:basedOn w:val="DefaultParagraphFont"/>
    <w:link w:val="FootnoteText"/>
    <w:uiPriority w:val="99"/>
    <w:locked/>
    <w:rsid w:val="00372591"/>
    <w:rPr>
      <w:rFonts w:ascii="Times New Roman" w:eastAsia="Times New Roman" w:hAnsi="Times New Roman" w:cs="Times New Roman"/>
      <w:sz w:val="20"/>
      <w:szCs w:val="20"/>
      <w:lang w:eastAsia="zh-CN"/>
    </w:rPr>
  </w:style>
  <w:style w:type="character" w:customStyle="1" w:styleId="CommentTextChar">
    <w:name w:val="Comment Text Char"/>
    <w:basedOn w:val="DefaultParagraphFont"/>
    <w:link w:val="CommentText"/>
    <w:uiPriority w:val="99"/>
    <w:locked/>
    <w:rsid w:val="00372591"/>
    <w:rPr>
      <w:rFonts w:ascii="Times New Roman" w:eastAsia="Times New Roman" w:hAnsi="Times New Roman" w:cs="Times New Roman"/>
      <w:sz w:val="20"/>
      <w:szCs w:val="20"/>
      <w:lang w:eastAsia="zh-CN"/>
    </w:rPr>
  </w:style>
  <w:style w:type="character" w:customStyle="1" w:styleId="BodyTextIndentChar">
    <w:name w:val="Body Text Indent Char"/>
    <w:basedOn w:val="DefaultParagraphFont"/>
    <w:link w:val="BodyTextIndent"/>
    <w:locked/>
    <w:rsid w:val="00372591"/>
    <w:rPr>
      <w:rFonts w:ascii="Calibri" w:eastAsia="Times New Roman" w:hAnsi="Calibri" w:cs="Garamond"/>
      <w:lang w:eastAsia="zh-CN"/>
    </w:rPr>
  </w:style>
  <w:style w:type="character" w:customStyle="1" w:styleId="BodyText2Char">
    <w:name w:val="Body Text 2 Char"/>
    <w:basedOn w:val="DefaultParagraphFont"/>
    <w:link w:val="BodyText2"/>
    <w:locked/>
    <w:rsid w:val="00372591"/>
    <w:rPr>
      <w:rFonts w:ascii="Times New Roman" w:eastAsia="Times New Roman" w:hAnsi="Times New Roman" w:cs="Times New Roman"/>
      <w:b/>
      <w:szCs w:val="20"/>
      <w:lang w:eastAsia="zh-CN"/>
    </w:rPr>
  </w:style>
  <w:style w:type="character" w:customStyle="1" w:styleId="BodyText3Char">
    <w:name w:val="Body Text 3 Char"/>
    <w:basedOn w:val="DefaultParagraphFont"/>
    <w:link w:val="BodyText3"/>
    <w:locked/>
    <w:rsid w:val="00372591"/>
    <w:rPr>
      <w:rFonts w:ascii="Times New Roman" w:eastAsia="Times New Roman" w:hAnsi="Times New Roman" w:cs="Times New Roman"/>
      <w:sz w:val="16"/>
      <w:szCs w:val="20"/>
      <w:lang w:eastAsia="zh-CN"/>
    </w:rPr>
  </w:style>
  <w:style w:type="character" w:customStyle="1" w:styleId="BodyTextIndent2Char">
    <w:name w:val="Body Text Indent 2 Char"/>
    <w:basedOn w:val="DefaultParagraphFont"/>
    <w:link w:val="BodyTextIndent2"/>
    <w:locked/>
    <w:rsid w:val="00372591"/>
    <w:rPr>
      <w:rFonts w:ascii="Calibri" w:eastAsia="Times New Roman" w:hAnsi="Calibri" w:cs="Garamond"/>
      <w:lang w:eastAsia="zh-CN"/>
    </w:rPr>
  </w:style>
  <w:style w:type="character" w:customStyle="1" w:styleId="BodyTextIndent3Char">
    <w:name w:val="Body Text Indent 3 Char"/>
    <w:basedOn w:val="DefaultParagraphFont"/>
    <w:link w:val="BodyTextIndent3"/>
    <w:locked/>
    <w:rsid w:val="00372591"/>
    <w:rPr>
      <w:rFonts w:ascii="Times New Roman" w:eastAsia="Times New Roman" w:hAnsi="Times New Roman" w:cs="Times New Roman"/>
      <w:szCs w:val="20"/>
      <w:lang w:eastAsia="zh-CN"/>
    </w:rPr>
  </w:style>
  <w:style w:type="character" w:customStyle="1" w:styleId="PlainTextChar">
    <w:name w:val="Plain Text Char"/>
    <w:link w:val="PlainText"/>
    <w:locked/>
    <w:rsid w:val="00372591"/>
    <w:rPr>
      <w:rFonts w:ascii="Courier New" w:hAnsi="Courier New" w:cs="Courier New"/>
    </w:rPr>
  </w:style>
  <w:style w:type="paragraph" w:styleId="CommentText">
    <w:name w:val="annotation text"/>
    <w:basedOn w:val="Normal"/>
    <w:link w:val="CommentTextChar"/>
    <w:uiPriority w:val="99"/>
    <w:unhideWhenUsed/>
    <w:rsid w:val="00372591"/>
    <w:pPr>
      <w:suppressAutoHyphens/>
    </w:pPr>
    <w:rPr>
      <w:rFonts w:ascii="Times New Roman" w:eastAsia="Times New Roman" w:hAnsi="Times New Roman" w:cs="Times New Roman"/>
      <w:sz w:val="20"/>
      <w:szCs w:val="20"/>
      <w:lang w:eastAsia="zh-CN"/>
    </w:rPr>
  </w:style>
  <w:style w:type="character" w:customStyle="1" w:styleId="CommentTextChar1">
    <w:name w:val="Comment Text Char1"/>
    <w:basedOn w:val="DefaultParagraphFont"/>
    <w:uiPriority w:val="99"/>
    <w:rsid w:val="00372591"/>
    <w:rPr>
      <w:rFonts w:ascii="Calibri" w:hAnsi="Calibri" w:cs="Calibri"/>
      <w:sz w:val="20"/>
      <w:szCs w:val="20"/>
    </w:rPr>
  </w:style>
  <w:style w:type="character" w:customStyle="1" w:styleId="CommentSubjectChar">
    <w:name w:val="Comment Subject Char"/>
    <w:basedOn w:val="CommentTextChar"/>
    <w:link w:val="CommentSubject"/>
    <w:uiPriority w:val="99"/>
    <w:locked/>
    <w:rsid w:val="00372591"/>
    <w:rPr>
      <w:rFonts w:ascii="Times New Roman" w:eastAsia="Times New Roman" w:hAnsi="Times New Roman" w:cs="Times New Roman"/>
      <w:b/>
      <w:bCs/>
      <w:sz w:val="20"/>
      <w:szCs w:val="20"/>
      <w:lang w:eastAsia="zh-CN"/>
    </w:rPr>
  </w:style>
  <w:style w:type="paragraph" w:customStyle="1" w:styleId="gmail-normal1">
    <w:name w:val="gmail-normal1"/>
    <w:basedOn w:val="Normal"/>
    <w:uiPriority w:val="99"/>
    <w:qFormat/>
    <w:rsid w:val="00372591"/>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qFormat/>
    <w:rsid w:val="00372591"/>
    <w:pPr>
      <w:widowControl w:val="0"/>
      <w:spacing w:after="160" w:line="256" w:lineRule="auto"/>
    </w:pPr>
    <w:rPr>
      <w:rFonts w:ascii="Cambria" w:eastAsia="Cambria" w:hAnsi="Cambria" w:cs="Cambria"/>
      <w:color w:val="000000"/>
      <w:sz w:val="22"/>
      <w:szCs w:val="22"/>
    </w:rPr>
  </w:style>
  <w:style w:type="character" w:customStyle="1" w:styleId="NothingChar">
    <w:name w:val="Nothing Char"/>
    <w:link w:val="Nothing"/>
    <w:locked/>
    <w:rsid w:val="00372591"/>
    <w:rPr>
      <w:rFonts w:ascii="Georgia" w:eastAsia="ヒラギノ角ゴ Pro W3" w:hAnsi="Georgia" w:cs="Times New Roman"/>
      <w:color w:val="00000A"/>
      <w:szCs w:val="20"/>
    </w:rPr>
  </w:style>
  <w:style w:type="paragraph" w:customStyle="1" w:styleId="Nothing">
    <w:name w:val="Nothing"/>
    <w:link w:val="NothingChar"/>
    <w:qFormat/>
    <w:rsid w:val="00372591"/>
    <w:pPr>
      <w:suppressAutoHyphens/>
      <w:spacing w:after="200" w:line="276" w:lineRule="auto"/>
      <w:jc w:val="both"/>
    </w:pPr>
    <w:rPr>
      <w:rFonts w:ascii="Georgia" w:eastAsia="ヒラギノ角ゴ Pro W3" w:hAnsi="Georgia" w:cs="Times New Roman"/>
      <w:color w:val="00000A"/>
      <w:szCs w:val="20"/>
    </w:rPr>
  </w:style>
  <w:style w:type="paragraph" w:customStyle="1" w:styleId="Standard">
    <w:name w:val="Standard"/>
    <w:qFormat/>
    <w:rsid w:val="00372591"/>
    <w:pPr>
      <w:widowControl w:val="0"/>
      <w:suppressAutoHyphens/>
      <w:autoSpaceDN w:val="0"/>
    </w:pPr>
    <w:rPr>
      <w:rFonts w:ascii="Times New Roman" w:eastAsia="SimSun" w:hAnsi="Times New Roman" w:cs="Mangal"/>
      <w:kern w:val="3"/>
      <w:lang w:eastAsia="zh-CN" w:bidi="hi-IN"/>
    </w:rPr>
  </w:style>
  <w:style w:type="paragraph" w:customStyle="1" w:styleId="Default">
    <w:name w:val="Default"/>
    <w:qFormat/>
    <w:rsid w:val="00372591"/>
    <w:pPr>
      <w:widowControl w:val="0"/>
      <w:autoSpaceDE w:val="0"/>
      <w:autoSpaceDN w:val="0"/>
      <w:adjustRightInd w:val="0"/>
    </w:pPr>
    <w:rPr>
      <w:rFonts w:ascii="Times New Roman" w:eastAsia="Times New Roman" w:hAnsi="Times New Roman" w:cs="Times New Roman"/>
      <w:color w:val="000000"/>
    </w:rPr>
  </w:style>
  <w:style w:type="paragraph" w:customStyle="1" w:styleId="Body">
    <w:name w:val="Body"/>
    <w:qFormat/>
    <w:rsid w:val="00372591"/>
    <w:rPr>
      <w:rFonts w:ascii="Helvetica" w:eastAsia="ヒラギノ角ゴ Pro W3" w:hAnsi="Helvetica" w:cs="Times New Roman"/>
      <w:color w:val="000000"/>
      <w:szCs w:val="20"/>
    </w:rPr>
  </w:style>
  <w:style w:type="character" w:customStyle="1" w:styleId="tinyChar">
    <w:name w:val="tiny Char"/>
    <w:link w:val="tiny"/>
    <w:locked/>
    <w:rsid w:val="00372591"/>
    <w:rPr>
      <w:rFonts w:ascii="Times New Roman" w:eastAsia="Malgun Gothic" w:hAnsi="Times New Roman" w:cs="Times New Roman"/>
      <w:sz w:val="12"/>
    </w:rPr>
  </w:style>
  <w:style w:type="paragraph" w:customStyle="1" w:styleId="tiny">
    <w:name w:val="tiny"/>
    <w:next w:val="Normal"/>
    <w:link w:val="tinyChar"/>
    <w:autoRedefine/>
    <w:qFormat/>
    <w:rsid w:val="00372591"/>
    <w:pPr>
      <w:contextualSpacing/>
    </w:pPr>
    <w:rPr>
      <w:rFonts w:ascii="Times New Roman" w:eastAsia="Malgun Gothic" w:hAnsi="Times New Roman" w:cs="Times New Roman"/>
      <w:sz w:val="12"/>
    </w:rPr>
  </w:style>
  <w:style w:type="paragraph" w:customStyle="1" w:styleId="style12">
    <w:name w:val="style12"/>
    <w:basedOn w:val="Normal"/>
    <w:qFormat/>
    <w:rsid w:val="00372591"/>
    <w:pPr>
      <w:spacing w:before="100" w:beforeAutospacing="1" w:after="100" w:afterAutospacing="1"/>
    </w:pPr>
    <w:rPr>
      <w:rFonts w:ascii="Times" w:hAnsi="Times"/>
      <w:sz w:val="20"/>
      <w:szCs w:val="20"/>
    </w:rPr>
  </w:style>
  <w:style w:type="paragraph" w:customStyle="1" w:styleId="nothing0">
    <w:name w:val="nothing"/>
    <w:basedOn w:val="Normal"/>
    <w:qFormat/>
    <w:rsid w:val="00372591"/>
    <w:pPr>
      <w:spacing w:before="100" w:beforeAutospacing="1" w:after="100" w:afterAutospacing="1"/>
    </w:pPr>
    <w:rPr>
      <w:rFonts w:ascii="Times" w:hAnsi="Times"/>
      <w:sz w:val="20"/>
      <w:szCs w:val="20"/>
    </w:rPr>
  </w:style>
  <w:style w:type="paragraph" w:customStyle="1" w:styleId="Heading">
    <w:name w:val="Heading"/>
    <w:basedOn w:val="Normal"/>
    <w:next w:val="BodyText"/>
    <w:qFormat/>
    <w:rsid w:val="00372591"/>
    <w:pPr>
      <w:keepNext/>
      <w:suppressAutoHyphens/>
      <w:spacing w:before="240" w:after="120"/>
    </w:pPr>
    <w:rPr>
      <w:rFonts w:ascii="Arial" w:eastAsia="Arial Unicode MS" w:hAnsi="Arial" w:cs="Arial Unicode MS"/>
      <w:sz w:val="28"/>
      <w:szCs w:val="28"/>
      <w:lang w:eastAsia="zh-CN"/>
    </w:rPr>
  </w:style>
  <w:style w:type="paragraph" w:customStyle="1" w:styleId="Index">
    <w:name w:val="Index"/>
    <w:basedOn w:val="Normal"/>
    <w:qFormat/>
    <w:rsid w:val="00372591"/>
    <w:pPr>
      <w:suppressLineNumbers/>
      <w:suppressAutoHyphens/>
    </w:pPr>
    <w:rPr>
      <w:rFonts w:ascii="Times New Roman" w:eastAsia="Times New Roman" w:hAnsi="Times New Roman" w:cs="Times New Roman"/>
      <w:sz w:val="24"/>
      <w:lang w:eastAsia="zh-CN"/>
    </w:rPr>
  </w:style>
  <w:style w:type="paragraph" w:customStyle="1" w:styleId="HTMLBody">
    <w:name w:val="HTML Body"/>
    <w:qFormat/>
    <w:rsid w:val="00372591"/>
    <w:pPr>
      <w:suppressAutoHyphens/>
    </w:pPr>
    <w:rPr>
      <w:rFonts w:ascii="Arial" w:eastAsia="Arial" w:hAnsi="Arial" w:cs="Times New Roman"/>
      <w:sz w:val="20"/>
      <w:szCs w:val="20"/>
      <w:lang w:eastAsia="zh-CN"/>
    </w:rPr>
  </w:style>
  <w:style w:type="paragraph" w:customStyle="1" w:styleId="Framecontents">
    <w:name w:val="Frame contents"/>
    <w:basedOn w:val="BodyText"/>
    <w:qFormat/>
    <w:rsid w:val="00372591"/>
    <w:pPr>
      <w:suppressAutoHyphens/>
      <w:spacing w:after="160" w:line="480" w:lineRule="auto"/>
    </w:pPr>
    <w:rPr>
      <w:rFonts w:ascii="Times New Roman" w:eastAsia="Times New Roman" w:hAnsi="Times New Roman"/>
      <w:sz w:val="24"/>
      <w:szCs w:val="20"/>
      <w:lang w:eastAsia="zh-CN"/>
    </w:rPr>
  </w:style>
  <w:style w:type="paragraph" w:customStyle="1" w:styleId="BlockTitle2">
    <w:name w:val="Block Title2"/>
    <w:basedOn w:val="Normal"/>
    <w:next w:val="Normal"/>
    <w:link w:val="BlockTitle2Char"/>
    <w:qFormat/>
    <w:rsid w:val="00372591"/>
    <w:pPr>
      <w:spacing w:after="240"/>
      <w:jc w:val="center"/>
    </w:pPr>
    <w:rPr>
      <w:rFonts w:ascii="Times New Roman" w:eastAsia="Times New Roman" w:hAnsi="Times New Roman" w:cs="Times New Roman"/>
      <w:b/>
      <w:sz w:val="32"/>
      <w:u w:val="single"/>
    </w:rPr>
  </w:style>
  <w:style w:type="paragraph" w:customStyle="1" w:styleId="BlockTitle">
    <w:name w:val="Block Title"/>
    <w:basedOn w:val="Heading1"/>
    <w:next w:val="Normal"/>
    <w:qFormat/>
    <w:rsid w:val="00372591"/>
    <w:pPr>
      <w:keepLines w:val="0"/>
      <w:pageBreakBefore w:val="0"/>
      <w:spacing w:before="0" w:after="240"/>
    </w:pPr>
    <w:rPr>
      <w:color w:val="365F91" w:themeColor="accent1" w:themeShade="BF"/>
      <w:sz w:val="28"/>
      <w:szCs w:val="28"/>
    </w:rPr>
  </w:style>
  <w:style w:type="paragraph" w:customStyle="1" w:styleId="TxBrp1">
    <w:name w:val="TxBr_p1"/>
    <w:basedOn w:val="Normal"/>
    <w:qFormat/>
    <w:rsid w:val="00372591"/>
    <w:pPr>
      <w:tabs>
        <w:tab w:val="left" w:pos="204"/>
      </w:tabs>
      <w:autoSpaceDE w:val="0"/>
      <w:autoSpaceDN w:val="0"/>
      <w:adjustRightInd w:val="0"/>
      <w:spacing w:line="272" w:lineRule="atLeast"/>
      <w:jc w:val="both"/>
    </w:pPr>
    <w:rPr>
      <w:rFonts w:ascii="Times New Roman" w:eastAsia="Times New Roman" w:hAnsi="Times New Roman" w:cs="Times New Roman"/>
      <w:sz w:val="24"/>
    </w:rPr>
  </w:style>
  <w:style w:type="paragraph" w:customStyle="1" w:styleId="fullstory">
    <w:name w:val="fullstory"/>
    <w:basedOn w:val="Normal"/>
    <w:qFormat/>
    <w:rsid w:val="00372591"/>
    <w:pPr>
      <w:spacing w:before="100" w:beforeAutospacing="1" w:after="100" w:afterAutospacing="1"/>
    </w:pPr>
    <w:rPr>
      <w:rFonts w:ascii="Times New Roman" w:eastAsia="Times New Roman" w:hAnsi="Times New Roman" w:cs="Times New Roman"/>
      <w:sz w:val="24"/>
    </w:rPr>
  </w:style>
  <w:style w:type="paragraph" w:customStyle="1" w:styleId="hat">
    <w:name w:val="hat"/>
    <w:basedOn w:val="Normal"/>
    <w:next w:val="Normal"/>
    <w:link w:val="hatChar"/>
    <w:qFormat/>
    <w:rsid w:val="00372591"/>
    <w:pPr>
      <w:spacing w:before="240" w:after="240"/>
      <w:jc w:val="center"/>
      <w:outlineLvl w:val="0"/>
    </w:pPr>
    <w:rPr>
      <w:rFonts w:ascii="Times New Roman" w:eastAsia="Times New Roman" w:hAnsi="Times New Roman" w:cs="Arial"/>
      <w:b/>
      <w:bCs/>
      <w:sz w:val="32"/>
      <w:u w:val="single"/>
    </w:rPr>
  </w:style>
  <w:style w:type="paragraph" w:customStyle="1" w:styleId="norm">
    <w:name w:val="norm"/>
    <w:basedOn w:val="Normal"/>
    <w:uiPriority w:val="99"/>
    <w:qFormat/>
    <w:rsid w:val="00372591"/>
    <w:pPr>
      <w:spacing w:before="100" w:beforeAutospacing="1" w:after="100" w:afterAutospacing="1"/>
    </w:pPr>
    <w:rPr>
      <w:rFonts w:ascii="Times New Roman" w:eastAsia="Times New Roman" w:hAnsi="Times New Roman" w:cs="Times New Roman"/>
      <w:sz w:val="24"/>
    </w:rPr>
  </w:style>
  <w:style w:type="paragraph" w:customStyle="1" w:styleId="NormalText">
    <w:name w:val="Normal Text"/>
    <w:basedOn w:val="Normal"/>
    <w:link w:val="NormalTextChar"/>
    <w:autoRedefine/>
    <w:qFormat/>
    <w:rsid w:val="00372591"/>
    <w:pPr>
      <w:jc w:val="both"/>
    </w:pPr>
    <w:rPr>
      <w:rFonts w:ascii="TimesNewRomanPSMT" w:eastAsia="Times New Roman" w:hAnsi="TimesNewRomanPSMT" w:cs="Times New Roman"/>
      <w:sz w:val="24"/>
      <w:szCs w:val="26"/>
    </w:rPr>
  </w:style>
  <w:style w:type="character" w:customStyle="1" w:styleId="HotRouteChar">
    <w:name w:val="Hot Route Char"/>
    <w:link w:val="HotRoute"/>
    <w:locked/>
    <w:rsid w:val="00372591"/>
    <w:rPr>
      <w:rFonts w:ascii="Times New Roman" w:eastAsia="Times New Roman" w:hAnsi="Times New Roman" w:cs="Times New Roman"/>
    </w:rPr>
  </w:style>
  <w:style w:type="paragraph" w:customStyle="1" w:styleId="HotRoute">
    <w:name w:val="Hot Route"/>
    <w:basedOn w:val="Normal"/>
    <w:link w:val="HotRouteChar"/>
    <w:qFormat/>
    <w:rsid w:val="00372591"/>
    <w:pPr>
      <w:ind w:left="144"/>
    </w:pPr>
    <w:rPr>
      <w:rFonts w:ascii="Times New Roman" w:eastAsia="Times New Roman" w:hAnsi="Times New Roman" w:cs="Times New Roman"/>
      <w:sz w:val="24"/>
    </w:rPr>
  </w:style>
  <w:style w:type="character" w:customStyle="1" w:styleId="1AChushushChar">
    <w:name w:val="1AChushush Char"/>
    <w:link w:val="1AChushush"/>
    <w:locked/>
    <w:rsid w:val="00372591"/>
    <w:rPr>
      <w:rFonts w:ascii="Times New Roman" w:hAnsi="Times New Roman" w:cs="Times New Roman"/>
      <w:sz w:val="20"/>
    </w:rPr>
  </w:style>
  <w:style w:type="paragraph" w:customStyle="1" w:styleId="1AChushush">
    <w:name w:val="1AChushush"/>
    <w:basedOn w:val="Normal"/>
    <w:link w:val="1AChushushChar"/>
    <w:autoRedefine/>
    <w:qFormat/>
    <w:rsid w:val="00372591"/>
    <w:pPr>
      <w:ind w:right="-14"/>
      <w:contextualSpacing/>
    </w:pPr>
    <w:rPr>
      <w:rFonts w:ascii="Times New Roman" w:hAnsi="Times New Roman" w:cs="Times New Roman"/>
      <w:sz w:val="20"/>
    </w:rPr>
  </w:style>
  <w:style w:type="character" w:customStyle="1" w:styleId="TagChar">
    <w:name w:val="Tag!! Char"/>
    <w:basedOn w:val="DefaultParagraphFont"/>
    <w:link w:val="Tag"/>
    <w:locked/>
    <w:rsid w:val="00372591"/>
    <w:rPr>
      <w:rFonts w:ascii="Times New Roman" w:eastAsia="Times New Roman" w:hAnsi="Times New Roman" w:cs="Times New Roman"/>
      <w:b/>
    </w:rPr>
  </w:style>
  <w:style w:type="paragraph" w:customStyle="1" w:styleId="Tag">
    <w:name w:val="Tag!!"/>
    <w:basedOn w:val="Normal"/>
    <w:link w:val="TagChar"/>
    <w:qFormat/>
    <w:rsid w:val="00372591"/>
    <w:pPr>
      <w:ind w:right="288"/>
    </w:pPr>
    <w:rPr>
      <w:rFonts w:ascii="Times New Roman" w:eastAsia="Times New Roman" w:hAnsi="Times New Roman" w:cs="Times New Roman"/>
      <w:b/>
      <w:sz w:val="24"/>
    </w:rPr>
  </w:style>
  <w:style w:type="paragraph" w:customStyle="1" w:styleId="Citation">
    <w:name w:val="Citation"/>
    <w:basedOn w:val="Normal"/>
    <w:link w:val="CitationChar1"/>
    <w:qFormat/>
    <w:rsid w:val="00372591"/>
    <w:rPr>
      <w:rFonts w:ascii="Times New Roman" w:hAnsi="Times New Roman" w:cs="Times New Roman"/>
      <w:b/>
      <w:sz w:val="24"/>
    </w:rPr>
  </w:style>
  <w:style w:type="character" w:customStyle="1" w:styleId="Bodytext0">
    <w:name w:val="Body text_"/>
    <w:basedOn w:val="DefaultParagraphFont"/>
    <w:link w:val="BodyText20"/>
    <w:locked/>
    <w:rsid w:val="00372591"/>
    <w:rPr>
      <w:rFonts w:ascii="Constantia" w:eastAsia="Constantia" w:hAnsi="Constantia" w:cs="Constantia"/>
      <w:sz w:val="18"/>
      <w:szCs w:val="18"/>
      <w:shd w:val="clear" w:color="auto" w:fill="FFFFFF"/>
    </w:rPr>
  </w:style>
  <w:style w:type="paragraph" w:customStyle="1" w:styleId="BodyText20">
    <w:name w:val="Body Text2"/>
    <w:basedOn w:val="Normal"/>
    <w:link w:val="Bodytext0"/>
    <w:qFormat/>
    <w:rsid w:val="00372591"/>
    <w:pPr>
      <w:widowControl w:val="0"/>
      <w:shd w:val="clear" w:color="auto" w:fill="FFFFFF"/>
      <w:spacing w:before="180" w:after="240" w:line="259" w:lineRule="exact"/>
      <w:jc w:val="both"/>
    </w:pPr>
    <w:rPr>
      <w:rFonts w:ascii="Constantia" w:eastAsia="Constantia" w:hAnsi="Constantia" w:cs="Constantia"/>
      <w:sz w:val="18"/>
      <w:szCs w:val="18"/>
    </w:rPr>
  </w:style>
  <w:style w:type="character" w:customStyle="1" w:styleId="evidencetextChar1">
    <w:name w:val="evidence text Char1"/>
    <w:link w:val="evidencetext"/>
    <w:locked/>
    <w:rsid w:val="00372591"/>
    <w:rPr>
      <w:rFonts w:ascii="Arial" w:eastAsia="Times New Roman" w:hAnsi="Arial" w:cs="Times New Roman"/>
      <w:color w:val="000000"/>
      <w:sz w:val="16"/>
    </w:rPr>
  </w:style>
  <w:style w:type="paragraph" w:customStyle="1" w:styleId="evidencetext">
    <w:name w:val="evidence text"/>
    <w:basedOn w:val="Normal"/>
    <w:link w:val="evidencetextChar1"/>
    <w:qFormat/>
    <w:rsid w:val="00372591"/>
    <w:pPr>
      <w:ind w:left="1008" w:right="720"/>
    </w:pPr>
    <w:rPr>
      <w:rFonts w:ascii="Arial" w:eastAsia="Times New Roman" w:hAnsi="Arial" w:cs="Times New Roman"/>
      <w:color w:val="000000"/>
      <w:sz w:val="16"/>
    </w:rPr>
  </w:style>
  <w:style w:type="character" w:customStyle="1" w:styleId="BoldUnderliningChar">
    <w:name w:val="Bold Underlining Char"/>
    <w:link w:val="BoldUnderlining"/>
    <w:locked/>
    <w:rsid w:val="00372591"/>
    <w:rPr>
      <w:rFonts w:ascii="Arial Narrow" w:eastAsia="Calibri" w:hAnsi="Arial Narrow" w:cs="Times New Roman"/>
      <w:b/>
      <w:sz w:val="20"/>
      <w:szCs w:val="20"/>
      <w:u w:val="single"/>
      <w:lang w:val="x-none" w:eastAsia="x-none"/>
    </w:rPr>
  </w:style>
  <w:style w:type="paragraph" w:customStyle="1" w:styleId="BoldUnderlining">
    <w:name w:val="Bold Underlining"/>
    <w:basedOn w:val="Normal"/>
    <w:link w:val="BoldUnderliningChar"/>
    <w:qFormat/>
    <w:rsid w:val="00372591"/>
    <w:rPr>
      <w:rFonts w:ascii="Arial Narrow" w:eastAsia="Calibri" w:hAnsi="Arial Narrow" w:cs="Times New Roman"/>
      <w:b/>
      <w:sz w:val="20"/>
      <w:szCs w:val="20"/>
      <w:u w:val="single"/>
      <w:lang w:val="x-none" w:eastAsia="x-none"/>
    </w:rPr>
  </w:style>
  <w:style w:type="paragraph" w:customStyle="1" w:styleId="normal10">
    <w:name w:val="normal1"/>
    <w:basedOn w:val="Normal"/>
    <w:qFormat/>
    <w:rsid w:val="00372591"/>
    <w:pPr>
      <w:spacing w:before="100" w:beforeAutospacing="1" w:after="100" w:afterAutospacing="1" w:line="240" w:lineRule="auto"/>
    </w:pPr>
    <w:rPr>
      <w:rFonts w:ascii="Times" w:hAnsi="Times"/>
      <w:sz w:val="20"/>
      <w:szCs w:val="20"/>
    </w:rPr>
  </w:style>
  <w:style w:type="character" w:customStyle="1" w:styleId="Bodytext21">
    <w:name w:val="Body text (2)_"/>
    <w:basedOn w:val="DefaultParagraphFont"/>
    <w:link w:val="Bodytext22"/>
    <w:locked/>
    <w:rsid w:val="00372591"/>
    <w:rPr>
      <w:rFonts w:ascii="Georgia" w:eastAsia="Georgia" w:hAnsi="Georgia" w:cs="Georgia"/>
      <w:sz w:val="17"/>
      <w:szCs w:val="17"/>
      <w:shd w:val="clear" w:color="auto" w:fill="FFFFFF"/>
    </w:rPr>
  </w:style>
  <w:style w:type="paragraph" w:customStyle="1" w:styleId="Bodytext22">
    <w:name w:val="Body text (2)"/>
    <w:basedOn w:val="Normal"/>
    <w:link w:val="Bodytext21"/>
    <w:qFormat/>
    <w:rsid w:val="00372591"/>
    <w:pPr>
      <w:widowControl w:val="0"/>
      <w:shd w:val="clear" w:color="auto" w:fill="FFFFFF"/>
      <w:spacing w:after="200" w:line="0" w:lineRule="atLeast"/>
      <w:ind w:hanging="420"/>
    </w:pPr>
    <w:rPr>
      <w:rFonts w:ascii="Georgia" w:eastAsia="Georgia" w:hAnsi="Georgia" w:cs="Georgia"/>
      <w:sz w:val="17"/>
      <w:szCs w:val="17"/>
    </w:rPr>
  </w:style>
  <w:style w:type="character" w:styleId="FootnoteReference">
    <w:name w:val="footnote reference"/>
    <w:uiPriority w:val="99"/>
    <w:unhideWhenUsed/>
    <w:rsid w:val="00372591"/>
    <w:rPr>
      <w:vertAlign w:val="superscript"/>
    </w:rPr>
  </w:style>
  <w:style w:type="character" w:styleId="CommentReference">
    <w:name w:val="annotation reference"/>
    <w:uiPriority w:val="99"/>
    <w:unhideWhenUsed/>
    <w:rsid w:val="00372591"/>
    <w:rPr>
      <w:sz w:val="16"/>
      <w:szCs w:val="16"/>
    </w:rPr>
  </w:style>
  <w:style w:type="character" w:styleId="EndnoteReference">
    <w:name w:val="endnote reference"/>
    <w:unhideWhenUsed/>
    <w:rsid w:val="00372591"/>
    <w:rPr>
      <w:vertAlign w:val="superscript"/>
    </w:rPr>
  </w:style>
  <w:style w:type="character" w:customStyle="1" w:styleId="DocumentMapChar1">
    <w:name w:val="Document Map Char1"/>
    <w:basedOn w:val="DefaultParagraphFont"/>
    <w:rsid w:val="00372591"/>
    <w:rPr>
      <w:rFonts w:ascii="Helvetica" w:hAnsi="Helvetica"/>
      <w:sz w:val="26"/>
      <w:szCs w:val="26"/>
    </w:rPr>
  </w:style>
  <w:style w:type="character" w:customStyle="1" w:styleId="gmail-style13ptbold">
    <w:name w:val="gmail-style13ptbold"/>
    <w:basedOn w:val="DefaultParagraphFont"/>
    <w:rsid w:val="00372591"/>
  </w:style>
  <w:style w:type="character" w:customStyle="1" w:styleId="gmail-styleunderline">
    <w:name w:val="gmail-styleunderline"/>
    <w:basedOn w:val="DefaultParagraphFont"/>
    <w:rsid w:val="00372591"/>
  </w:style>
  <w:style w:type="character" w:customStyle="1" w:styleId="authors">
    <w:name w:val="authors"/>
    <w:basedOn w:val="DefaultParagraphFont"/>
    <w:rsid w:val="00372591"/>
  </w:style>
  <w:style w:type="character" w:customStyle="1" w:styleId="gmail-msointenseemphasis">
    <w:name w:val="gmail-msointenseemphasis"/>
    <w:basedOn w:val="DefaultParagraphFont"/>
    <w:rsid w:val="00372591"/>
  </w:style>
  <w:style w:type="character" w:customStyle="1" w:styleId="HeaderChar1">
    <w:name w:val="Header Char1"/>
    <w:aliases w:val="Header Char Char Char1,Heading 1 Char Char Char Char2,Header Char Char Char Char Char Char Char1,Header Char Char Char Char Char Char Char Cha Char,Header 1 Char1,Header 1 Char Char Char1,Header Char2 Char1,Header Char1 Char Char1"/>
    <w:basedOn w:val="DefaultParagraphFont"/>
    <w:uiPriority w:val="99"/>
    <w:rsid w:val="00372591"/>
    <w:rPr>
      <w:rFonts w:ascii="Calibri" w:hAnsi="Calibri"/>
      <w:sz w:val="22"/>
    </w:rPr>
  </w:style>
  <w:style w:type="character" w:customStyle="1" w:styleId="FooterChar1">
    <w:name w:val="Footer Char1"/>
    <w:basedOn w:val="DefaultParagraphFont"/>
    <w:uiPriority w:val="99"/>
    <w:semiHidden/>
    <w:rsid w:val="00372591"/>
    <w:rPr>
      <w:rFonts w:ascii="Calibri" w:hAnsi="Calibri"/>
      <w:sz w:val="22"/>
    </w:rPr>
  </w:style>
  <w:style w:type="character" w:customStyle="1" w:styleId="StyleBold">
    <w:name w:val="Style Bold"/>
    <w:basedOn w:val="DefaultParagraphFont"/>
    <w:uiPriority w:val="9"/>
    <w:semiHidden/>
    <w:rsid w:val="00372591"/>
    <w:rPr>
      <w:b/>
      <w:bCs/>
    </w:rPr>
  </w:style>
  <w:style w:type="character" w:customStyle="1" w:styleId="Emphasis2">
    <w:name w:val="Emphasis2"/>
    <w:rsid w:val="00372591"/>
    <w:rPr>
      <w:rFonts w:ascii="Lucida Grande" w:eastAsia="ヒラギノ角ゴ Pro W3" w:hAnsi="Lucida Grande" w:cs="Lucida Grande" w:hint="default"/>
      <w:b w:val="0"/>
      <w:bCs w:val="0"/>
      <w:i w:val="0"/>
      <w:iCs w:val="0"/>
      <w:color w:val="000000"/>
      <w:sz w:val="22"/>
      <w:u w:val="single"/>
    </w:rPr>
  </w:style>
  <w:style w:type="character" w:customStyle="1" w:styleId="TagGreg">
    <w:name w:val="TagGreg"/>
    <w:basedOn w:val="DefaultParagraphFont"/>
    <w:uiPriority w:val="1"/>
    <w:qFormat/>
    <w:rsid w:val="00372591"/>
    <w:rPr>
      <w:b/>
      <w:bCs w:val="0"/>
      <w:sz w:val="24"/>
    </w:rPr>
  </w:style>
  <w:style w:type="character" w:customStyle="1" w:styleId="a">
    <w:name w:val="a"/>
    <w:basedOn w:val="DefaultParagraphFont"/>
    <w:rsid w:val="00372591"/>
  </w:style>
  <w:style w:type="character" w:customStyle="1" w:styleId="l6">
    <w:name w:val="l6"/>
    <w:basedOn w:val="DefaultParagraphFont"/>
    <w:rsid w:val="00372591"/>
  </w:style>
  <w:style w:type="character" w:customStyle="1" w:styleId="l7">
    <w:name w:val="l7"/>
    <w:basedOn w:val="DefaultParagraphFont"/>
    <w:rsid w:val="00372591"/>
  </w:style>
  <w:style w:type="character" w:customStyle="1" w:styleId="l8">
    <w:name w:val="l8"/>
    <w:basedOn w:val="DefaultParagraphFont"/>
    <w:rsid w:val="00372591"/>
  </w:style>
  <w:style w:type="character" w:customStyle="1" w:styleId="styleboldunderline">
    <w:name w:val="styleboldunderline"/>
    <w:basedOn w:val="DefaultParagraphFont"/>
    <w:rsid w:val="00372591"/>
  </w:style>
  <w:style w:type="character" w:customStyle="1" w:styleId="stylestylebold12pt">
    <w:name w:val="stylestylebold12pt"/>
    <w:basedOn w:val="DefaultParagraphFont"/>
    <w:rsid w:val="00372591"/>
  </w:style>
  <w:style w:type="character" w:customStyle="1" w:styleId="EmphasisA">
    <w:name w:val="Emphasis A"/>
    <w:rsid w:val="00372591"/>
    <w:rPr>
      <w:rFonts w:ascii="Lucida Grande" w:eastAsia="ヒラギノ角ゴ Pro W3" w:hAnsi="Lucida Grande" w:cs="Lucida Grande" w:hint="default"/>
      <w:b/>
      <w:bCs w:val="0"/>
      <w:i w:val="0"/>
      <w:iCs w:val="0"/>
      <w:color w:val="000000"/>
      <w:sz w:val="22"/>
      <w:u w:val="single"/>
    </w:rPr>
  </w:style>
  <w:style w:type="paragraph" w:styleId="FootnoteText">
    <w:name w:val="footnote text"/>
    <w:basedOn w:val="Normal"/>
    <w:link w:val="FootnoteTextChar"/>
    <w:uiPriority w:val="99"/>
    <w:unhideWhenUsed/>
    <w:rsid w:val="00372591"/>
    <w:pPr>
      <w:suppressAutoHyphens/>
    </w:pPr>
    <w:rPr>
      <w:rFonts w:ascii="Times New Roman" w:eastAsia="Times New Roman" w:hAnsi="Times New Roman" w:cs="Times New Roman"/>
      <w:sz w:val="20"/>
      <w:szCs w:val="20"/>
      <w:lang w:eastAsia="zh-CN"/>
    </w:rPr>
  </w:style>
  <w:style w:type="character" w:customStyle="1" w:styleId="FootnoteTextChar1">
    <w:name w:val="Footnote Text Char1"/>
    <w:basedOn w:val="DefaultParagraphFont"/>
    <w:rsid w:val="00372591"/>
    <w:rPr>
      <w:rFonts w:ascii="Calibri" w:hAnsi="Calibri" w:cs="Calibri"/>
      <w:sz w:val="20"/>
      <w:szCs w:val="20"/>
    </w:rPr>
  </w:style>
  <w:style w:type="character" w:customStyle="1" w:styleId="EndnoteTextChar1">
    <w:name w:val="Endnote Text Char1"/>
    <w:basedOn w:val="DefaultParagraphFont"/>
    <w:rsid w:val="00372591"/>
    <w:rPr>
      <w:rFonts w:ascii="Calibri" w:hAnsi="Calibri"/>
      <w:sz w:val="20"/>
      <w:szCs w:val="20"/>
    </w:rPr>
  </w:style>
  <w:style w:type="character" w:customStyle="1" w:styleId="SubtitleChar1">
    <w:name w:val="Subtitle Char1"/>
    <w:aliases w:val="Underlined card text Char1"/>
    <w:basedOn w:val="DefaultParagraphFont"/>
    <w:uiPriority w:val="11"/>
    <w:rsid w:val="00372591"/>
    <w:rPr>
      <w:color w:val="5A5A5A" w:themeColor="text1" w:themeTint="A5"/>
      <w:spacing w:val="15"/>
      <w:sz w:val="22"/>
      <w:szCs w:val="22"/>
    </w:rPr>
  </w:style>
  <w:style w:type="paragraph" w:styleId="BodyTextIndent">
    <w:name w:val="Body Text Indent"/>
    <w:basedOn w:val="Normal"/>
    <w:link w:val="BodyTextIndentChar"/>
    <w:unhideWhenUsed/>
    <w:rsid w:val="00372591"/>
    <w:pPr>
      <w:suppressAutoHyphens/>
      <w:spacing w:line="480" w:lineRule="auto"/>
      <w:ind w:firstLine="720"/>
      <w:jc w:val="both"/>
    </w:pPr>
    <w:rPr>
      <w:rFonts w:eastAsia="Times New Roman" w:cs="Garamond"/>
      <w:sz w:val="24"/>
      <w:lang w:eastAsia="zh-CN"/>
    </w:rPr>
  </w:style>
  <w:style w:type="character" w:customStyle="1" w:styleId="BodyTextIndentChar1">
    <w:name w:val="Body Text Indent Char1"/>
    <w:basedOn w:val="DefaultParagraphFont"/>
    <w:rsid w:val="00372591"/>
    <w:rPr>
      <w:rFonts w:ascii="Calibri" w:hAnsi="Calibri" w:cs="Calibri"/>
      <w:sz w:val="22"/>
    </w:rPr>
  </w:style>
  <w:style w:type="paragraph" w:styleId="BodyText2">
    <w:name w:val="Body Text 2"/>
    <w:basedOn w:val="Normal"/>
    <w:link w:val="BodyText2Char"/>
    <w:unhideWhenUsed/>
    <w:rsid w:val="00372591"/>
    <w:pPr>
      <w:suppressAutoHyphens/>
    </w:pPr>
    <w:rPr>
      <w:rFonts w:ascii="Times New Roman" w:eastAsia="Times New Roman" w:hAnsi="Times New Roman" w:cs="Times New Roman"/>
      <w:b/>
      <w:sz w:val="24"/>
      <w:szCs w:val="20"/>
      <w:lang w:eastAsia="zh-CN"/>
    </w:rPr>
  </w:style>
  <w:style w:type="character" w:customStyle="1" w:styleId="BodyText2Char1">
    <w:name w:val="Body Text 2 Char1"/>
    <w:basedOn w:val="DefaultParagraphFont"/>
    <w:uiPriority w:val="99"/>
    <w:rsid w:val="00372591"/>
    <w:rPr>
      <w:rFonts w:ascii="Calibri" w:hAnsi="Calibri" w:cs="Calibri"/>
      <w:sz w:val="22"/>
    </w:rPr>
  </w:style>
  <w:style w:type="paragraph" w:styleId="BodyText3">
    <w:name w:val="Body Text 3"/>
    <w:basedOn w:val="Normal"/>
    <w:link w:val="BodyText3Char"/>
    <w:unhideWhenUsed/>
    <w:rsid w:val="00372591"/>
    <w:pPr>
      <w:suppressAutoHyphens/>
      <w:spacing w:after="120"/>
    </w:pPr>
    <w:rPr>
      <w:rFonts w:ascii="Times New Roman" w:eastAsia="Times New Roman" w:hAnsi="Times New Roman" w:cs="Times New Roman"/>
      <w:sz w:val="16"/>
      <w:szCs w:val="20"/>
      <w:lang w:eastAsia="zh-CN"/>
    </w:rPr>
  </w:style>
  <w:style w:type="character" w:customStyle="1" w:styleId="BodyText3Char1">
    <w:name w:val="Body Text 3 Char1"/>
    <w:basedOn w:val="DefaultParagraphFont"/>
    <w:rsid w:val="00372591"/>
    <w:rPr>
      <w:rFonts w:ascii="Calibri" w:hAnsi="Calibri" w:cs="Calibri"/>
      <w:sz w:val="16"/>
      <w:szCs w:val="16"/>
    </w:rPr>
  </w:style>
  <w:style w:type="paragraph" w:styleId="BodyTextIndent2">
    <w:name w:val="Body Text Indent 2"/>
    <w:basedOn w:val="Normal"/>
    <w:link w:val="BodyTextIndent2Char"/>
    <w:unhideWhenUsed/>
    <w:rsid w:val="00372591"/>
    <w:pPr>
      <w:suppressAutoHyphens/>
      <w:spacing w:line="480" w:lineRule="auto"/>
      <w:ind w:left="1440"/>
      <w:jc w:val="both"/>
    </w:pPr>
    <w:rPr>
      <w:rFonts w:eastAsia="Times New Roman" w:cs="Garamond"/>
      <w:sz w:val="24"/>
      <w:lang w:eastAsia="zh-CN"/>
    </w:rPr>
  </w:style>
  <w:style w:type="character" w:customStyle="1" w:styleId="BodyTextIndent2Char1">
    <w:name w:val="Body Text Indent 2 Char1"/>
    <w:basedOn w:val="DefaultParagraphFont"/>
    <w:rsid w:val="00372591"/>
    <w:rPr>
      <w:rFonts w:ascii="Calibri" w:hAnsi="Calibri" w:cs="Calibri"/>
      <w:sz w:val="22"/>
    </w:rPr>
  </w:style>
  <w:style w:type="paragraph" w:styleId="BodyTextIndent3">
    <w:name w:val="Body Text Indent 3"/>
    <w:basedOn w:val="Normal"/>
    <w:link w:val="BodyTextIndent3Char"/>
    <w:unhideWhenUsed/>
    <w:rsid w:val="00372591"/>
    <w:pPr>
      <w:suppressAutoHyphens/>
      <w:ind w:left="1440"/>
    </w:pPr>
    <w:rPr>
      <w:rFonts w:ascii="Times New Roman" w:eastAsia="Times New Roman" w:hAnsi="Times New Roman" w:cs="Times New Roman"/>
      <w:sz w:val="24"/>
      <w:szCs w:val="20"/>
      <w:lang w:eastAsia="zh-CN"/>
    </w:rPr>
  </w:style>
  <w:style w:type="character" w:customStyle="1" w:styleId="BodyTextIndent3Char1">
    <w:name w:val="Body Text Indent 3 Char1"/>
    <w:basedOn w:val="DefaultParagraphFont"/>
    <w:rsid w:val="00372591"/>
    <w:rPr>
      <w:rFonts w:ascii="Calibri" w:hAnsi="Calibri" w:cs="Calibri"/>
      <w:sz w:val="16"/>
      <w:szCs w:val="16"/>
    </w:rPr>
  </w:style>
  <w:style w:type="paragraph" w:styleId="CommentSubject">
    <w:name w:val="annotation subject"/>
    <w:basedOn w:val="CommentText"/>
    <w:next w:val="CommentText"/>
    <w:link w:val="CommentSubjectChar"/>
    <w:uiPriority w:val="99"/>
    <w:unhideWhenUsed/>
    <w:rsid w:val="00372591"/>
    <w:rPr>
      <w:b/>
      <w:bCs/>
    </w:rPr>
  </w:style>
  <w:style w:type="character" w:customStyle="1" w:styleId="CommentSubjectChar1">
    <w:name w:val="Comment Subject Char1"/>
    <w:basedOn w:val="CommentTextChar1"/>
    <w:uiPriority w:val="99"/>
    <w:rsid w:val="00372591"/>
    <w:rPr>
      <w:rFonts w:ascii="Calibri" w:hAnsi="Calibri" w:cs="Calibri"/>
      <w:b/>
      <w:bCs/>
      <w:sz w:val="20"/>
      <w:szCs w:val="20"/>
    </w:rPr>
  </w:style>
  <w:style w:type="character" w:customStyle="1" w:styleId="Absatz-Standardschriftart">
    <w:name w:val="Absatz-Standardschriftart"/>
    <w:rsid w:val="00372591"/>
  </w:style>
  <w:style w:type="character" w:customStyle="1" w:styleId="WW-Absatz-Standardschriftart">
    <w:name w:val="WW-Absatz-Standardschriftart"/>
    <w:rsid w:val="00372591"/>
  </w:style>
  <w:style w:type="character" w:customStyle="1" w:styleId="WW-Absatz-Standardschriftart1">
    <w:name w:val="WW-Absatz-Standardschriftart1"/>
    <w:rsid w:val="00372591"/>
  </w:style>
  <w:style w:type="character" w:customStyle="1" w:styleId="WW8Num4z0">
    <w:name w:val="WW8Num4z0"/>
    <w:rsid w:val="00372591"/>
    <w:rPr>
      <w:i w:val="0"/>
      <w:iCs w:val="0"/>
    </w:rPr>
  </w:style>
  <w:style w:type="character" w:customStyle="1" w:styleId="WW8Num6z0">
    <w:name w:val="WW8Num6z0"/>
    <w:rsid w:val="00372591"/>
    <w:rPr>
      <w:rFonts w:ascii="Times New Roman" w:eastAsia="Times New Roman" w:hAnsi="Times New Roman" w:cs="Times New Roman" w:hint="default"/>
    </w:rPr>
  </w:style>
  <w:style w:type="character" w:customStyle="1" w:styleId="WW8Num6z1">
    <w:name w:val="WW8Num6z1"/>
    <w:rsid w:val="00372591"/>
    <w:rPr>
      <w:rFonts w:ascii="Courier New" w:hAnsi="Courier New" w:cs="Courier New" w:hint="default"/>
    </w:rPr>
  </w:style>
  <w:style w:type="character" w:customStyle="1" w:styleId="WW8Num6z2">
    <w:name w:val="WW8Num6z2"/>
    <w:rsid w:val="00372591"/>
    <w:rPr>
      <w:rFonts w:ascii="Wingdings" w:hAnsi="Wingdings" w:cs="Wingdings" w:hint="default"/>
    </w:rPr>
  </w:style>
  <w:style w:type="character" w:customStyle="1" w:styleId="WW8Num6z3">
    <w:name w:val="WW8Num6z3"/>
    <w:rsid w:val="00372591"/>
    <w:rPr>
      <w:rFonts w:ascii="Symbol" w:hAnsi="Symbol" w:cs="Symbol" w:hint="default"/>
    </w:rPr>
  </w:style>
  <w:style w:type="character" w:customStyle="1" w:styleId="FootnoteCharacters">
    <w:name w:val="Footnote Characters"/>
    <w:rsid w:val="00372591"/>
    <w:rPr>
      <w:vertAlign w:val="superscript"/>
    </w:rPr>
  </w:style>
  <w:style w:type="character" w:customStyle="1" w:styleId="CharacterStyle2">
    <w:name w:val="Character Style 2"/>
    <w:rsid w:val="00372591"/>
    <w:rPr>
      <w:sz w:val="20"/>
      <w:szCs w:val="20"/>
    </w:rPr>
  </w:style>
  <w:style w:type="character" w:customStyle="1" w:styleId="hit">
    <w:name w:val="hit"/>
    <w:rsid w:val="00372591"/>
  </w:style>
  <w:style w:type="character" w:customStyle="1" w:styleId="btx1">
    <w:name w:val="btx1"/>
    <w:rsid w:val="00372591"/>
    <w:rPr>
      <w:rFonts w:ascii="Verdana" w:hAnsi="Verdana" w:cs="Arial" w:hint="default"/>
      <w:sz w:val="24"/>
      <w:szCs w:val="24"/>
    </w:rPr>
  </w:style>
  <w:style w:type="character" w:customStyle="1" w:styleId="strong-blue">
    <w:name w:val="strong-blue"/>
    <w:rsid w:val="00372591"/>
    <w:rPr>
      <w:b/>
      <w:bCs/>
      <w:color w:val="1181C9"/>
    </w:rPr>
  </w:style>
  <w:style w:type="character" w:customStyle="1" w:styleId="CiteChar">
    <w:name w:val="Cite Char"/>
    <w:rsid w:val="00372591"/>
    <w:rPr>
      <w:rFonts w:ascii="Arial" w:eastAsia="Calibri" w:hAnsi="Arial" w:cs="Arial" w:hint="default"/>
      <w:b/>
      <w:bCs w:val="0"/>
      <w:sz w:val="24"/>
      <w:szCs w:val="22"/>
      <w:u w:val="single"/>
    </w:rPr>
  </w:style>
  <w:style w:type="character" w:customStyle="1" w:styleId="Style8pt">
    <w:name w:val="Style 8 pt"/>
    <w:rsid w:val="00372591"/>
    <w:rPr>
      <w:rFonts w:ascii="Times New Roman" w:hAnsi="Times New Roman" w:cs="Times New Roman" w:hint="default"/>
      <w:sz w:val="16"/>
    </w:rPr>
  </w:style>
  <w:style w:type="character" w:customStyle="1" w:styleId="StyleUnderlineChar">
    <w:name w:val="Style Underline Char"/>
    <w:rsid w:val="00372591"/>
    <w:rPr>
      <w:u w:val="single"/>
    </w:rPr>
  </w:style>
  <w:style w:type="paragraph" w:styleId="PlainText">
    <w:name w:val="Plain Text"/>
    <w:basedOn w:val="Normal"/>
    <w:link w:val="PlainTextChar"/>
    <w:unhideWhenUsed/>
    <w:rsid w:val="00372591"/>
    <w:rPr>
      <w:rFonts w:ascii="Courier New" w:hAnsi="Courier New" w:cs="Courier New"/>
      <w:sz w:val="24"/>
    </w:rPr>
  </w:style>
  <w:style w:type="character" w:customStyle="1" w:styleId="PlainTextChar1">
    <w:name w:val="Plain Text Char1"/>
    <w:basedOn w:val="DefaultParagraphFont"/>
    <w:rsid w:val="00372591"/>
    <w:rPr>
      <w:rFonts w:ascii="Consolas" w:hAnsi="Consolas" w:cs="Consolas"/>
      <w:sz w:val="21"/>
      <w:szCs w:val="21"/>
    </w:rPr>
  </w:style>
  <w:style w:type="character" w:customStyle="1" w:styleId="blue">
    <w:name w:val="blue"/>
    <w:rsid w:val="00372591"/>
  </w:style>
  <w:style w:type="character" w:customStyle="1" w:styleId="MicroTextChar">
    <w:name w:val="MicroText Char"/>
    <w:link w:val="MicroText"/>
    <w:rsid w:val="00372591"/>
    <w:rPr>
      <w:rFonts w:ascii="Arial Narrow" w:hAnsi="Arial Narrow"/>
      <w:sz w:val="12"/>
    </w:rPr>
  </w:style>
  <w:style w:type="character" w:customStyle="1" w:styleId="StyleunderlineVerdana">
    <w:name w:val="Style underline + Verdana"/>
    <w:rsid w:val="00372591"/>
    <w:rPr>
      <w:rFonts w:ascii="Verdana" w:hAnsi="Verdana" w:hint="default"/>
      <w:b/>
      <w:bCs/>
      <w:sz w:val="20"/>
      <w:u w:val="single"/>
    </w:rPr>
  </w:style>
  <w:style w:type="character" w:customStyle="1" w:styleId="nw">
    <w:name w:val="nw"/>
    <w:rsid w:val="00372591"/>
  </w:style>
  <w:style w:type="character" w:customStyle="1" w:styleId="cardCharChar">
    <w:name w:val="card Char Char"/>
    <w:rsid w:val="00372591"/>
    <w:rPr>
      <w:rFonts w:ascii="Times New Roman" w:eastAsia="Times New Roman" w:hAnsi="Times New Roman" w:cs="Times New Roman" w:hint="default"/>
      <w:sz w:val="20"/>
      <w:szCs w:val="24"/>
    </w:rPr>
  </w:style>
  <w:style w:type="character" w:customStyle="1" w:styleId="TagChar1">
    <w:name w:val="Tag Char1"/>
    <w:aliases w:val="Heading 2 Cha Char,TagStyle Char1,Heading 2 Char Char Char Char Char Char Char Char Char Char Char Char Char Char Char,Heading 2 Char Char Char Char Char Char Char Char Char Char Char Char,TAG Char1 Char1,Tag&amp;Ci Char,Tags Char1,Heading 2 Char3"/>
    <w:qFormat/>
    <w:locked/>
    <w:rsid w:val="00372591"/>
    <w:rPr>
      <w:rFonts w:ascii="Calibri" w:eastAsia="Calibri" w:hAnsi="Calibri" w:cs="Calibri" w:hint="default"/>
      <w:b/>
      <w:bCs w:val="0"/>
      <w:sz w:val="24"/>
      <w:szCs w:val="22"/>
    </w:rPr>
  </w:style>
  <w:style w:type="character" w:customStyle="1" w:styleId="StyleDate">
    <w:name w:val="Style Date"/>
    <w:aliases w:val="Author"/>
    <w:qFormat/>
    <w:rsid w:val="00372591"/>
    <w:rPr>
      <w:rFonts w:ascii="Georgia" w:hAnsi="Georgia" w:hint="default"/>
      <w:b/>
      <w:bCs w:val="0"/>
      <w:sz w:val="24"/>
      <w:u w:val="single"/>
    </w:rPr>
  </w:style>
  <w:style w:type="character" w:customStyle="1" w:styleId="pmterms1">
    <w:name w:val="pmterms1"/>
    <w:basedOn w:val="DefaultParagraphFont"/>
    <w:rsid w:val="00372591"/>
  </w:style>
  <w:style w:type="character" w:customStyle="1" w:styleId="EmphasizeThis">
    <w:name w:val="EmphasizeThis"/>
    <w:rsid w:val="00372591"/>
    <w:rPr>
      <w:rFonts w:ascii="Georgia" w:hAnsi="Georgia" w:hint="default"/>
      <w:b/>
      <w:bCs w:val="0"/>
      <w:iCs/>
      <w:sz w:val="24"/>
      <w:u w:val="thick"/>
    </w:rPr>
  </w:style>
  <w:style w:type="character" w:customStyle="1" w:styleId="BodyText1">
    <w:name w:val="Body Text1"/>
    <w:basedOn w:val="DefaultParagraphFont"/>
    <w:rsid w:val="00372591"/>
    <w:rPr>
      <w:rFonts w:ascii="Constantia" w:eastAsia="Constantia" w:hAnsi="Constantia" w:cs="Constantia"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basedOn w:val="DefaultParagraphFont"/>
    <w:rsid w:val="00372591"/>
    <w:rPr>
      <w:rFonts w:ascii="Constantia" w:eastAsia="Constantia" w:hAnsi="Constantia" w:cs="Constantia" w:hint="default"/>
      <w:b w:val="0"/>
      <w:bCs w:val="0"/>
      <w:i/>
      <w:iCs/>
      <w:smallCaps w:val="0"/>
      <w:strike w:val="0"/>
      <w:dstrike w:val="0"/>
      <w:color w:val="000000"/>
      <w:spacing w:val="0"/>
      <w:w w:val="100"/>
      <w:position w:val="0"/>
      <w:sz w:val="18"/>
      <w:szCs w:val="18"/>
      <w:u w:val="none"/>
      <w:effect w:val="none"/>
      <w:lang w:val="en-US"/>
    </w:rPr>
  </w:style>
  <w:style w:type="character" w:customStyle="1" w:styleId="highlight2">
    <w:name w:val="highlight2"/>
    <w:rsid w:val="00372591"/>
    <w:rPr>
      <w:rFonts w:ascii="Arial" w:hAnsi="Arial" w:cs="Arial" w:hint="default"/>
      <w:b/>
      <w:bCs w:val="0"/>
      <w:sz w:val="19"/>
      <w:u w:val="thick"/>
      <w:bdr w:val="none" w:sz="0" w:space="0" w:color="auto" w:frame="1"/>
    </w:rPr>
  </w:style>
  <w:style w:type="character" w:customStyle="1" w:styleId="grame">
    <w:name w:val="grame"/>
    <w:basedOn w:val="DefaultParagraphFont"/>
    <w:rsid w:val="00372591"/>
  </w:style>
  <w:style w:type="character" w:customStyle="1" w:styleId="spelle">
    <w:name w:val="spelle"/>
    <w:basedOn w:val="DefaultParagraphFont"/>
    <w:rsid w:val="00372591"/>
  </w:style>
  <w:style w:type="character" w:customStyle="1" w:styleId="spellingerror">
    <w:name w:val="spellingerror"/>
    <w:basedOn w:val="DefaultParagraphFont"/>
    <w:rsid w:val="00372591"/>
  </w:style>
  <w:style w:type="character" w:customStyle="1" w:styleId="Bodytext2Italic">
    <w:name w:val="Body text (2) + Italic"/>
    <w:basedOn w:val="Bodytext21"/>
    <w:rsid w:val="00372591"/>
    <w:rPr>
      <w:rFonts w:ascii="Georgia" w:eastAsia="Georgia" w:hAnsi="Georgia" w:cs="Georgia"/>
      <w:i/>
      <w:iCs/>
      <w:color w:val="000000"/>
      <w:spacing w:val="0"/>
      <w:w w:val="100"/>
      <w:position w:val="0"/>
      <w:sz w:val="17"/>
      <w:szCs w:val="17"/>
      <w:shd w:val="clear" w:color="auto" w:fill="FFFFFF"/>
      <w:lang w:val="en-US" w:eastAsia="en-US" w:bidi="en-US"/>
    </w:rPr>
  </w:style>
  <w:style w:type="character" w:customStyle="1" w:styleId="Headerorfooter13pt">
    <w:name w:val="Header or footer + 13 pt"/>
    <w:aliases w:val="Italic,Spacing 0 pt,Header or footer + Candara,8 pt,Body text (2) + Impact,Footnote + AngsanaUPC,9.5 pt,Body text + 12.5 pt"/>
    <w:basedOn w:val="DefaultParagraphFont"/>
    <w:rsid w:val="00372591"/>
    <w:rPr>
      <w:rFonts w:ascii="AngsanaUPC" w:eastAsia="AngsanaUPC" w:hAnsi="AngsanaUPC" w:cs="AngsanaUPC" w:hint="cs"/>
      <w:i/>
      <w:iCs/>
      <w:color w:val="000000"/>
      <w:spacing w:val="0"/>
      <w:w w:val="100"/>
      <w:position w:val="0"/>
      <w:sz w:val="26"/>
      <w:szCs w:val="26"/>
      <w:shd w:val="clear" w:color="auto" w:fill="FFFFFF"/>
      <w:lang w:val="en-US" w:eastAsia="en-US" w:bidi="en-US"/>
    </w:rPr>
  </w:style>
  <w:style w:type="paragraph" w:styleId="TOC1">
    <w:name w:val="toc 1"/>
    <w:aliases w:val="Index Basic,good index"/>
    <w:basedOn w:val="Normal"/>
    <w:next w:val="Normal"/>
    <w:autoRedefine/>
    <w:uiPriority w:val="39"/>
    <w:unhideWhenUsed/>
    <w:qFormat/>
    <w:rsid w:val="00372591"/>
    <w:pPr>
      <w:spacing w:before="120"/>
    </w:pPr>
    <w:rPr>
      <w:b/>
    </w:rPr>
  </w:style>
  <w:style w:type="paragraph" w:styleId="TOC2">
    <w:name w:val="toc 2"/>
    <w:basedOn w:val="Normal"/>
    <w:next w:val="Normal"/>
    <w:autoRedefine/>
    <w:uiPriority w:val="39"/>
    <w:unhideWhenUsed/>
    <w:qFormat/>
    <w:rsid w:val="00372591"/>
    <w:pPr>
      <w:tabs>
        <w:tab w:val="right" w:leader="dot" w:pos="10790"/>
      </w:tabs>
      <w:ind w:left="240"/>
    </w:pPr>
    <w:rPr>
      <w:b/>
      <w:noProof/>
      <w:u w:val="single"/>
    </w:rPr>
  </w:style>
  <w:style w:type="paragraph" w:styleId="TOC3">
    <w:name w:val="toc 3"/>
    <w:basedOn w:val="Normal"/>
    <w:next w:val="Normal"/>
    <w:autoRedefine/>
    <w:uiPriority w:val="39"/>
    <w:unhideWhenUsed/>
    <w:qFormat/>
    <w:rsid w:val="00372591"/>
    <w:pPr>
      <w:ind w:left="480"/>
    </w:pPr>
  </w:style>
  <w:style w:type="paragraph" w:styleId="TOC4">
    <w:name w:val="toc 4"/>
    <w:basedOn w:val="Normal"/>
    <w:next w:val="Normal"/>
    <w:autoRedefine/>
    <w:uiPriority w:val="39"/>
    <w:unhideWhenUsed/>
    <w:rsid w:val="00372591"/>
    <w:pPr>
      <w:spacing w:after="100"/>
      <w:ind w:left="660"/>
    </w:pPr>
  </w:style>
  <w:style w:type="paragraph" w:styleId="TOC5">
    <w:name w:val="toc 5"/>
    <w:basedOn w:val="Normal"/>
    <w:next w:val="Normal"/>
    <w:autoRedefine/>
    <w:uiPriority w:val="39"/>
    <w:unhideWhenUsed/>
    <w:rsid w:val="00372591"/>
    <w:pPr>
      <w:spacing w:after="100"/>
      <w:ind w:left="880"/>
    </w:pPr>
  </w:style>
  <w:style w:type="paragraph" w:styleId="TOC6">
    <w:name w:val="toc 6"/>
    <w:basedOn w:val="Normal"/>
    <w:next w:val="Normal"/>
    <w:autoRedefine/>
    <w:uiPriority w:val="39"/>
    <w:unhideWhenUsed/>
    <w:rsid w:val="00372591"/>
    <w:pPr>
      <w:spacing w:after="100"/>
      <w:ind w:left="1100"/>
    </w:pPr>
  </w:style>
  <w:style w:type="paragraph" w:styleId="TOC7">
    <w:name w:val="toc 7"/>
    <w:basedOn w:val="Normal"/>
    <w:next w:val="Normal"/>
    <w:autoRedefine/>
    <w:uiPriority w:val="39"/>
    <w:unhideWhenUsed/>
    <w:rsid w:val="00372591"/>
    <w:pPr>
      <w:spacing w:after="100"/>
      <w:ind w:left="1320"/>
    </w:pPr>
  </w:style>
  <w:style w:type="paragraph" w:styleId="TOC8">
    <w:name w:val="toc 8"/>
    <w:basedOn w:val="Normal"/>
    <w:next w:val="Normal"/>
    <w:autoRedefine/>
    <w:uiPriority w:val="39"/>
    <w:unhideWhenUsed/>
    <w:rsid w:val="00372591"/>
    <w:pPr>
      <w:spacing w:after="100"/>
      <w:ind w:left="1540"/>
    </w:pPr>
  </w:style>
  <w:style w:type="paragraph" w:styleId="TOC9">
    <w:name w:val="toc 9"/>
    <w:basedOn w:val="Normal"/>
    <w:next w:val="Normal"/>
    <w:autoRedefine/>
    <w:uiPriority w:val="39"/>
    <w:unhideWhenUsed/>
    <w:rsid w:val="00372591"/>
    <w:pPr>
      <w:spacing w:after="100"/>
      <w:ind w:left="1760"/>
    </w:pPr>
  </w:style>
  <w:style w:type="paragraph" w:styleId="Caption">
    <w:name w:val="caption"/>
    <w:aliases w:val="caption"/>
    <w:basedOn w:val="Normal"/>
    <w:uiPriority w:val="35"/>
    <w:unhideWhenUsed/>
    <w:qFormat/>
    <w:rsid w:val="00372591"/>
    <w:pPr>
      <w:suppressLineNumbers/>
      <w:suppressAutoHyphens/>
      <w:spacing w:before="120" w:after="120"/>
    </w:pPr>
    <w:rPr>
      <w:rFonts w:ascii="Times New Roman" w:eastAsia="Times New Roman" w:hAnsi="Times New Roman" w:cs="Times New Roman"/>
      <w:i/>
      <w:iCs/>
      <w:sz w:val="24"/>
      <w:lang w:eastAsia="zh-CN"/>
    </w:rPr>
  </w:style>
  <w:style w:type="paragraph" w:styleId="List">
    <w:name w:val="List"/>
    <w:basedOn w:val="BodyText"/>
    <w:uiPriority w:val="99"/>
    <w:unhideWhenUsed/>
    <w:rsid w:val="00372591"/>
    <w:pPr>
      <w:suppressAutoHyphens/>
      <w:spacing w:after="160" w:line="480" w:lineRule="auto"/>
    </w:pPr>
    <w:rPr>
      <w:rFonts w:ascii="Times New Roman" w:eastAsia="Times New Roman" w:hAnsi="Times New Roman"/>
      <w:sz w:val="24"/>
      <w:szCs w:val="20"/>
      <w:lang w:eastAsia="zh-CN"/>
    </w:rPr>
  </w:style>
  <w:style w:type="paragraph" w:styleId="BlockText">
    <w:name w:val="Block Text"/>
    <w:basedOn w:val="Normal"/>
    <w:unhideWhenUsed/>
    <w:rsid w:val="00372591"/>
    <w:pPr>
      <w:tabs>
        <w:tab w:val="left" w:pos="0"/>
        <w:tab w:val="left" w:pos="720"/>
      </w:tabs>
      <w:suppressAutoHyphens/>
      <w:ind w:left="1440" w:right="720" w:hanging="1440"/>
    </w:pPr>
    <w:rPr>
      <w:rFonts w:ascii="Times New Roman" w:eastAsia="Times New Roman" w:hAnsi="Times New Roman" w:cs="Times New Roman"/>
      <w:sz w:val="24"/>
      <w:szCs w:val="20"/>
      <w:lang w:eastAsia="zh-CN"/>
    </w:rPr>
  </w:style>
  <w:style w:type="character" w:customStyle="1" w:styleId="css-901oao">
    <w:name w:val="css-901oao"/>
    <w:basedOn w:val="DefaultParagraphFont"/>
    <w:rsid w:val="00372591"/>
  </w:style>
  <w:style w:type="character" w:customStyle="1" w:styleId="style13ptbold0">
    <w:name w:val="style13ptbold"/>
    <w:basedOn w:val="DefaultParagraphFont"/>
    <w:rsid w:val="00372591"/>
  </w:style>
  <w:style w:type="character" w:customStyle="1" w:styleId="heading3char1">
    <w:name w:val="heading3char1"/>
    <w:basedOn w:val="DefaultParagraphFont"/>
    <w:rsid w:val="00372591"/>
  </w:style>
  <w:style w:type="numbering" w:customStyle="1" w:styleId="NoList1">
    <w:name w:val="No List1"/>
    <w:next w:val="NoList"/>
    <w:semiHidden/>
    <w:unhideWhenUsed/>
    <w:rsid w:val="00372591"/>
  </w:style>
  <w:style w:type="paragraph" w:customStyle="1" w:styleId="sc-77igqf-0">
    <w:name w:val="sc-77igqf-0"/>
    <w:basedOn w:val="Normal"/>
    <w:rsid w:val="00372591"/>
    <w:pPr>
      <w:spacing w:before="100" w:beforeAutospacing="1" w:after="100" w:afterAutospacing="1" w:line="240" w:lineRule="auto"/>
    </w:pPr>
    <w:rPr>
      <w:rFonts w:ascii="Times New Roman" w:eastAsia="Times New Roman" w:hAnsi="Times New Roman" w:cs="Times New Roman"/>
      <w:sz w:val="24"/>
    </w:rPr>
  </w:style>
  <w:style w:type="character" w:customStyle="1" w:styleId="styleunderline0">
    <w:name w:val="styleunderline"/>
    <w:basedOn w:val="DefaultParagraphFont"/>
    <w:rsid w:val="00372591"/>
  </w:style>
  <w:style w:type="character" w:customStyle="1" w:styleId="m-3453608889950830457styleunderline">
    <w:name w:val="m_-3453608889950830457styleunderline"/>
    <w:basedOn w:val="DefaultParagraphFont"/>
    <w:rsid w:val="00372591"/>
  </w:style>
  <w:style w:type="paragraph" w:customStyle="1" w:styleId="paywall">
    <w:name w:val="paywall"/>
    <w:basedOn w:val="Normal"/>
    <w:rsid w:val="00372591"/>
    <w:pPr>
      <w:spacing w:before="100" w:beforeAutospacing="1" w:after="100" w:afterAutospacing="1"/>
    </w:pPr>
    <w:rPr>
      <w:rFonts w:ascii="Times New Roman" w:eastAsia="Times New Roman" w:hAnsi="Times New Roman" w:cs="Times New Roman"/>
    </w:rPr>
  </w:style>
  <w:style w:type="character" w:customStyle="1" w:styleId="has-inline-color">
    <w:name w:val="has-inline-color"/>
    <w:basedOn w:val="DefaultParagraphFont"/>
    <w:rsid w:val="00372591"/>
  </w:style>
  <w:style w:type="paragraph" w:customStyle="1" w:styleId="nonhighlighted">
    <w:name w:val="non highlighted"/>
    <w:basedOn w:val="Normal"/>
    <w:link w:val="nonhighlightedChar"/>
    <w:uiPriority w:val="4"/>
    <w:qFormat/>
    <w:rsid w:val="00372591"/>
    <w:rPr>
      <w:sz w:val="16"/>
      <w:szCs w:val="16"/>
    </w:rPr>
  </w:style>
  <w:style w:type="character" w:customStyle="1" w:styleId="nonhighlightedChar">
    <w:name w:val="non highlighted Char"/>
    <w:basedOn w:val="DefaultParagraphFont"/>
    <w:link w:val="nonhighlighted"/>
    <w:uiPriority w:val="4"/>
    <w:rsid w:val="00372591"/>
    <w:rPr>
      <w:rFonts w:ascii="Calibri" w:hAnsi="Calibri" w:cs="Calibri"/>
      <w:sz w:val="16"/>
      <w:szCs w:val="16"/>
    </w:rPr>
  </w:style>
  <w:style w:type="paragraph" w:customStyle="1" w:styleId="stylemo">
    <w:name w:val="style//mo"/>
    <w:basedOn w:val="Heading4"/>
    <w:next w:val="Normal"/>
    <w:autoRedefine/>
    <w:qFormat/>
    <w:rsid w:val="00372591"/>
    <w:pPr>
      <w:spacing w:before="0"/>
    </w:pPr>
  </w:style>
  <w:style w:type="paragraph" w:customStyle="1" w:styleId="chapter-para">
    <w:name w:val="chapter-para"/>
    <w:basedOn w:val="Normal"/>
    <w:rsid w:val="00372591"/>
    <w:pPr>
      <w:spacing w:before="100" w:beforeAutospacing="1" w:after="100" w:afterAutospacing="1" w:line="240" w:lineRule="auto"/>
    </w:pPr>
    <w:rPr>
      <w:rFonts w:ascii="Times New Roman" w:eastAsia="Times New Roman" w:hAnsi="Times New Roman" w:cs="Times New Roman"/>
      <w:sz w:val="24"/>
    </w:rPr>
  </w:style>
  <w:style w:type="character" w:customStyle="1" w:styleId="highlight">
    <w:name w:val="highlight"/>
    <w:basedOn w:val="DefaultParagraphFont"/>
    <w:rsid w:val="00372591"/>
  </w:style>
  <w:style w:type="character" w:customStyle="1" w:styleId="markedcontent">
    <w:name w:val="markedcontent"/>
    <w:basedOn w:val="DefaultParagraphFont"/>
    <w:rsid w:val="00372591"/>
  </w:style>
  <w:style w:type="character" w:customStyle="1" w:styleId="displayonly">
    <w:name w:val="display_only"/>
    <w:basedOn w:val="DefaultParagraphFont"/>
    <w:rsid w:val="00372591"/>
  </w:style>
  <w:style w:type="paragraph" w:customStyle="1" w:styleId="mb15">
    <w:name w:val="mb15"/>
    <w:basedOn w:val="Normal"/>
    <w:rsid w:val="00372591"/>
    <w:pPr>
      <w:spacing w:before="100" w:beforeAutospacing="1" w:after="100" w:afterAutospacing="1" w:line="240" w:lineRule="auto"/>
    </w:pPr>
    <w:rPr>
      <w:rFonts w:ascii="Times New Roman" w:eastAsia="Times New Roman" w:hAnsi="Times New Roman" w:cs="Times New Roman"/>
      <w:sz w:val="24"/>
    </w:rPr>
  </w:style>
  <w:style w:type="character" w:customStyle="1" w:styleId="ref-lnk">
    <w:name w:val="ref-lnk"/>
    <w:basedOn w:val="DefaultParagraphFont"/>
    <w:rsid w:val="00372591"/>
  </w:style>
  <w:style w:type="paragraph" w:customStyle="1" w:styleId="Style4">
    <w:name w:val="Style4"/>
    <w:basedOn w:val="Normal"/>
    <w:link w:val="Style4Char"/>
    <w:qFormat/>
    <w:rsid w:val="00372591"/>
    <w:pPr>
      <w:keepNext/>
      <w:keepLines/>
      <w:pageBreakBefore/>
      <w:spacing w:before="200"/>
      <w:jc w:val="center"/>
      <w:outlineLvl w:val="2"/>
    </w:pPr>
    <w:rPr>
      <w:rFonts w:eastAsia="Times New Roman"/>
      <w:bCs/>
      <w:sz w:val="20"/>
      <w:u w:val="single"/>
    </w:rPr>
  </w:style>
  <w:style w:type="character" w:customStyle="1" w:styleId="Style4Char">
    <w:name w:val="Style4 Char"/>
    <w:basedOn w:val="DefaultParagraphFont"/>
    <w:link w:val="Style4"/>
    <w:rsid w:val="00372591"/>
    <w:rPr>
      <w:rFonts w:ascii="Calibri" w:eastAsia="Times New Roman" w:hAnsi="Calibri" w:cs="Calibri"/>
      <w:bCs/>
      <w:sz w:val="20"/>
      <w:u w:val="single"/>
    </w:rPr>
  </w:style>
  <w:style w:type="paragraph" w:customStyle="1" w:styleId="ReallyFuckingSmall">
    <w:name w:val="Really Fucking Small"/>
    <w:basedOn w:val="Normal"/>
    <w:link w:val="ReallyFuckingSmallChar"/>
    <w:rsid w:val="00372591"/>
    <w:pPr>
      <w:ind w:left="144"/>
    </w:pPr>
    <w:rPr>
      <w:rFonts w:ascii="Times New Roman" w:eastAsia="Times New Roman" w:hAnsi="Times New Roman" w:cs="Times New Roman"/>
      <w:sz w:val="12"/>
    </w:rPr>
  </w:style>
  <w:style w:type="character" w:customStyle="1" w:styleId="ReallyFuckingSmallChar">
    <w:name w:val="Really Fucking Small Char"/>
    <w:link w:val="ReallyFuckingSmall"/>
    <w:rsid w:val="00372591"/>
    <w:rPr>
      <w:rFonts w:ascii="Times New Roman" w:eastAsia="Times New Roman" w:hAnsi="Times New Roman" w:cs="Times New Roman"/>
      <w:sz w:val="12"/>
    </w:rPr>
  </w:style>
  <w:style w:type="character" w:customStyle="1" w:styleId="Footnote">
    <w:name w:val="Footnote_"/>
    <w:link w:val="Footnote0"/>
    <w:rsid w:val="00372591"/>
    <w:rPr>
      <w:rFonts w:ascii="Book Antiqua" w:eastAsia="Book Antiqua" w:hAnsi="Book Antiqua" w:cs="Book Antiqua"/>
      <w:b/>
      <w:bCs/>
      <w:sz w:val="12"/>
      <w:szCs w:val="12"/>
      <w:shd w:val="clear" w:color="auto" w:fill="FFFFFF"/>
    </w:rPr>
  </w:style>
  <w:style w:type="paragraph" w:customStyle="1" w:styleId="Footnote0">
    <w:name w:val="Footnote"/>
    <w:basedOn w:val="Normal"/>
    <w:link w:val="Footnote"/>
    <w:rsid w:val="00372591"/>
    <w:pPr>
      <w:widowControl w:val="0"/>
      <w:shd w:val="clear" w:color="auto" w:fill="FFFFFF"/>
      <w:spacing w:after="0" w:line="178" w:lineRule="exact"/>
      <w:jc w:val="both"/>
    </w:pPr>
    <w:rPr>
      <w:rFonts w:ascii="Book Antiqua" w:eastAsia="Book Antiqua" w:hAnsi="Book Antiqua" w:cs="Book Antiqua"/>
      <w:b/>
      <w:bCs/>
      <w:sz w:val="12"/>
      <w:szCs w:val="12"/>
    </w:rPr>
  </w:style>
  <w:style w:type="character" w:customStyle="1" w:styleId="Footnote2">
    <w:name w:val="Footnote (2)_"/>
    <w:link w:val="Footnote20"/>
    <w:rsid w:val="00372591"/>
    <w:rPr>
      <w:rFonts w:ascii="AngsanaUPC" w:eastAsia="AngsanaUPC" w:hAnsi="AngsanaUPC" w:cs="AngsanaUPC"/>
      <w:b/>
      <w:bCs/>
      <w:i/>
      <w:iCs/>
      <w:sz w:val="19"/>
      <w:szCs w:val="19"/>
      <w:shd w:val="clear" w:color="auto" w:fill="FFFFFF"/>
    </w:rPr>
  </w:style>
  <w:style w:type="character" w:customStyle="1" w:styleId="Footnote2BookAntiqua">
    <w:name w:val="Footnote (2) + Book Antiqua"/>
    <w:aliases w:val="6 pt,Not Italic,Body text (140) + 9 pt,Table of contents (12) + FrankRuehl,11 pt"/>
    <w:rsid w:val="00372591"/>
    <w:rPr>
      <w:rFonts w:ascii="Book Antiqua" w:eastAsia="Book Antiqua" w:hAnsi="Book Antiqua" w:cs="Book Antiqua"/>
      <w:b/>
      <w:bCs/>
      <w:i/>
      <w:iCs/>
      <w:color w:val="000000"/>
      <w:spacing w:val="0"/>
      <w:w w:val="100"/>
      <w:position w:val="0"/>
      <w:sz w:val="12"/>
      <w:szCs w:val="12"/>
      <w:shd w:val="clear" w:color="auto" w:fill="FFFFFF"/>
      <w:lang w:val="en-US"/>
    </w:rPr>
  </w:style>
  <w:style w:type="paragraph" w:customStyle="1" w:styleId="Footnote20">
    <w:name w:val="Footnote (2)"/>
    <w:basedOn w:val="Normal"/>
    <w:link w:val="Footnote2"/>
    <w:rsid w:val="00372591"/>
    <w:pPr>
      <w:widowControl w:val="0"/>
      <w:shd w:val="clear" w:color="auto" w:fill="FFFFFF"/>
      <w:spacing w:after="0" w:line="178" w:lineRule="exact"/>
      <w:jc w:val="both"/>
    </w:pPr>
    <w:rPr>
      <w:rFonts w:ascii="AngsanaUPC" w:eastAsia="AngsanaUPC" w:hAnsi="AngsanaUPC" w:cs="AngsanaUPC"/>
      <w:b/>
      <w:bCs/>
      <w:i/>
      <w:iCs/>
      <w:sz w:val="19"/>
      <w:szCs w:val="19"/>
    </w:rPr>
  </w:style>
  <w:style w:type="paragraph" w:styleId="HTMLPreformatted">
    <w:name w:val="HTML Preformatted"/>
    <w:basedOn w:val="Normal"/>
    <w:link w:val="HTMLPreformattedChar"/>
    <w:uiPriority w:val="99"/>
    <w:unhideWhenUsed/>
    <w:rsid w:val="003725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372591"/>
    <w:rPr>
      <w:rFonts w:ascii="Courier New" w:eastAsia="Times New Roman" w:hAnsi="Courier New" w:cs="Courier New"/>
      <w:sz w:val="20"/>
      <w:szCs w:val="20"/>
    </w:rPr>
  </w:style>
  <w:style w:type="paragraph" w:customStyle="1" w:styleId="p2">
    <w:name w:val="p2"/>
    <w:basedOn w:val="Normal"/>
    <w:rsid w:val="00372591"/>
    <w:pPr>
      <w:widowControl w:val="0"/>
      <w:tabs>
        <w:tab w:val="left" w:pos="221"/>
      </w:tabs>
      <w:autoSpaceDE w:val="0"/>
      <w:autoSpaceDN w:val="0"/>
      <w:adjustRightInd w:val="0"/>
      <w:ind w:firstLine="221"/>
      <w:jc w:val="both"/>
    </w:pPr>
    <w:rPr>
      <w:rFonts w:ascii="Times New Roman" w:eastAsia="Times New Roman" w:hAnsi="Times New Roman"/>
      <w:sz w:val="24"/>
    </w:rPr>
  </w:style>
  <w:style w:type="character" w:customStyle="1" w:styleId="paragraph1">
    <w:name w:val="paragraph1"/>
    <w:rsid w:val="00372591"/>
    <w:rPr>
      <w:rFonts w:ascii="Arial" w:hAnsi="Arial" w:cs="Arial" w:hint="default"/>
      <w:b w:val="0"/>
      <w:bCs w:val="0"/>
      <w:caps w:val="0"/>
      <w:color w:val="000000"/>
      <w:sz w:val="17"/>
      <w:szCs w:val="17"/>
    </w:rPr>
  </w:style>
  <w:style w:type="paragraph" w:customStyle="1" w:styleId="p1">
    <w:name w:val="p1"/>
    <w:basedOn w:val="Normal"/>
    <w:qFormat/>
    <w:rsid w:val="00372591"/>
    <w:pPr>
      <w:widowControl w:val="0"/>
      <w:tabs>
        <w:tab w:val="left" w:pos="209"/>
      </w:tabs>
      <w:autoSpaceDE w:val="0"/>
      <w:autoSpaceDN w:val="0"/>
      <w:adjustRightInd w:val="0"/>
      <w:ind w:firstLine="209"/>
      <w:jc w:val="both"/>
    </w:pPr>
    <w:rPr>
      <w:rFonts w:ascii="Times New Roman" w:eastAsia="Times New Roman" w:hAnsi="Times New Roman"/>
      <w:sz w:val="24"/>
    </w:rPr>
  </w:style>
  <w:style w:type="paragraph" w:customStyle="1" w:styleId="p3">
    <w:name w:val="p3"/>
    <w:basedOn w:val="Normal"/>
    <w:rsid w:val="00372591"/>
    <w:pPr>
      <w:widowControl w:val="0"/>
      <w:autoSpaceDE w:val="0"/>
      <w:autoSpaceDN w:val="0"/>
      <w:adjustRightInd w:val="0"/>
      <w:ind w:firstLine="238"/>
      <w:jc w:val="both"/>
    </w:pPr>
    <w:rPr>
      <w:rFonts w:ascii="Times New Roman" w:eastAsia="Times New Roman" w:hAnsi="Times New Roman"/>
      <w:sz w:val="24"/>
    </w:rPr>
  </w:style>
  <w:style w:type="character" w:customStyle="1" w:styleId="Underline0">
    <w:name w:val="*Underline*"/>
    <w:rsid w:val="00372591"/>
    <w:rPr>
      <w:rFonts w:ascii="Times New Roman" w:hAnsi="Times New Roman"/>
      <w:b/>
      <w:sz w:val="24"/>
      <w:u w:val="single"/>
    </w:rPr>
  </w:style>
  <w:style w:type="paragraph" w:customStyle="1" w:styleId="BoldUnderline">
    <w:name w:val="BoldUnderline"/>
    <w:link w:val="BoldUnderlineCharChar"/>
    <w:rsid w:val="00372591"/>
    <w:rPr>
      <w:rFonts w:ascii="Calibri" w:eastAsia="Times New Roman" w:hAnsi="Calibri" w:cs="Times New Roman"/>
      <w:b/>
      <w:sz w:val="20"/>
      <w:u w:val="single"/>
    </w:rPr>
  </w:style>
  <w:style w:type="character" w:customStyle="1" w:styleId="BoldUnderlineCharChar">
    <w:name w:val="BoldUnderline Char Char"/>
    <w:link w:val="BoldUnderline"/>
    <w:rsid w:val="00372591"/>
    <w:rPr>
      <w:rFonts w:ascii="Calibri" w:eastAsia="Times New Roman" w:hAnsi="Calibri" w:cs="Times New Roman"/>
      <w:b/>
      <w:sz w:val="20"/>
      <w:u w:val="single"/>
    </w:rPr>
  </w:style>
  <w:style w:type="character" w:customStyle="1" w:styleId="BoldUnderlineChar0">
    <w:name w:val="BoldUnderline Char"/>
    <w:locked/>
    <w:rsid w:val="00372591"/>
    <w:rPr>
      <w:rFonts w:cs="Times New Roman"/>
      <w:b/>
      <w:sz w:val="24"/>
      <w:szCs w:val="24"/>
      <w:u w:val="single"/>
      <w:lang w:val="en-US" w:eastAsia="en-US" w:bidi="ar-SA"/>
    </w:rPr>
  </w:style>
  <w:style w:type="paragraph" w:customStyle="1" w:styleId="boldcite">
    <w:name w:val="bold cite"/>
    <w:basedOn w:val="Normal"/>
    <w:link w:val="boldciteChar4"/>
    <w:qFormat/>
    <w:rsid w:val="00372591"/>
    <w:rPr>
      <w:b/>
      <w:color w:val="000000"/>
      <w:u w:val="thick" w:color="000000"/>
    </w:rPr>
  </w:style>
  <w:style w:type="character" w:customStyle="1" w:styleId="boldciteChar4">
    <w:name w:val="bold cite Char4"/>
    <w:basedOn w:val="DefaultParagraphFont"/>
    <w:link w:val="boldcite"/>
    <w:locked/>
    <w:rsid w:val="00372591"/>
    <w:rPr>
      <w:rFonts w:ascii="Calibri" w:hAnsi="Calibri" w:cs="Calibri"/>
      <w:b/>
      <w:color w:val="000000"/>
      <w:sz w:val="22"/>
      <w:u w:val="thick" w:color="000000"/>
    </w:rPr>
  </w:style>
  <w:style w:type="character" w:customStyle="1" w:styleId="CitationChar1">
    <w:name w:val="Citation Char1"/>
    <w:basedOn w:val="DefaultParagraphFont"/>
    <w:link w:val="Citation"/>
    <w:rsid w:val="00372591"/>
    <w:rPr>
      <w:rFonts w:ascii="Times New Roman" w:hAnsi="Times New Roman" w:cs="Times New Roman"/>
      <w:b/>
    </w:rPr>
  </w:style>
  <w:style w:type="character" w:customStyle="1" w:styleId="cardChar2">
    <w:name w:val="card Char2"/>
    <w:basedOn w:val="DefaultParagraphFont"/>
    <w:uiPriority w:val="6"/>
    <w:rsid w:val="00372591"/>
    <w:rPr>
      <w:rFonts w:ascii="Times New Roman" w:hAnsi="Times New Roman"/>
      <w:szCs w:val="20"/>
    </w:rPr>
  </w:style>
  <w:style w:type="character" w:customStyle="1" w:styleId="Style1Char">
    <w:name w:val="Style1 Char"/>
    <w:locked/>
    <w:rsid w:val="00372591"/>
    <w:rPr>
      <w:strike/>
      <w:color w:val="000000"/>
      <w:sz w:val="16"/>
      <w:lang w:val="x-none" w:eastAsia="x-none"/>
    </w:rPr>
  </w:style>
  <w:style w:type="character" w:customStyle="1" w:styleId="Style11ptUnderline">
    <w:name w:val="Style 11 pt Underline"/>
    <w:basedOn w:val="DefaultParagraphFont"/>
    <w:rsid w:val="00372591"/>
    <w:rPr>
      <w:sz w:val="20"/>
      <w:u w:val="single"/>
    </w:rPr>
  </w:style>
  <w:style w:type="character" w:customStyle="1" w:styleId="StyleStyle411ptChar">
    <w:name w:val="Style Style4 + 11 pt Char"/>
    <w:link w:val="StyleStyle411pt"/>
    <w:locked/>
    <w:rsid w:val="00372591"/>
    <w:rPr>
      <w:u w:val="single"/>
    </w:rPr>
  </w:style>
  <w:style w:type="paragraph" w:customStyle="1" w:styleId="StyleStyle411pt">
    <w:name w:val="Style Style4 + 11 pt"/>
    <w:basedOn w:val="Normal"/>
    <w:link w:val="StyleStyle411ptChar"/>
    <w:qFormat/>
    <w:rsid w:val="00372591"/>
    <w:rPr>
      <w:rFonts w:asciiTheme="minorHAnsi" w:hAnsiTheme="minorHAnsi" w:cstheme="minorBidi"/>
      <w:sz w:val="24"/>
      <w:u w:val="single"/>
    </w:rPr>
  </w:style>
  <w:style w:type="character" w:customStyle="1" w:styleId="StyleStyle411ptBoldChar">
    <w:name w:val="Style Style4 + 11 pt Bold Char"/>
    <w:link w:val="StyleStyle411ptBold"/>
    <w:locked/>
    <w:rsid w:val="00372591"/>
    <w:rPr>
      <w:b/>
      <w:bCs/>
      <w:u w:val="single"/>
    </w:rPr>
  </w:style>
  <w:style w:type="paragraph" w:customStyle="1" w:styleId="StyleStyle411ptBold">
    <w:name w:val="Style Style4 + 11 pt Bold"/>
    <w:basedOn w:val="Normal"/>
    <w:link w:val="StyleStyle411ptBoldChar"/>
    <w:qFormat/>
    <w:rsid w:val="00372591"/>
    <w:rPr>
      <w:rFonts w:asciiTheme="minorHAnsi" w:hAnsiTheme="minorHAnsi" w:cstheme="minorBidi"/>
      <w:b/>
      <w:bCs/>
      <w:sz w:val="24"/>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372591"/>
    <w:rPr>
      <w:b/>
      <w:bCs/>
      <w:sz w:val="16"/>
      <w:u w:val="single"/>
      <w:bdr w:val="single" w:sz="4" w:space="0" w:color="auto"/>
      <w:lang w:val="x-none" w:eastAsia="x-none"/>
    </w:rPr>
  </w:style>
  <w:style w:type="character" w:customStyle="1" w:styleId="StyleStyle411ptBoldBorderSinglesolidlineAuto0Char">
    <w:name w:val="Style Style4 + 11 pt Bold Border: : (Single solid line Auto  0.... Char"/>
    <w:link w:val="StyleStyle411ptBoldBorderSinglesolidlineAuto0"/>
    <w:rsid w:val="00372591"/>
    <w:rPr>
      <w:rFonts w:ascii="Calibri" w:hAnsi="Calibri" w:cs="Calibri"/>
      <w:b/>
      <w:bCs/>
      <w:sz w:val="16"/>
      <w:u w:val="single"/>
      <w:bdr w:val="single" w:sz="4" w:space="0" w:color="auto"/>
      <w:lang w:val="x-none" w:eastAsia="x-none"/>
    </w:rPr>
  </w:style>
  <w:style w:type="paragraph" w:customStyle="1" w:styleId="Tagline">
    <w:name w:val="Tagline"/>
    <w:basedOn w:val="Normal"/>
    <w:link w:val="TaglineChar"/>
    <w:autoRedefine/>
    <w:qFormat/>
    <w:rsid w:val="00372591"/>
    <w:rPr>
      <w:b/>
      <w:sz w:val="24"/>
    </w:rPr>
  </w:style>
  <w:style w:type="character" w:customStyle="1" w:styleId="l10">
    <w:name w:val="l10"/>
    <w:basedOn w:val="DefaultParagraphFont"/>
    <w:rsid w:val="00372591"/>
  </w:style>
  <w:style w:type="character" w:customStyle="1" w:styleId="l9">
    <w:name w:val="l9"/>
    <w:basedOn w:val="DefaultParagraphFont"/>
    <w:rsid w:val="00372591"/>
  </w:style>
  <w:style w:type="paragraph" w:customStyle="1" w:styleId="Analytic">
    <w:name w:val="Analytic"/>
    <w:basedOn w:val="Heading4"/>
    <w:next w:val="Heading4"/>
    <w:link w:val="AnalyticChar"/>
    <w:qFormat/>
    <w:rsid w:val="00372591"/>
    <w:rPr>
      <w:color w:val="404040" w:themeColor="text1" w:themeTint="BF"/>
    </w:rPr>
  </w:style>
  <w:style w:type="character" w:customStyle="1" w:styleId="AnalyticChar">
    <w:name w:val="Analytic Char"/>
    <w:link w:val="Analytic"/>
    <w:rsid w:val="00372591"/>
    <w:rPr>
      <w:rFonts w:ascii="Calibri" w:eastAsiaTheme="majorEastAsia" w:hAnsi="Calibri" w:cstheme="majorBidi"/>
      <w:b/>
      <w:bCs/>
      <w:color w:val="404040" w:themeColor="text1" w:themeTint="BF"/>
      <w:sz w:val="26"/>
      <w:szCs w:val="26"/>
    </w:rPr>
  </w:style>
  <w:style w:type="paragraph" w:customStyle="1" w:styleId="shrink">
    <w:name w:val="shrink"/>
    <w:basedOn w:val="Normal"/>
    <w:next w:val="Normal"/>
    <w:qFormat/>
    <w:rsid w:val="00372591"/>
    <w:rPr>
      <w:sz w:val="16"/>
    </w:rPr>
  </w:style>
  <w:style w:type="character" w:customStyle="1" w:styleId="UnresolvedMention1">
    <w:name w:val="Unresolved Mention1"/>
    <w:basedOn w:val="DefaultParagraphFont"/>
    <w:uiPriority w:val="99"/>
    <w:unhideWhenUsed/>
    <w:rsid w:val="00372591"/>
    <w:rPr>
      <w:color w:val="605E5C"/>
      <w:shd w:val="clear" w:color="auto" w:fill="E1DFDD"/>
    </w:rPr>
  </w:style>
  <w:style w:type="paragraph" w:customStyle="1" w:styleId="AuthorDate">
    <w:name w:val="AuthorDate"/>
    <w:next w:val="Nothing"/>
    <w:link w:val="AuthorDateChar"/>
    <w:qFormat/>
    <w:rsid w:val="00372591"/>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372591"/>
    <w:rPr>
      <w:rFonts w:ascii="Times New Roman" w:eastAsia="Calibri" w:hAnsi="Times New Roman" w:cs="Times New Roman"/>
      <w:b/>
      <w:szCs w:val="20"/>
      <w:u w:val="single"/>
    </w:rPr>
  </w:style>
  <w:style w:type="character" w:customStyle="1" w:styleId="CardsFont12pt0">
    <w:name w:val="Cards + Font 12pt"/>
    <w:basedOn w:val="CardsChar"/>
    <w:uiPriority w:val="1"/>
    <w:rsid w:val="00372591"/>
    <w:rPr>
      <w:rFonts w:ascii="Times New Roman" w:eastAsia="Calibri" w:hAnsi="Times New Roman" w:cs="Times New Roman"/>
      <w:color w:val="00000A"/>
      <w:sz w:val="24"/>
      <w:szCs w:val="20"/>
      <w:u w:val="single"/>
    </w:rPr>
  </w:style>
  <w:style w:type="character" w:customStyle="1" w:styleId="CardsHighlight">
    <w:name w:val="Cards Highlight"/>
    <w:basedOn w:val="DefaultParagraphFont"/>
    <w:uiPriority w:val="1"/>
    <w:rsid w:val="00372591"/>
    <w:rPr>
      <w:rFonts w:ascii="Times New Roman" w:hAnsi="Times New Roman"/>
      <w:sz w:val="24"/>
      <w:u w:val="single"/>
      <w:bdr w:val="none" w:sz="0" w:space="0" w:color="auto"/>
      <w:shd w:val="clear" w:color="auto" w:fill="00FFFF"/>
    </w:rPr>
  </w:style>
  <w:style w:type="character" w:customStyle="1" w:styleId="FontStyle11">
    <w:name w:val="Font Style11"/>
    <w:basedOn w:val="DefaultParagraphFont"/>
    <w:uiPriority w:val="99"/>
    <w:rsid w:val="00372591"/>
    <w:rPr>
      <w:rFonts w:ascii="Times New Roman" w:hAnsi="Times New Roman" w:cs="Times New Roman"/>
      <w:sz w:val="16"/>
      <w:szCs w:val="16"/>
    </w:rPr>
  </w:style>
  <w:style w:type="character" w:customStyle="1" w:styleId="UnresolvedMention2">
    <w:name w:val="Unresolved Mention2"/>
    <w:basedOn w:val="DefaultParagraphFont"/>
    <w:uiPriority w:val="99"/>
    <w:unhideWhenUsed/>
    <w:rsid w:val="00372591"/>
    <w:rPr>
      <w:color w:val="605E5C"/>
      <w:shd w:val="clear" w:color="auto" w:fill="E1DFDD"/>
    </w:rPr>
  </w:style>
  <w:style w:type="paragraph" w:customStyle="1" w:styleId="CiteReal">
    <w:name w:val="Cite Real"/>
    <w:basedOn w:val="Normal"/>
    <w:next w:val="Normal"/>
    <w:qFormat/>
    <w:rsid w:val="00372591"/>
    <w:rPr>
      <w:rFonts w:eastAsia="MS Mincho"/>
      <w:b/>
      <w:sz w:val="24"/>
      <w:u w:val="single"/>
    </w:rPr>
  </w:style>
  <w:style w:type="paragraph" w:customStyle="1" w:styleId="TagText">
    <w:name w:val="TagText"/>
    <w:basedOn w:val="Normal"/>
    <w:qFormat/>
    <w:rsid w:val="00372591"/>
    <w:pPr>
      <w:spacing w:before="200"/>
    </w:pPr>
    <w:rPr>
      <w:rFonts w:eastAsia="Times New Roman"/>
      <w:b/>
      <w:sz w:val="24"/>
    </w:rPr>
  </w:style>
  <w:style w:type="paragraph" w:customStyle="1" w:styleId="citenon-bold">
    <w:name w:val="cite non-bold"/>
    <w:basedOn w:val="Normal"/>
    <w:link w:val="citenon-boldChar"/>
    <w:qFormat/>
    <w:rsid w:val="00372591"/>
    <w:rPr>
      <w:rFonts w:eastAsia="Times New Roman"/>
      <w:szCs w:val="20"/>
    </w:rPr>
  </w:style>
  <w:style w:type="character" w:customStyle="1" w:styleId="citenon-boldChar">
    <w:name w:val="cite non-bold Char"/>
    <w:link w:val="citenon-bold"/>
    <w:rsid w:val="00372591"/>
    <w:rPr>
      <w:rFonts w:ascii="Calibri" w:eastAsia="Times New Roman" w:hAnsi="Calibri" w:cs="Calibri"/>
      <w:sz w:val="22"/>
      <w:szCs w:val="20"/>
    </w:rPr>
  </w:style>
  <w:style w:type="character" w:customStyle="1" w:styleId="pnumber">
    <w:name w:val="pnumber"/>
    <w:rsid w:val="00372591"/>
  </w:style>
  <w:style w:type="character" w:customStyle="1" w:styleId="ital">
    <w:name w:val="ital"/>
    <w:rsid w:val="00372591"/>
  </w:style>
  <w:style w:type="character" w:customStyle="1" w:styleId="orgdiv">
    <w:name w:val="orgdiv"/>
    <w:rsid w:val="00372591"/>
  </w:style>
  <w:style w:type="character" w:customStyle="1" w:styleId="orgname">
    <w:name w:val="orgname"/>
    <w:rsid w:val="00372591"/>
  </w:style>
  <w:style w:type="character" w:customStyle="1" w:styleId="city">
    <w:name w:val="city"/>
    <w:rsid w:val="00372591"/>
  </w:style>
  <w:style w:type="character" w:customStyle="1" w:styleId="state">
    <w:name w:val="state"/>
    <w:rsid w:val="00372591"/>
  </w:style>
  <w:style w:type="character" w:customStyle="1" w:styleId="country">
    <w:name w:val="country"/>
    <w:rsid w:val="00372591"/>
  </w:style>
  <w:style w:type="character" w:customStyle="1" w:styleId="il">
    <w:name w:val="il"/>
    <w:rsid w:val="00372591"/>
  </w:style>
  <w:style w:type="character" w:customStyle="1" w:styleId="Style8pt1">
    <w:name w:val="Style 8 pt1"/>
    <w:rsid w:val="00372591"/>
    <w:rPr>
      <w:rFonts w:ascii="Georgia" w:hAnsi="Georgia" w:hint="default"/>
      <w:sz w:val="16"/>
    </w:rPr>
  </w:style>
  <w:style w:type="character" w:customStyle="1" w:styleId="TitleChar2">
    <w:name w:val="Title Char2"/>
    <w:qFormat/>
    <w:locked/>
    <w:rsid w:val="00372591"/>
    <w:rPr>
      <w:rFonts w:ascii="Calibri" w:eastAsia="Calibri" w:hAnsi="Calibri" w:cs="Times New Roman"/>
      <w:sz w:val="20"/>
      <w:szCs w:val="20"/>
      <w:u w:val="single"/>
    </w:rPr>
  </w:style>
  <w:style w:type="paragraph" w:customStyle="1" w:styleId="2909F619802848F09E01365C32F34654">
    <w:name w:val="2909F619802848F09E01365C32F34654"/>
    <w:qFormat/>
    <w:rsid w:val="00372591"/>
    <w:pPr>
      <w:spacing w:after="200" w:line="276" w:lineRule="auto"/>
    </w:pPr>
    <w:rPr>
      <w:rFonts w:ascii="Calibri" w:eastAsia="Times New Roman" w:hAnsi="Calibri" w:cs="Times New Roman"/>
      <w:sz w:val="22"/>
      <w:szCs w:val="22"/>
      <w:lang w:eastAsia="ja-JP"/>
    </w:rPr>
  </w:style>
  <w:style w:type="paragraph" w:customStyle="1" w:styleId="Tagtemplate">
    <w:name w:val="Tagtemplate"/>
    <w:basedOn w:val="Normal"/>
    <w:link w:val="TagtemplateChar"/>
    <w:autoRedefine/>
    <w:qFormat/>
    <w:rsid w:val="00372591"/>
    <w:pPr>
      <w:keepNext/>
      <w:keepLines/>
    </w:pPr>
    <w:rPr>
      <w:rFonts w:eastAsia="Calibri"/>
      <w:b/>
      <w:sz w:val="24"/>
    </w:rPr>
  </w:style>
  <w:style w:type="character" w:customStyle="1" w:styleId="TagtemplateChar">
    <w:name w:val="Tagtemplate Char"/>
    <w:link w:val="Tagtemplate"/>
    <w:rsid w:val="00372591"/>
    <w:rPr>
      <w:rFonts w:ascii="Calibri" w:eastAsia="Calibri" w:hAnsi="Calibri" w:cs="Calibri"/>
      <w:b/>
    </w:rPr>
  </w:style>
  <w:style w:type="paragraph" w:customStyle="1" w:styleId="Cite2">
    <w:name w:val="Cite 2"/>
    <w:basedOn w:val="Normal"/>
    <w:qFormat/>
    <w:rsid w:val="00372591"/>
    <w:rPr>
      <w:rFonts w:eastAsia="MS Mincho"/>
      <w:b/>
      <w:sz w:val="24"/>
      <w:u w:val="single"/>
    </w:rPr>
  </w:style>
  <w:style w:type="character" w:customStyle="1" w:styleId="texto1">
    <w:name w:val="texto1"/>
    <w:rsid w:val="00372591"/>
  </w:style>
  <w:style w:type="paragraph" w:customStyle="1" w:styleId="MicroText">
    <w:name w:val="MicroText"/>
    <w:basedOn w:val="Normal"/>
    <w:next w:val="Normal"/>
    <w:link w:val="MicroTextChar"/>
    <w:qFormat/>
    <w:rsid w:val="00372591"/>
    <w:rPr>
      <w:rFonts w:ascii="Arial Narrow" w:hAnsi="Arial Narrow" w:cstheme="minorBidi"/>
      <w:sz w:val="12"/>
    </w:rPr>
  </w:style>
  <w:style w:type="paragraph" w:customStyle="1" w:styleId="UnderlineS">
    <w:name w:val="Underline S"/>
    <w:basedOn w:val="Normal"/>
    <w:link w:val="UnderlineSChar"/>
    <w:qFormat/>
    <w:rsid w:val="00372591"/>
    <w:pPr>
      <w:spacing w:after="200"/>
    </w:pPr>
    <w:rPr>
      <w:rFonts w:eastAsia="Calibri"/>
      <w:u w:val="single"/>
      <w:lang w:val="x-none" w:eastAsia="zh-CN"/>
    </w:rPr>
  </w:style>
  <w:style w:type="character" w:customStyle="1" w:styleId="UnderlineSChar">
    <w:name w:val="Underline S Char"/>
    <w:link w:val="UnderlineS"/>
    <w:rsid w:val="00372591"/>
    <w:rPr>
      <w:rFonts w:ascii="Calibri" w:eastAsia="Calibri" w:hAnsi="Calibri" w:cs="Calibri"/>
      <w:sz w:val="22"/>
      <w:u w:val="single"/>
      <w:lang w:val="x-none" w:eastAsia="zh-CN"/>
    </w:rPr>
  </w:style>
  <w:style w:type="character" w:customStyle="1" w:styleId="CardChar0">
    <w:name w:val="Card Char"/>
    <w:locked/>
    <w:rsid w:val="00372591"/>
    <w:rPr>
      <w:rFonts w:ascii="Calibri" w:eastAsia="Times New Roman" w:hAnsi="Calibri" w:cs="Times New Roman"/>
      <w:sz w:val="20"/>
      <w:szCs w:val="20"/>
    </w:rPr>
  </w:style>
  <w:style w:type="character" w:customStyle="1" w:styleId="A5">
    <w:name w:val="A5"/>
    <w:rsid w:val="00372591"/>
    <w:rPr>
      <w:rFonts w:ascii="Times New Roman" w:hAnsi="Times New Roman" w:cs="Times New Roman"/>
      <w:color w:val="000000"/>
      <w:sz w:val="13"/>
      <w:szCs w:val="13"/>
    </w:rPr>
  </w:style>
  <w:style w:type="character" w:customStyle="1" w:styleId="smallChar">
    <w:name w:val="small Char"/>
    <w:rsid w:val="00372591"/>
    <w:rPr>
      <w:rFonts w:eastAsia="Calibri"/>
      <w:sz w:val="16"/>
      <w:szCs w:val="22"/>
      <w:lang w:val="en-US" w:eastAsia="en-US" w:bidi="ar-SA"/>
    </w:rPr>
  </w:style>
  <w:style w:type="character" w:customStyle="1" w:styleId="CardTextChar1">
    <w:name w:val="Card Text Char"/>
    <w:rsid w:val="00372591"/>
    <w:rPr>
      <w:rFonts w:ascii="Georgia" w:hAnsi="Georgia" w:cs="Times New Roman"/>
      <w:sz w:val="24"/>
    </w:rPr>
  </w:style>
  <w:style w:type="character" w:customStyle="1" w:styleId="underline2">
    <w:name w:val="underline2"/>
    <w:rsid w:val="00372591"/>
    <w:rPr>
      <w:u w:val="single"/>
      <w:bdr w:val="none" w:sz="0" w:space="0" w:color="auto"/>
      <w:shd w:val="clear" w:color="auto" w:fill="B3B3B3"/>
    </w:rPr>
  </w:style>
  <w:style w:type="character" w:customStyle="1" w:styleId="StyleUnderlineBold">
    <w:name w:val="Style Underline + Bold"/>
    <w:rsid w:val="00372591"/>
    <w:rPr>
      <w:b/>
      <w:bCs/>
      <w:u w:val="single"/>
    </w:rPr>
  </w:style>
  <w:style w:type="character" w:customStyle="1" w:styleId="st">
    <w:name w:val="st"/>
    <w:rsid w:val="00372591"/>
  </w:style>
  <w:style w:type="character" w:customStyle="1" w:styleId="UnderliningChar">
    <w:name w:val="Underlining Char"/>
    <w:link w:val="Underlining"/>
    <w:locked/>
    <w:rsid w:val="00372591"/>
    <w:rPr>
      <w:rFonts w:ascii="Arial Narrow" w:hAnsi="Arial Narrow"/>
      <w:u w:val="single"/>
    </w:rPr>
  </w:style>
  <w:style w:type="paragraph" w:customStyle="1" w:styleId="Underlining">
    <w:name w:val="Underlining"/>
    <w:basedOn w:val="Normal"/>
    <w:next w:val="Normal"/>
    <w:link w:val="UnderliningChar"/>
    <w:qFormat/>
    <w:rsid w:val="00372591"/>
    <w:rPr>
      <w:rFonts w:ascii="Arial Narrow" w:hAnsi="Arial Narrow" w:cstheme="minorBidi"/>
      <w:sz w:val="24"/>
      <w:u w:val="single"/>
    </w:rPr>
  </w:style>
  <w:style w:type="paragraph" w:customStyle="1" w:styleId="Small">
    <w:name w:val="Small"/>
    <w:basedOn w:val="Normal"/>
    <w:next w:val="Normal"/>
    <w:qFormat/>
    <w:rsid w:val="00372591"/>
    <w:pPr>
      <w:spacing w:after="200" w:line="276" w:lineRule="auto"/>
    </w:pPr>
    <w:rPr>
      <w:rFonts w:eastAsia="Calibri"/>
      <w:color w:val="000000"/>
      <w:sz w:val="16"/>
    </w:rPr>
  </w:style>
  <w:style w:type="character" w:customStyle="1" w:styleId="Underline-Highlighted">
    <w:name w:val="Underline-Highlighted"/>
    <w:uiPriority w:val="1"/>
    <w:qFormat/>
    <w:rsid w:val="00372591"/>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372591"/>
    <w:rPr>
      <w:rFonts w:ascii="Arial Narrow" w:hAnsi="Arial Narrow"/>
      <w:b/>
      <w:sz w:val="26"/>
    </w:rPr>
  </w:style>
  <w:style w:type="character" w:customStyle="1" w:styleId="CardText1Char">
    <w:name w:val="Card Text 1 Char"/>
    <w:link w:val="CardText1"/>
    <w:rsid w:val="00372591"/>
    <w:rPr>
      <w:rFonts w:ascii="Arial Narrow" w:hAnsi="Arial Narrow"/>
      <w:color w:val="000000"/>
      <w:u w:val="single"/>
    </w:rPr>
  </w:style>
  <w:style w:type="character" w:customStyle="1" w:styleId="CardText2Char">
    <w:name w:val="Card Text 2 Char"/>
    <w:link w:val="CardText20"/>
    <w:rsid w:val="00372591"/>
    <w:rPr>
      <w:rFonts w:ascii="Arial Narrow" w:hAnsi="Arial Narrow"/>
      <w:b/>
      <w:color w:val="000000"/>
      <w:u w:val="single"/>
    </w:rPr>
  </w:style>
  <w:style w:type="character" w:customStyle="1" w:styleId="SmallText0">
    <w:name w:val="SmallText"/>
    <w:rsid w:val="00372591"/>
    <w:rPr>
      <w:color w:val="000000"/>
    </w:rPr>
  </w:style>
  <w:style w:type="character" w:customStyle="1" w:styleId="CitesChar1">
    <w:name w:val="Cites Char1"/>
    <w:rsid w:val="00372591"/>
    <w:rPr>
      <w:b/>
      <w:szCs w:val="24"/>
      <w:u w:val="single"/>
      <w:lang w:val="en-US" w:eastAsia="en-US" w:bidi="ar-SA"/>
    </w:rPr>
  </w:style>
  <w:style w:type="character" w:customStyle="1" w:styleId="CardUnderlinedChar">
    <w:name w:val="Card Underlined Char"/>
    <w:rsid w:val="00372591"/>
    <w:rPr>
      <w:rFonts w:ascii="Arial Narrow" w:hAnsi="Arial Narrow"/>
      <w:sz w:val="22"/>
      <w:szCs w:val="24"/>
      <w:u w:val="single"/>
      <w:lang w:val="en-US" w:eastAsia="en-US" w:bidi="ar-SA"/>
    </w:rPr>
  </w:style>
  <w:style w:type="paragraph" w:customStyle="1" w:styleId="TagCite">
    <w:name w:val="TagCite"/>
    <w:basedOn w:val="Normal"/>
    <w:qFormat/>
    <w:rsid w:val="00372591"/>
    <w:rPr>
      <w:rFonts w:ascii="Garamond" w:eastAsia="Times New Roman" w:hAnsi="Garamond"/>
      <w:b/>
      <w:sz w:val="24"/>
    </w:rPr>
  </w:style>
  <w:style w:type="paragraph" w:customStyle="1" w:styleId="HeadingsBase">
    <w:name w:val="Headings Base"/>
    <w:basedOn w:val="Normal"/>
    <w:link w:val="HeadingsBaseChar"/>
    <w:qFormat/>
    <w:rsid w:val="00372591"/>
    <w:pPr>
      <w:keepNext/>
      <w:keepLines/>
      <w:suppressAutoHyphens/>
      <w:spacing w:before="20" w:after="120"/>
      <w:jc w:val="center"/>
    </w:pPr>
    <w:rPr>
      <w:rFonts w:eastAsia="Times New Roman"/>
      <w:b/>
      <w:kern w:val="32"/>
      <w:sz w:val="32"/>
      <w:szCs w:val="20"/>
    </w:rPr>
  </w:style>
  <w:style w:type="character" w:customStyle="1" w:styleId="HeadingsBaseChar">
    <w:name w:val="Headings Base Char"/>
    <w:link w:val="HeadingsBase"/>
    <w:rsid w:val="00372591"/>
    <w:rPr>
      <w:rFonts w:ascii="Calibri" w:eastAsia="Times New Roman" w:hAnsi="Calibri" w:cs="Calibri"/>
      <w:b/>
      <w:kern w:val="32"/>
      <w:sz w:val="32"/>
      <w:szCs w:val="20"/>
    </w:rPr>
  </w:style>
  <w:style w:type="character" w:customStyle="1" w:styleId="underline3">
    <w:name w:val="underline3"/>
    <w:rsid w:val="00372591"/>
    <w:rPr>
      <w:u w:val="single"/>
      <w:bdr w:val="none" w:sz="0" w:space="0" w:color="auto"/>
      <w:shd w:val="clear" w:color="auto" w:fill="FFFF00"/>
    </w:rPr>
  </w:style>
  <w:style w:type="paragraph" w:customStyle="1" w:styleId="HeadingFake">
    <w:name w:val="Heading Fake"/>
    <w:basedOn w:val="Heading3"/>
    <w:qFormat/>
    <w:rsid w:val="00372591"/>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372591"/>
    <w:pPr>
      <w:spacing w:line="480" w:lineRule="auto"/>
      <w:ind w:firstLine="720"/>
    </w:pPr>
    <w:rPr>
      <w:rFonts w:eastAsia="Times New Roman"/>
      <w:kern w:val="32"/>
      <w:szCs w:val="20"/>
    </w:rPr>
  </w:style>
  <w:style w:type="paragraph" w:customStyle="1" w:styleId="SchoolBlockQuote">
    <w:name w:val="School Block Quote"/>
    <w:basedOn w:val="SchoolPaper"/>
    <w:qFormat/>
    <w:rsid w:val="00372591"/>
  </w:style>
  <w:style w:type="paragraph" w:customStyle="1" w:styleId="SchoolWorksCited">
    <w:name w:val="School Works Cited"/>
    <w:basedOn w:val="SchoolPaper"/>
    <w:qFormat/>
    <w:rsid w:val="00372591"/>
  </w:style>
  <w:style w:type="paragraph" w:customStyle="1" w:styleId="BlockQuote">
    <w:name w:val="Block Quote"/>
    <w:basedOn w:val="Normal"/>
    <w:qFormat/>
    <w:rsid w:val="00372591"/>
    <w:pPr>
      <w:ind w:left="720" w:right="720"/>
    </w:pPr>
    <w:rPr>
      <w:rFonts w:eastAsia="Times New Roman"/>
      <w:kern w:val="32"/>
      <w:sz w:val="24"/>
      <w:szCs w:val="20"/>
    </w:rPr>
  </w:style>
  <w:style w:type="character" w:customStyle="1" w:styleId="menu">
    <w:name w:val="menu"/>
    <w:rsid w:val="00372591"/>
  </w:style>
  <w:style w:type="paragraph" w:customStyle="1" w:styleId="PaperBody">
    <w:name w:val="Paper Body"/>
    <w:basedOn w:val="Normal"/>
    <w:qFormat/>
    <w:rsid w:val="00372591"/>
    <w:pPr>
      <w:spacing w:line="480" w:lineRule="auto"/>
      <w:ind w:firstLine="720"/>
    </w:pPr>
    <w:rPr>
      <w:rFonts w:eastAsia="Times New Roman"/>
      <w:kern w:val="32"/>
    </w:rPr>
  </w:style>
  <w:style w:type="paragraph" w:customStyle="1" w:styleId="PaperCitation">
    <w:name w:val="Paper Citation"/>
    <w:basedOn w:val="Normal"/>
    <w:qFormat/>
    <w:rsid w:val="00372591"/>
    <w:pPr>
      <w:spacing w:line="480" w:lineRule="auto"/>
      <w:ind w:left="720" w:hanging="720"/>
    </w:pPr>
    <w:rPr>
      <w:rFonts w:eastAsia="Times New Roman"/>
      <w:kern w:val="32"/>
      <w:szCs w:val="20"/>
    </w:rPr>
  </w:style>
  <w:style w:type="character" w:customStyle="1" w:styleId="hatChar">
    <w:name w:val="hat Char"/>
    <w:link w:val="hat"/>
    <w:rsid w:val="00372591"/>
    <w:rPr>
      <w:rFonts w:ascii="Times New Roman" w:eastAsia="Times New Roman" w:hAnsi="Times New Roman" w:cs="Arial"/>
      <w:b/>
      <w:bCs/>
      <w:sz w:val="32"/>
      <w:u w:val="single"/>
    </w:rPr>
  </w:style>
  <w:style w:type="paragraph" w:customStyle="1" w:styleId="WW-Default">
    <w:name w:val="WW-Default"/>
    <w:qFormat/>
    <w:rsid w:val="00372591"/>
    <w:pPr>
      <w:suppressAutoHyphens/>
    </w:pPr>
    <w:rPr>
      <w:rFonts w:ascii="Georgia" w:eastAsia="Calibri" w:hAnsi="Georgia" w:cs="Calibri"/>
      <w:sz w:val="22"/>
      <w:szCs w:val="22"/>
      <w:lang w:eastAsia="ar-SA"/>
    </w:rPr>
  </w:style>
  <w:style w:type="table" w:styleId="TableGrid">
    <w:name w:val="Table Grid"/>
    <w:basedOn w:val="TableNormal"/>
    <w:rsid w:val="00372591"/>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ontent">
    <w:name w:val="standardcontent"/>
    <w:rsid w:val="00372591"/>
  </w:style>
  <w:style w:type="character" w:customStyle="1" w:styleId="storyby">
    <w:name w:val="storyby"/>
    <w:rsid w:val="00372591"/>
  </w:style>
  <w:style w:type="character" w:customStyle="1" w:styleId="7TimesNewRoman">
    <w:name w:val="7 Times New Roman"/>
    <w:rsid w:val="00372591"/>
    <w:rPr>
      <w:rFonts w:ascii="Times New Roman" w:hAnsi="Times New Roman"/>
      <w:color w:val="000000"/>
      <w:spacing w:val="0"/>
      <w:position w:val="0"/>
      <w:sz w:val="14"/>
      <w:u w:val="none" w:color="000000"/>
      <w:vertAlign w:val="baseline"/>
      <w:lang w:val="en-US"/>
    </w:rPr>
  </w:style>
  <w:style w:type="paragraph" w:styleId="TOCHeading">
    <w:name w:val="TOC Heading"/>
    <w:basedOn w:val="Heading1"/>
    <w:next w:val="Normal"/>
    <w:uiPriority w:val="39"/>
    <w:unhideWhenUsed/>
    <w:qFormat/>
    <w:rsid w:val="00372591"/>
    <w:pPr>
      <w:spacing w:line="276" w:lineRule="auto"/>
      <w:jc w:val="left"/>
      <w:outlineLvl w:val="9"/>
    </w:pPr>
    <w:rPr>
      <w:rFonts w:ascii="Cambria" w:eastAsia="Times New Roman" w:hAnsi="Cambria" w:cs="Times New Roman"/>
      <w:color w:val="365F91"/>
      <w:kern w:val="32"/>
      <w:sz w:val="28"/>
    </w:rPr>
  </w:style>
  <w:style w:type="character" w:customStyle="1" w:styleId="CitesChar2">
    <w:name w:val="Cites Char2"/>
    <w:locked/>
    <w:rsid w:val="00372591"/>
    <w:rPr>
      <w:rFonts w:ascii="Times New Roman" w:eastAsia="Times New Roman" w:hAnsi="Times New Roman"/>
      <w:b/>
      <w:bCs/>
    </w:rPr>
  </w:style>
  <w:style w:type="character" w:customStyle="1" w:styleId="itxtrst">
    <w:name w:val="itxtrst"/>
    <w:rsid w:val="00372591"/>
  </w:style>
  <w:style w:type="character" w:customStyle="1" w:styleId="A-Underlining">
    <w:name w:val="A-Underlining"/>
    <w:rsid w:val="00372591"/>
    <w:rPr>
      <w:rFonts w:ascii="Garamond" w:hAnsi="Garamond"/>
      <w:color w:val="auto"/>
      <w:sz w:val="24"/>
      <w:u w:val="single"/>
    </w:rPr>
  </w:style>
  <w:style w:type="paragraph" w:customStyle="1" w:styleId="B-TagCite">
    <w:name w:val="B-TagCite"/>
    <w:qFormat/>
    <w:rsid w:val="00372591"/>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rsid w:val="00372591"/>
    <w:rPr>
      <w:b/>
      <w:noProof w:val="0"/>
      <w:sz w:val="22"/>
      <w:lang w:val="en-US" w:eastAsia="en-US" w:bidi="ar-SA"/>
    </w:rPr>
  </w:style>
  <w:style w:type="character" w:customStyle="1" w:styleId="fn">
    <w:name w:val="fn"/>
    <w:rsid w:val="00372591"/>
  </w:style>
  <w:style w:type="character" w:customStyle="1" w:styleId="newsmain">
    <w:name w:val="news_main"/>
    <w:rsid w:val="00372591"/>
  </w:style>
  <w:style w:type="paragraph" w:customStyle="1" w:styleId="UnderlinedText">
    <w:name w:val="Underlined Text"/>
    <w:basedOn w:val="Normal"/>
    <w:autoRedefine/>
    <w:uiPriority w:val="1"/>
    <w:qFormat/>
    <w:rsid w:val="00372591"/>
    <w:pPr>
      <w:jc w:val="both"/>
    </w:pPr>
    <w:rPr>
      <w:rFonts w:eastAsia="Calibri"/>
      <w:b/>
      <w:sz w:val="24"/>
    </w:rPr>
  </w:style>
  <w:style w:type="character" w:customStyle="1" w:styleId="verdana">
    <w:name w:val="verdana"/>
    <w:rsid w:val="00372591"/>
  </w:style>
  <w:style w:type="character" w:customStyle="1" w:styleId="vitstoryheadline">
    <w:name w:val="vitstoryheadline"/>
    <w:rsid w:val="00372591"/>
  </w:style>
  <w:style w:type="character" w:customStyle="1" w:styleId="NormalTextChar">
    <w:name w:val="Normal Text Char"/>
    <w:link w:val="NormalText"/>
    <w:rsid w:val="00372591"/>
    <w:rPr>
      <w:rFonts w:ascii="TimesNewRomanPSMT" w:eastAsia="Times New Roman" w:hAnsi="TimesNewRomanPSMT" w:cs="Times New Roman"/>
      <w:szCs w:val="26"/>
    </w:rPr>
  </w:style>
  <w:style w:type="character" w:customStyle="1" w:styleId="AuthorDate0">
    <w:name w:val="Author Date"/>
    <w:rsid w:val="00372591"/>
    <w:rPr>
      <w:b/>
      <w:sz w:val="24"/>
      <w:u w:val="thick"/>
    </w:rPr>
  </w:style>
  <w:style w:type="paragraph" w:customStyle="1" w:styleId="HotRoute0">
    <w:name w:val="Hot Route!"/>
    <w:basedOn w:val="Normal"/>
    <w:link w:val="HotRouteChar0"/>
    <w:qFormat/>
    <w:rsid w:val="00372591"/>
    <w:pPr>
      <w:ind w:left="144"/>
    </w:pPr>
    <w:rPr>
      <w:rFonts w:eastAsia="Times New Roman"/>
    </w:rPr>
  </w:style>
  <w:style w:type="character" w:customStyle="1" w:styleId="UnderlinedTextCharChar">
    <w:name w:val="Underlined Text Char Char"/>
    <w:rsid w:val="00372591"/>
    <w:rPr>
      <w:rFonts w:cs="Arial"/>
      <w:bCs/>
      <w:noProof w:val="0"/>
      <w:szCs w:val="26"/>
      <w:u w:val="single"/>
      <w:lang w:val="en-US" w:eastAsia="en-US" w:bidi="ar-SA"/>
    </w:rPr>
  </w:style>
  <w:style w:type="character" w:customStyle="1" w:styleId="author">
    <w:name w:val="author"/>
    <w:rsid w:val="00372591"/>
    <w:rPr>
      <w:rFonts w:ascii="Times New Roman" w:hAnsi="Times New Roman"/>
      <w:b/>
      <w:sz w:val="24"/>
    </w:rPr>
  </w:style>
  <w:style w:type="character" w:customStyle="1" w:styleId="articletitle">
    <w:name w:val="articletitle"/>
    <w:rsid w:val="00372591"/>
    <w:rPr>
      <w:rFonts w:cs="Times New Roman"/>
    </w:rPr>
  </w:style>
  <w:style w:type="character" w:customStyle="1" w:styleId="6pointChar">
    <w:name w:val="6 point Char"/>
    <w:rsid w:val="00372591"/>
    <w:rPr>
      <w:rFonts w:cs="Times New Roman"/>
      <w:sz w:val="12"/>
      <w:lang w:val="en-US" w:eastAsia="en-US"/>
    </w:rPr>
  </w:style>
  <w:style w:type="character" w:customStyle="1" w:styleId="term1">
    <w:name w:val="term1"/>
    <w:rsid w:val="00372591"/>
    <w:rPr>
      <w:b/>
      <w:bCs/>
    </w:rPr>
  </w:style>
  <w:style w:type="paragraph" w:customStyle="1" w:styleId="Minimize">
    <w:name w:val="Minimize"/>
    <w:basedOn w:val="Normal"/>
    <w:next w:val="Normal"/>
    <w:qFormat/>
    <w:rsid w:val="00372591"/>
    <w:pPr>
      <w:widowControl w:val="0"/>
      <w:autoSpaceDE w:val="0"/>
      <w:autoSpaceDN w:val="0"/>
      <w:adjustRightInd w:val="0"/>
      <w:ind w:left="288" w:right="288"/>
    </w:pPr>
    <w:rPr>
      <w:rFonts w:ascii="Arial Narrow" w:eastAsia="Times New Roman" w:hAnsi="Arial Narrow"/>
      <w:sz w:val="12"/>
      <w:szCs w:val="20"/>
    </w:rPr>
  </w:style>
  <w:style w:type="character" w:customStyle="1" w:styleId="MinimizeChar">
    <w:name w:val="Minimize Char"/>
    <w:rsid w:val="00372591"/>
    <w:rPr>
      <w:sz w:val="12"/>
      <w:szCs w:val="24"/>
    </w:rPr>
  </w:style>
  <w:style w:type="character" w:customStyle="1" w:styleId="StyleThickunderline">
    <w:name w:val="Style Thick underline"/>
    <w:qFormat/>
    <w:rsid w:val="00372591"/>
    <w:rPr>
      <w:u w:val="thick"/>
    </w:rPr>
  </w:style>
  <w:style w:type="character" w:customStyle="1" w:styleId="UnderlineTextChar">
    <w:name w:val="Underline Text Char"/>
    <w:link w:val="UnderlineText"/>
    <w:rsid w:val="00372591"/>
    <w:rPr>
      <w:u w:val="single"/>
    </w:rPr>
  </w:style>
  <w:style w:type="numbering" w:customStyle="1" w:styleId="NoList2">
    <w:name w:val="No List2"/>
    <w:next w:val="NoList"/>
    <w:semiHidden/>
    <w:rsid w:val="00372591"/>
  </w:style>
  <w:style w:type="paragraph" w:customStyle="1" w:styleId="underlined">
    <w:name w:val="underlined"/>
    <w:next w:val="Normal"/>
    <w:link w:val="underlinedChar"/>
    <w:autoRedefine/>
    <w:qFormat/>
    <w:rsid w:val="00372591"/>
    <w:pPr>
      <w:contextualSpacing/>
    </w:pPr>
    <w:rPr>
      <w:rFonts w:ascii="Times New Roman" w:eastAsia="Malgun Gothic" w:hAnsi="Times New Roman" w:cs="Times New Roman"/>
      <w:u w:val="single"/>
    </w:rPr>
  </w:style>
  <w:style w:type="character" w:customStyle="1" w:styleId="underlinedChar">
    <w:name w:val="underlined Char"/>
    <w:link w:val="underlined"/>
    <w:rsid w:val="00372591"/>
    <w:rPr>
      <w:rFonts w:ascii="Times New Roman" w:eastAsia="Malgun Gothic" w:hAnsi="Times New Roman" w:cs="Times New Roman"/>
      <w:u w:val="single"/>
    </w:rPr>
  </w:style>
  <w:style w:type="character" w:customStyle="1" w:styleId="Box">
    <w:name w:val="Box!"/>
    <w:rsid w:val="00372591"/>
    <w:rPr>
      <w:rFonts w:ascii="Garamond" w:hAnsi="Garamond"/>
      <w:sz w:val="24"/>
      <w:u w:val="single"/>
      <w:bdr w:val="single" w:sz="4" w:space="0" w:color="auto"/>
    </w:rPr>
  </w:style>
  <w:style w:type="character" w:customStyle="1" w:styleId="citechar0">
    <w:name w:val="citechar"/>
    <w:rsid w:val="00372591"/>
  </w:style>
  <w:style w:type="character" w:customStyle="1" w:styleId="underlinechar">
    <w:name w:val="underlinechar"/>
    <w:rsid w:val="00372591"/>
  </w:style>
  <w:style w:type="character" w:customStyle="1" w:styleId="CardUnderlineChar">
    <w:name w:val="Card Underline Char"/>
    <w:rsid w:val="00372591"/>
    <w:rPr>
      <w:szCs w:val="24"/>
      <w:u w:val="single"/>
      <w:lang w:val="en-US" w:eastAsia="en-US" w:bidi="ar-SA"/>
    </w:rPr>
  </w:style>
  <w:style w:type="character" w:customStyle="1" w:styleId="tagciteChar">
    <w:name w:val="tag/cite Char"/>
    <w:rsid w:val="00372591"/>
    <w:rPr>
      <w:b/>
      <w:sz w:val="24"/>
      <w:lang w:val="en-US" w:eastAsia="en-US" w:bidi="ar-SA"/>
    </w:rPr>
  </w:style>
  <w:style w:type="character" w:customStyle="1" w:styleId="8pointChar">
    <w:name w:val="8 point Char"/>
    <w:rsid w:val="00372591"/>
    <w:rPr>
      <w:sz w:val="16"/>
      <w:lang w:val="en-US" w:eastAsia="en-US" w:bidi="ar-SA"/>
    </w:rPr>
  </w:style>
  <w:style w:type="character" w:customStyle="1" w:styleId="BoldText12pt">
    <w:name w:val="Bold Text 12 pt"/>
    <w:rsid w:val="00372591"/>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addmd">
    <w:name w:val="addmd"/>
    <w:rsid w:val="00372591"/>
  </w:style>
  <w:style w:type="character" w:customStyle="1" w:styleId="person-name">
    <w:name w:val="person-name"/>
    <w:rsid w:val="00372591"/>
  </w:style>
  <w:style w:type="paragraph" w:customStyle="1" w:styleId="CARD">
    <w:name w:val="CARD"/>
    <w:basedOn w:val="Normal"/>
    <w:link w:val="CARDChar1"/>
    <w:qFormat/>
    <w:rsid w:val="00372591"/>
    <w:rPr>
      <w:rFonts w:eastAsia="Times New Roman"/>
      <w:szCs w:val="20"/>
    </w:rPr>
  </w:style>
  <w:style w:type="character" w:customStyle="1" w:styleId="CARDChar1">
    <w:name w:val="CARD Char"/>
    <w:link w:val="CARD"/>
    <w:rsid w:val="00372591"/>
    <w:rPr>
      <w:rFonts w:ascii="Calibri" w:eastAsia="Times New Roman" w:hAnsi="Calibri" w:cs="Calibri"/>
      <w:sz w:val="22"/>
      <w:szCs w:val="20"/>
    </w:rPr>
  </w:style>
  <w:style w:type="character" w:customStyle="1" w:styleId="Style11pt">
    <w:name w:val="Style 11 pt"/>
    <w:rsid w:val="00372591"/>
    <w:rPr>
      <w:sz w:val="20"/>
    </w:rPr>
  </w:style>
  <w:style w:type="paragraph" w:customStyle="1" w:styleId="Ununderlined">
    <w:name w:val="Ununderlined"/>
    <w:basedOn w:val="Normal"/>
    <w:link w:val="UnunderlinedChar"/>
    <w:qFormat/>
    <w:rsid w:val="00372591"/>
    <w:pPr>
      <w:jc w:val="both"/>
    </w:pPr>
    <w:rPr>
      <w:rFonts w:eastAsia="SimSun"/>
      <w:sz w:val="12"/>
    </w:rPr>
  </w:style>
  <w:style w:type="character" w:customStyle="1" w:styleId="UnunderlinedChar">
    <w:name w:val="Ununderlined Char"/>
    <w:link w:val="Ununderlined"/>
    <w:rsid w:val="00372591"/>
    <w:rPr>
      <w:rFonts w:ascii="Calibri" w:eastAsia="SimSun" w:hAnsi="Calibri" w:cs="Calibri"/>
      <w:sz w:val="12"/>
    </w:rPr>
  </w:style>
  <w:style w:type="paragraph" w:customStyle="1" w:styleId="Highlighting">
    <w:name w:val="Highlighting"/>
    <w:basedOn w:val="Normal"/>
    <w:link w:val="HighlightingChar"/>
    <w:autoRedefine/>
    <w:qFormat/>
    <w:rsid w:val="00372591"/>
    <w:rPr>
      <w:rFonts w:eastAsia="SimSun"/>
      <w:sz w:val="24"/>
      <w:u w:val="thick"/>
    </w:rPr>
  </w:style>
  <w:style w:type="character" w:customStyle="1" w:styleId="HighlightingChar">
    <w:name w:val="Highlighting Char"/>
    <w:link w:val="Highlighting"/>
    <w:rsid w:val="00372591"/>
    <w:rPr>
      <w:rFonts w:ascii="Calibri" w:eastAsia="SimSun" w:hAnsi="Calibri" w:cs="Calibri"/>
      <w:u w:val="thick"/>
    </w:rPr>
  </w:style>
  <w:style w:type="character" w:customStyle="1" w:styleId="box0">
    <w:name w:val="box"/>
    <w:rsid w:val="00372591"/>
    <w:rPr>
      <w:rFonts w:ascii="Arial" w:hAnsi="Arial" w:cs="Arial"/>
      <w:b/>
      <w:color w:val="000000"/>
      <w:sz w:val="19"/>
      <w:szCs w:val="22"/>
      <w:u w:val="thick"/>
      <w:bdr w:val="single" w:sz="12" w:space="0" w:color="auto"/>
    </w:rPr>
  </w:style>
  <w:style w:type="paragraph" w:customStyle="1" w:styleId="CITE">
    <w:name w:val="CITE"/>
    <w:basedOn w:val="Heading2"/>
    <w:link w:val="CITEChar1"/>
    <w:autoRedefine/>
    <w:qFormat/>
    <w:rsid w:val="00372591"/>
    <w:pPr>
      <w:keepLines w:val="0"/>
      <w:pageBreakBefore w:val="0"/>
      <w:spacing w:before="60" w:after="60"/>
      <w:contextualSpacing/>
      <w:jc w:val="left"/>
    </w:pPr>
    <w:rPr>
      <w:rFonts w:eastAsia="Times New Roman" w:cs="Arial"/>
      <w:b w:val="0"/>
      <w:iCs/>
      <w:smallCaps/>
      <w:sz w:val="20"/>
      <w:szCs w:val="20"/>
    </w:rPr>
  </w:style>
  <w:style w:type="character" w:customStyle="1" w:styleId="CITEChar1">
    <w:name w:val="CITE Char"/>
    <w:link w:val="CITE"/>
    <w:rsid w:val="00372591"/>
    <w:rPr>
      <w:rFonts w:ascii="Calibri" w:eastAsia="Times New Roman" w:hAnsi="Calibri" w:cs="Arial"/>
      <w:bCs/>
      <w:iCs/>
      <w:smallCaps/>
      <w:sz w:val="20"/>
      <w:szCs w:val="20"/>
      <w:u w:val="double"/>
    </w:rPr>
  </w:style>
  <w:style w:type="character" w:customStyle="1" w:styleId="CharacterStyle1">
    <w:name w:val="Character Style 1"/>
    <w:uiPriority w:val="99"/>
    <w:rsid w:val="00372591"/>
    <w:rPr>
      <w:rFonts w:ascii="Tahoma" w:hAnsi="Tahoma" w:cs="Tahoma" w:hint="default"/>
      <w:sz w:val="18"/>
      <w:szCs w:val="18"/>
    </w:rPr>
  </w:style>
  <w:style w:type="character" w:customStyle="1" w:styleId="UnderlineStyleChar7">
    <w:name w:val="Underline Style Char7"/>
    <w:rsid w:val="00372591"/>
    <w:rPr>
      <w:rFonts w:ascii="Garamond" w:hAnsi="Garamond" w:hint="default"/>
      <w:sz w:val="22"/>
      <w:szCs w:val="24"/>
      <w:u w:val="single"/>
      <w:lang w:val="en-US" w:eastAsia="en-US" w:bidi="ar-SA"/>
    </w:rPr>
  </w:style>
  <w:style w:type="character" w:customStyle="1" w:styleId="StyleArial6ptBold">
    <w:name w:val="Style Arial 6 pt Bold"/>
    <w:rsid w:val="00372591"/>
    <w:rPr>
      <w:rFonts w:ascii="Arial" w:hAnsi="Arial" w:cs="Arial" w:hint="default"/>
      <w:bCs/>
      <w:sz w:val="12"/>
    </w:rPr>
  </w:style>
  <w:style w:type="character" w:customStyle="1" w:styleId="Style11ptBoldUnderline">
    <w:name w:val="Style 11 pt Bold Underline"/>
    <w:rsid w:val="00372591"/>
    <w:rPr>
      <w:b/>
      <w:bCs/>
      <w:sz w:val="20"/>
      <w:u w:val="single"/>
    </w:rPr>
  </w:style>
  <w:style w:type="paragraph" w:customStyle="1" w:styleId="teaserpermalink">
    <w:name w:val="teaser_permalink"/>
    <w:basedOn w:val="Normal"/>
    <w:qFormat/>
    <w:rsid w:val="00372591"/>
    <w:pPr>
      <w:spacing w:before="100" w:beforeAutospacing="1" w:after="100" w:afterAutospacing="1"/>
    </w:pPr>
    <w:rPr>
      <w:rFonts w:eastAsia="Times New Roman"/>
      <w:sz w:val="24"/>
      <w:lang w:eastAsia="zh-CN"/>
    </w:rPr>
  </w:style>
  <w:style w:type="character" w:customStyle="1" w:styleId="Heading2Char5">
    <w:name w:val="Heading 2 Char5"/>
    <w:rsid w:val="00372591"/>
    <w:rPr>
      <w:rFonts w:ascii="Garamond" w:hAnsi="Garamond" w:cs="Arial" w:hint="default"/>
      <w:b/>
      <w:bCs/>
      <w:iCs/>
      <w:sz w:val="24"/>
      <w:szCs w:val="28"/>
      <w:lang w:val="en-US" w:eastAsia="en-US" w:bidi="ar-SA"/>
    </w:rPr>
  </w:style>
  <w:style w:type="character" w:customStyle="1" w:styleId="SmallText-New">
    <w:name w:val="Small Text - New"/>
    <w:rsid w:val="00372591"/>
    <w:rPr>
      <w:rFonts w:ascii="Arial Narrow" w:hAnsi="Arial Narrow"/>
      <w:sz w:val="14"/>
    </w:rPr>
  </w:style>
  <w:style w:type="character" w:customStyle="1" w:styleId="Underlined-New">
    <w:name w:val="Underlined - New"/>
    <w:rsid w:val="00372591"/>
    <w:rPr>
      <w:rFonts w:ascii="Arial Narrow" w:hAnsi="Arial Narrow"/>
      <w:sz w:val="16"/>
      <w:u w:val="single"/>
    </w:rPr>
  </w:style>
  <w:style w:type="character" w:customStyle="1" w:styleId="Boxing-New">
    <w:name w:val="Boxing - New"/>
    <w:rsid w:val="00372591"/>
    <w:rPr>
      <w:rFonts w:ascii="Arial Narrow" w:hAnsi="Arial Narrow"/>
      <w:sz w:val="16"/>
      <w:u w:val="none"/>
      <w:bdr w:val="single" w:sz="4" w:space="0" w:color="auto"/>
    </w:rPr>
  </w:style>
  <w:style w:type="character" w:customStyle="1" w:styleId="hilite1">
    <w:name w:val="hilite1"/>
    <w:rsid w:val="00372591"/>
    <w:rPr>
      <w:rFonts w:ascii="Arial Narrow" w:hAnsi="Arial Narrow"/>
      <w:sz w:val="18"/>
      <w:u w:val="single"/>
      <w:bdr w:val="none" w:sz="0" w:space="0" w:color="auto"/>
      <w:shd w:val="clear" w:color="auto" w:fill="00FF00"/>
    </w:rPr>
  </w:style>
  <w:style w:type="character" w:customStyle="1" w:styleId="term">
    <w:name w:val="term"/>
    <w:rsid w:val="00372591"/>
  </w:style>
  <w:style w:type="character" w:customStyle="1" w:styleId="f">
    <w:name w:val="f"/>
    <w:rsid w:val="00372591"/>
  </w:style>
  <w:style w:type="paragraph" w:customStyle="1" w:styleId="StyleStyle49pt">
    <w:name w:val="Style Style4 + 9 pt"/>
    <w:basedOn w:val="Style4"/>
    <w:link w:val="StyleStyle49ptChar"/>
    <w:qFormat/>
    <w:rsid w:val="00372591"/>
    <w:pPr>
      <w:keepNext w:val="0"/>
      <w:keepLines w:val="0"/>
      <w:pageBreakBefore w:val="0"/>
      <w:spacing w:before="0"/>
      <w:jc w:val="left"/>
      <w:outlineLvl w:val="9"/>
    </w:pPr>
    <w:rPr>
      <w:bCs w:val="0"/>
      <w:sz w:val="22"/>
    </w:rPr>
  </w:style>
  <w:style w:type="character" w:customStyle="1" w:styleId="StyleStyle49ptChar">
    <w:name w:val="Style Style4 + 9 pt Char"/>
    <w:link w:val="StyleStyle49pt"/>
    <w:rsid w:val="00372591"/>
    <w:rPr>
      <w:rFonts w:ascii="Calibri" w:eastAsia="Times New Roman" w:hAnsi="Calibri" w:cs="Calibri"/>
      <w:sz w:val="22"/>
      <w:u w:val="single"/>
    </w:rPr>
  </w:style>
  <w:style w:type="paragraph" w:customStyle="1" w:styleId="StyleStyle49ptBold">
    <w:name w:val="Style Style4 + 9 pt Bold"/>
    <w:basedOn w:val="Style4"/>
    <w:link w:val="StyleStyle49ptBoldChar"/>
    <w:qFormat/>
    <w:rsid w:val="00372591"/>
    <w:pPr>
      <w:keepNext w:val="0"/>
      <w:keepLines w:val="0"/>
      <w:pageBreakBefore w:val="0"/>
      <w:spacing w:before="0"/>
      <w:jc w:val="left"/>
      <w:outlineLvl w:val="9"/>
    </w:pPr>
    <w:rPr>
      <w:b/>
      <w:sz w:val="22"/>
    </w:rPr>
  </w:style>
  <w:style w:type="character" w:customStyle="1" w:styleId="StyleStyle49ptBoldChar">
    <w:name w:val="Style Style4 + 9 pt Bold Char"/>
    <w:link w:val="StyleStyle49ptBold"/>
    <w:rsid w:val="00372591"/>
    <w:rPr>
      <w:rFonts w:ascii="Calibri" w:eastAsia="Times New Roman" w:hAnsi="Calibri" w:cs="Calibri"/>
      <w:b/>
      <w:bCs/>
      <w:sz w:val="22"/>
      <w:u w:val="single"/>
    </w:rPr>
  </w:style>
  <w:style w:type="character" w:customStyle="1" w:styleId="StyleDebateUnderline10pt">
    <w:name w:val="Style Debate Underline + 10 pt"/>
    <w:rsid w:val="00372591"/>
    <w:rPr>
      <w:rFonts w:ascii="Times New Roman" w:hAnsi="Times New Roman"/>
      <w:sz w:val="20"/>
      <w:szCs w:val="20"/>
      <w:u w:val="single"/>
    </w:rPr>
  </w:style>
  <w:style w:type="character" w:customStyle="1" w:styleId="Style11ptUnderlineBorderSinglesolidlineAuto05pt">
    <w:name w:val="Style 11 pt Underline Border: : (Single solid line Auto  0.5 pt..."/>
    <w:rsid w:val="00372591"/>
    <w:rPr>
      <w:sz w:val="20"/>
      <w:u w:val="single"/>
      <w:bdr w:val="single" w:sz="4" w:space="0" w:color="auto"/>
    </w:rPr>
  </w:style>
  <w:style w:type="character" w:customStyle="1" w:styleId="ssl01">
    <w:name w:val="ss_l01"/>
    <w:rsid w:val="00372591"/>
    <w:rPr>
      <w:color w:val="000000"/>
      <w:sz w:val="32"/>
      <w:szCs w:val="32"/>
    </w:rPr>
  </w:style>
  <w:style w:type="paragraph" w:customStyle="1" w:styleId="Normaltag">
    <w:name w:val="Normal tag"/>
    <w:basedOn w:val="Normal"/>
    <w:link w:val="NormaltagChar"/>
    <w:uiPriority w:val="99"/>
    <w:qFormat/>
    <w:rsid w:val="00372591"/>
    <w:rPr>
      <w:rFonts w:eastAsia="Times New Roman"/>
      <w:b/>
      <w:sz w:val="24"/>
      <w:szCs w:val="20"/>
    </w:rPr>
  </w:style>
  <w:style w:type="character" w:customStyle="1" w:styleId="NormaltagChar">
    <w:name w:val="Normal tag Char"/>
    <w:link w:val="Normaltag"/>
    <w:uiPriority w:val="99"/>
    <w:rsid w:val="00372591"/>
    <w:rPr>
      <w:rFonts w:ascii="Calibri" w:eastAsia="Times New Roman" w:hAnsi="Calibri" w:cs="Calibri"/>
      <w:b/>
      <w:szCs w:val="20"/>
    </w:rPr>
  </w:style>
  <w:style w:type="paragraph" w:customStyle="1" w:styleId="Cardnon-underlined">
    <w:name w:val="Card non-underlined"/>
    <w:basedOn w:val="Normal"/>
    <w:link w:val="Cardnon-underlinedChar"/>
    <w:autoRedefine/>
    <w:uiPriority w:val="99"/>
    <w:qFormat/>
    <w:rsid w:val="00372591"/>
    <w:rPr>
      <w:rFonts w:eastAsia="Times New Roman"/>
      <w:szCs w:val="20"/>
    </w:rPr>
  </w:style>
  <w:style w:type="character" w:customStyle="1" w:styleId="Cardnon-underlinedChar">
    <w:name w:val="Card non-underlined Char"/>
    <w:link w:val="Cardnon-underlined"/>
    <w:uiPriority w:val="99"/>
    <w:rsid w:val="00372591"/>
    <w:rPr>
      <w:rFonts w:ascii="Calibri" w:eastAsia="Times New Roman" w:hAnsi="Calibri" w:cs="Calibri"/>
      <w:sz w:val="22"/>
      <w:szCs w:val="20"/>
    </w:rPr>
  </w:style>
  <w:style w:type="character" w:customStyle="1" w:styleId="Style11Char">
    <w:name w:val="Style11 Char"/>
    <w:link w:val="Style11"/>
    <w:rsid w:val="00372591"/>
    <w:rPr>
      <w:b/>
      <w:u w:val="thick"/>
    </w:rPr>
  </w:style>
  <w:style w:type="character" w:customStyle="1" w:styleId="Style12Char">
    <w:name w:val="Style12 Char"/>
    <w:link w:val="Style120"/>
    <w:rsid w:val="00372591"/>
    <w:rPr>
      <w:b/>
      <w:u w:val="thick"/>
    </w:rPr>
  </w:style>
  <w:style w:type="character" w:customStyle="1" w:styleId="Heading4Char1">
    <w:name w:val="Heading 4 Char1"/>
    <w:rsid w:val="00372591"/>
    <w:rPr>
      <w:rFonts w:ascii="Times New Roman" w:eastAsia="Times New Roman" w:hAnsi="Times New Roman" w:cs="Times New Roman"/>
      <w:b/>
      <w:bCs/>
      <w:sz w:val="28"/>
      <w:szCs w:val="28"/>
    </w:rPr>
  </w:style>
  <w:style w:type="character" w:customStyle="1" w:styleId="allocatoragentsleft">
    <w:name w:val="al_locatoragentsleft"/>
    <w:rsid w:val="00372591"/>
  </w:style>
  <w:style w:type="character" w:customStyle="1" w:styleId="grey10">
    <w:name w:val="grey10"/>
    <w:rsid w:val="00372591"/>
  </w:style>
  <w:style w:type="character" w:styleId="HTMLTypewriter">
    <w:name w:val="HTML Typewriter"/>
    <w:unhideWhenUsed/>
    <w:rsid w:val="00372591"/>
    <w:rPr>
      <w:rFonts w:ascii="Courier New" w:eastAsia="Times New Roman" w:hAnsi="Courier New" w:cs="Courier New"/>
      <w:sz w:val="20"/>
      <w:szCs w:val="20"/>
    </w:rPr>
  </w:style>
  <w:style w:type="character" w:customStyle="1" w:styleId="caps">
    <w:name w:val="caps"/>
    <w:rsid w:val="00372591"/>
  </w:style>
  <w:style w:type="character" w:customStyle="1" w:styleId="Style12ptBoldUnderline1">
    <w:name w:val="Style 12 pt Bold Underline1"/>
    <w:rsid w:val="00372591"/>
    <w:rPr>
      <w:b/>
      <w:bCs/>
      <w:sz w:val="24"/>
      <w:u w:val="single"/>
    </w:rPr>
  </w:style>
  <w:style w:type="character" w:customStyle="1" w:styleId="UnderlinesCharChar">
    <w:name w:val="Underlines Char Char"/>
    <w:rsid w:val="00372591"/>
    <w:rPr>
      <w:rFonts w:cs="Arial"/>
      <w:b/>
      <w:bCs/>
      <w:noProof w:val="0"/>
      <w:sz w:val="22"/>
      <w:szCs w:val="26"/>
      <w:u w:val="single"/>
      <w:lang w:val="en-US" w:eastAsia="en-US" w:bidi="ar-SA"/>
    </w:rPr>
  </w:style>
  <w:style w:type="paragraph" w:customStyle="1" w:styleId="Carding">
    <w:name w:val="Carding"/>
    <w:basedOn w:val="Normal"/>
    <w:qFormat/>
    <w:rsid w:val="00372591"/>
    <w:rPr>
      <w:rFonts w:eastAsia="Times New Roman"/>
      <w:sz w:val="18"/>
    </w:rPr>
  </w:style>
  <w:style w:type="paragraph" w:customStyle="1" w:styleId="Style3">
    <w:name w:val="Style3"/>
    <w:basedOn w:val="Normal"/>
    <w:link w:val="Style3Char"/>
    <w:qFormat/>
    <w:rsid w:val="00372591"/>
    <w:rPr>
      <w:rFonts w:eastAsia="Times New Roman"/>
      <w:b/>
    </w:rPr>
  </w:style>
  <w:style w:type="character" w:customStyle="1" w:styleId="Style3Char">
    <w:name w:val="Style3 Char"/>
    <w:link w:val="Style3"/>
    <w:rsid w:val="00372591"/>
    <w:rPr>
      <w:rFonts w:ascii="Calibri" w:eastAsia="Times New Roman" w:hAnsi="Calibri" w:cs="Calibri"/>
      <w:b/>
      <w:sz w:val="22"/>
    </w:rPr>
  </w:style>
  <w:style w:type="character" w:customStyle="1" w:styleId="aunderline">
    <w:name w:val="aunderline"/>
    <w:qFormat/>
    <w:rsid w:val="00372591"/>
    <w:rPr>
      <w:rFonts w:ascii="Times New Roman" w:hAnsi="Times New Roman"/>
      <w:sz w:val="20"/>
      <w:szCs w:val="24"/>
      <w:u w:val="thick"/>
    </w:rPr>
  </w:style>
  <w:style w:type="character" w:customStyle="1" w:styleId="tagChar2">
    <w:name w:val="tag Char2"/>
    <w:qFormat/>
    <w:rsid w:val="00372591"/>
    <w:rPr>
      <w:b/>
      <w:noProof w:val="0"/>
      <w:sz w:val="24"/>
      <w:lang w:val="en-US" w:eastAsia="en-US" w:bidi="ar-SA"/>
    </w:rPr>
  </w:style>
  <w:style w:type="character" w:customStyle="1" w:styleId="Taggin-New">
    <w:name w:val="Taggin - New"/>
    <w:rsid w:val="00372591"/>
    <w:rPr>
      <w:rFonts w:ascii="Arial Narrow" w:hAnsi="Arial Narrow"/>
      <w:b/>
      <w:sz w:val="22"/>
    </w:rPr>
  </w:style>
  <w:style w:type="character" w:customStyle="1" w:styleId="27">
    <w:name w:val="27"/>
    <w:rsid w:val="00372591"/>
    <w:rPr>
      <w:rFonts w:cs="Arial"/>
      <w:bCs/>
      <w:sz w:val="20"/>
      <w:u w:val="single"/>
      <w:lang w:val="en-US" w:eastAsia="en-US" w:bidi="ar-SA"/>
    </w:rPr>
  </w:style>
  <w:style w:type="character" w:customStyle="1" w:styleId="ilad">
    <w:name w:val="il_ad"/>
    <w:rsid w:val="00372591"/>
  </w:style>
  <w:style w:type="paragraph" w:customStyle="1" w:styleId="CardsHighlighted">
    <w:name w:val="Cards Highlighted"/>
    <w:next w:val="Normal"/>
    <w:link w:val="CardsHighlightedChar"/>
    <w:qFormat/>
    <w:rsid w:val="00372591"/>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link w:val="CardsHighlighted"/>
    <w:rsid w:val="00372591"/>
    <w:rPr>
      <w:rFonts w:ascii="Times New Roman" w:eastAsia="Calibri" w:hAnsi="Times New Roman" w:cs="Times New Roman"/>
      <w:szCs w:val="20"/>
      <w:u w:val="single"/>
      <w:shd w:val="clear" w:color="auto" w:fill="00FFFF"/>
    </w:rPr>
  </w:style>
  <w:style w:type="character" w:customStyle="1" w:styleId="CardUnderlined">
    <w:name w:val="Card Underlined"/>
    <w:rsid w:val="00372591"/>
    <w:rPr>
      <w:rFonts w:ascii="Garamond" w:hAnsi="Garamond"/>
      <w:sz w:val="22"/>
      <w:szCs w:val="24"/>
      <w:u w:val="single"/>
      <w:lang w:val="en-US" w:eastAsia="en-US" w:bidi="ar-SA"/>
    </w:rPr>
  </w:style>
  <w:style w:type="paragraph" w:customStyle="1" w:styleId="Style2">
    <w:name w:val="Style2"/>
    <w:basedOn w:val="Heading4"/>
    <w:qFormat/>
    <w:rsid w:val="00372591"/>
    <w:pPr>
      <w:spacing w:before="0"/>
    </w:pPr>
    <w:rPr>
      <w:rFonts w:eastAsia="Times New Roman" w:cs="Times New Roman"/>
      <w:caps/>
      <w:szCs w:val="20"/>
    </w:rPr>
  </w:style>
  <w:style w:type="character" w:customStyle="1" w:styleId="StyleStyle4CharTimesNewRoman11pt">
    <w:name w:val="Style Style4 Char + Times New Roman 11 pt"/>
    <w:rsid w:val="00372591"/>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372591"/>
    <w:rPr>
      <w:rFonts w:ascii="Times New Roman" w:hAnsi="Times New Roman"/>
      <w:b/>
      <w:bCs/>
      <w:sz w:val="20"/>
      <w:szCs w:val="24"/>
      <w:u w:val="single"/>
      <w:lang w:val="en-US" w:eastAsia="en-US" w:bidi="ar-SA"/>
    </w:rPr>
  </w:style>
  <w:style w:type="character" w:customStyle="1" w:styleId="SmallFontChar">
    <w:name w:val="Small Font Char"/>
    <w:link w:val="SmallFont"/>
    <w:rsid w:val="00372591"/>
    <w:rPr>
      <w:sz w:val="14"/>
      <w:szCs w:val="18"/>
    </w:rPr>
  </w:style>
  <w:style w:type="paragraph" w:customStyle="1" w:styleId="SmallFont">
    <w:name w:val="Small Font"/>
    <w:basedOn w:val="Normal"/>
    <w:link w:val="SmallFontChar"/>
    <w:qFormat/>
    <w:rsid w:val="00372591"/>
    <w:pPr>
      <w:spacing w:after="200"/>
      <w:contextualSpacing/>
      <w:jc w:val="both"/>
    </w:pPr>
    <w:rPr>
      <w:rFonts w:asciiTheme="minorHAnsi" w:hAnsiTheme="minorHAnsi" w:cstheme="minorBidi"/>
      <w:sz w:val="14"/>
      <w:szCs w:val="18"/>
    </w:rPr>
  </w:style>
  <w:style w:type="paragraph" w:customStyle="1" w:styleId="cites0">
    <w:name w:val="cites"/>
    <w:next w:val="Normal"/>
    <w:link w:val="Heading1Char3"/>
    <w:autoRedefine/>
    <w:uiPriority w:val="99"/>
    <w:qFormat/>
    <w:rsid w:val="00372591"/>
    <w:pPr>
      <w:contextualSpacing/>
    </w:pPr>
    <w:rPr>
      <w:rFonts w:ascii="Times New Roman" w:eastAsia="Malgun Gothic" w:hAnsi="Times New Roman" w:cs="Times New Roman"/>
      <w:b/>
      <w:sz w:val="22"/>
      <w:u w:val="single"/>
    </w:rPr>
  </w:style>
  <w:style w:type="character" w:customStyle="1" w:styleId="Heading1Char3">
    <w:name w:val="Heading 1 Char3"/>
    <w:link w:val="cites0"/>
    <w:uiPriority w:val="99"/>
    <w:rsid w:val="00372591"/>
    <w:rPr>
      <w:rFonts w:ascii="Times New Roman" w:eastAsia="Malgun Gothic" w:hAnsi="Times New Roman" w:cs="Times New Roman"/>
      <w:b/>
      <w:sz w:val="22"/>
      <w:u w:val="single"/>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locked/>
    <w:rsid w:val="00372591"/>
    <w:rPr>
      <w:b/>
      <w:sz w:val="22"/>
    </w:rPr>
  </w:style>
  <w:style w:type="character" w:customStyle="1" w:styleId="Style1Char1">
    <w:name w:val="Style1 Char1"/>
    <w:rsid w:val="00372591"/>
    <w:rPr>
      <w:rFonts w:ascii="Times New Roman" w:eastAsia="SimSun" w:hAnsi="Times New Roman" w:cs="Times New Roman"/>
      <w:sz w:val="20"/>
      <w:szCs w:val="24"/>
      <w:u w:val="single"/>
      <w:lang w:eastAsia="zh-CN"/>
    </w:rPr>
  </w:style>
  <w:style w:type="character" w:customStyle="1" w:styleId="senselabelstart">
    <w:name w:val="sense_label start"/>
    <w:rsid w:val="00372591"/>
  </w:style>
  <w:style w:type="character" w:customStyle="1" w:styleId="sensecontent">
    <w:name w:val="sense_content"/>
    <w:rsid w:val="00372591"/>
  </w:style>
  <w:style w:type="character" w:customStyle="1" w:styleId="vi">
    <w:name w:val="vi"/>
    <w:rsid w:val="00372591"/>
  </w:style>
  <w:style w:type="character" w:customStyle="1" w:styleId="pagetitle">
    <w:name w:val="pagetitle"/>
    <w:rsid w:val="00372591"/>
  </w:style>
  <w:style w:type="paragraph" w:customStyle="1" w:styleId="text">
    <w:name w:val="text"/>
    <w:basedOn w:val="Normal"/>
    <w:qFormat/>
    <w:rsid w:val="00372591"/>
    <w:pPr>
      <w:spacing w:before="100" w:beforeAutospacing="1" w:after="100" w:afterAutospacing="1"/>
    </w:pPr>
    <w:rPr>
      <w:rFonts w:eastAsia="Times New Roman"/>
      <w:sz w:val="24"/>
    </w:rPr>
  </w:style>
  <w:style w:type="character" w:customStyle="1" w:styleId="StyleUnderlineCharChar9ptBold1">
    <w:name w:val="Style Underline Char Char + 9 pt Bold1"/>
    <w:rsid w:val="0037259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372591"/>
    <w:rPr>
      <w:rFonts w:ascii="Times New Roman" w:hAnsi="Times New Roman"/>
      <w:sz w:val="20"/>
      <w:szCs w:val="24"/>
      <w:u w:val="single"/>
      <w:lang w:val="en-US" w:eastAsia="en-US" w:bidi="ar-SA"/>
    </w:rPr>
  </w:style>
  <w:style w:type="character" w:customStyle="1" w:styleId="StyleUnderlineChar9pt">
    <w:name w:val="Style Underline Char + 9 pt"/>
    <w:rsid w:val="00372591"/>
    <w:rPr>
      <w:rFonts w:ascii="Times New Roman" w:hAnsi="Times New Roman"/>
      <w:sz w:val="20"/>
      <w:u w:val="single"/>
      <w:lang w:val="en-US" w:eastAsia="en-US" w:bidi="ar-SA"/>
    </w:rPr>
  </w:style>
  <w:style w:type="character" w:customStyle="1" w:styleId="Style9ptUnderline">
    <w:name w:val="Style 9 pt Underline"/>
    <w:rsid w:val="00372591"/>
    <w:rPr>
      <w:sz w:val="20"/>
      <w:u w:val="single"/>
    </w:rPr>
  </w:style>
  <w:style w:type="character" w:customStyle="1" w:styleId="Style9ptBoldUnderline">
    <w:name w:val="Style 9 pt Bold Underline"/>
    <w:rsid w:val="00372591"/>
    <w:rPr>
      <w:b/>
      <w:bCs/>
      <w:sz w:val="20"/>
      <w:u w:val="single"/>
    </w:rPr>
  </w:style>
  <w:style w:type="paragraph" w:customStyle="1" w:styleId="StyleUnderline9pt">
    <w:name w:val="Style Underline + 9 pt"/>
    <w:link w:val="StyleUnderline9ptChar"/>
    <w:qFormat/>
    <w:rsid w:val="00372591"/>
    <w:pPr>
      <w:spacing w:after="200" w:line="276" w:lineRule="auto"/>
    </w:pPr>
    <w:rPr>
      <w:rFonts w:ascii="Calibri" w:eastAsia="Times New Roman" w:hAnsi="Calibri" w:cs="Times New Roman"/>
      <w:sz w:val="22"/>
      <w:szCs w:val="20"/>
      <w:u w:val="single"/>
    </w:rPr>
  </w:style>
  <w:style w:type="character" w:customStyle="1" w:styleId="StyleUnderline9ptChar">
    <w:name w:val="Style Underline + 9 pt Char"/>
    <w:link w:val="StyleUnderline9pt"/>
    <w:rsid w:val="00372591"/>
    <w:rPr>
      <w:rFonts w:ascii="Calibri" w:eastAsia="Times New Roman" w:hAnsi="Calibri" w:cs="Times New Roman"/>
      <w:sz w:val="22"/>
      <w:szCs w:val="20"/>
      <w:u w:val="single"/>
    </w:rPr>
  </w:style>
  <w:style w:type="character" w:customStyle="1" w:styleId="StyleUnderlineChar9ptBold">
    <w:name w:val="Style Underline Char + 9 pt Bold"/>
    <w:rsid w:val="00372591"/>
    <w:rPr>
      <w:rFonts w:ascii="Times New Roman" w:hAnsi="Times New Roman"/>
      <w:b/>
      <w:bCs/>
      <w:sz w:val="20"/>
      <w:u w:val="single"/>
      <w:lang w:val="en-US" w:eastAsia="en-US" w:bidi="ar-SA"/>
    </w:rPr>
  </w:style>
  <w:style w:type="character" w:customStyle="1" w:styleId="UnderlineChar1">
    <w:name w:val="Underline Char1"/>
    <w:rsid w:val="00372591"/>
    <w:rPr>
      <w:rFonts w:ascii="Times New Roman" w:hAnsi="Times New Roman"/>
      <w:sz w:val="20"/>
      <w:szCs w:val="24"/>
      <w:u w:val="single"/>
      <w:lang w:val="en-US" w:eastAsia="en-US" w:bidi="ar-SA"/>
    </w:rPr>
  </w:style>
  <w:style w:type="character" w:customStyle="1" w:styleId="StyleUnderlineChar1Bold">
    <w:name w:val="Style Underline Char1 + Bold"/>
    <w:rsid w:val="00372591"/>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372591"/>
    <w:pPr>
      <w:widowControl w:val="0"/>
      <w:ind w:left="288" w:right="288"/>
    </w:pPr>
    <w:rPr>
      <w:rFonts w:ascii="Arial Narrow" w:eastAsia="Times New Roman" w:hAnsi="Arial Narrow"/>
      <w:kern w:val="32"/>
      <w:szCs w:val="20"/>
    </w:rPr>
  </w:style>
  <w:style w:type="character" w:customStyle="1" w:styleId="Stylecard9ptChar">
    <w:name w:val="Style card + 9 pt Char"/>
    <w:link w:val="Stylecard9pt"/>
    <w:rsid w:val="00372591"/>
    <w:rPr>
      <w:rFonts w:ascii="Arial Narrow" w:eastAsia="Times New Roman" w:hAnsi="Arial Narrow" w:cs="Calibri"/>
      <w:kern w:val="32"/>
      <w:sz w:val="22"/>
      <w:szCs w:val="20"/>
    </w:rPr>
  </w:style>
  <w:style w:type="paragraph" w:customStyle="1" w:styleId="TagsCharChar">
    <w:name w:val="Tags Char Char"/>
    <w:basedOn w:val="Normal"/>
    <w:uiPriority w:val="99"/>
    <w:qFormat/>
    <w:rsid w:val="00372591"/>
    <w:rPr>
      <w:rFonts w:ascii="Times" w:eastAsia="Times" w:hAnsi="Times"/>
      <w:b/>
      <w:sz w:val="24"/>
    </w:rPr>
  </w:style>
  <w:style w:type="character" w:customStyle="1" w:styleId="TagsCharCharChar">
    <w:name w:val="Tags Char Char Char"/>
    <w:rsid w:val="00372591"/>
    <w:rPr>
      <w:rFonts w:ascii="Times" w:eastAsia="Times" w:hAnsi="Times"/>
      <w:b/>
      <w:noProof w:val="0"/>
      <w:sz w:val="24"/>
      <w:szCs w:val="24"/>
      <w:lang w:val="en-US" w:eastAsia="en-US" w:bidi="ar-SA"/>
    </w:rPr>
  </w:style>
  <w:style w:type="paragraph" w:customStyle="1" w:styleId="NormalWeb8">
    <w:name w:val="Normal (Web)8"/>
    <w:basedOn w:val="Normal"/>
    <w:qFormat/>
    <w:rsid w:val="00372591"/>
    <w:pPr>
      <w:spacing w:before="100" w:beforeAutospacing="1" w:after="100" w:afterAutospacing="1"/>
    </w:pPr>
    <w:rPr>
      <w:rFonts w:eastAsia="Times New Roman"/>
      <w:sz w:val="18"/>
      <w:szCs w:val="18"/>
    </w:rPr>
  </w:style>
  <w:style w:type="character" w:customStyle="1" w:styleId="Style11ptBlackUnderline">
    <w:name w:val="Style 11 pt Black Underline"/>
    <w:rsid w:val="00372591"/>
    <w:rPr>
      <w:color w:val="000000"/>
      <w:sz w:val="20"/>
      <w:u w:val="single"/>
    </w:rPr>
  </w:style>
  <w:style w:type="character" w:customStyle="1" w:styleId="Style11ptBlack">
    <w:name w:val="Style 11 pt Black"/>
    <w:rsid w:val="00372591"/>
    <w:rPr>
      <w:color w:val="000000"/>
      <w:sz w:val="20"/>
    </w:rPr>
  </w:style>
  <w:style w:type="character" w:customStyle="1" w:styleId="Heading2Char1CharCharCharCharCharC">
    <w:name w:val="Heading 2 Char1 Char Char Char Char Char C"/>
    <w:rsid w:val="00372591"/>
    <w:rPr>
      <w:rFonts w:cs="Arial"/>
      <w:b/>
      <w:bCs/>
      <w:iCs/>
      <w:sz w:val="24"/>
      <w:szCs w:val="28"/>
      <w:lang w:val="en-US" w:eastAsia="en-US" w:bidi="ar-SA"/>
    </w:rPr>
  </w:style>
  <w:style w:type="character" w:customStyle="1" w:styleId="StyleUnderlineCharTimesBold">
    <w:name w:val="Style Underline Char + Times Bold"/>
    <w:rsid w:val="00372591"/>
    <w:rPr>
      <w:rFonts w:ascii="Times" w:hAnsi="Times"/>
      <w:b w:val="0"/>
      <w:bCs/>
      <w:sz w:val="20"/>
      <w:u w:val="single"/>
    </w:rPr>
  </w:style>
  <w:style w:type="character" w:customStyle="1" w:styleId="blubigktbiz">
    <w:name w:val="blubigktbiz"/>
    <w:rsid w:val="00372591"/>
  </w:style>
  <w:style w:type="character" w:customStyle="1" w:styleId="evidencetextChar">
    <w:name w:val="evidence text Char"/>
    <w:rsid w:val="00372591"/>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372591"/>
    <w:pPr>
      <w:ind w:left="-1080" w:right="1728"/>
    </w:pPr>
    <w:rPr>
      <w:rFonts w:ascii="Calibri" w:hAnsi="Calibri" w:cs="Calibri"/>
      <w:color w:val="auto"/>
      <w:sz w:val="24"/>
      <w:szCs w:val="20"/>
      <w:u w:val="thick"/>
      <w:bdr w:val="single" w:sz="4" w:space="0" w:color="auto"/>
    </w:rPr>
  </w:style>
  <w:style w:type="character" w:customStyle="1" w:styleId="StyleevidencetextBorderSinglesolidlineAuto05ptLChar">
    <w:name w:val="Style evidence text + Border: : (Single solid line Auto  0.5 pt L... Char"/>
    <w:link w:val="StyleevidencetextBorderSinglesolidlineAuto05ptL"/>
    <w:rsid w:val="00372591"/>
    <w:rPr>
      <w:rFonts w:ascii="Calibri" w:eastAsia="Times New Roman" w:hAnsi="Calibri" w:cs="Calibri"/>
      <w:szCs w:val="20"/>
      <w:u w:val="thick"/>
      <w:bdr w:val="single" w:sz="4" w:space="0" w:color="auto"/>
    </w:rPr>
  </w:style>
  <w:style w:type="character" w:customStyle="1" w:styleId="Style4CharChar">
    <w:name w:val="Style4 Char Char"/>
    <w:rsid w:val="00372591"/>
    <w:rPr>
      <w:rFonts w:ascii="Arial Narrow" w:hAnsi="Arial Narrow"/>
      <w:noProof w:val="0"/>
      <w:szCs w:val="24"/>
      <w:u w:val="single"/>
      <w:lang w:val="en-US" w:eastAsia="en-US" w:bidi="ar-SA"/>
    </w:rPr>
  </w:style>
  <w:style w:type="character" w:customStyle="1" w:styleId="StyleUnderline4">
    <w:name w:val="Style Underline4"/>
    <w:rsid w:val="00372591"/>
    <w:rPr>
      <w:u w:val="single"/>
    </w:rPr>
  </w:style>
  <w:style w:type="character" w:customStyle="1" w:styleId="StyleEmphasisArial12ptBold">
    <w:name w:val="Style Emphasis + Arial 12 pt Bold"/>
    <w:rsid w:val="00372591"/>
    <w:rPr>
      <w:rFonts w:ascii="Arial" w:hAnsi="Arial"/>
      <w:b/>
      <w:bCs/>
      <w:i/>
      <w:iCs/>
      <w:sz w:val="24"/>
    </w:rPr>
  </w:style>
  <w:style w:type="character" w:customStyle="1" w:styleId="super">
    <w:name w:val="super"/>
    <w:rsid w:val="00372591"/>
  </w:style>
  <w:style w:type="character" w:customStyle="1" w:styleId="text30">
    <w:name w:val="text30"/>
    <w:rsid w:val="00372591"/>
  </w:style>
  <w:style w:type="character" w:customStyle="1" w:styleId="uppercase">
    <w:name w:val="uppercase"/>
    <w:rsid w:val="00372591"/>
  </w:style>
  <w:style w:type="character" w:customStyle="1" w:styleId="bodytext4">
    <w:name w:val="bodytext"/>
    <w:rsid w:val="00372591"/>
  </w:style>
  <w:style w:type="character" w:customStyle="1" w:styleId="entry-title">
    <w:name w:val="entry-title"/>
    <w:rsid w:val="00372591"/>
  </w:style>
  <w:style w:type="character" w:customStyle="1" w:styleId="HTMLPreformattedChar1">
    <w:name w:val="HTML Preformatted Char1"/>
    <w:uiPriority w:val="99"/>
    <w:rsid w:val="00372591"/>
    <w:rPr>
      <w:rFonts w:ascii="Consolas" w:hAnsi="Consolas" w:cs="Consolas"/>
      <w:sz w:val="20"/>
      <w:szCs w:val="20"/>
    </w:rPr>
  </w:style>
  <w:style w:type="character" w:customStyle="1" w:styleId="Style6pt">
    <w:name w:val="Style 6 pt"/>
    <w:qFormat/>
    <w:rsid w:val="00372591"/>
    <w:rPr>
      <w:sz w:val="12"/>
    </w:rPr>
  </w:style>
  <w:style w:type="character" w:customStyle="1" w:styleId="UnderlineCharCharChar">
    <w:name w:val="Underline Char Char Char"/>
    <w:rsid w:val="00372591"/>
    <w:rPr>
      <w:noProof w:val="0"/>
      <w:sz w:val="22"/>
      <w:szCs w:val="24"/>
      <w:u w:val="single"/>
      <w:lang w:val="en-US" w:eastAsia="en-US" w:bidi="ar-SA"/>
    </w:rPr>
  </w:style>
  <w:style w:type="character" w:customStyle="1" w:styleId="CiteCharCharCharCharCharChar">
    <w:name w:val="Cite Char Char Char Char Char Char"/>
    <w:rsid w:val="00372591"/>
    <w:rPr>
      <w:b/>
      <w:noProof w:val="0"/>
      <w:sz w:val="22"/>
      <w:szCs w:val="24"/>
      <w:u w:val="single"/>
      <w:lang w:val="en-US" w:eastAsia="en-US" w:bidi="ar-SA"/>
    </w:rPr>
  </w:style>
  <w:style w:type="character" w:customStyle="1" w:styleId="mainbody1">
    <w:name w:val="mainbody1"/>
    <w:rsid w:val="00372591"/>
    <w:rPr>
      <w:rFonts w:ascii="Verdana" w:hAnsi="Verdana" w:hint="default"/>
      <w:color w:val="000000"/>
      <w:sz w:val="22"/>
      <w:szCs w:val="22"/>
    </w:rPr>
  </w:style>
  <w:style w:type="paragraph" w:customStyle="1" w:styleId="author-name">
    <w:name w:val="author-name"/>
    <w:basedOn w:val="Normal"/>
    <w:uiPriority w:val="99"/>
    <w:qFormat/>
    <w:rsid w:val="00372591"/>
    <w:pPr>
      <w:spacing w:before="100" w:beforeAutospacing="1" w:after="100" w:afterAutospacing="1"/>
    </w:pPr>
    <w:rPr>
      <w:rFonts w:eastAsia="Times New Roman"/>
      <w:sz w:val="24"/>
    </w:rPr>
  </w:style>
  <w:style w:type="paragraph" w:customStyle="1" w:styleId="author-credentials">
    <w:name w:val="author-credentials"/>
    <w:basedOn w:val="Normal"/>
    <w:qFormat/>
    <w:rsid w:val="00372591"/>
    <w:pPr>
      <w:spacing w:before="100" w:beforeAutospacing="1" w:after="100" w:afterAutospacing="1"/>
    </w:pPr>
    <w:rPr>
      <w:rFonts w:eastAsia="Times New Roman"/>
      <w:sz w:val="24"/>
    </w:rPr>
  </w:style>
  <w:style w:type="paragraph" w:customStyle="1" w:styleId="Style23">
    <w:name w:val="Style23"/>
    <w:basedOn w:val="Normal"/>
    <w:uiPriority w:val="99"/>
    <w:qFormat/>
    <w:rsid w:val="00372591"/>
    <w:pPr>
      <w:widowControl w:val="0"/>
      <w:autoSpaceDE w:val="0"/>
      <w:autoSpaceDN w:val="0"/>
      <w:adjustRightInd w:val="0"/>
      <w:spacing w:line="209" w:lineRule="exact"/>
    </w:pPr>
    <w:rPr>
      <w:rFonts w:eastAsia="SimSun"/>
      <w:sz w:val="24"/>
    </w:rPr>
  </w:style>
  <w:style w:type="character" w:customStyle="1" w:styleId="underlinedCharChar">
    <w:name w:val="underlined Char Char"/>
    <w:locked/>
    <w:rsid w:val="00372591"/>
    <w:rPr>
      <w:u w:val="single"/>
    </w:rPr>
  </w:style>
  <w:style w:type="character" w:customStyle="1" w:styleId="StyleUnderlined11ptBoldChar">
    <w:name w:val="Style Underlined + 11 pt Bold Char"/>
    <w:link w:val="StyleUnderlined11ptBold"/>
    <w:locked/>
    <w:rsid w:val="00372591"/>
    <w:rPr>
      <w:b/>
      <w:bCs/>
      <w:u w:val="single"/>
    </w:rPr>
  </w:style>
  <w:style w:type="paragraph" w:customStyle="1" w:styleId="StyleUnderlined11ptBold">
    <w:name w:val="Style Underlined + 11 pt Bold"/>
    <w:basedOn w:val="underlined"/>
    <w:link w:val="StyleUnderlined11ptBoldChar"/>
    <w:qFormat/>
    <w:rsid w:val="00372591"/>
    <w:pPr>
      <w:contextualSpacing w:val="0"/>
    </w:pPr>
    <w:rPr>
      <w:rFonts w:asciiTheme="minorHAnsi" w:eastAsiaTheme="minorEastAsia" w:hAnsiTheme="minorHAnsi" w:cstheme="minorBidi"/>
      <w:b/>
      <w:bCs/>
    </w:rPr>
  </w:style>
  <w:style w:type="character" w:customStyle="1" w:styleId="StyleUnderlined11ptChar">
    <w:name w:val="Style Underlined + 11 pt Char"/>
    <w:link w:val="StyleUnderlined11pt"/>
    <w:locked/>
    <w:rsid w:val="00372591"/>
    <w:rPr>
      <w:u w:val="single"/>
    </w:rPr>
  </w:style>
  <w:style w:type="paragraph" w:customStyle="1" w:styleId="StyleUnderlined11pt">
    <w:name w:val="Style Underlined + 11 pt"/>
    <w:basedOn w:val="underlined"/>
    <w:link w:val="StyleUnderlined11ptChar"/>
    <w:qFormat/>
    <w:rsid w:val="00372591"/>
    <w:pPr>
      <w:contextualSpacing w:val="0"/>
    </w:pPr>
    <w:rPr>
      <w:rFonts w:asciiTheme="minorHAnsi" w:eastAsiaTheme="minorEastAsia" w:hAnsiTheme="minorHAnsi" w:cstheme="minorBidi"/>
    </w:rPr>
  </w:style>
  <w:style w:type="character" w:customStyle="1" w:styleId="StyleUnderlineChar11ptChar">
    <w:name w:val="Style Underline Char + 11 pt Char"/>
    <w:link w:val="StyleUnderlineChar11pt"/>
    <w:locked/>
    <w:rsid w:val="00372591"/>
    <w:rPr>
      <w:u w:val="single"/>
    </w:rPr>
  </w:style>
  <w:style w:type="paragraph" w:customStyle="1" w:styleId="StyleUnderlineChar11pt">
    <w:name w:val="Style Underline Char + 11 pt"/>
    <w:basedOn w:val="Normal"/>
    <w:link w:val="StyleUnderlineChar11ptChar"/>
    <w:qFormat/>
    <w:rsid w:val="00372591"/>
    <w:rPr>
      <w:rFonts w:asciiTheme="minorHAnsi" w:hAnsiTheme="minorHAnsi" w:cstheme="minorBidi"/>
      <w:sz w:val="24"/>
      <w:u w:val="single"/>
    </w:rPr>
  </w:style>
  <w:style w:type="character" w:customStyle="1" w:styleId="StyleUnderlineChar11ptBoldChar">
    <w:name w:val="Style Underline Char + 11 pt Bold Char"/>
    <w:link w:val="StyleUnderlineChar11ptBold"/>
    <w:locked/>
    <w:rsid w:val="00372591"/>
    <w:rPr>
      <w:b/>
      <w:bCs/>
      <w:u w:val="single"/>
    </w:rPr>
  </w:style>
  <w:style w:type="paragraph" w:customStyle="1" w:styleId="StyleUnderlineChar11ptBold">
    <w:name w:val="Style Underline Char + 11 pt Bold"/>
    <w:basedOn w:val="Normal"/>
    <w:link w:val="StyleUnderlineChar11ptBoldChar"/>
    <w:qFormat/>
    <w:rsid w:val="00372591"/>
    <w:rPr>
      <w:rFonts w:asciiTheme="minorHAnsi" w:hAnsiTheme="minorHAnsi" w:cstheme="minorBidi"/>
      <w:b/>
      <w:bCs/>
      <w:sz w:val="24"/>
      <w:u w:val="single"/>
    </w:rPr>
  </w:style>
  <w:style w:type="character" w:customStyle="1" w:styleId="StyleStyle11ptBoldUnderlineBorderSinglesolidlineAuto">
    <w:name w:val="Style Style 11 pt Bold Underline Border: : (Single solid line Auto ..."/>
    <w:rsid w:val="00372591"/>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rsid w:val="00372591"/>
    <w:rPr>
      <w:rFonts w:cs="Arial"/>
      <w:bCs/>
      <w:szCs w:val="26"/>
      <w:u w:val="single"/>
      <w:lang w:val="en-US" w:eastAsia="en-US" w:bidi="ar-SA"/>
    </w:rPr>
  </w:style>
  <w:style w:type="character" w:customStyle="1" w:styleId="StyleUnderlinePatternClearYellow">
    <w:name w:val="Style Underline Pattern: Clear (Yellow)"/>
    <w:rsid w:val="00372591"/>
    <w:rPr>
      <w:u w:val="single"/>
      <w:shd w:val="clear" w:color="auto" w:fill="00FF00"/>
    </w:rPr>
  </w:style>
  <w:style w:type="character" w:styleId="HTMLCite">
    <w:name w:val="HTML Cite"/>
    <w:uiPriority w:val="99"/>
    <w:unhideWhenUsed/>
    <w:rsid w:val="00372591"/>
    <w:rPr>
      <w:i/>
      <w:iCs/>
    </w:rPr>
  </w:style>
  <w:style w:type="paragraph" w:customStyle="1" w:styleId="StyleCardTextTimesNewRoman11ptUnderline">
    <w:name w:val="Style Card Text + Times New Roman 11 pt Underline"/>
    <w:link w:val="StyleCardTextTimesNewRoman11ptUnderlineChar"/>
    <w:qFormat/>
    <w:rsid w:val="00372591"/>
    <w:pPr>
      <w:spacing w:after="200" w:line="276" w:lineRule="auto"/>
      <w:contextualSpacing/>
    </w:pPr>
    <w:rPr>
      <w:rFonts w:ascii="Calibri" w:eastAsia="Calibri" w:hAnsi="Calibri" w:cs="Times New Roman"/>
      <w:sz w:val="22"/>
      <w:szCs w:val="22"/>
      <w:u w:val="single"/>
    </w:rPr>
  </w:style>
  <w:style w:type="character" w:customStyle="1" w:styleId="StyleCardTextTimesNewRoman11ptUnderlineChar">
    <w:name w:val="Style Card Text + Times New Roman 11 pt Underline Char"/>
    <w:link w:val="StyleCardTextTimesNewRoman11ptUnderline"/>
    <w:rsid w:val="00372591"/>
    <w:rPr>
      <w:rFonts w:ascii="Calibri" w:eastAsia="Calibri" w:hAnsi="Calibri" w:cs="Times New Roman"/>
      <w:sz w:val="22"/>
      <w:szCs w:val="22"/>
      <w:u w:val="single"/>
    </w:rPr>
  </w:style>
  <w:style w:type="paragraph" w:customStyle="1" w:styleId="Cards1">
    <w:name w:val="Cards1"/>
    <w:basedOn w:val="Normal"/>
    <w:link w:val="Cards1Char"/>
    <w:qFormat/>
    <w:rsid w:val="00372591"/>
    <w:pPr>
      <w:ind w:left="288"/>
    </w:pPr>
    <w:rPr>
      <w:rFonts w:eastAsia="Times New Roman"/>
      <w:u w:val="single"/>
    </w:rPr>
  </w:style>
  <w:style w:type="character" w:customStyle="1" w:styleId="Cards1Char">
    <w:name w:val="Cards1 Char"/>
    <w:link w:val="Cards1"/>
    <w:rsid w:val="00372591"/>
    <w:rPr>
      <w:rFonts w:ascii="Calibri" w:eastAsia="Times New Roman" w:hAnsi="Calibri" w:cs="Calibri"/>
      <w:sz w:val="22"/>
      <w:u w:val="single"/>
    </w:rPr>
  </w:style>
  <w:style w:type="paragraph" w:customStyle="1" w:styleId="StyleLeft02">
    <w:name w:val="Style Left:  0.2&quot;"/>
    <w:basedOn w:val="Normal"/>
    <w:qFormat/>
    <w:rsid w:val="00372591"/>
    <w:rPr>
      <w:rFonts w:eastAsia="Calibri"/>
      <w:szCs w:val="20"/>
    </w:rPr>
  </w:style>
  <w:style w:type="paragraph" w:customStyle="1" w:styleId="Tag2">
    <w:name w:val="Tag2"/>
    <w:basedOn w:val="Normal"/>
    <w:qFormat/>
    <w:rsid w:val="00372591"/>
    <w:rPr>
      <w:rFonts w:eastAsia="Calibri"/>
      <w:b/>
    </w:rPr>
  </w:style>
  <w:style w:type="paragraph" w:customStyle="1" w:styleId="PageHeaderLine1">
    <w:name w:val="PageHeaderLine1"/>
    <w:basedOn w:val="Normal"/>
    <w:qFormat/>
    <w:rsid w:val="00372591"/>
    <w:pPr>
      <w:tabs>
        <w:tab w:val="right" w:pos="10800"/>
      </w:tabs>
    </w:pPr>
    <w:rPr>
      <w:rFonts w:eastAsia="Calibri"/>
      <w:b/>
      <w:sz w:val="28"/>
    </w:rPr>
  </w:style>
  <w:style w:type="paragraph" w:customStyle="1" w:styleId="PageHeaderLine2">
    <w:name w:val="PageHeaderLine2"/>
    <w:basedOn w:val="Normal"/>
    <w:next w:val="Normal"/>
    <w:link w:val="PageHeaderLine2Char"/>
    <w:qFormat/>
    <w:rsid w:val="00372591"/>
    <w:pPr>
      <w:tabs>
        <w:tab w:val="right" w:pos="10800"/>
      </w:tabs>
      <w:spacing w:line="480" w:lineRule="auto"/>
    </w:pPr>
    <w:rPr>
      <w:rFonts w:eastAsia="Calibri"/>
      <w:b/>
    </w:rPr>
  </w:style>
  <w:style w:type="paragraph" w:customStyle="1" w:styleId="D345FF3D873148C5AE3FBF3267827368">
    <w:name w:val="D345FF3D873148C5AE3FBF3267827368"/>
    <w:qFormat/>
    <w:rsid w:val="00372591"/>
    <w:pPr>
      <w:spacing w:after="200" w:line="276" w:lineRule="auto"/>
    </w:pPr>
    <w:rPr>
      <w:rFonts w:ascii="Calibri" w:eastAsia="Times New Roman" w:hAnsi="Calibri" w:cs="Times New Roman"/>
      <w:sz w:val="22"/>
      <w:szCs w:val="22"/>
      <w:lang w:eastAsia="ja-JP"/>
    </w:rPr>
  </w:style>
  <w:style w:type="paragraph" w:customStyle="1" w:styleId="Normaltext0">
    <w:name w:val="Normal text"/>
    <w:basedOn w:val="Normal"/>
    <w:link w:val="NormaltextCharChar"/>
    <w:autoRedefine/>
    <w:qFormat/>
    <w:rsid w:val="00372591"/>
    <w:pPr>
      <w:ind w:left="432"/>
    </w:pPr>
    <w:rPr>
      <w:rFonts w:eastAsia="SimSun"/>
      <w:color w:val="000000"/>
      <w:sz w:val="16"/>
      <w:szCs w:val="20"/>
      <w:lang w:val="x-none" w:eastAsia="x-none"/>
    </w:rPr>
  </w:style>
  <w:style w:type="character" w:customStyle="1" w:styleId="NormaltextCharChar">
    <w:name w:val="Normal text Char Char"/>
    <w:link w:val="Normaltext0"/>
    <w:rsid w:val="00372591"/>
    <w:rPr>
      <w:rFonts w:ascii="Calibri" w:eastAsia="SimSun" w:hAnsi="Calibri" w:cs="Calibri"/>
      <w:color w:val="000000"/>
      <w:sz w:val="16"/>
      <w:szCs w:val="20"/>
      <w:lang w:val="x-none" w:eastAsia="x-none"/>
    </w:rPr>
  </w:style>
  <w:style w:type="paragraph" w:customStyle="1" w:styleId="TagofCard">
    <w:name w:val="Tag of Card"/>
    <w:basedOn w:val="Normaltext0"/>
    <w:next w:val="Normaltext0"/>
    <w:link w:val="TagofCardChar"/>
    <w:autoRedefine/>
    <w:qFormat/>
    <w:rsid w:val="00372591"/>
    <w:rPr>
      <w:b/>
      <w:sz w:val="28"/>
    </w:rPr>
  </w:style>
  <w:style w:type="character" w:customStyle="1" w:styleId="TagofCardChar">
    <w:name w:val="Tag of Card Char"/>
    <w:link w:val="TagofCard"/>
    <w:rsid w:val="00372591"/>
    <w:rPr>
      <w:rFonts w:ascii="Calibri" w:eastAsia="SimSun" w:hAnsi="Calibri" w:cs="Calibri"/>
      <w:b/>
      <w:color w:val="000000"/>
      <w:sz w:val="28"/>
      <w:szCs w:val="20"/>
      <w:lang w:val="x-none" w:eastAsia="x-none"/>
    </w:rPr>
  </w:style>
  <w:style w:type="paragraph" w:customStyle="1" w:styleId="Sourcename">
    <w:name w:val="Source name"/>
    <w:basedOn w:val="Normaltext0"/>
    <w:link w:val="SourcenameChar"/>
    <w:autoRedefine/>
    <w:qFormat/>
    <w:rsid w:val="00372591"/>
    <w:rPr>
      <w:b/>
      <w:bCs/>
      <w:sz w:val="20"/>
    </w:rPr>
  </w:style>
  <w:style w:type="character" w:customStyle="1" w:styleId="SourcenameChar">
    <w:name w:val="Source name Char"/>
    <w:link w:val="Sourcename"/>
    <w:rsid w:val="00372591"/>
    <w:rPr>
      <w:rFonts w:ascii="Calibri" w:eastAsia="SimSun" w:hAnsi="Calibri" w:cs="Calibri"/>
      <w:b/>
      <w:bCs/>
      <w:color w:val="000000"/>
      <w:sz w:val="20"/>
      <w:szCs w:val="20"/>
      <w:lang w:val="x-none" w:eastAsia="x-none"/>
    </w:rPr>
  </w:style>
  <w:style w:type="paragraph" w:customStyle="1" w:styleId="underlinedcard">
    <w:name w:val="underlined card"/>
    <w:basedOn w:val="Normaltext0"/>
    <w:link w:val="underlinedcardChar"/>
    <w:autoRedefine/>
    <w:qFormat/>
    <w:rsid w:val="00372591"/>
    <w:rPr>
      <w:sz w:val="22"/>
      <w:u w:val="single"/>
    </w:rPr>
  </w:style>
  <w:style w:type="character" w:customStyle="1" w:styleId="underlinedcardChar">
    <w:name w:val="underlined card Char"/>
    <w:link w:val="underlinedcard"/>
    <w:rsid w:val="00372591"/>
    <w:rPr>
      <w:rFonts w:ascii="Calibri" w:eastAsia="SimSun" w:hAnsi="Calibri" w:cs="Calibri"/>
      <w:color w:val="000000"/>
      <w:sz w:val="22"/>
      <w:szCs w:val="20"/>
      <w:u w:val="single"/>
      <w:lang w:val="x-none" w:eastAsia="x-none"/>
    </w:rPr>
  </w:style>
  <w:style w:type="paragraph" w:customStyle="1" w:styleId="FullText">
    <w:name w:val="Full Text"/>
    <w:basedOn w:val="Normal"/>
    <w:qFormat/>
    <w:rsid w:val="00372591"/>
    <w:rPr>
      <w:rFonts w:eastAsia="Times New Roman"/>
      <w:sz w:val="16"/>
    </w:rPr>
  </w:style>
  <w:style w:type="character" w:customStyle="1" w:styleId="SourceBold">
    <w:name w:val="Source Bold"/>
    <w:rsid w:val="00372591"/>
    <w:rPr>
      <w:rFonts w:ascii="Arial Narrow" w:hAnsi="Arial Narrow"/>
      <w:b/>
      <w:sz w:val="24"/>
      <w:u w:val="none"/>
    </w:rPr>
  </w:style>
  <w:style w:type="paragraph" w:customStyle="1" w:styleId="TextUnderline">
    <w:name w:val="Text Underline"/>
    <w:basedOn w:val="Normal"/>
    <w:link w:val="TextUnderlineChar"/>
    <w:qFormat/>
    <w:rsid w:val="00372591"/>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372591"/>
    <w:rPr>
      <w:rFonts w:ascii="Garamond" w:eastAsia="Times New Roman" w:hAnsi="Garamond" w:cs="Calibri"/>
      <w:bCs/>
      <w:kern w:val="20"/>
      <w:sz w:val="22"/>
      <w:szCs w:val="32"/>
      <w:u w:val="single"/>
      <w:lang w:val="x-none" w:eastAsia="x-none"/>
    </w:rPr>
  </w:style>
  <w:style w:type="paragraph" w:customStyle="1" w:styleId="CardTagandCite">
    <w:name w:val="Card Tag and Cite"/>
    <w:basedOn w:val="Normal"/>
    <w:next w:val="Normal"/>
    <w:link w:val="CardTagandCiteChar"/>
    <w:qFormat/>
    <w:rsid w:val="00372591"/>
    <w:rPr>
      <w:rFonts w:ascii="Arial Narrow" w:hAnsi="Arial Narrow" w:cstheme="minorBidi"/>
      <w:b/>
      <w:sz w:val="26"/>
    </w:rPr>
  </w:style>
  <w:style w:type="paragraph" w:customStyle="1" w:styleId="CardText1">
    <w:name w:val="Card Text 1"/>
    <w:basedOn w:val="Normal"/>
    <w:link w:val="CardText1Char"/>
    <w:autoRedefine/>
    <w:qFormat/>
    <w:rsid w:val="00372591"/>
    <w:rPr>
      <w:rFonts w:ascii="Arial Narrow" w:hAnsi="Arial Narrow" w:cstheme="minorBidi"/>
      <w:color w:val="000000"/>
      <w:sz w:val="24"/>
      <w:u w:val="single"/>
    </w:rPr>
  </w:style>
  <w:style w:type="paragraph" w:customStyle="1" w:styleId="CardText20">
    <w:name w:val="Card Text 2"/>
    <w:basedOn w:val="CardText1"/>
    <w:link w:val="CardText2Char"/>
    <w:qFormat/>
    <w:rsid w:val="00372591"/>
    <w:rPr>
      <w:b/>
    </w:rPr>
  </w:style>
  <w:style w:type="character" w:customStyle="1" w:styleId="2xBoldUnderline">
    <w:name w:val="2x_Bold_Underline"/>
    <w:rsid w:val="00372591"/>
    <w:rPr>
      <w:b/>
      <w:bCs/>
      <w:sz w:val="24"/>
      <w:u w:val="thick"/>
    </w:rPr>
  </w:style>
  <w:style w:type="character" w:customStyle="1" w:styleId="Dottedunderline">
    <w:name w:val="Dotted underline"/>
    <w:rsid w:val="00372591"/>
    <w:rPr>
      <w:u w:val="dotted"/>
    </w:rPr>
  </w:style>
  <w:style w:type="character" w:customStyle="1" w:styleId="loose">
    <w:name w:val="loose"/>
    <w:rsid w:val="00372591"/>
  </w:style>
  <w:style w:type="paragraph" w:customStyle="1" w:styleId="citeunread">
    <w:name w:val="cite unread"/>
    <w:basedOn w:val="Normal"/>
    <w:link w:val="citeunreadChar"/>
    <w:qFormat/>
    <w:rsid w:val="00372591"/>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372591"/>
    <w:rPr>
      <w:rFonts w:ascii="Calibri" w:eastAsia="MS Mincho" w:hAnsi="Calibri" w:cs="Calibri"/>
      <w:kern w:val="28"/>
      <w:sz w:val="18"/>
      <w:szCs w:val="20"/>
      <w:lang w:val="en" w:eastAsia="x-none"/>
    </w:rPr>
  </w:style>
  <w:style w:type="paragraph" w:customStyle="1" w:styleId="read">
    <w:name w:val="read"/>
    <w:basedOn w:val="Normal"/>
    <w:next w:val="Normal"/>
    <w:link w:val="readCharChar"/>
    <w:qFormat/>
    <w:rsid w:val="00372591"/>
    <w:rPr>
      <w:rFonts w:eastAsia="Times New Roman"/>
      <w:b/>
      <w:szCs w:val="20"/>
      <w:u w:val="single"/>
      <w:lang w:val="x-none" w:eastAsia="x-none"/>
    </w:rPr>
  </w:style>
  <w:style w:type="character" w:customStyle="1" w:styleId="readCharChar">
    <w:name w:val="read Char Char"/>
    <w:link w:val="read"/>
    <w:locked/>
    <w:rsid w:val="00372591"/>
    <w:rPr>
      <w:rFonts w:ascii="Calibri" w:eastAsia="Times New Roman" w:hAnsi="Calibri" w:cs="Calibri"/>
      <w:b/>
      <w:sz w:val="22"/>
      <w:szCs w:val="20"/>
      <w:u w:val="single"/>
      <w:lang w:val="x-none" w:eastAsia="x-none"/>
    </w:rPr>
  </w:style>
  <w:style w:type="paragraph" w:customStyle="1" w:styleId="2ndLevel-TAG">
    <w:name w:val="2nd Level - TAG"/>
    <w:basedOn w:val="Normal"/>
    <w:next w:val="Normal"/>
    <w:qFormat/>
    <w:rsid w:val="00372591"/>
    <w:pPr>
      <w:spacing w:before="240"/>
      <w:outlineLvl w:val="2"/>
    </w:pPr>
    <w:rPr>
      <w:rFonts w:eastAsia="Times New Roman"/>
      <w:b/>
    </w:rPr>
  </w:style>
  <w:style w:type="character" w:customStyle="1" w:styleId="readChar">
    <w:name w:val="read Char"/>
    <w:rsid w:val="00372591"/>
    <w:rPr>
      <w:szCs w:val="22"/>
      <w:u w:val="single"/>
      <w:lang w:val="en-US" w:eastAsia="en-US" w:bidi="ar-SA"/>
    </w:rPr>
  </w:style>
  <w:style w:type="character" w:customStyle="1" w:styleId="underlining0">
    <w:name w:val="underlining"/>
    <w:rsid w:val="00372591"/>
    <w:rPr>
      <w:u w:val="single"/>
    </w:rPr>
  </w:style>
  <w:style w:type="character" w:customStyle="1" w:styleId="A6">
    <w:name w:val="A6"/>
    <w:rsid w:val="00372591"/>
    <w:rPr>
      <w:rFonts w:ascii="Times New Roman" w:hAnsi="Times New Roman"/>
      <w:color w:val="000000"/>
      <w:sz w:val="14"/>
      <w:szCs w:val="14"/>
    </w:rPr>
  </w:style>
  <w:style w:type="paragraph" w:customStyle="1" w:styleId="CiteCard">
    <w:name w:val="Cite_Card"/>
    <w:link w:val="CiteCardChar"/>
    <w:qFormat/>
    <w:rsid w:val="00372591"/>
    <w:pPr>
      <w:ind w:left="720" w:right="720"/>
      <w:jc w:val="both"/>
    </w:pPr>
    <w:rPr>
      <w:rFonts w:ascii="Times New Roman" w:eastAsia="Times New Roman" w:hAnsi="Times New Roman" w:cs="Arial"/>
      <w:bCs/>
      <w:sz w:val="20"/>
      <w:szCs w:val="20"/>
    </w:rPr>
  </w:style>
  <w:style w:type="character" w:customStyle="1" w:styleId="CiteCardChar">
    <w:name w:val="Cite_Card Char"/>
    <w:link w:val="CiteCard"/>
    <w:rsid w:val="00372591"/>
    <w:rPr>
      <w:rFonts w:ascii="Times New Roman" w:eastAsia="Times New Roman" w:hAnsi="Times New Roman" w:cs="Arial"/>
      <w:bCs/>
      <w:sz w:val="20"/>
      <w:szCs w:val="20"/>
    </w:rPr>
  </w:style>
  <w:style w:type="character" w:customStyle="1" w:styleId="btitle">
    <w:name w:val="btitle"/>
    <w:rsid w:val="00372591"/>
  </w:style>
  <w:style w:type="character" w:customStyle="1" w:styleId="green">
    <w:name w:val="green"/>
    <w:rsid w:val="00372591"/>
  </w:style>
  <w:style w:type="paragraph" w:customStyle="1" w:styleId="CM5">
    <w:name w:val="CM5"/>
    <w:basedOn w:val="Default"/>
    <w:next w:val="Default"/>
    <w:qFormat/>
    <w:rsid w:val="00372591"/>
    <w:rPr>
      <w:rFonts w:eastAsia="MS Mincho"/>
      <w:color w:val="auto"/>
    </w:rPr>
  </w:style>
  <w:style w:type="paragraph" w:customStyle="1" w:styleId="CM14">
    <w:name w:val="CM14"/>
    <w:basedOn w:val="Default"/>
    <w:next w:val="Default"/>
    <w:uiPriority w:val="99"/>
    <w:qFormat/>
    <w:rsid w:val="00372591"/>
    <w:rPr>
      <w:rFonts w:eastAsia="MS Mincho"/>
      <w:color w:val="auto"/>
    </w:rPr>
  </w:style>
  <w:style w:type="character" w:customStyle="1" w:styleId="BodyText30">
    <w:name w:val="Body Text3"/>
    <w:rsid w:val="0037259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6pt">
    <w:name w:val="Body text + 6 pt"/>
    <w:rsid w:val="0037259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37259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0">
    <w:name w:val="Body Text4"/>
    <w:rsid w:val="0037259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BT Char1"/>
    <w:uiPriority w:val="99"/>
    <w:rsid w:val="00372591"/>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372591"/>
    <w:rPr>
      <w:rFonts w:ascii="Sylfaen" w:hAnsi="Sylfaen" w:cs="Sylfaen"/>
      <w:i/>
      <w:iCs/>
      <w:sz w:val="19"/>
      <w:szCs w:val="19"/>
      <w:u w:val="none"/>
      <w:shd w:val="clear" w:color="auto" w:fill="FFFFFF"/>
    </w:rPr>
  </w:style>
  <w:style w:type="character" w:customStyle="1" w:styleId="AuthorYear">
    <w:name w:val="AuthorYear"/>
    <w:uiPriority w:val="1"/>
    <w:qFormat/>
    <w:rsid w:val="00372591"/>
    <w:rPr>
      <w:rFonts w:ascii="Georgia" w:hAnsi="Georgia"/>
      <w:b/>
      <w:sz w:val="24"/>
    </w:rPr>
  </w:style>
  <w:style w:type="character" w:customStyle="1" w:styleId="ssl4">
    <w:name w:val="ss_l4"/>
    <w:rsid w:val="00372591"/>
  </w:style>
  <w:style w:type="character" w:customStyle="1" w:styleId="italic">
    <w:name w:val="italic"/>
    <w:rsid w:val="00372591"/>
  </w:style>
  <w:style w:type="character" w:customStyle="1" w:styleId="tl8wme">
    <w:name w:val="tl8wme"/>
    <w:basedOn w:val="DefaultParagraphFont"/>
    <w:rsid w:val="00372591"/>
  </w:style>
  <w:style w:type="character" w:customStyle="1" w:styleId="StyleStyleUnderline311pt">
    <w:name w:val="Style Style Underline3 + 11 pt"/>
    <w:basedOn w:val="DefaultParagraphFont"/>
    <w:rsid w:val="00372591"/>
    <w:rPr>
      <w:sz w:val="20"/>
      <w:u w:val="single"/>
    </w:rPr>
  </w:style>
  <w:style w:type="character" w:customStyle="1" w:styleId="StyleStyleUnderline311ptBold">
    <w:name w:val="Style Style Underline3 + 11 pt Bold"/>
    <w:basedOn w:val="DefaultParagraphFont"/>
    <w:rsid w:val="00372591"/>
    <w:rPr>
      <w:b/>
      <w:bCs/>
      <w:sz w:val="20"/>
      <w:u w:val="single"/>
    </w:rPr>
  </w:style>
  <w:style w:type="character" w:customStyle="1" w:styleId="StyleStyleUnderline411pt">
    <w:name w:val="Style Style Underline4 + 11 pt"/>
    <w:basedOn w:val="DefaultParagraphFont"/>
    <w:rsid w:val="00372591"/>
    <w:rPr>
      <w:sz w:val="20"/>
      <w:u w:val="single"/>
    </w:rPr>
  </w:style>
  <w:style w:type="character" w:customStyle="1" w:styleId="Emph">
    <w:name w:val="Emph"/>
    <w:basedOn w:val="DefaultParagraphFont"/>
    <w:uiPriority w:val="1"/>
    <w:qFormat/>
    <w:rsid w:val="00372591"/>
    <w:rPr>
      <w:rFonts w:ascii="Arial" w:hAnsi="Arial"/>
      <w:b/>
      <w:sz w:val="20"/>
      <w:u w:val="single"/>
      <w:bdr w:val="single" w:sz="8" w:space="0" w:color="auto"/>
    </w:rPr>
  </w:style>
  <w:style w:type="paragraph" w:customStyle="1" w:styleId="CardIndented">
    <w:name w:val="Card (Indented)"/>
    <w:basedOn w:val="Normal"/>
    <w:link w:val="CardIndentedChar"/>
    <w:qFormat/>
    <w:rsid w:val="00372591"/>
    <w:pPr>
      <w:ind w:left="288"/>
    </w:pPr>
    <w:rPr>
      <w:rFonts w:eastAsia="Calibri"/>
    </w:rPr>
  </w:style>
  <w:style w:type="character" w:customStyle="1" w:styleId="CardIndentedChar">
    <w:name w:val="Card (Indented) Char"/>
    <w:link w:val="CardIndented"/>
    <w:rsid w:val="00372591"/>
    <w:rPr>
      <w:rFonts w:ascii="Calibri" w:eastAsia="Calibri" w:hAnsi="Calibri" w:cs="Calibri"/>
      <w:sz w:val="22"/>
    </w:rPr>
  </w:style>
  <w:style w:type="character" w:customStyle="1" w:styleId="cardchar00">
    <w:name w:val="cardchar0"/>
    <w:basedOn w:val="DefaultParagraphFont"/>
    <w:rsid w:val="00372591"/>
  </w:style>
  <w:style w:type="character" w:customStyle="1" w:styleId="UnderlineNon-bold">
    <w:name w:val="Underline Non - bold"/>
    <w:rsid w:val="00372591"/>
    <w:rPr>
      <w:rFonts w:ascii="Times New Roman" w:hAnsi="Times New Roman"/>
      <w:iCs/>
      <w:sz w:val="22"/>
      <w:u w:val="single"/>
    </w:rPr>
  </w:style>
  <w:style w:type="character" w:customStyle="1" w:styleId="UnderlineBold0">
    <w:name w:val="Underline Bold"/>
    <w:qFormat/>
    <w:rsid w:val="00372591"/>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372591"/>
    <w:rPr>
      <w:rFonts w:ascii="Garamond" w:eastAsia="Times New Roman" w:hAnsi="Garamond" w:cs="Times New Roman"/>
      <w:b w:val="0"/>
      <w:bCs w:val="0"/>
      <w:iCs/>
      <w:szCs w:val="20"/>
      <w:u w:val="single"/>
    </w:rPr>
  </w:style>
  <w:style w:type="character" w:customStyle="1" w:styleId="StyleHeading4UnderlinedsmalltextGaramondChar">
    <w:name w:val="Style Heading 4Underlinedsmall text + Garamond Char"/>
    <w:link w:val="StyleHeading4UnderlinedsmalltextGaramond"/>
    <w:rsid w:val="00372591"/>
    <w:rPr>
      <w:rFonts w:ascii="Garamond" w:eastAsia="Times New Roman" w:hAnsi="Garamond" w:cs="Times New Roman"/>
      <w:iCs/>
      <w:sz w:val="26"/>
      <w:szCs w:val="20"/>
      <w:u w:val="single"/>
    </w:rPr>
  </w:style>
  <w:style w:type="character" w:customStyle="1" w:styleId="Heading4Char2">
    <w:name w:val="Heading 4 Char2"/>
    <w:aliases w:val="Underlined Char2,small text Char1,body Char2,Big card Char1,body Char1,Normal Tag Char1,heading 2 Char1,Ch Char1,No Spacing4 Char1,No Spacing21 Char1,CD - Cite Char1,no read Char1,No Spacing211 Char1"/>
    <w:qFormat/>
    <w:rsid w:val="00372591"/>
    <w:rPr>
      <w:rFonts w:ascii="Bell MT" w:eastAsia="Times New Roman" w:hAnsi="Bell MT"/>
      <w:bCs/>
      <w:iCs/>
      <w:sz w:val="22"/>
      <w:u w:val="single"/>
    </w:rPr>
  </w:style>
  <w:style w:type="character" w:customStyle="1" w:styleId="Heading5Char2">
    <w:name w:val="Heading 5 Char2"/>
    <w:rsid w:val="00372591"/>
    <w:rPr>
      <w:rFonts w:ascii="Bell MT" w:eastAsia="Times New Roman" w:hAnsi="Bell MT"/>
      <w:bCs/>
      <w:iCs/>
      <w:sz w:val="10"/>
      <w:szCs w:val="26"/>
    </w:rPr>
  </w:style>
  <w:style w:type="character" w:customStyle="1" w:styleId="Boxed">
    <w:name w:val="Boxed"/>
    <w:qFormat/>
    <w:rsid w:val="00372591"/>
    <w:rPr>
      <w:rFonts w:ascii="Garamond" w:hAnsi="Garamond"/>
      <w:b/>
      <w:sz w:val="22"/>
      <w:bdr w:val="single" w:sz="6" w:space="0" w:color="auto"/>
    </w:rPr>
  </w:style>
  <w:style w:type="paragraph" w:customStyle="1" w:styleId="Heading2-NotBold">
    <w:name w:val="Heading 2 - Not Bold"/>
    <w:basedOn w:val="Heading2"/>
    <w:autoRedefine/>
    <w:qFormat/>
    <w:rsid w:val="00372591"/>
    <w:pPr>
      <w:keepNext w:val="0"/>
      <w:keepLines w:val="0"/>
      <w:pageBreakBefore w:val="0"/>
      <w:jc w:val="left"/>
    </w:pPr>
    <w:rPr>
      <w:rFonts w:ascii="Garamond" w:eastAsia="Calibri" w:hAnsi="Garamond" w:cs="Times New Roman"/>
      <w:b w:val="0"/>
      <w:bCs w:val="0"/>
      <w:sz w:val="22"/>
      <w:u w:val="none"/>
    </w:rPr>
  </w:style>
  <w:style w:type="character" w:customStyle="1" w:styleId="z-TopofFormChar">
    <w:name w:val="z-Top of Form Char"/>
    <w:link w:val="z-TopofForm"/>
    <w:uiPriority w:val="99"/>
    <w:rsid w:val="00372591"/>
    <w:rPr>
      <w:rFonts w:ascii="Arial" w:hAnsi="Arial"/>
      <w:vanish/>
      <w:sz w:val="16"/>
      <w:szCs w:val="16"/>
    </w:rPr>
  </w:style>
  <w:style w:type="paragraph" w:styleId="z-TopofForm">
    <w:name w:val="HTML Top of Form"/>
    <w:basedOn w:val="Normal"/>
    <w:next w:val="Normal"/>
    <w:link w:val="z-TopofFormChar"/>
    <w:hidden/>
    <w:uiPriority w:val="99"/>
    <w:unhideWhenUsed/>
    <w:rsid w:val="00372591"/>
    <w:pPr>
      <w:pBdr>
        <w:bottom w:val="single" w:sz="6" w:space="1" w:color="auto"/>
      </w:pBdr>
      <w:spacing w:beforeLines="1" w:afterLines="1"/>
      <w:jc w:val="center"/>
    </w:pPr>
    <w:rPr>
      <w:rFonts w:ascii="Arial" w:hAnsi="Arial" w:cstheme="minorBidi"/>
      <w:vanish/>
      <w:sz w:val="16"/>
      <w:szCs w:val="16"/>
    </w:rPr>
  </w:style>
  <w:style w:type="character" w:customStyle="1" w:styleId="z-TopofFormChar1">
    <w:name w:val="z-Top of Form Char1"/>
    <w:basedOn w:val="DefaultParagraphFont"/>
    <w:uiPriority w:val="99"/>
    <w:rsid w:val="00372591"/>
    <w:rPr>
      <w:rFonts w:ascii="Arial" w:hAnsi="Arial" w:cs="Arial"/>
      <w:vanish/>
      <w:sz w:val="16"/>
      <w:szCs w:val="16"/>
    </w:rPr>
  </w:style>
  <w:style w:type="character" w:customStyle="1" w:styleId="z-BottomofFormChar">
    <w:name w:val="z-Bottom of Form Char"/>
    <w:link w:val="z-BottomofForm"/>
    <w:uiPriority w:val="99"/>
    <w:rsid w:val="00372591"/>
    <w:rPr>
      <w:rFonts w:ascii="Arial" w:hAnsi="Arial"/>
      <w:vanish/>
      <w:sz w:val="16"/>
      <w:szCs w:val="16"/>
    </w:rPr>
  </w:style>
  <w:style w:type="paragraph" w:styleId="z-BottomofForm">
    <w:name w:val="HTML Bottom of Form"/>
    <w:basedOn w:val="Normal"/>
    <w:next w:val="Normal"/>
    <w:link w:val="z-BottomofFormChar"/>
    <w:hidden/>
    <w:uiPriority w:val="99"/>
    <w:unhideWhenUsed/>
    <w:rsid w:val="00372591"/>
    <w:pPr>
      <w:pBdr>
        <w:top w:val="single" w:sz="6" w:space="1" w:color="auto"/>
      </w:pBdr>
      <w:spacing w:beforeLines="1" w:afterLines="1"/>
      <w:jc w:val="center"/>
    </w:pPr>
    <w:rPr>
      <w:rFonts w:ascii="Arial" w:hAnsi="Arial" w:cstheme="minorBidi"/>
      <w:vanish/>
      <w:sz w:val="16"/>
      <w:szCs w:val="16"/>
    </w:rPr>
  </w:style>
  <w:style w:type="character" w:customStyle="1" w:styleId="z-BottomofFormChar1">
    <w:name w:val="z-Bottom of Form Char1"/>
    <w:basedOn w:val="DefaultParagraphFont"/>
    <w:uiPriority w:val="99"/>
    <w:rsid w:val="00372591"/>
    <w:rPr>
      <w:rFonts w:ascii="Arial" w:hAnsi="Arial" w:cs="Arial"/>
      <w:vanish/>
      <w:sz w:val="16"/>
      <w:szCs w:val="16"/>
    </w:rPr>
  </w:style>
  <w:style w:type="paragraph" w:customStyle="1" w:styleId="Heading2-Bold">
    <w:name w:val="Heading 2 - Bold"/>
    <w:basedOn w:val="Normal"/>
    <w:autoRedefine/>
    <w:qFormat/>
    <w:rsid w:val="00372591"/>
    <w:rPr>
      <w:rFonts w:ascii="Garamond" w:eastAsia="Calibri" w:hAnsi="Garamond"/>
      <w:b/>
    </w:rPr>
  </w:style>
  <w:style w:type="paragraph" w:customStyle="1" w:styleId="Microtext0">
    <w:name w:val="Microtext"/>
    <w:basedOn w:val="Normal"/>
    <w:next w:val="Normal"/>
    <w:link w:val="MicrotextChar0"/>
    <w:qFormat/>
    <w:rsid w:val="00372591"/>
    <w:rPr>
      <w:rFonts w:eastAsia="Calibri"/>
      <w:sz w:val="12"/>
      <w:lang w:val="x-none" w:eastAsia="x-none"/>
    </w:rPr>
  </w:style>
  <w:style w:type="character" w:customStyle="1" w:styleId="MicrotextChar0">
    <w:name w:val="Microtext Char"/>
    <w:link w:val="Microtext0"/>
    <w:rsid w:val="00372591"/>
    <w:rPr>
      <w:rFonts w:ascii="Calibri" w:eastAsia="Calibri" w:hAnsi="Calibri" w:cs="Calibri"/>
      <w:sz w:val="12"/>
      <w:lang w:val="x-none" w:eastAsia="x-none"/>
    </w:rPr>
  </w:style>
  <w:style w:type="character" w:customStyle="1" w:styleId="Style2CharChar">
    <w:name w:val="Style2 Char Char"/>
    <w:rsid w:val="00372591"/>
    <w:rPr>
      <w:u w:val="thick"/>
      <w:lang w:val="en-US" w:eastAsia="en-US" w:bidi="ar-SA"/>
    </w:rPr>
  </w:style>
  <w:style w:type="character" w:customStyle="1" w:styleId="authordate1">
    <w:name w:val="authordate"/>
    <w:rsid w:val="00372591"/>
  </w:style>
  <w:style w:type="paragraph" w:customStyle="1" w:styleId="tag0">
    <w:name w:val="%tag"/>
    <w:basedOn w:val="Normal"/>
    <w:next w:val="Normal"/>
    <w:link w:val="tagChar0"/>
    <w:qFormat/>
    <w:rsid w:val="00372591"/>
    <w:rPr>
      <w:rFonts w:ascii="Garamond" w:eastAsia="Calibri" w:hAnsi="Garamond"/>
      <w:bCs/>
      <w:sz w:val="18"/>
    </w:rPr>
  </w:style>
  <w:style w:type="character" w:customStyle="1" w:styleId="underline1">
    <w:name w:val="%underline"/>
    <w:qFormat/>
    <w:rsid w:val="00372591"/>
    <w:rPr>
      <w:rFonts w:ascii="Times New Roman" w:hAnsi="Times New Roman"/>
      <w:sz w:val="16"/>
      <w:u w:val="none"/>
    </w:rPr>
  </w:style>
  <w:style w:type="character" w:customStyle="1" w:styleId="AUNDERLINE0">
    <w:name w:val="AUNDERLINE"/>
    <w:qFormat/>
    <w:rsid w:val="00372591"/>
    <w:rPr>
      <w:rFonts w:ascii="Times New Roman" w:hAnsi="Times New Roman"/>
      <w:sz w:val="20"/>
      <w:u w:val="single"/>
    </w:rPr>
  </w:style>
  <w:style w:type="paragraph" w:customStyle="1" w:styleId="Style20">
    <w:name w:val="Style 2"/>
    <w:basedOn w:val="Normal"/>
    <w:link w:val="Style2Char"/>
    <w:qFormat/>
    <w:rsid w:val="00372591"/>
    <w:pPr>
      <w:ind w:left="432"/>
    </w:pPr>
    <w:rPr>
      <w:rFonts w:eastAsia="Times New Roman"/>
      <w:szCs w:val="20"/>
      <w:u w:val="single"/>
      <w:lang w:val="x-none" w:eastAsia="x-none"/>
    </w:rPr>
  </w:style>
  <w:style w:type="character" w:customStyle="1" w:styleId="Style2Char">
    <w:name w:val="Style 2 Char"/>
    <w:link w:val="Style20"/>
    <w:rsid w:val="00372591"/>
    <w:rPr>
      <w:rFonts w:ascii="Calibri" w:eastAsia="Times New Roman" w:hAnsi="Calibri" w:cs="Calibri"/>
      <w:sz w:val="22"/>
      <w:szCs w:val="20"/>
      <w:u w:val="single"/>
      <w:lang w:val="x-none" w:eastAsia="x-none"/>
    </w:rPr>
  </w:style>
  <w:style w:type="paragraph" w:customStyle="1" w:styleId="GAUnderline">
    <w:name w:val="GA Underline"/>
    <w:basedOn w:val="Normal"/>
    <w:link w:val="GAUnderlineChar"/>
    <w:qFormat/>
    <w:rsid w:val="00372591"/>
    <w:rPr>
      <w:rFonts w:ascii="Garamond" w:eastAsia="Times New Roman" w:hAnsi="Garamond"/>
      <w:szCs w:val="20"/>
      <w:u w:val="single"/>
      <w:lang w:val="x-none" w:eastAsia="x-none"/>
    </w:rPr>
  </w:style>
  <w:style w:type="character" w:customStyle="1" w:styleId="GAUnderlineChar">
    <w:name w:val="GA Underline Char"/>
    <w:link w:val="GAUnderline"/>
    <w:rsid w:val="00372591"/>
    <w:rPr>
      <w:rFonts w:ascii="Garamond" w:eastAsia="Times New Roman" w:hAnsi="Garamond" w:cs="Calibri"/>
      <w:sz w:val="22"/>
      <w:szCs w:val="20"/>
      <w:u w:val="single"/>
      <w:lang w:val="x-none" w:eastAsia="x-none"/>
    </w:rPr>
  </w:style>
  <w:style w:type="paragraph" w:customStyle="1" w:styleId="textsmall">
    <w:name w:val="textsmall"/>
    <w:basedOn w:val="Normal"/>
    <w:link w:val="textsmallChar"/>
    <w:qFormat/>
    <w:rsid w:val="00372591"/>
    <w:rPr>
      <w:rFonts w:eastAsia="Times New Roman"/>
      <w:sz w:val="18"/>
      <w:szCs w:val="20"/>
      <w:lang w:val="x-none" w:eastAsia="x-none"/>
    </w:rPr>
  </w:style>
  <w:style w:type="character" w:customStyle="1" w:styleId="textsmallChar">
    <w:name w:val="textsmall Char"/>
    <w:link w:val="textsmall"/>
    <w:rsid w:val="00372591"/>
    <w:rPr>
      <w:rFonts w:ascii="Calibri" w:eastAsia="Times New Roman" w:hAnsi="Calibri" w:cs="Calibri"/>
      <w:sz w:val="18"/>
      <w:szCs w:val="20"/>
      <w:lang w:val="x-none" w:eastAsia="x-none"/>
    </w:rPr>
  </w:style>
  <w:style w:type="paragraph" w:customStyle="1" w:styleId="cardtext3">
    <w:name w:val="cardtext"/>
    <w:basedOn w:val="Normal"/>
    <w:link w:val="cardtextChar2"/>
    <w:qFormat/>
    <w:rsid w:val="00372591"/>
    <w:rPr>
      <w:rFonts w:eastAsia="Times New Roman"/>
      <w:szCs w:val="20"/>
      <w:u w:val="single"/>
      <w:lang w:val="x-none" w:eastAsia="x-none"/>
    </w:rPr>
  </w:style>
  <w:style w:type="character" w:customStyle="1" w:styleId="cardtextChar2">
    <w:name w:val="cardtext Char"/>
    <w:link w:val="cardtext3"/>
    <w:rsid w:val="00372591"/>
    <w:rPr>
      <w:rFonts w:ascii="Calibri" w:eastAsia="Times New Roman" w:hAnsi="Calibri" w:cs="Calibri"/>
      <w:sz w:val="22"/>
      <w:szCs w:val="20"/>
      <w:u w:val="single"/>
      <w:lang w:val="x-none" w:eastAsia="x-none"/>
    </w:rPr>
  </w:style>
  <w:style w:type="paragraph" w:customStyle="1" w:styleId="cardtextemphasis">
    <w:name w:val="card text emphasis"/>
    <w:basedOn w:val="Normal"/>
    <w:link w:val="cardtextemphasisChar"/>
    <w:qFormat/>
    <w:rsid w:val="00372591"/>
    <w:pPr>
      <w:spacing w:after="200"/>
      <w:contextualSpacing/>
    </w:pPr>
    <w:rPr>
      <w:rFonts w:eastAsia="Calibri"/>
      <w:b/>
      <w:sz w:val="18"/>
      <w:u w:val="single"/>
      <w:lang w:val="x-none" w:eastAsia="x-none"/>
    </w:rPr>
  </w:style>
  <w:style w:type="character" w:customStyle="1" w:styleId="cardtextemphasisChar">
    <w:name w:val="card text emphasis Char"/>
    <w:link w:val="cardtextemphasis"/>
    <w:rsid w:val="00372591"/>
    <w:rPr>
      <w:rFonts w:ascii="Calibri" w:eastAsia="Calibri" w:hAnsi="Calibri" w:cs="Calibri"/>
      <w:b/>
      <w:sz w:val="18"/>
      <w:u w:val="single"/>
      <w:lang w:val="x-none" w:eastAsia="x-none"/>
    </w:rPr>
  </w:style>
  <w:style w:type="paragraph" w:customStyle="1" w:styleId="Micro">
    <w:name w:val="Micro"/>
    <w:basedOn w:val="Normal"/>
    <w:next w:val="Normal"/>
    <w:link w:val="MicroChar"/>
    <w:qFormat/>
    <w:rsid w:val="00372591"/>
    <w:rPr>
      <w:rFonts w:eastAsia="Times New Roman"/>
      <w:sz w:val="12"/>
    </w:rPr>
  </w:style>
  <w:style w:type="character" w:customStyle="1" w:styleId="MicroChar">
    <w:name w:val="Micro Char"/>
    <w:link w:val="Micro"/>
    <w:rsid w:val="00372591"/>
    <w:rPr>
      <w:rFonts w:ascii="Calibri" w:eastAsia="Times New Roman" w:hAnsi="Calibri" w:cs="Calibri"/>
      <w:sz w:val="12"/>
    </w:rPr>
  </w:style>
  <w:style w:type="paragraph" w:customStyle="1" w:styleId="CardNotUnderlined">
    <w:name w:val="Card Not Underlined"/>
    <w:basedOn w:val="Normal"/>
    <w:link w:val="CardNotUnderlinedChar1"/>
    <w:autoRedefine/>
    <w:qFormat/>
    <w:rsid w:val="00372591"/>
    <w:rPr>
      <w:rFonts w:ascii="Bell MT" w:eastAsia="Calibri" w:hAnsi="Bell MT"/>
      <w:szCs w:val="20"/>
    </w:rPr>
  </w:style>
  <w:style w:type="character" w:customStyle="1" w:styleId="UnderlinedCharChar0">
    <w:name w:val="Underlined Char Char"/>
    <w:rsid w:val="00372591"/>
    <w:rPr>
      <w:rFonts w:ascii="Garamond" w:hAnsi="Garamond"/>
      <w:szCs w:val="28"/>
      <w:u w:val="single"/>
      <w:lang w:val="en-US" w:eastAsia="en-US" w:bidi="ar-SA"/>
    </w:rPr>
  </w:style>
  <w:style w:type="character" w:customStyle="1" w:styleId="ssl0">
    <w:name w:val="ss_l0"/>
    <w:basedOn w:val="DefaultParagraphFont"/>
    <w:rsid w:val="00372591"/>
  </w:style>
  <w:style w:type="paragraph" w:customStyle="1" w:styleId="h-lead">
    <w:name w:val="h-lead"/>
    <w:basedOn w:val="Normal"/>
    <w:qFormat/>
    <w:rsid w:val="00372591"/>
    <w:pPr>
      <w:spacing w:before="100" w:beforeAutospacing="1" w:after="100" w:afterAutospacing="1"/>
    </w:pPr>
    <w:rPr>
      <w:rFonts w:eastAsia="Times New Roman"/>
      <w:sz w:val="24"/>
    </w:rPr>
  </w:style>
  <w:style w:type="character" w:customStyle="1" w:styleId="slug-doi">
    <w:name w:val="slug-doi"/>
    <w:basedOn w:val="DefaultParagraphFont"/>
    <w:rsid w:val="00372591"/>
  </w:style>
  <w:style w:type="character" w:customStyle="1" w:styleId="slug-pub-date">
    <w:name w:val="slug-pub-date"/>
    <w:basedOn w:val="DefaultParagraphFont"/>
    <w:rsid w:val="00372591"/>
  </w:style>
  <w:style w:type="character" w:customStyle="1" w:styleId="slug-vol">
    <w:name w:val="slug-vol"/>
    <w:basedOn w:val="DefaultParagraphFont"/>
    <w:rsid w:val="00372591"/>
  </w:style>
  <w:style w:type="character" w:customStyle="1" w:styleId="slug-issue">
    <w:name w:val="slug-issue"/>
    <w:basedOn w:val="DefaultParagraphFont"/>
    <w:rsid w:val="00372591"/>
  </w:style>
  <w:style w:type="character" w:customStyle="1" w:styleId="slug-pages">
    <w:name w:val="slug-pages"/>
    <w:basedOn w:val="DefaultParagraphFont"/>
    <w:rsid w:val="00372591"/>
  </w:style>
  <w:style w:type="paragraph" w:customStyle="1" w:styleId="intro">
    <w:name w:val="intro"/>
    <w:basedOn w:val="Normal"/>
    <w:qFormat/>
    <w:rsid w:val="00372591"/>
    <w:pPr>
      <w:spacing w:before="100" w:beforeAutospacing="1" w:after="100" w:afterAutospacing="1"/>
    </w:pPr>
    <w:rPr>
      <w:rFonts w:eastAsia="Times New Roman"/>
      <w:sz w:val="24"/>
    </w:rPr>
  </w:style>
  <w:style w:type="character" w:customStyle="1" w:styleId="af">
    <w:name w:val="af"/>
    <w:basedOn w:val="DefaultParagraphFont"/>
    <w:rsid w:val="00372591"/>
  </w:style>
  <w:style w:type="character" w:customStyle="1" w:styleId="ab">
    <w:name w:val="ab"/>
    <w:basedOn w:val="DefaultParagraphFont"/>
    <w:rsid w:val="00372591"/>
  </w:style>
  <w:style w:type="character" w:customStyle="1" w:styleId="em">
    <w:name w:val="em"/>
    <w:basedOn w:val="DefaultParagraphFont"/>
    <w:rsid w:val="00372591"/>
  </w:style>
  <w:style w:type="character" w:customStyle="1" w:styleId="au">
    <w:name w:val="au"/>
    <w:basedOn w:val="DefaultParagraphFont"/>
    <w:rsid w:val="00372591"/>
  </w:style>
  <w:style w:type="character" w:customStyle="1" w:styleId="ti">
    <w:name w:val="ti"/>
    <w:basedOn w:val="DefaultParagraphFont"/>
    <w:rsid w:val="00372591"/>
  </w:style>
  <w:style w:type="character" w:customStyle="1" w:styleId="subheadblue">
    <w:name w:val="subhead_blue"/>
    <w:basedOn w:val="DefaultParagraphFont"/>
    <w:rsid w:val="00372591"/>
  </w:style>
  <w:style w:type="paragraph" w:customStyle="1" w:styleId="body-paragraph">
    <w:name w:val="body-paragraph"/>
    <w:basedOn w:val="Normal"/>
    <w:qFormat/>
    <w:rsid w:val="00372591"/>
    <w:pPr>
      <w:spacing w:before="100" w:beforeAutospacing="1" w:after="100" w:afterAutospacing="1"/>
    </w:pPr>
    <w:rPr>
      <w:rFonts w:eastAsia="Times New Roman"/>
      <w:sz w:val="24"/>
    </w:rPr>
  </w:style>
  <w:style w:type="character" w:customStyle="1" w:styleId="affiliation">
    <w:name w:val="affiliation"/>
    <w:basedOn w:val="DefaultParagraphFont"/>
    <w:rsid w:val="00372591"/>
  </w:style>
  <w:style w:type="character" w:customStyle="1" w:styleId="slug-doi-wrapper">
    <w:name w:val="slug-doi-wrapper"/>
    <w:basedOn w:val="DefaultParagraphFont"/>
    <w:rsid w:val="00372591"/>
  </w:style>
  <w:style w:type="character" w:customStyle="1" w:styleId="slug-metadata-noteahead-of-print">
    <w:name w:val="slug-metadata-note ahead-of-print"/>
    <w:basedOn w:val="DefaultParagraphFont"/>
    <w:rsid w:val="00372591"/>
  </w:style>
  <w:style w:type="character" w:customStyle="1" w:styleId="slug-ahead-of-print-date">
    <w:name w:val="slug-ahead-of-print-date"/>
    <w:basedOn w:val="DefaultParagraphFont"/>
    <w:rsid w:val="00372591"/>
  </w:style>
  <w:style w:type="character" w:customStyle="1" w:styleId="medium-bold">
    <w:name w:val="medium-bold"/>
    <w:basedOn w:val="DefaultParagraphFont"/>
    <w:rsid w:val="00372591"/>
  </w:style>
  <w:style w:type="character" w:customStyle="1" w:styleId="updated-short-citation">
    <w:name w:val="updated-short-citation"/>
    <w:basedOn w:val="DefaultParagraphFont"/>
    <w:rsid w:val="00372591"/>
  </w:style>
  <w:style w:type="character" w:customStyle="1" w:styleId="goohl0">
    <w:name w:val="goohl0"/>
    <w:basedOn w:val="DefaultParagraphFont"/>
    <w:rsid w:val="00372591"/>
  </w:style>
  <w:style w:type="character" w:customStyle="1" w:styleId="CharChar6">
    <w:name w:val="Char Char6"/>
    <w:rsid w:val="00372591"/>
    <w:rPr>
      <w:rFonts w:cs="Arial"/>
      <w:bCs/>
      <w:sz w:val="16"/>
      <w:szCs w:val="26"/>
      <w:lang w:val="en-US" w:eastAsia="en-US" w:bidi="ar-SA"/>
    </w:rPr>
  </w:style>
  <w:style w:type="character" w:customStyle="1" w:styleId="CharChar3">
    <w:name w:val="Char Char3"/>
    <w:rsid w:val="00372591"/>
    <w:rPr>
      <w:szCs w:val="24"/>
    </w:rPr>
  </w:style>
  <w:style w:type="character" w:customStyle="1" w:styleId="TagCharChar1">
    <w:name w:val="Tag Char Char1"/>
    <w:rsid w:val="00372591"/>
    <w:rPr>
      <w:b/>
      <w:sz w:val="24"/>
      <w:szCs w:val="24"/>
      <w:lang w:val="en-US" w:eastAsia="en-US" w:bidi="ar-SA"/>
    </w:rPr>
  </w:style>
  <w:style w:type="numbering" w:customStyle="1" w:styleId="NoList3">
    <w:name w:val="No List3"/>
    <w:next w:val="NoList"/>
    <w:semiHidden/>
    <w:unhideWhenUsed/>
    <w:rsid w:val="00372591"/>
  </w:style>
  <w:style w:type="numbering" w:customStyle="1" w:styleId="NoList4">
    <w:name w:val="No List4"/>
    <w:next w:val="NoList"/>
    <w:semiHidden/>
    <w:unhideWhenUsed/>
    <w:rsid w:val="00372591"/>
  </w:style>
  <w:style w:type="character" w:customStyle="1" w:styleId="12TimesNewRoman">
    <w:name w:val="12 Times New Roman"/>
    <w:rsid w:val="00372591"/>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372591"/>
    <w:pPr>
      <w:keepNext w:val="0"/>
      <w:keepLines w:val="0"/>
      <w:pageBreakBefore w:val="0"/>
      <w:widowControl w:val="0"/>
      <w:spacing w:before="60" w:after="60"/>
      <w:jc w:val="left"/>
    </w:pPr>
    <w:rPr>
      <w:rFonts w:ascii="Bell MT" w:eastAsia="Times New Roman" w:hAnsi="Bell MT" w:cs="Times New Roman"/>
      <w:sz w:val="22"/>
      <w:szCs w:val="28"/>
      <w:u w:val="none"/>
    </w:rPr>
  </w:style>
  <w:style w:type="character" w:customStyle="1" w:styleId="StyleHeading2TagHEADING2TagCite11ptChar">
    <w:name w:val="Style Heading 2TagHEADING 2Tag&amp;Cite + 11 pt Char"/>
    <w:link w:val="StyleHeading2TagHEADING2TagCite11pt"/>
    <w:rsid w:val="00372591"/>
    <w:rPr>
      <w:rFonts w:ascii="Bell MT" w:eastAsia="Times New Roman" w:hAnsi="Bell MT" w:cs="Times New Roman"/>
      <w:b/>
      <w:bCs/>
      <w:sz w:val="22"/>
      <w:szCs w:val="28"/>
    </w:rPr>
  </w:style>
  <w:style w:type="paragraph" w:customStyle="1" w:styleId="F4-NormalText">
    <w:name w:val="F4 - Normal Text"/>
    <w:basedOn w:val="Normal"/>
    <w:qFormat/>
    <w:rsid w:val="00372591"/>
    <w:rPr>
      <w:rFonts w:eastAsia="Calibri"/>
    </w:rPr>
  </w:style>
  <w:style w:type="character" w:customStyle="1" w:styleId="berief">
    <w:name w:val="berief"/>
    <w:rsid w:val="00372591"/>
    <w:rPr>
      <w:rFonts w:ascii="Times New Roman" w:eastAsia="Times New Roman" w:hAnsi="Times New Roman" w:cs="Times New Roman"/>
      <w:sz w:val="20"/>
      <w:u w:val="none"/>
    </w:rPr>
  </w:style>
  <w:style w:type="numbering" w:customStyle="1" w:styleId="NoList5">
    <w:name w:val="No List5"/>
    <w:next w:val="NoList"/>
    <w:semiHidden/>
    <w:unhideWhenUsed/>
    <w:rsid w:val="00372591"/>
  </w:style>
  <w:style w:type="character" w:customStyle="1" w:styleId="Brief-Smalltext">
    <w:name w:val="Brief - Small text"/>
    <w:rsid w:val="00372591"/>
    <w:rPr>
      <w:rFonts w:ascii="Times New Roman" w:hAnsi="Times New Roman" w:cs="Times New Roman"/>
      <w:sz w:val="14"/>
      <w:u w:val="none"/>
    </w:rPr>
  </w:style>
  <w:style w:type="paragraph" w:customStyle="1" w:styleId="F3-TagAuthor">
    <w:name w:val="F3 - Tag/Author"/>
    <w:basedOn w:val="Normal"/>
    <w:qFormat/>
    <w:rsid w:val="00372591"/>
    <w:rPr>
      <w:rFonts w:eastAsia="Times New Roman"/>
      <w:b/>
    </w:rPr>
  </w:style>
  <w:style w:type="paragraph" w:customStyle="1" w:styleId="F5-UnderlineNormal">
    <w:name w:val="F5 - Underline Normal"/>
    <w:basedOn w:val="Normal"/>
    <w:qFormat/>
    <w:rsid w:val="00372591"/>
    <w:rPr>
      <w:rFonts w:eastAsia="Calibri"/>
      <w:u w:val="single"/>
    </w:rPr>
  </w:style>
  <w:style w:type="character" w:customStyle="1" w:styleId="F8-UnderlineBold">
    <w:name w:val="F8 - Underline/Bold"/>
    <w:rsid w:val="00372591"/>
    <w:rPr>
      <w:rFonts w:ascii="Times New Roman" w:hAnsi="Times New Roman"/>
      <w:b/>
      <w:sz w:val="20"/>
      <w:u w:val="single"/>
    </w:rPr>
  </w:style>
  <w:style w:type="character" w:customStyle="1" w:styleId="F7-SmallFont">
    <w:name w:val="F7 - Small Font"/>
    <w:rsid w:val="00372591"/>
    <w:rPr>
      <w:rFonts w:ascii="Times New Roman" w:hAnsi="Times New Roman"/>
      <w:sz w:val="14"/>
    </w:rPr>
  </w:style>
  <w:style w:type="paragraph" w:customStyle="1" w:styleId="Brief-PrimarySource">
    <w:name w:val="Brief - Primary Source"/>
    <w:basedOn w:val="Normal"/>
    <w:qFormat/>
    <w:rsid w:val="00372591"/>
    <w:rPr>
      <w:rFonts w:eastAsia="Times New Roman"/>
      <w:b/>
      <w:sz w:val="24"/>
      <w:u w:val="single"/>
    </w:rPr>
  </w:style>
  <w:style w:type="paragraph" w:customStyle="1" w:styleId="Brief-Underline">
    <w:name w:val="Brief - Underline"/>
    <w:basedOn w:val="Normal"/>
    <w:qFormat/>
    <w:rsid w:val="00372591"/>
    <w:rPr>
      <w:rFonts w:eastAsia="Times New Roman"/>
      <w:u w:val="single"/>
    </w:rPr>
  </w:style>
  <w:style w:type="character" w:customStyle="1" w:styleId="Brief-Bold">
    <w:name w:val="Brief - Bold"/>
    <w:rsid w:val="00372591"/>
    <w:rPr>
      <w:rFonts w:cs="Times New Roman"/>
      <w:b/>
    </w:rPr>
  </w:style>
  <w:style w:type="character" w:customStyle="1" w:styleId="Card-Underline">
    <w:name w:val="Card - Underline"/>
    <w:rsid w:val="00372591"/>
    <w:rPr>
      <w:rFonts w:cs="Times New Roman"/>
      <w:u w:val="single"/>
    </w:rPr>
  </w:style>
  <w:style w:type="character" w:customStyle="1" w:styleId="beriefunderline">
    <w:name w:val="berief = underline"/>
    <w:rsid w:val="00372591"/>
    <w:rPr>
      <w:rFonts w:ascii="Times New Roman" w:eastAsia="Times New Roman" w:hAnsi="Times New Roman" w:cs="Times New Roman"/>
      <w:sz w:val="20"/>
      <w:u w:val="single"/>
    </w:rPr>
  </w:style>
  <w:style w:type="paragraph" w:customStyle="1" w:styleId="Brief">
    <w:name w:val="Brief"/>
    <w:basedOn w:val="Brief-PrimarySource"/>
    <w:qFormat/>
    <w:rsid w:val="00372591"/>
    <w:rPr>
      <w:b w:val="0"/>
    </w:rPr>
  </w:style>
  <w:style w:type="character" w:customStyle="1" w:styleId="BoldText10pt">
    <w:name w:val="Bold Text 10 pt"/>
    <w:rsid w:val="00372591"/>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qFormat/>
    <w:rsid w:val="00372591"/>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qFormat/>
    <w:rsid w:val="00372591"/>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qFormat/>
    <w:rsid w:val="00372591"/>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qFormat/>
    <w:rsid w:val="00372591"/>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qFormat/>
    <w:rsid w:val="00372591"/>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qFormat/>
    <w:rsid w:val="00372591"/>
    <w:pPr>
      <w:spacing w:line="276" w:lineRule="atLeast"/>
    </w:pPr>
    <w:rPr>
      <w:color w:val="auto"/>
    </w:rPr>
  </w:style>
  <w:style w:type="paragraph" w:customStyle="1" w:styleId="CM34">
    <w:name w:val="CM34"/>
    <w:basedOn w:val="Default"/>
    <w:next w:val="Default"/>
    <w:qFormat/>
    <w:rsid w:val="00372591"/>
    <w:rPr>
      <w:color w:val="auto"/>
    </w:rPr>
  </w:style>
  <w:style w:type="paragraph" w:customStyle="1" w:styleId="CM56">
    <w:name w:val="CM56"/>
    <w:basedOn w:val="Default"/>
    <w:next w:val="Default"/>
    <w:qFormat/>
    <w:rsid w:val="00372591"/>
    <w:rPr>
      <w:rFonts w:eastAsia="Calibri"/>
      <w:color w:val="auto"/>
    </w:rPr>
  </w:style>
  <w:style w:type="paragraph" w:customStyle="1" w:styleId="CM58">
    <w:name w:val="CM58"/>
    <w:basedOn w:val="Default"/>
    <w:next w:val="Default"/>
    <w:qFormat/>
    <w:rsid w:val="00372591"/>
    <w:rPr>
      <w:rFonts w:eastAsia="Calibri"/>
      <w:color w:val="auto"/>
    </w:rPr>
  </w:style>
  <w:style w:type="paragraph" w:customStyle="1" w:styleId="CM57">
    <w:name w:val="CM57"/>
    <w:basedOn w:val="Default"/>
    <w:next w:val="Default"/>
    <w:qFormat/>
    <w:rsid w:val="00372591"/>
    <w:rPr>
      <w:rFonts w:eastAsia="Calibri"/>
      <w:color w:val="auto"/>
    </w:rPr>
  </w:style>
  <w:style w:type="paragraph" w:customStyle="1" w:styleId="CM1">
    <w:name w:val="CM1"/>
    <w:basedOn w:val="Default"/>
    <w:next w:val="Default"/>
    <w:qFormat/>
    <w:rsid w:val="00372591"/>
    <w:rPr>
      <w:rFonts w:eastAsia="Calibri"/>
      <w:color w:val="auto"/>
    </w:rPr>
  </w:style>
  <w:style w:type="paragraph" w:customStyle="1" w:styleId="CM49">
    <w:name w:val="CM49"/>
    <w:basedOn w:val="Default"/>
    <w:next w:val="Default"/>
    <w:qFormat/>
    <w:rsid w:val="00372591"/>
    <w:rPr>
      <w:rFonts w:eastAsia="Calibri"/>
      <w:color w:val="auto"/>
    </w:rPr>
  </w:style>
  <w:style w:type="paragraph" w:customStyle="1" w:styleId="CM41">
    <w:name w:val="CM41"/>
    <w:basedOn w:val="Default"/>
    <w:next w:val="Default"/>
    <w:qFormat/>
    <w:rsid w:val="00372591"/>
    <w:rPr>
      <w:rFonts w:eastAsia="Calibri"/>
      <w:color w:val="auto"/>
    </w:rPr>
  </w:style>
  <w:style w:type="paragraph" w:customStyle="1" w:styleId="3rdOrderPara">
    <w:name w:val="3rd Order Para"/>
    <w:basedOn w:val="Default"/>
    <w:next w:val="Default"/>
    <w:qFormat/>
    <w:rsid w:val="00372591"/>
    <w:rPr>
      <w:rFonts w:eastAsia="Calibri"/>
      <w:color w:val="auto"/>
    </w:rPr>
  </w:style>
  <w:style w:type="paragraph" w:customStyle="1" w:styleId="2ndOrderPara">
    <w:name w:val="2nd Order Para"/>
    <w:basedOn w:val="Default"/>
    <w:next w:val="Default"/>
    <w:qFormat/>
    <w:rsid w:val="00372591"/>
    <w:rPr>
      <w:rFonts w:eastAsia="Calibri"/>
      <w:color w:val="auto"/>
    </w:rPr>
  </w:style>
  <w:style w:type="paragraph" w:customStyle="1" w:styleId="Normal-SIGN2">
    <w:name w:val="Normal-SIGN2"/>
    <w:basedOn w:val="Default"/>
    <w:next w:val="Default"/>
    <w:qFormat/>
    <w:rsid w:val="00372591"/>
    <w:rPr>
      <w:rFonts w:eastAsia="Calibri"/>
      <w:color w:val="auto"/>
    </w:rPr>
  </w:style>
  <w:style w:type="paragraph" w:customStyle="1" w:styleId="Normal-SIGN1">
    <w:name w:val="Normal-SIGN1"/>
    <w:basedOn w:val="Default"/>
    <w:next w:val="Default"/>
    <w:qFormat/>
    <w:rsid w:val="00372591"/>
    <w:rPr>
      <w:rFonts w:eastAsia="Calibri"/>
      <w:color w:val="auto"/>
    </w:rPr>
  </w:style>
  <w:style w:type="paragraph" w:customStyle="1" w:styleId="CM3">
    <w:name w:val="CM3"/>
    <w:basedOn w:val="Default"/>
    <w:next w:val="Default"/>
    <w:qFormat/>
    <w:rsid w:val="00372591"/>
    <w:pPr>
      <w:spacing w:line="553" w:lineRule="atLeast"/>
    </w:pPr>
    <w:rPr>
      <w:rFonts w:eastAsia="Calibri"/>
      <w:color w:val="auto"/>
    </w:rPr>
  </w:style>
  <w:style w:type="paragraph" w:customStyle="1" w:styleId="CM33">
    <w:name w:val="CM33"/>
    <w:basedOn w:val="Default"/>
    <w:next w:val="Default"/>
    <w:qFormat/>
    <w:rsid w:val="00372591"/>
    <w:rPr>
      <w:rFonts w:eastAsia="Calibri"/>
      <w:color w:val="auto"/>
    </w:rPr>
  </w:style>
  <w:style w:type="paragraph" w:customStyle="1" w:styleId="CM37">
    <w:name w:val="CM37"/>
    <w:basedOn w:val="Default"/>
    <w:next w:val="Default"/>
    <w:qFormat/>
    <w:rsid w:val="00372591"/>
    <w:rPr>
      <w:rFonts w:eastAsia="Calibri"/>
      <w:color w:val="auto"/>
    </w:rPr>
  </w:style>
  <w:style w:type="paragraph" w:customStyle="1" w:styleId="CM7">
    <w:name w:val="CM7"/>
    <w:basedOn w:val="Default"/>
    <w:next w:val="Default"/>
    <w:qFormat/>
    <w:rsid w:val="00372591"/>
    <w:pPr>
      <w:spacing w:line="553" w:lineRule="atLeast"/>
    </w:pPr>
    <w:rPr>
      <w:rFonts w:eastAsia="Calibri"/>
      <w:color w:val="auto"/>
    </w:rPr>
  </w:style>
  <w:style w:type="paragraph" w:customStyle="1" w:styleId="Brief-SecondarySource">
    <w:name w:val="Brief - Secondary Source"/>
    <w:basedOn w:val="Normal"/>
    <w:qFormat/>
    <w:rsid w:val="00372591"/>
    <w:rPr>
      <w:rFonts w:eastAsia="Times New Roman"/>
      <w:sz w:val="14"/>
      <w:szCs w:val="20"/>
    </w:rPr>
  </w:style>
  <w:style w:type="paragraph" w:customStyle="1" w:styleId="Brief-Card">
    <w:name w:val="Brief - Card"/>
    <w:basedOn w:val="Normal"/>
    <w:qFormat/>
    <w:rsid w:val="00372591"/>
    <w:rPr>
      <w:rFonts w:eastAsia="Times New Roman"/>
    </w:rPr>
  </w:style>
  <w:style w:type="paragraph" w:customStyle="1" w:styleId="Pa2">
    <w:name w:val="Pa2"/>
    <w:basedOn w:val="Default"/>
    <w:next w:val="Default"/>
    <w:uiPriority w:val="99"/>
    <w:qFormat/>
    <w:rsid w:val="00372591"/>
    <w:pPr>
      <w:spacing w:line="201" w:lineRule="atLeast"/>
    </w:pPr>
    <w:rPr>
      <w:rFonts w:ascii="Futura Book" w:hAnsi="Futura Book"/>
      <w:color w:val="auto"/>
    </w:rPr>
  </w:style>
  <w:style w:type="paragraph" w:customStyle="1" w:styleId="Normal3">
    <w:name w:val="Normal+3"/>
    <w:basedOn w:val="Normal"/>
    <w:next w:val="Normal"/>
    <w:qFormat/>
    <w:rsid w:val="00372591"/>
    <w:pPr>
      <w:widowControl w:val="0"/>
      <w:autoSpaceDE w:val="0"/>
      <w:autoSpaceDN w:val="0"/>
      <w:adjustRightInd w:val="0"/>
    </w:pPr>
    <w:rPr>
      <w:rFonts w:eastAsia="Times New Roman"/>
      <w:sz w:val="24"/>
    </w:rPr>
  </w:style>
  <w:style w:type="paragraph" w:customStyle="1" w:styleId="Normal11">
    <w:name w:val="Normal+1"/>
    <w:basedOn w:val="Normal"/>
    <w:next w:val="Normal"/>
    <w:qFormat/>
    <w:rsid w:val="00372591"/>
    <w:pPr>
      <w:widowControl w:val="0"/>
      <w:autoSpaceDE w:val="0"/>
      <w:autoSpaceDN w:val="0"/>
      <w:adjustRightInd w:val="0"/>
    </w:pPr>
    <w:rPr>
      <w:rFonts w:eastAsia="Times New Roman"/>
      <w:sz w:val="24"/>
    </w:rPr>
  </w:style>
  <w:style w:type="paragraph" w:customStyle="1" w:styleId="Heading23">
    <w:name w:val="Heading 2+3"/>
    <w:basedOn w:val="Normal"/>
    <w:next w:val="Normal"/>
    <w:qFormat/>
    <w:rsid w:val="00372591"/>
    <w:pPr>
      <w:widowControl w:val="0"/>
      <w:autoSpaceDE w:val="0"/>
      <w:autoSpaceDN w:val="0"/>
      <w:adjustRightInd w:val="0"/>
    </w:pPr>
    <w:rPr>
      <w:rFonts w:eastAsia="Times New Roman"/>
      <w:sz w:val="24"/>
    </w:rPr>
  </w:style>
  <w:style w:type="paragraph" w:customStyle="1" w:styleId="Normal5">
    <w:name w:val="Normal+5"/>
    <w:basedOn w:val="Default"/>
    <w:next w:val="Default"/>
    <w:qFormat/>
    <w:rsid w:val="00372591"/>
    <w:rPr>
      <w:rFonts w:ascii="Arial Black" w:hAnsi="Arial Black"/>
      <w:color w:val="auto"/>
    </w:rPr>
  </w:style>
  <w:style w:type="character" w:customStyle="1" w:styleId="eoeaheader">
    <w:name w:val="eoea_header"/>
    <w:basedOn w:val="DefaultParagraphFont"/>
    <w:rsid w:val="00372591"/>
  </w:style>
  <w:style w:type="character" w:customStyle="1" w:styleId="SC4208902">
    <w:name w:val="SC.4.208902"/>
    <w:rsid w:val="00372591"/>
    <w:rPr>
      <w:rFonts w:cs="Century"/>
      <w:color w:val="000000"/>
      <w:sz w:val="22"/>
      <w:szCs w:val="22"/>
    </w:rPr>
  </w:style>
  <w:style w:type="character" w:customStyle="1" w:styleId="SC4208915">
    <w:name w:val="SC.4.208915"/>
    <w:rsid w:val="00372591"/>
    <w:rPr>
      <w:rFonts w:cs="Century"/>
      <w:color w:val="000000"/>
      <w:sz w:val="13"/>
      <w:szCs w:val="13"/>
    </w:rPr>
  </w:style>
  <w:style w:type="character" w:customStyle="1" w:styleId="SC273764">
    <w:name w:val="SC.2.73764"/>
    <w:rsid w:val="00372591"/>
    <w:rPr>
      <w:rFonts w:cs="Century"/>
      <w:color w:val="000000"/>
      <w:sz w:val="72"/>
      <w:szCs w:val="72"/>
    </w:rPr>
  </w:style>
  <w:style w:type="character" w:customStyle="1" w:styleId="SC273779">
    <w:name w:val="SC.2.73779"/>
    <w:rsid w:val="00372591"/>
    <w:rPr>
      <w:rFonts w:cs="Century"/>
      <w:color w:val="000000"/>
      <w:sz w:val="40"/>
      <w:szCs w:val="40"/>
    </w:rPr>
  </w:style>
  <w:style w:type="character" w:customStyle="1" w:styleId="SC273763">
    <w:name w:val="SC.2.73763"/>
    <w:rsid w:val="00372591"/>
    <w:rPr>
      <w:rFonts w:cs="Century"/>
      <w:b/>
      <w:bCs/>
      <w:color w:val="000000"/>
    </w:rPr>
  </w:style>
  <w:style w:type="character" w:customStyle="1" w:styleId="SC4208910">
    <w:name w:val="SC.4.208910"/>
    <w:rsid w:val="00372591"/>
    <w:rPr>
      <w:rFonts w:cs="Century"/>
      <w:color w:val="000000"/>
      <w:sz w:val="28"/>
      <w:szCs w:val="28"/>
    </w:rPr>
  </w:style>
  <w:style w:type="character" w:customStyle="1" w:styleId="SC4208911">
    <w:name w:val="SC.4.208911"/>
    <w:rsid w:val="00372591"/>
    <w:rPr>
      <w:rFonts w:cs="Century"/>
      <w:color w:val="000000"/>
    </w:rPr>
  </w:style>
  <w:style w:type="paragraph" w:customStyle="1" w:styleId="Cover1">
    <w:name w:val="Cover 1"/>
    <w:basedOn w:val="Normal"/>
    <w:next w:val="Normal"/>
    <w:qFormat/>
    <w:rsid w:val="00372591"/>
    <w:pPr>
      <w:widowControl w:val="0"/>
      <w:autoSpaceDE w:val="0"/>
      <w:autoSpaceDN w:val="0"/>
      <w:adjustRightInd w:val="0"/>
    </w:pPr>
    <w:rPr>
      <w:rFonts w:eastAsia="Times New Roman"/>
      <w:sz w:val="24"/>
    </w:rPr>
  </w:style>
  <w:style w:type="paragraph" w:customStyle="1" w:styleId="Cover2">
    <w:name w:val="Cover 2"/>
    <w:basedOn w:val="Normal"/>
    <w:next w:val="Normal"/>
    <w:qFormat/>
    <w:rsid w:val="00372591"/>
    <w:pPr>
      <w:widowControl w:val="0"/>
      <w:autoSpaceDE w:val="0"/>
      <w:autoSpaceDN w:val="0"/>
      <w:adjustRightInd w:val="0"/>
    </w:pPr>
    <w:rPr>
      <w:rFonts w:eastAsia="Times New Roman"/>
      <w:sz w:val="24"/>
    </w:rPr>
  </w:style>
  <w:style w:type="paragraph" w:customStyle="1" w:styleId="ReportDate">
    <w:name w:val="ReportDate"/>
    <w:basedOn w:val="Default"/>
    <w:next w:val="Default"/>
    <w:qFormat/>
    <w:rsid w:val="00372591"/>
    <w:rPr>
      <w:color w:val="auto"/>
    </w:rPr>
  </w:style>
  <w:style w:type="paragraph" w:customStyle="1" w:styleId="Pa11">
    <w:name w:val="Pa11"/>
    <w:basedOn w:val="Normal"/>
    <w:next w:val="Normal"/>
    <w:uiPriority w:val="99"/>
    <w:qFormat/>
    <w:rsid w:val="00372591"/>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qFormat/>
    <w:rsid w:val="00372591"/>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CM30">
    <w:name w:val="CM30"/>
    <w:basedOn w:val="Default"/>
    <w:next w:val="Default"/>
    <w:qFormat/>
    <w:rsid w:val="00372591"/>
    <w:rPr>
      <w:rFonts w:eastAsia="Calibri"/>
      <w:color w:val="auto"/>
    </w:rPr>
  </w:style>
  <w:style w:type="paragraph" w:customStyle="1" w:styleId="CM28">
    <w:name w:val="CM28"/>
    <w:basedOn w:val="Default"/>
    <w:next w:val="Default"/>
    <w:qFormat/>
    <w:rsid w:val="00372591"/>
    <w:rPr>
      <w:rFonts w:eastAsia="Calibri"/>
      <w:color w:val="auto"/>
    </w:rPr>
  </w:style>
  <w:style w:type="paragraph" w:customStyle="1" w:styleId="CM8">
    <w:name w:val="CM8"/>
    <w:basedOn w:val="Default"/>
    <w:next w:val="Default"/>
    <w:qFormat/>
    <w:rsid w:val="00372591"/>
    <w:rPr>
      <w:rFonts w:eastAsia="Calibri"/>
      <w:color w:val="auto"/>
    </w:rPr>
  </w:style>
  <w:style w:type="paragraph" w:customStyle="1" w:styleId="CM6">
    <w:name w:val="CM6"/>
    <w:basedOn w:val="Default"/>
    <w:next w:val="Default"/>
    <w:qFormat/>
    <w:rsid w:val="00372591"/>
    <w:pPr>
      <w:spacing w:line="553" w:lineRule="atLeast"/>
    </w:pPr>
    <w:rPr>
      <w:rFonts w:eastAsia="Calibri"/>
      <w:color w:val="auto"/>
    </w:rPr>
  </w:style>
  <w:style w:type="paragraph" w:customStyle="1" w:styleId="CM22">
    <w:name w:val="CM22"/>
    <w:basedOn w:val="Default"/>
    <w:next w:val="Default"/>
    <w:qFormat/>
    <w:rsid w:val="00372591"/>
    <w:rPr>
      <w:rFonts w:eastAsia="Calibri"/>
      <w:color w:val="auto"/>
    </w:rPr>
  </w:style>
  <w:style w:type="character" w:customStyle="1" w:styleId="articlesubtitle">
    <w:name w:val="article_sub_title"/>
    <w:basedOn w:val="DefaultParagraphFont"/>
    <w:rsid w:val="00372591"/>
  </w:style>
  <w:style w:type="character" w:customStyle="1" w:styleId="newsdate2">
    <w:name w:val="news_date2"/>
    <w:basedOn w:val="DefaultParagraphFont"/>
    <w:rsid w:val="00372591"/>
  </w:style>
  <w:style w:type="character" w:customStyle="1" w:styleId="readarticleheader">
    <w:name w:val="readarticleheader"/>
    <w:basedOn w:val="DefaultParagraphFont"/>
    <w:rsid w:val="00372591"/>
  </w:style>
  <w:style w:type="paragraph" w:customStyle="1" w:styleId="DoubleUnderlined">
    <w:name w:val="Double Underlined"/>
    <w:basedOn w:val="Heading2"/>
    <w:autoRedefine/>
    <w:qFormat/>
    <w:rsid w:val="00372591"/>
    <w:pPr>
      <w:keepLines w:val="0"/>
      <w:pageBreakBefore w:val="0"/>
      <w:widowControl w:val="0"/>
      <w:suppressAutoHyphens/>
      <w:jc w:val="left"/>
    </w:pPr>
    <w:rPr>
      <w:rFonts w:ascii="Trebuchet MS" w:eastAsia="Times New Roman" w:hAnsi="Trebuchet MS" w:cs="Times New Roman"/>
      <w:b w:val="0"/>
      <w:bCs w:val="0"/>
      <w:sz w:val="22"/>
      <w:szCs w:val="20"/>
      <w:u w:val="thick"/>
    </w:rPr>
  </w:style>
  <w:style w:type="character" w:customStyle="1" w:styleId="UnderlineChar2">
    <w:name w:val="Underline Char2"/>
    <w:rsid w:val="00372591"/>
    <w:rPr>
      <w:rFonts w:ascii="Trebuchet MS" w:hAnsi="Trebuchet MS"/>
      <w:u w:val="thick"/>
      <w:lang w:val="en-US" w:eastAsia="zh-CN" w:bidi="ar-SA"/>
    </w:rPr>
  </w:style>
  <w:style w:type="paragraph" w:customStyle="1" w:styleId="IndexFixer">
    <w:name w:val="Index Fixer"/>
    <w:basedOn w:val="Heading1"/>
    <w:qFormat/>
    <w:rsid w:val="00372591"/>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val="0"/>
      <w:caps/>
      <w:sz w:val="32"/>
      <w:szCs w:val="20"/>
    </w:rPr>
  </w:style>
  <w:style w:type="paragraph" w:customStyle="1" w:styleId="SmallNormal">
    <w:name w:val="Small Normal"/>
    <w:basedOn w:val="Normal"/>
    <w:qFormat/>
    <w:rsid w:val="00372591"/>
    <w:pPr>
      <w:widowControl w:val="0"/>
      <w:suppressAutoHyphens/>
      <w:contextualSpacing/>
    </w:pPr>
    <w:rPr>
      <w:rFonts w:ascii="Garamond" w:eastAsia="Times New Roman" w:hAnsi="Garamond"/>
      <w:sz w:val="18"/>
      <w:szCs w:val="18"/>
    </w:rPr>
  </w:style>
  <w:style w:type="character" w:customStyle="1" w:styleId="medium-normal1">
    <w:name w:val="medium-normal1"/>
    <w:rsid w:val="00372591"/>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qFormat/>
    <w:rsid w:val="00372591"/>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0">
    <w:name w:val="Underlined Card"/>
    <w:basedOn w:val="Normal"/>
    <w:uiPriority w:val="99"/>
    <w:qFormat/>
    <w:rsid w:val="00372591"/>
    <w:pPr>
      <w:ind w:left="720" w:right="720"/>
    </w:pPr>
    <w:rPr>
      <w:rFonts w:ascii="Palatino Linotype" w:eastAsia="Times New Roman" w:hAnsi="Palatino Linotype"/>
      <w:szCs w:val="20"/>
      <w:u w:val="single"/>
    </w:rPr>
  </w:style>
  <w:style w:type="character" w:customStyle="1" w:styleId="UnderlinedCardChar0">
    <w:name w:val="Underlined Card Char"/>
    <w:rsid w:val="00372591"/>
    <w:rPr>
      <w:rFonts w:ascii="Palatino Linotype" w:hAnsi="Palatino Linotype"/>
      <w:u w:val="single"/>
      <w:lang w:val="en-US" w:eastAsia="en-US" w:bidi="ar-SA"/>
    </w:rPr>
  </w:style>
  <w:style w:type="character" w:customStyle="1" w:styleId="Style10ptUnderline">
    <w:name w:val="Style 10 pt Underline"/>
    <w:rsid w:val="00372591"/>
    <w:rPr>
      <w:sz w:val="20"/>
      <w:u w:val="single"/>
    </w:rPr>
  </w:style>
  <w:style w:type="character" w:customStyle="1" w:styleId="char">
    <w:name w:val="char"/>
    <w:basedOn w:val="DefaultParagraphFont"/>
    <w:rsid w:val="00372591"/>
  </w:style>
  <w:style w:type="character" w:customStyle="1" w:styleId="UnderlineCharCharCharCharCharChar">
    <w:name w:val="Underline Char Char Char Char Char Char"/>
    <w:rsid w:val="00372591"/>
    <w:rPr>
      <w:rFonts w:ascii="Arial Narrow" w:hAnsi="Arial Narrow"/>
      <w:szCs w:val="24"/>
      <w:u w:val="single"/>
      <w:lang w:val="en-US" w:eastAsia="en-US" w:bidi="ar-SA"/>
    </w:rPr>
  </w:style>
  <w:style w:type="paragraph" w:customStyle="1" w:styleId="PageHeader-Underline18pt">
    <w:name w:val="Page Header - Underline 18 pt"/>
    <w:qFormat/>
    <w:rsid w:val="00372591"/>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qFormat/>
    <w:rsid w:val="00372591"/>
    <w:pPr>
      <w:keepLines w:val="0"/>
      <w:pageBreakBefore w:val="0"/>
      <w:suppressAutoHyphens/>
      <w:jc w:val="left"/>
    </w:pPr>
    <w:rPr>
      <w:rFonts w:eastAsia="Times New Roman" w:cs="Arial"/>
      <w:iCs/>
      <w:sz w:val="24"/>
      <w:szCs w:val="28"/>
      <w:u w:val="none"/>
    </w:rPr>
  </w:style>
  <w:style w:type="character" w:customStyle="1" w:styleId="klink">
    <w:name w:val="klink"/>
    <w:basedOn w:val="DefaultParagraphFont"/>
    <w:rsid w:val="00372591"/>
  </w:style>
  <w:style w:type="character" w:customStyle="1" w:styleId="hdr">
    <w:name w:val="hdr"/>
    <w:basedOn w:val="DefaultParagraphFont"/>
    <w:rsid w:val="00372591"/>
  </w:style>
  <w:style w:type="paragraph" w:customStyle="1" w:styleId="subhead">
    <w:name w:val="subhead"/>
    <w:basedOn w:val="Normal"/>
    <w:qFormat/>
    <w:rsid w:val="00372591"/>
    <w:pPr>
      <w:spacing w:after="120" w:line="225" w:lineRule="atLeast"/>
      <w:ind w:right="180"/>
    </w:pPr>
    <w:rPr>
      <w:rFonts w:eastAsia="Times New Roman"/>
      <w:color w:val="5177C5"/>
      <w:szCs w:val="20"/>
    </w:rPr>
  </w:style>
  <w:style w:type="character" w:customStyle="1" w:styleId="date1">
    <w:name w:val="date1"/>
    <w:basedOn w:val="DefaultParagraphFont"/>
    <w:rsid w:val="00372591"/>
  </w:style>
  <w:style w:type="character" w:customStyle="1" w:styleId="bolding1">
    <w:name w:val="bolding1"/>
    <w:rsid w:val="00372591"/>
    <w:rPr>
      <w:b/>
      <w:bCs/>
    </w:rPr>
  </w:style>
  <w:style w:type="character" w:customStyle="1" w:styleId="bookoptions1">
    <w:name w:val="book_options1"/>
    <w:rsid w:val="00372591"/>
    <w:rPr>
      <w:b/>
      <w:bCs/>
      <w:color w:val="333366"/>
    </w:rPr>
  </w:style>
  <w:style w:type="character" w:customStyle="1" w:styleId="descriptionblock">
    <w:name w:val="description block"/>
    <w:basedOn w:val="DefaultParagraphFont"/>
    <w:rsid w:val="00372591"/>
  </w:style>
  <w:style w:type="character" w:customStyle="1" w:styleId="detailsboxblock">
    <w:name w:val="detailsbox block"/>
    <w:basedOn w:val="DefaultParagraphFont"/>
    <w:rsid w:val="00372591"/>
  </w:style>
  <w:style w:type="character" w:customStyle="1" w:styleId="Char3">
    <w:name w:val="Char3"/>
    <w:rsid w:val="00372591"/>
    <w:rPr>
      <w:rFonts w:cs="Arial"/>
      <w:bCs/>
      <w:u w:val="thick"/>
      <w:lang w:val="en-US" w:eastAsia="en-US" w:bidi="ar-SA"/>
    </w:rPr>
  </w:style>
  <w:style w:type="paragraph" w:customStyle="1" w:styleId="StyleHeading110pt">
    <w:name w:val="Style Heading 1 + 10 pt"/>
    <w:basedOn w:val="Heading1"/>
    <w:qFormat/>
    <w:rsid w:val="00372591"/>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rPr>
  </w:style>
  <w:style w:type="paragraph" w:customStyle="1" w:styleId="StyleStyleHeading110pt10pt">
    <w:name w:val="Style Style Heading 1 + 10 pt + 10 pt"/>
    <w:basedOn w:val="StyleHeading110pt"/>
    <w:qFormat/>
    <w:rsid w:val="00372591"/>
  </w:style>
  <w:style w:type="paragraph" w:customStyle="1" w:styleId="StyleUnderliningTimesNewRomanBoldNounderlineKernat16">
    <w:name w:val="Style Underlining + Times New Roman Bold No underline Kern at 16..."/>
    <w:basedOn w:val="Normal"/>
    <w:qFormat/>
    <w:rsid w:val="00372591"/>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qFormat/>
    <w:rsid w:val="00372591"/>
    <w:rPr>
      <w:rFonts w:eastAsia="Times New Roman"/>
      <w:b/>
      <w:bCs/>
      <w:kern w:val="32"/>
      <w:sz w:val="32"/>
      <w:szCs w:val="32"/>
    </w:rPr>
  </w:style>
  <w:style w:type="paragraph" w:customStyle="1" w:styleId="StyleBoldUnderliningKernat16pt">
    <w:name w:val="Style Bold Underlining + Kern at 16 pt"/>
    <w:qFormat/>
    <w:rsid w:val="00372591"/>
    <w:pPr>
      <w:spacing w:after="160" w:line="259" w:lineRule="auto"/>
    </w:pPr>
    <w:rPr>
      <w:rFonts w:eastAsiaTheme="minorHAnsi"/>
      <w:sz w:val="22"/>
      <w:szCs w:val="22"/>
    </w:rPr>
  </w:style>
  <w:style w:type="paragraph" w:customStyle="1" w:styleId="boldy">
    <w:name w:val="boldy"/>
    <w:basedOn w:val="Heading2"/>
    <w:qFormat/>
    <w:rsid w:val="00372591"/>
    <w:pPr>
      <w:keepLines w:val="0"/>
      <w:pageBreakBefore w:val="0"/>
      <w:suppressAutoHyphens/>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372591"/>
    <w:pPr>
      <w:widowControl/>
      <w:suppressAutoHyphens w:val="0"/>
      <w:autoSpaceDE w:val="0"/>
      <w:autoSpaceDN w:val="0"/>
      <w:adjustRightInd w:val="0"/>
      <w:spacing w:after="160" w:line="259" w:lineRule="auto"/>
      <w:ind w:right="0"/>
    </w:pPr>
    <w:rPr>
      <w:rFonts w:ascii="Times New Roman" w:eastAsia="Times New Roman" w:hAnsi="Times New Roman"/>
      <w:color w:val="auto"/>
      <w:sz w:val="12"/>
      <w:szCs w:val="24"/>
    </w:rPr>
  </w:style>
  <w:style w:type="character" w:customStyle="1" w:styleId="CardsFont6ptChar">
    <w:name w:val="Cards + Font: 6 pt Char"/>
    <w:rsid w:val="00372591"/>
    <w:rPr>
      <w:sz w:val="12"/>
      <w:szCs w:val="24"/>
      <w:lang w:val="en-US" w:eastAsia="en-US" w:bidi="ar-SA"/>
    </w:rPr>
  </w:style>
  <w:style w:type="paragraph" w:customStyle="1" w:styleId="TxBr6p1">
    <w:name w:val="TxBr_6p1"/>
    <w:basedOn w:val="Normal"/>
    <w:qFormat/>
    <w:rsid w:val="00372591"/>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qFormat/>
    <w:rsid w:val="00372591"/>
    <w:pPr>
      <w:ind w:left="400"/>
    </w:pPr>
    <w:rPr>
      <w:rFonts w:eastAsia="Times New Roman"/>
      <w:szCs w:val="20"/>
    </w:rPr>
  </w:style>
  <w:style w:type="character" w:customStyle="1" w:styleId="texto11">
    <w:name w:val="texto11"/>
    <w:rsid w:val="00372591"/>
    <w:rPr>
      <w:rFonts w:ascii="Arial" w:hAnsi="Arial" w:cs="Arial" w:hint="default"/>
      <w:b w:val="0"/>
      <w:bCs w:val="0"/>
      <w:i w:val="0"/>
      <w:iCs w:val="0"/>
      <w:caps w:val="0"/>
      <w:color w:val="000000"/>
      <w:sz w:val="26"/>
      <w:szCs w:val="26"/>
    </w:rPr>
  </w:style>
  <w:style w:type="paragraph" w:customStyle="1" w:styleId="Paste">
    <w:name w:val="Paste"/>
    <w:basedOn w:val="Normal"/>
    <w:qFormat/>
    <w:rsid w:val="00372591"/>
    <w:rPr>
      <w:rFonts w:ascii="Arial Narrow" w:eastAsia="Times New Roman" w:hAnsi="Arial Narrow"/>
      <w:sz w:val="16"/>
      <w:szCs w:val="20"/>
      <w:lang w:val="x-none" w:eastAsia="x-none"/>
    </w:rPr>
  </w:style>
  <w:style w:type="character" w:customStyle="1" w:styleId="CardTagChar">
    <w:name w:val="Card Tag Char"/>
    <w:rsid w:val="00372591"/>
    <w:rPr>
      <w:rFonts w:ascii="Arial Narrow" w:hAnsi="Arial Narrow"/>
      <w:b/>
      <w:sz w:val="24"/>
      <w:szCs w:val="24"/>
      <w:lang w:val="en-US" w:eastAsia="en-US" w:bidi="ar-SA"/>
    </w:rPr>
  </w:style>
  <w:style w:type="character" w:customStyle="1" w:styleId="CardtextChar3">
    <w:name w:val="Card text Char"/>
    <w:link w:val="Cardtext4"/>
    <w:rsid w:val="00372591"/>
    <w:rPr>
      <w:rFonts w:ascii="Arial Narrow" w:hAnsi="Arial Narrow"/>
      <w:u w:val="single"/>
    </w:rPr>
  </w:style>
  <w:style w:type="paragraph" w:customStyle="1" w:styleId="UnderlineStyle">
    <w:name w:val="Underline Style"/>
    <w:basedOn w:val="Normal"/>
    <w:link w:val="UnderlineStyleChar"/>
    <w:qFormat/>
    <w:rsid w:val="00372591"/>
    <w:rPr>
      <w:rFonts w:eastAsia="Times New Roman"/>
      <w:b/>
      <w:sz w:val="24"/>
      <w:u w:val="single"/>
    </w:rPr>
  </w:style>
  <w:style w:type="paragraph" w:customStyle="1" w:styleId="Normalization">
    <w:name w:val="Normalization"/>
    <w:basedOn w:val="Normal"/>
    <w:qFormat/>
    <w:rsid w:val="00372591"/>
    <w:rPr>
      <w:rFonts w:eastAsia="Times New Roman"/>
      <w:sz w:val="18"/>
    </w:rPr>
  </w:style>
  <w:style w:type="paragraph" w:customStyle="1" w:styleId="BreifTitle">
    <w:name w:val="Breif Title"/>
    <w:basedOn w:val="Normal"/>
    <w:autoRedefine/>
    <w:qFormat/>
    <w:rsid w:val="00372591"/>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372591"/>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rsid w:val="00372591"/>
    <w:rPr>
      <w:b/>
      <w:sz w:val="32"/>
      <w:szCs w:val="32"/>
      <w:lang w:val="en-US" w:eastAsia="en-US" w:bidi="ar-SA"/>
    </w:rPr>
  </w:style>
  <w:style w:type="paragraph" w:styleId="BodyTextFirstIndent">
    <w:name w:val="Body Text First Indent"/>
    <w:basedOn w:val="BodyText"/>
    <w:link w:val="BodyTextFirstIndentChar"/>
    <w:rsid w:val="00372591"/>
    <w:pPr>
      <w:spacing w:after="120" w:line="259" w:lineRule="auto"/>
      <w:ind w:firstLine="210"/>
    </w:pPr>
    <w:rPr>
      <w:rFonts w:eastAsia="Times New Roman" w:cs="Calibri"/>
      <w:sz w:val="24"/>
    </w:rPr>
  </w:style>
  <w:style w:type="character" w:customStyle="1" w:styleId="BodyTextFirstIndentChar">
    <w:name w:val="Body Text First Indent Char"/>
    <w:basedOn w:val="BodyTextChar"/>
    <w:link w:val="BodyTextFirstIndent"/>
    <w:rsid w:val="00372591"/>
    <w:rPr>
      <w:rFonts w:ascii="Calibri" w:eastAsia="Times New Roman" w:hAnsi="Calibri" w:cs="Calibri"/>
      <w:sz w:val="22"/>
    </w:rPr>
  </w:style>
  <w:style w:type="character" w:customStyle="1" w:styleId="TagChar3">
    <w:name w:val="Tag Char3"/>
    <w:rsid w:val="00372591"/>
    <w:rPr>
      <w:rFonts w:ascii="Palatino Linotype" w:hAnsi="Palatino Linotype"/>
      <w:b/>
      <w:sz w:val="24"/>
      <w:szCs w:val="24"/>
      <w:lang w:val="en-US" w:eastAsia="en-US" w:bidi="ar-SA"/>
    </w:rPr>
  </w:style>
  <w:style w:type="paragraph" w:customStyle="1" w:styleId="TagCite0">
    <w:name w:val="Tag/Cite"/>
    <w:basedOn w:val="Normal"/>
    <w:qFormat/>
    <w:rsid w:val="00372591"/>
    <w:pPr>
      <w:widowControl w:val="0"/>
      <w:autoSpaceDE w:val="0"/>
      <w:autoSpaceDN w:val="0"/>
      <w:adjustRightInd w:val="0"/>
    </w:pPr>
    <w:rPr>
      <w:rFonts w:eastAsia="Times New Roman"/>
      <w:b/>
      <w:szCs w:val="20"/>
    </w:rPr>
  </w:style>
  <w:style w:type="paragraph" w:customStyle="1" w:styleId="DebateHeader">
    <w:name w:val="Debate Header"/>
    <w:basedOn w:val="TOC1"/>
    <w:autoRedefine/>
    <w:qFormat/>
    <w:rsid w:val="00372591"/>
    <w:pPr>
      <w:spacing w:before="0"/>
      <w:jc w:val="center"/>
      <w:outlineLvl w:val="0"/>
    </w:pPr>
    <w:rPr>
      <w:rFonts w:eastAsia="Times New Roman"/>
      <w:sz w:val="32"/>
      <w:szCs w:val="32"/>
      <w:u w:val="single"/>
    </w:rPr>
  </w:style>
  <w:style w:type="paragraph" w:customStyle="1" w:styleId="Tagandcite">
    <w:name w:val="Tag and cite"/>
    <w:basedOn w:val="Normal"/>
    <w:autoRedefine/>
    <w:qFormat/>
    <w:rsid w:val="00372591"/>
    <w:rPr>
      <w:rFonts w:eastAsia="Times New Roman"/>
      <w:color w:val="333333"/>
    </w:rPr>
  </w:style>
  <w:style w:type="character" w:customStyle="1" w:styleId="TagandCiteChar">
    <w:name w:val="Tag and Cite Char"/>
    <w:rsid w:val="00372591"/>
    <w:rPr>
      <w:color w:val="333333"/>
      <w:sz w:val="22"/>
      <w:szCs w:val="22"/>
      <w:lang w:val="en-US" w:eastAsia="en-US" w:bidi="ar-SA"/>
    </w:rPr>
  </w:style>
  <w:style w:type="paragraph" w:customStyle="1" w:styleId="StyleTagandCiteFranklinGothicDemi">
    <w:name w:val="Style Tag and Cite + Franklin Gothic Demi"/>
    <w:basedOn w:val="Normal"/>
    <w:autoRedefine/>
    <w:qFormat/>
    <w:rsid w:val="00372591"/>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qFormat/>
    <w:rsid w:val="00372591"/>
  </w:style>
  <w:style w:type="character" w:customStyle="1" w:styleId="Style10ptBold">
    <w:name w:val="Style 10 pt Bold"/>
    <w:rsid w:val="00372591"/>
    <w:rPr>
      <w:b/>
      <w:bCs/>
      <w:sz w:val="20"/>
    </w:rPr>
  </w:style>
  <w:style w:type="paragraph" w:styleId="Date">
    <w:name w:val="Date"/>
    <w:aliases w:val="date"/>
    <w:basedOn w:val="Normal"/>
    <w:next w:val="Normal"/>
    <w:link w:val="DateChar"/>
    <w:uiPriority w:val="99"/>
    <w:qFormat/>
    <w:rsid w:val="00372591"/>
    <w:rPr>
      <w:rFonts w:eastAsia="Times New Roman"/>
      <w:sz w:val="24"/>
    </w:rPr>
  </w:style>
  <w:style w:type="character" w:customStyle="1" w:styleId="DateChar">
    <w:name w:val="Date Char"/>
    <w:aliases w:val="date Char"/>
    <w:basedOn w:val="DefaultParagraphFont"/>
    <w:link w:val="Date"/>
    <w:uiPriority w:val="99"/>
    <w:rsid w:val="00372591"/>
    <w:rPr>
      <w:rFonts w:ascii="Calibri" w:eastAsia="Times New Roman" w:hAnsi="Calibri" w:cs="Calibri"/>
    </w:rPr>
  </w:style>
  <w:style w:type="character" w:customStyle="1" w:styleId="text9">
    <w:name w:val="text9"/>
    <w:basedOn w:val="DefaultParagraphFont"/>
    <w:rsid w:val="00372591"/>
  </w:style>
  <w:style w:type="character" w:customStyle="1" w:styleId="text21">
    <w:name w:val="text21"/>
    <w:basedOn w:val="DefaultParagraphFont"/>
    <w:rsid w:val="00372591"/>
  </w:style>
  <w:style w:type="character" w:customStyle="1" w:styleId="text19">
    <w:name w:val="text19"/>
    <w:basedOn w:val="DefaultParagraphFont"/>
    <w:rsid w:val="00372591"/>
  </w:style>
  <w:style w:type="paragraph" w:customStyle="1" w:styleId="CiteCard0">
    <w:name w:val="Cite/Card"/>
    <w:basedOn w:val="Normal"/>
    <w:qFormat/>
    <w:rsid w:val="00372591"/>
    <w:pPr>
      <w:overflowPunct w:val="0"/>
      <w:autoSpaceDE w:val="0"/>
      <w:autoSpaceDN w:val="0"/>
      <w:adjustRightInd w:val="0"/>
      <w:textAlignment w:val="baseline"/>
    </w:pPr>
    <w:rPr>
      <w:rFonts w:ascii="Palatino Linotype" w:eastAsia="Times New Roman" w:hAnsi="Palatino Linotype"/>
      <w:color w:val="000000"/>
      <w:szCs w:val="20"/>
    </w:rPr>
  </w:style>
  <w:style w:type="character" w:customStyle="1" w:styleId="pmterms11">
    <w:name w:val="pmterms11"/>
    <w:rsid w:val="00372591"/>
    <w:rPr>
      <w:b/>
      <w:bCs/>
      <w:i w:val="0"/>
      <w:iCs w:val="0"/>
      <w:color w:val="000000"/>
    </w:rPr>
  </w:style>
  <w:style w:type="paragraph" w:customStyle="1" w:styleId="tagCharCharCharCharCharCharChar">
    <w:name w:val="tag Char Char Char Char Char Char Char"/>
    <w:basedOn w:val="Normal"/>
    <w:qFormat/>
    <w:rsid w:val="00372591"/>
    <w:rPr>
      <w:rFonts w:eastAsia="Times New Roman"/>
      <w:b/>
      <w:sz w:val="24"/>
      <w:szCs w:val="20"/>
    </w:rPr>
  </w:style>
  <w:style w:type="character" w:customStyle="1" w:styleId="term2">
    <w:name w:val="term2"/>
    <w:rsid w:val="00372591"/>
    <w:rPr>
      <w:b/>
      <w:bCs/>
    </w:rPr>
  </w:style>
  <w:style w:type="paragraph" w:customStyle="1" w:styleId="title-bold-medium">
    <w:name w:val="title-bold-medium"/>
    <w:basedOn w:val="Normal"/>
    <w:qFormat/>
    <w:rsid w:val="00372591"/>
    <w:pPr>
      <w:spacing w:before="100" w:beforeAutospacing="1" w:after="100" w:afterAutospacing="1"/>
    </w:pPr>
    <w:rPr>
      <w:rFonts w:eastAsia="Arial Unicode MS"/>
      <w:b/>
      <w:bCs/>
      <w:color w:val="000000"/>
      <w:szCs w:val="20"/>
    </w:rPr>
  </w:style>
  <w:style w:type="character" w:customStyle="1" w:styleId="pmterms12">
    <w:name w:val="pmterms12"/>
    <w:rsid w:val="00372591"/>
    <w:rPr>
      <w:b/>
      <w:bCs/>
      <w:i w:val="0"/>
      <w:iCs w:val="0"/>
      <w:color w:val="000000"/>
    </w:rPr>
  </w:style>
  <w:style w:type="paragraph" w:customStyle="1" w:styleId="lact">
    <w:name w:val="lact"/>
    <w:basedOn w:val="Normal"/>
    <w:qFormat/>
    <w:rsid w:val="00372591"/>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372591"/>
    <w:rPr>
      <w:rFonts w:eastAsia="Times New Roman"/>
      <w:b/>
      <w:sz w:val="24"/>
    </w:rPr>
  </w:style>
  <w:style w:type="paragraph" w:styleId="NormalIndent">
    <w:name w:val="Normal Indent"/>
    <w:basedOn w:val="Normal"/>
    <w:rsid w:val="00372591"/>
    <w:pPr>
      <w:ind w:left="720"/>
    </w:pPr>
    <w:rPr>
      <w:rFonts w:eastAsia="Times New Roman"/>
      <w:szCs w:val="20"/>
    </w:rPr>
  </w:style>
  <w:style w:type="character" w:customStyle="1" w:styleId="ToReadChar">
    <w:name w:val="To Read Char"/>
    <w:rsid w:val="00372591"/>
    <w:rPr>
      <w:rFonts w:ascii="Verdana" w:hAnsi="Verdana"/>
      <w:b/>
      <w:szCs w:val="24"/>
      <w:u w:val="single"/>
      <w:lang w:val="en-US" w:eastAsia="en-US" w:bidi="ar-SA"/>
    </w:rPr>
  </w:style>
  <w:style w:type="character" w:customStyle="1" w:styleId="ToReadCharChar">
    <w:name w:val="To Read Char Char"/>
    <w:rsid w:val="00372591"/>
    <w:rPr>
      <w:rFonts w:ascii="Verdana" w:hAnsi="Verdana"/>
      <w:b/>
      <w:szCs w:val="24"/>
      <w:u w:val="single"/>
      <w:lang w:val="en-US" w:eastAsia="en-US" w:bidi="ar-SA"/>
    </w:rPr>
  </w:style>
  <w:style w:type="paragraph" w:customStyle="1" w:styleId="BLOCKTITLE0">
    <w:name w:val="BLOCK TITLE"/>
    <w:basedOn w:val="Heading1"/>
    <w:qFormat/>
    <w:rsid w:val="00372591"/>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rPr>
  </w:style>
  <w:style w:type="character" w:customStyle="1" w:styleId="BoldandUnderlineChar1Char2Char">
    <w:name w:val="Bold and Underline Char1 Char2 Char"/>
    <w:rsid w:val="00372591"/>
    <w:rPr>
      <w:b/>
      <w:szCs w:val="24"/>
      <w:u w:val="single"/>
      <w:lang w:val="en-US" w:eastAsia="en-US" w:bidi="ar-SA"/>
    </w:rPr>
  </w:style>
  <w:style w:type="paragraph" w:styleId="EnvelopeReturn">
    <w:name w:val="envelope return"/>
    <w:basedOn w:val="Normal"/>
    <w:rsid w:val="00372591"/>
    <w:rPr>
      <w:rFonts w:eastAsia="Times New Roman"/>
      <w:sz w:val="24"/>
      <w:szCs w:val="20"/>
    </w:rPr>
  </w:style>
  <w:style w:type="paragraph" w:styleId="EnvelopeAddress">
    <w:name w:val="envelope address"/>
    <w:basedOn w:val="Normal"/>
    <w:rsid w:val="00372591"/>
    <w:pPr>
      <w:framePr w:w="7920" w:h="1980" w:hRule="exact" w:hSpace="180" w:wrap="auto" w:hAnchor="page" w:xAlign="center" w:yAlign="bottom"/>
      <w:ind w:left="2880"/>
    </w:pPr>
    <w:rPr>
      <w:rFonts w:eastAsia="Times New Roman"/>
      <w:sz w:val="28"/>
    </w:rPr>
  </w:style>
  <w:style w:type="character" w:customStyle="1" w:styleId="title1">
    <w:name w:val="title1"/>
    <w:basedOn w:val="DefaultParagraphFont"/>
    <w:rsid w:val="00372591"/>
  </w:style>
  <w:style w:type="character" w:customStyle="1" w:styleId="bio">
    <w:name w:val="bio"/>
    <w:basedOn w:val="DefaultParagraphFont"/>
    <w:rsid w:val="00372591"/>
  </w:style>
  <w:style w:type="character" w:customStyle="1" w:styleId="storytextstyle">
    <w:name w:val="storytextstyle"/>
    <w:basedOn w:val="DefaultParagraphFont"/>
    <w:rsid w:val="00372591"/>
  </w:style>
  <w:style w:type="character" w:customStyle="1" w:styleId="cardunderlinedCharChar">
    <w:name w:val="card underlined Char Char"/>
    <w:rsid w:val="00372591"/>
    <w:rPr>
      <w:rFonts w:ascii="Arial" w:hAnsi="Arial"/>
      <w:sz w:val="22"/>
      <w:szCs w:val="24"/>
      <w:u w:val="single"/>
      <w:lang w:val="en-US" w:eastAsia="en-US" w:bidi="ar-SA"/>
    </w:rPr>
  </w:style>
  <w:style w:type="character" w:customStyle="1" w:styleId="Style2Char0">
    <w:name w:val="Style2 Char"/>
    <w:rsid w:val="00372591"/>
    <w:rPr>
      <w:rFonts w:ascii="Book Antiqua" w:hAnsi="Book Antiqua"/>
      <w:u w:val="thick"/>
      <w:lang w:val="en-US" w:eastAsia="en-US" w:bidi="ar-SA"/>
    </w:rPr>
  </w:style>
  <w:style w:type="character" w:customStyle="1" w:styleId="Style2Char1">
    <w:name w:val="Style2 Char1"/>
    <w:rsid w:val="00372591"/>
    <w:rPr>
      <w:rFonts w:ascii="Book Antiqua" w:hAnsi="Book Antiqua"/>
      <w:szCs w:val="24"/>
      <w:u w:val="thick"/>
      <w:lang w:val="en-US" w:eastAsia="en-US" w:bidi="ar-SA"/>
    </w:rPr>
  </w:style>
  <w:style w:type="character" w:customStyle="1" w:styleId="articlehead21">
    <w:name w:val="articlehead21"/>
    <w:rsid w:val="00372591"/>
    <w:rPr>
      <w:rFonts w:ascii="Arial" w:hAnsi="Arial" w:cs="Arial" w:hint="default"/>
      <w:b/>
      <w:bCs/>
      <w:color w:val="660000"/>
      <w:sz w:val="20"/>
      <w:szCs w:val="20"/>
    </w:rPr>
  </w:style>
  <w:style w:type="paragraph" w:customStyle="1" w:styleId="shellscontentions">
    <w:name w:val="shells/contentions"/>
    <w:basedOn w:val="TagCite0"/>
    <w:qFormat/>
    <w:rsid w:val="00372591"/>
  </w:style>
  <w:style w:type="character" w:customStyle="1" w:styleId="BoldandUnderlineChar2Char1">
    <w:name w:val="Bold and Underline Char2 Char1"/>
    <w:rsid w:val="00372591"/>
    <w:rPr>
      <w:b/>
      <w:szCs w:val="24"/>
      <w:u w:val="single"/>
      <w:lang w:val="en-US" w:eastAsia="en-US" w:bidi="ar-SA"/>
    </w:rPr>
  </w:style>
  <w:style w:type="character" w:customStyle="1" w:styleId="TagCiteChar1">
    <w:name w:val="Tag/Cite Char1"/>
    <w:rsid w:val="00372591"/>
    <w:rPr>
      <w:b/>
      <w:lang w:val="en-US" w:eastAsia="en-US" w:bidi="ar-SA"/>
    </w:rPr>
  </w:style>
  <w:style w:type="character" w:customStyle="1" w:styleId="goohl2">
    <w:name w:val="goohl2"/>
    <w:basedOn w:val="DefaultParagraphFont"/>
    <w:rsid w:val="00372591"/>
  </w:style>
  <w:style w:type="paragraph" w:customStyle="1" w:styleId="BriefTitle1">
    <w:name w:val="Brief Title 1"/>
    <w:basedOn w:val="Normal"/>
    <w:qFormat/>
    <w:rsid w:val="00372591"/>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372591"/>
    <w:pPr>
      <w:widowControl w:val="0"/>
      <w:autoSpaceDE w:val="0"/>
      <w:autoSpaceDN w:val="0"/>
      <w:adjustRightInd w:val="0"/>
    </w:pPr>
    <w:rPr>
      <w:rFonts w:eastAsia="Times New Roman"/>
      <w:b/>
      <w:szCs w:val="20"/>
    </w:rPr>
  </w:style>
  <w:style w:type="character" w:customStyle="1" w:styleId="CardCharChar0">
    <w:name w:val="Card Char Char"/>
    <w:rsid w:val="00372591"/>
    <w:rPr>
      <w:lang w:val="en-US" w:eastAsia="en-US" w:bidi="ar-SA"/>
    </w:rPr>
  </w:style>
  <w:style w:type="character" w:customStyle="1" w:styleId="BriefTitle1Char">
    <w:name w:val="Brief Title 1 Char"/>
    <w:rsid w:val="00372591"/>
    <w:rPr>
      <w:b/>
      <w:u w:val="single"/>
      <w:lang w:val="en-US" w:eastAsia="en-US" w:bidi="ar-SA"/>
    </w:rPr>
  </w:style>
  <w:style w:type="character" w:customStyle="1" w:styleId="TagCiteCharChar">
    <w:name w:val="Tag/Cite Char Char"/>
    <w:rsid w:val="00372591"/>
    <w:rPr>
      <w:b/>
      <w:lang w:val="en-US" w:eastAsia="en-US" w:bidi="ar-SA"/>
    </w:rPr>
  </w:style>
  <w:style w:type="paragraph" w:customStyle="1" w:styleId="ShellTitles">
    <w:name w:val="ShellTitles"/>
    <w:basedOn w:val="Normal"/>
    <w:qFormat/>
    <w:rsid w:val="00372591"/>
    <w:pPr>
      <w:widowControl w:val="0"/>
      <w:autoSpaceDE w:val="0"/>
      <w:autoSpaceDN w:val="0"/>
      <w:adjustRightInd w:val="0"/>
    </w:pPr>
    <w:rPr>
      <w:rFonts w:eastAsia="Times New Roman"/>
      <w:b/>
      <w:szCs w:val="20"/>
    </w:rPr>
  </w:style>
  <w:style w:type="paragraph" w:customStyle="1" w:styleId="maintext">
    <w:name w:val="maintext"/>
    <w:basedOn w:val="Normal"/>
    <w:qFormat/>
    <w:rsid w:val="00372591"/>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qFormat/>
    <w:rsid w:val="00372591"/>
    <w:pPr>
      <w:spacing w:before="100" w:beforeAutospacing="1" w:after="100" w:afterAutospacing="1"/>
    </w:pPr>
    <w:rPr>
      <w:rFonts w:eastAsia="Times New Roman"/>
    </w:rPr>
  </w:style>
  <w:style w:type="character" w:customStyle="1" w:styleId="btx">
    <w:name w:val="btx"/>
    <w:basedOn w:val="DefaultParagraphFont"/>
    <w:rsid w:val="00372591"/>
  </w:style>
  <w:style w:type="character" w:customStyle="1" w:styleId="CardChar10">
    <w:name w:val="Card Char1"/>
    <w:rsid w:val="00372591"/>
    <w:rPr>
      <w:lang w:val="en-US" w:eastAsia="en-US" w:bidi="ar-SA"/>
    </w:rPr>
  </w:style>
  <w:style w:type="character" w:customStyle="1" w:styleId="prodgeneral1">
    <w:name w:val="prodgeneral1"/>
    <w:rsid w:val="00372591"/>
    <w:rPr>
      <w:rFonts w:ascii="Verdana" w:hAnsi="Verdana" w:hint="default"/>
      <w:b w:val="0"/>
      <w:bCs w:val="0"/>
      <w:caps w:val="0"/>
      <w:color w:val="000000"/>
      <w:spacing w:val="0"/>
      <w:sz w:val="16"/>
      <w:szCs w:val="16"/>
    </w:rPr>
  </w:style>
  <w:style w:type="character" w:customStyle="1" w:styleId="summary1">
    <w:name w:val="summary1"/>
    <w:rsid w:val="00372591"/>
    <w:rPr>
      <w:rFonts w:ascii="Arial" w:hAnsi="Arial" w:cs="Arial" w:hint="default"/>
      <w:sz w:val="18"/>
      <w:szCs w:val="18"/>
    </w:rPr>
  </w:style>
  <w:style w:type="paragraph" w:customStyle="1" w:styleId="ToRead">
    <w:name w:val="To Read"/>
    <w:basedOn w:val="Normal"/>
    <w:qFormat/>
    <w:rsid w:val="00372591"/>
    <w:pPr>
      <w:ind w:left="720"/>
    </w:pPr>
    <w:rPr>
      <w:rFonts w:ascii="Verdana" w:eastAsia="Times New Roman" w:hAnsi="Verdana"/>
      <w:b/>
      <w:u w:val="single"/>
    </w:rPr>
  </w:style>
  <w:style w:type="character" w:customStyle="1" w:styleId="text3">
    <w:name w:val="text3"/>
    <w:basedOn w:val="DefaultParagraphFont"/>
    <w:rsid w:val="00372591"/>
  </w:style>
  <w:style w:type="paragraph" w:customStyle="1" w:styleId="Style1">
    <w:name w:val="Style 1"/>
    <w:basedOn w:val="Normal"/>
    <w:qFormat/>
    <w:rsid w:val="00372591"/>
    <w:pPr>
      <w:widowControl w:val="0"/>
      <w:ind w:firstLine="216"/>
    </w:pPr>
    <w:rPr>
      <w:rFonts w:eastAsia="Times New Roman"/>
      <w:noProof/>
      <w:color w:val="000000"/>
      <w:szCs w:val="20"/>
    </w:rPr>
  </w:style>
  <w:style w:type="paragraph" w:customStyle="1" w:styleId="Style40">
    <w:name w:val="Style 4"/>
    <w:basedOn w:val="Normal"/>
    <w:qFormat/>
    <w:rsid w:val="00372591"/>
    <w:pPr>
      <w:widowControl w:val="0"/>
      <w:tabs>
        <w:tab w:val="left" w:pos="6876"/>
      </w:tabs>
      <w:ind w:left="3744"/>
    </w:pPr>
    <w:rPr>
      <w:rFonts w:eastAsia="Times New Roman"/>
      <w:noProof/>
      <w:color w:val="000000"/>
      <w:szCs w:val="20"/>
    </w:rPr>
  </w:style>
  <w:style w:type="paragraph" w:customStyle="1" w:styleId="listlevel1">
    <w:name w:val="list level 1"/>
    <w:basedOn w:val="Normal"/>
    <w:qFormat/>
    <w:rsid w:val="00372591"/>
    <w:pPr>
      <w:overflowPunct w:val="0"/>
      <w:autoSpaceDE w:val="0"/>
      <w:autoSpaceDN w:val="0"/>
      <w:adjustRightInd w:val="0"/>
      <w:ind w:left="560" w:hanging="567"/>
      <w:textAlignment w:val="baseline"/>
    </w:pPr>
    <w:rPr>
      <w:rFonts w:eastAsia="Times New Roman"/>
      <w:color w:val="000000"/>
      <w:sz w:val="24"/>
      <w:szCs w:val="20"/>
    </w:rPr>
  </w:style>
  <w:style w:type="paragraph" w:customStyle="1" w:styleId="listlevel2">
    <w:name w:val="list level 2"/>
    <w:basedOn w:val="Normal"/>
    <w:qFormat/>
    <w:rsid w:val="00372591"/>
    <w:pPr>
      <w:overflowPunct w:val="0"/>
      <w:autoSpaceDE w:val="0"/>
      <w:autoSpaceDN w:val="0"/>
      <w:adjustRightInd w:val="0"/>
      <w:ind w:left="1120" w:hanging="560"/>
      <w:textAlignment w:val="baseline"/>
    </w:pPr>
    <w:rPr>
      <w:rFonts w:eastAsia="Times New Roman"/>
      <w:color w:val="000000"/>
      <w:sz w:val="24"/>
      <w:szCs w:val="20"/>
    </w:rPr>
  </w:style>
  <w:style w:type="paragraph" w:customStyle="1" w:styleId="listlevel3">
    <w:name w:val="list level 3"/>
    <w:basedOn w:val="listlevel2"/>
    <w:qFormat/>
    <w:rsid w:val="00372591"/>
  </w:style>
  <w:style w:type="paragraph" w:customStyle="1" w:styleId="PageNumber1">
    <w:name w:val="Page Number1"/>
    <w:basedOn w:val="Normal"/>
    <w:next w:val="Normal"/>
    <w:qFormat/>
    <w:rsid w:val="00372591"/>
    <w:rPr>
      <w:rFonts w:eastAsia="Times New Roman"/>
    </w:rPr>
  </w:style>
  <w:style w:type="paragraph" w:customStyle="1" w:styleId="Card1">
    <w:name w:val="Card1"/>
    <w:qFormat/>
    <w:rsid w:val="00372591"/>
    <w:pPr>
      <w:ind w:left="720"/>
      <w:jc w:val="both"/>
    </w:pPr>
    <w:rPr>
      <w:rFonts w:ascii="Palatino Linotype" w:eastAsia="Times New Roman" w:hAnsi="Palatino Linotype" w:cs="Times New Roman"/>
      <w:sz w:val="20"/>
      <w:szCs w:val="20"/>
      <w:lang w:val="en-AU"/>
    </w:rPr>
  </w:style>
  <w:style w:type="paragraph" w:customStyle="1" w:styleId="Cite20">
    <w:name w:val="Cite2"/>
    <w:qFormat/>
    <w:rsid w:val="00372591"/>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372591"/>
    <w:pPr>
      <w:ind w:left="288" w:right="288"/>
    </w:pPr>
    <w:rPr>
      <w:rFonts w:eastAsia="Times New Roman"/>
    </w:rPr>
  </w:style>
  <w:style w:type="paragraph" w:customStyle="1" w:styleId="cite21">
    <w:name w:val="cite2"/>
    <w:qFormat/>
    <w:rsid w:val="00372591"/>
    <w:rPr>
      <w:rFonts w:ascii="Times New Roman" w:eastAsia="Times New Roman" w:hAnsi="Times New Roman" w:cs="Times New Roman"/>
      <w:color w:val="000000"/>
      <w:sz w:val="20"/>
    </w:rPr>
  </w:style>
  <w:style w:type="character" w:customStyle="1" w:styleId="underline10">
    <w:name w:val="underline1"/>
    <w:rsid w:val="00372591"/>
    <w:rPr>
      <w:rFonts w:ascii="Times New Roman" w:hAnsi="Times New Roman"/>
      <w:sz w:val="20"/>
      <w:u w:val="single"/>
      <w:lang w:eastAsia="en-US"/>
    </w:rPr>
  </w:style>
  <w:style w:type="paragraph" w:customStyle="1" w:styleId="articletext">
    <w:name w:val="articletext"/>
    <w:basedOn w:val="Normal"/>
    <w:qFormat/>
    <w:rsid w:val="00372591"/>
    <w:pPr>
      <w:spacing w:before="100" w:beforeAutospacing="1" w:after="100" w:afterAutospacing="1"/>
    </w:pPr>
    <w:rPr>
      <w:rFonts w:ascii="Verdana" w:eastAsia="Times New Roman" w:hAnsi="Verdana"/>
      <w:color w:val="2A2A2A"/>
      <w:sz w:val="21"/>
      <w:szCs w:val="21"/>
    </w:rPr>
  </w:style>
  <w:style w:type="character" w:customStyle="1" w:styleId="CardTextUnderlinedChar">
    <w:name w:val="Card Text Underlined Char"/>
    <w:rsid w:val="00372591"/>
    <w:rPr>
      <w:rFonts w:ascii="Arial Narrow" w:hAnsi="Arial Narrow"/>
      <w:sz w:val="24"/>
      <w:szCs w:val="24"/>
      <w:u w:val="single"/>
      <w:lang w:val="en-US" w:eastAsia="en-US" w:bidi="ar-SA"/>
    </w:rPr>
  </w:style>
  <w:style w:type="character" w:customStyle="1" w:styleId="cardtextsmallChar">
    <w:name w:val="card text small Char"/>
    <w:rsid w:val="00372591"/>
    <w:rPr>
      <w:rFonts w:ascii="Arial Narrow" w:hAnsi="Arial Narrow"/>
      <w:sz w:val="16"/>
      <w:szCs w:val="24"/>
      <w:lang w:val="en-US" w:eastAsia="en-US" w:bidi="ar-SA"/>
    </w:rPr>
  </w:style>
  <w:style w:type="paragraph" w:customStyle="1" w:styleId="cardtextsmall">
    <w:name w:val="card text small"/>
    <w:basedOn w:val="Normal"/>
    <w:qFormat/>
    <w:rsid w:val="00372591"/>
    <w:rPr>
      <w:rFonts w:eastAsia="Times New Roman"/>
      <w:sz w:val="16"/>
    </w:rPr>
  </w:style>
  <w:style w:type="paragraph" w:customStyle="1" w:styleId="CaseListNormal">
    <w:name w:val="Case List Normal"/>
    <w:basedOn w:val="Normal"/>
    <w:qFormat/>
    <w:rsid w:val="00372591"/>
    <w:rPr>
      <w:rFonts w:ascii="Times" w:eastAsia="Times New Roman" w:hAnsi="Times"/>
      <w:szCs w:val="26"/>
    </w:rPr>
  </w:style>
  <w:style w:type="paragraph" w:customStyle="1" w:styleId="3text">
    <w:name w:val="3text"/>
    <w:basedOn w:val="Normal"/>
    <w:qFormat/>
    <w:rsid w:val="00372591"/>
    <w:pPr>
      <w:spacing w:before="100" w:beforeAutospacing="1" w:after="100" w:afterAutospacing="1"/>
    </w:pPr>
    <w:rPr>
      <w:rFonts w:eastAsia="Times New Roman"/>
      <w:sz w:val="24"/>
    </w:rPr>
  </w:style>
  <w:style w:type="character" w:customStyle="1" w:styleId="countrytitle1">
    <w:name w:val="countrytitle1"/>
    <w:rsid w:val="00372591"/>
    <w:rPr>
      <w:rFonts w:ascii="Verdana" w:hAnsi="Verdana" w:hint="default"/>
      <w:b/>
      <w:bCs/>
      <w:color w:val="293643"/>
      <w:sz w:val="24"/>
      <w:szCs w:val="24"/>
    </w:rPr>
  </w:style>
  <w:style w:type="character" w:customStyle="1" w:styleId="storyheader1">
    <w:name w:val="storyheader1"/>
    <w:rsid w:val="00372591"/>
    <w:rPr>
      <w:rFonts w:ascii="Verdana" w:hAnsi="Verdana" w:hint="default"/>
      <w:b/>
      <w:bCs/>
      <w:color w:val="000000"/>
      <w:sz w:val="21"/>
      <w:szCs w:val="21"/>
    </w:rPr>
  </w:style>
  <w:style w:type="paragraph" w:customStyle="1" w:styleId="TimesNewRoman12">
    <w:name w:val="TimesNewRoman12"/>
    <w:qFormat/>
    <w:rsid w:val="00372591"/>
    <w:pPr>
      <w:jc w:val="both"/>
    </w:pPr>
    <w:rPr>
      <w:rFonts w:ascii="Times New Roman" w:eastAsia="Times New Roman" w:hAnsi="Times New Roman" w:cs="Times New Roman"/>
      <w:lang w:val="de-DE" w:eastAsia="de-DE"/>
    </w:rPr>
  </w:style>
  <w:style w:type="paragraph" w:customStyle="1" w:styleId="htmlbody0">
    <w:name w:val="htmlbody"/>
    <w:basedOn w:val="Normal"/>
    <w:qFormat/>
    <w:rsid w:val="00372591"/>
    <w:pPr>
      <w:spacing w:before="100" w:beforeAutospacing="1" w:after="100" w:afterAutospacing="1"/>
    </w:pPr>
    <w:rPr>
      <w:rFonts w:eastAsia="Times New Roman"/>
      <w:sz w:val="24"/>
    </w:rPr>
  </w:style>
  <w:style w:type="character" w:customStyle="1" w:styleId="cardunderlinedChar0">
    <w:name w:val="card underlined Char"/>
    <w:rsid w:val="00372591"/>
    <w:rPr>
      <w:rFonts w:ascii="Arial" w:hAnsi="Arial"/>
      <w:sz w:val="22"/>
      <w:szCs w:val="24"/>
      <w:u w:val="single"/>
      <w:lang w:val="en-US" w:eastAsia="en-US" w:bidi="ar-SA"/>
    </w:rPr>
  </w:style>
  <w:style w:type="paragraph" w:customStyle="1" w:styleId="medium-normal">
    <w:name w:val="medium-normal"/>
    <w:basedOn w:val="Normal"/>
    <w:qFormat/>
    <w:rsid w:val="00372591"/>
    <w:pPr>
      <w:spacing w:before="100" w:beforeAutospacing="1" w:after="100" w:afterAutospacing="1"/>
    </w:pPr>
    <w:rPr>
      <w:rFonts w:eastAsia="Times New Roman"/>
      <w:sz w:val="24"/>
    </w:rPr>
  </w:style>
  <w:style w:type="paragraph" w:customStyle="1" w:styleId="textChar">
    <w:name w:val="text Char"/>
    <w:basedOn w:val="Normal"/>
    <w:autoRedefine/>
    <w:qFormat/>
    <w:rsid w:val="00372591"/>
    <w:rPr>
      <w:rFonts w:eastAsia="Times New Roman"/>
      <w:color w:val="000000"/>
      <w:sz w:val="18"/>
    </w:rPr>
  </w:style>
  <w:style w:type="paragraph" w:customStyle="1" w:styleId="text1">
    <w:name w:val="text1"/>
    <w:basedOn w:val="Normal"/>
    <w:autoRedefine/>
    <w:qFormat/>
    <w:rsid w:val="00372591"/>
    <w:rPr>
      <w:rFonts w:eastAsia="Times New Roman"/>
      <w:szCs w:val="20"/>
    </w:rPr>
  </w:style>
  <w:style w:type="character" w:customStyle="1" w:styleId="article1">
    <w:name w:val="article1"/>
    <w:rsid w:val="00372591"/>
    <w:rPr>
      <w:rFonts w:ascii="Verdana" w:hAnsi="Verdana" w:hint="default"/>
      <w:color w:val="333333"/>
      <w:sz w:val="16"/>
      <w:szCs w:val="16"/>
    </w:rPr>
  </w:style>
  <w:style w:type="paragraph" w:customStyle="1" w:styleId="RepeatBlockHeading">
    <w:name w:val="Repeat Block Heading"/>
    <w:basedOn w:val="Normal"/>
    <w:autoRedefine/>
    <w:qFormat/>
    <w:rsid w:val="00372591"/>
    <w:pPr>
      <w:jc w:val="center"/>
    </w:pPr>
    <w:rPr>
      <w:rFonts w:eastAsia="Times New Roman"/>
      <w:b/>
      <w:smallCaps/>
      <w:color w:val="000000"/>
      <w:sz w:val="24"/>
      <w:u w:val="thick"/>
    </w:rPr>
  </w:style>
  <w:style w:type="character" w:customStyle="1" w:styleId="Hyperlink6">
    <w:name w:val="Hyperlink6"/>
    <w:rsid w:val="00372591"/>
    <w:rPr>
      <w:color w:val="3300CC"/>
      <w:u w:val="single"/>
    </w:rPr>
  </w:style>
  <w:style w:type="paragraph" w:customStyle="1" w:styleId="story-headline">
    <w:name w:val="story-headline"/>
    <w:basedOn w:val="Normal"/>
    <w:qFormat/>
    <w:rsid w:val="00372591"/>
    <w:pPr>
      <w:spacing w:before="72" w:after="72"/>
    </w:pPr>
    <w:rPr>
      <w:rFonts w:eastAsia="Times New Roman"/>
      <w:b/>
      <w:bCs/>
      <w:sz w:val="26"/>
      <w:szCs w:val="26"/>
    </w:rPr>
  </w:style>
  <w:style w:type="paragraph" w:customStyle="1" w:styleId="story-body">
    <w:name w:val="story-body"/>
    <w:basedOn w:val="Normal"/>
    <w:qFormat/>
    <w:rsid w:val="00372591"/>
    <w:pPr>
      <w:spacing w:before="100" w:beforeAutospacing="1" w:after="100" w:afterAutospacing="1"/>
    </w:pPr>
    <w:rPr>
      <w:rFonts w:eastAsia="Times New Roman"/>
    </w:rPr>
  </w:style>
  <w:style w:type="character" w:customStyle="1" w:styleId="story-posted-date1">
    <w:name w:val="story-posted-date1"/>
    <w:rsid w:val="00372591"/>
    <w:rPr>
      <w:rFonts w:ascii="Arial" w:hAnsi="Arial" w:cs="Arial" w:hint="default"/>
      <w:b w:val="0"/>
      <w:bCs w:val="0"/>
      <w:sz w:val="19"/>
      <w:szCs w:val="19"/>
    </w:rPr>
  </w:style>
  <w:style w:type="paragraph" w:customStyle="1" w:styleId="story-dateline">
    <w:name w:val="story-dateline"/>
    <w:basedOn w:val="Normal"/>
    <w:qFormat/>
    <w:rsid w:val="00372591"/>
    <w:rPr>
      <w:rFonts w:eastAsia="Times New Roman"/>
      <w:b/>
      <w:bCs/>
    </w:rPr>
  </w:style>
  <w:style w:type="paragraph" w:customStyle="1" w:styleId="TextofCards">
    <w:name w:val="Text of Cards"/>
    <w:basedOn w:val="Normal"/>
    <w:qFormat/>
    <w:rsid w:val="00372591"/>
    <w:rPr>
      <w:rFonts w:eastAsia="Times New Roman"/>
      <w:color w:val="000000"/>
      <w:spacing w:val="6"/>
      <w:szCs w:val="23"/>
    </w:rPr>
  </w:style>
  <w:style w:type="paragraph" w:customStyle="1" w:styleId="Corpotesto">
    <w:name w:val="Corpo testo"/>
    <w:basedOn w:val="Normal"/>
    <w:qFormat/>
    <w:rsid w:val="00372591"/>
    <w:pPr>
      <w:widowControl w:val="0"/>
      <w:adjustRightInd w:val="0"/>
      <w:spacing w:after="283"/>
    </w:pPr>
    <w:rPr>
      <w:rFonts w:ascii="Times" w:eastAsia="Times New Roman" w:hAnsi="Times"/>
    </w:rPr>
  </w:style>
  <w:style w:type="paragraph" w:customStyle="1" w:styleId="PageHeading">
    <w:name w:val="Page Heading"/>
    <w:basedOn w:val="Heading2"/>
    <w:qFormat/>
    <w:rsid w:val="00372591"/>
    <w:pPr>
      <w:keepLines w:val="0"/>
      <w:pageBreakBefore w:val="0"/>
      <w:widowControl w:val="0"/>
      <w:suppressAutoHyphens/>
      <w:jc w:val="left"/>
    </w:pPr>
    <w:rPr>
      <w:rFonts w:eastAsia="Times New Roman" w:cs="Arial"/>
      <w:bCs w:val="0"/>
      <w:sz w:val="32"/>
      <w:szCs w:val="16"/>
      <w:u w:val="none"/>
    </w:rPr>
  </w:style>
  <w:style w:type="character" w:customStyle="1" w:styleId="postbody">
    <w:name w:val="postbody"/>
    <w:basedOn w:val="DefaultParagraphFont"/>
    <w:rsid w:val="00372591"/>
  </w:style>
  <w:style w:type="paragraph" w:customStyle="1" w:styleId="tagCharChar1Char">
    <w:name w:val="tag Char Char1 Char"/>
    <w:qFormat/>
    <w:rsid w:val="00372591"/>
    <w:pPr>
      <w:spacing w:after="160" w:line="259" w:lineRule="auto"/>
    </w:pPr>
    <w:rPr>
      <w:rFonts w:eastAsia="Times New Roman"/>
      <w:b/>
      <w:bCs/>
    </w:rPr>
  </w:style>
  <w:style w:type="character" w:customStyle="1" w:styleId="textmedium">
    <w:name w:val="textmedium"/>
    <w:basedOn w:val="DefaultParagraphFont"/>
    <w:rsid w:val="00372591"/>
  </w:style>
  <w:style w:type="character" w:customStyle="1" w:styleId="citation1">
    <w:name w:val="citation1"/>
    <w:rsid w:val="00372591"/>
    <w:rPr>
      <w:rFonts w:ascii="Verdana" w:hAnsi="Verdana" w:hint="default"/>
      <w:sz w:val="17"/>
      <w:szCs w:val="17"/>
    </w:rPr>
  </w:style>
  <w:style w:type="character" w:customStyle="1" w:styleId="hithighlite">
    <w:name w:val="hithighlite"/>
    <w:basedOn w:val="DefaultParagraphFont"/>
    <w:rsid w:val="00372591"/>
  </w:style>
  <w:style w:type="character" w:customStyle="1" w:styleId="articlecontent">
    <w:name w:val="articlecontent"/>
    <w:basedOn w:val="DefaultParagraphFont"/>
    <w:rsid w:val="00372591"/>
  </w:style>
  <w:style w:type="paragraph" w:customStyle="1" w:styleId="inside-copy">
    <w:name w:val="inside-copy"/>
    <w:basedOn w:val="Normal"/>
    <w:qFormat/>
    <w:rsid w:val="00372591"/>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qFormat/>
    <w:rsid w:val="00372591"/>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qFormat/>
    <w:rsid w:val="00372591"/>
    <w:pPr>
      <w:jc w:val="center"/>
    </w:pPr>
    <w:rPr>
      <w:rFonts w:eastAsia="Times New Roman"/>
      <w:b/>
      <w:caps/>
      <w:sz w:val="24"/>
      <w:szCs w:val="20"/>
    </w:rPr>
  </w:style>
  <w:style w:type="paragraph" w:customStyle="1" w:styleId="TitlePageBy">
    <w:name w:val="Title Page By"/>
    <w:basedOn w:val="TitlePageCenter"/>
    <w:next w:val="Normal"/>
    <w:autoRedefine/>
    <w:qFormat/>
    <w:rsid w:val="00372591"/>
  </w:style>
  <w:style w:type="paragraph" w:customStyle="1" w:styleId="ProjectTitleLine">
    <w:name w:val="Project Title Line"/>
    <w:basedOn w:val="Normal"/>
    <w:next w:val="Normal"/>
    <w:autoRedefine/>
    <w:qFormat/>
    <w:rsid w:val="00372591"/>
    <w:pPr>
      <w:jc w:val="center"/>
    </w:pPr>
    <w:rPr>
      <w:rFonts w:eastAsia="Times New Roman"/>
      <w:caps/>
      <w:szCs w:val="20"/>
    </w:rPr>
  </w:style>
  <w:style w:type="character" w:customStyle="1" w:styleId="fource1">
    <w:name w:val="fource1"/>
    <w:rsid w:val="00372591"/>
    <w:rPr>
      <w:sz w:val="34"/>
      <w:szCs w:val="34"/>
    </w:rPr>
  </w:style>
  <w:style w:type="paragraph" w:customStyle="1" w:styleId="LanguageStrike">
    <w:name w:val="Language Strike"/>
    <w:basedOn w:val="Normal"/>
    <w:next w:val="Normal"/>
    <w:qFormat/>
    <w:rsid w:val="00372591"/>
    <w:rPr>
      <w:rFonts w:eastAsia="Times New Roman"/>
      <w:strike/>
    </w:rPr>
  </w:style>
  <w:style w:type="character" w:customStyle="1" w:styleId="LanguageStrikeChar">
    <w:name w:val="Language Strike Char"/>
    <w:rsid w:val="00372591"/>
    <w:rPr>
      <w:rFonts w:ascii="Arial Narrow" w:hAnsi="Arial Narrow"/>
      <w:strike/>
      <w:szCs w:val="24"/>
      <w:lang w:val="en-US" w:eastAsia="en-US" w:bidi="ar-SA"/>
    </w:rPr>
  </w:style>
  <w:style w:type="paragraph" w:customStyle="1" w:styleId="NormalVerdana">
    <w:name w:val="Normal + Verdana"/>
    <w:aliases w:val="10 pt,White,Normal + Arial"/>
    <w:basedOn w:val="Normal"/>
    <w:qFormat/>
    <w:rsid w:val="00372591"/>
    <w:rPr>
      <w:rFonts w:eastAsia="Times New Roman"/>
      <w:szCs w:val="20"/>
      <w:u w:val="single"/>
    </w:rPr>
  </w:style>
  <w:style w:type="paragraph" w:customStyle="1" w:styleId="Normal10pt">
    <w:name w:val="Normal + 10 pt"/>
    <w:basedOn w:val="Normal"/>
    <w:qFormat/>
    <w:rsid w:val="00372591"/>
    <w:rPr>
      <w:rFonts w:eastAsia="Times New Roman"/>
      <w:szCs w:val="20"/>
    </w:rPr>
  </w:style>
  <w:style w:type="paragraph" w:customStyle="1" w:styleId="cardChar1Char">
    <w:name w:val="card Char1 Char"/>
    <w:basedOn w:val="Normal"/>
    <w:qFormat/>
    <w:rsid w:val="00372591"/>
    <w:pPr>
      <w:ind w:left="288" w:right="288"/>
    </w:pPr>
    <w:rPr>
      <w:rFonts w:eastAsia="Times New Roman"/>
      <w:szCs w:val="20"/>
    </w:rPr>
  </w:style>
  <w:style w:type="character" w:customStyle="1" w:styleId="ds">
    <w:name w:val="ds"/>
    <w:basedOn w:val="DefaultParagraphFont"/>
    <w:rsid w:val="00372591"/>
  </w:style>
  <w:style w:type="character" w:customStyle="1" w:styleId="UnderliningChar1">
    <w:name w:val="Underlining Char1"/>
    <w:rsid w:val="00372591"/>
    <w:rPr>
      <w:rFonts w:ascii="Arial Narrow" w:hAnsi="Arial Narrow"/>
      <w:szCs w:val="24"/>
      <w:u w:val="single"/>
      <w:lang w:val="en-US" w:eastAsia="en-US" w:bidi="ar-SA"/>
    </w:rPr>
  </w:style>
  <w:style w:type="character" w:customStyle="1" w:styleId="UnderliningChar2">
    <w:name w:val="Underlining Char2"/>
    <w:rsid w:val="00372591"/>
    <w:rPr>
      <w:rFonts w:ascii="Arial Narrow" w:hAnsi="Arial Narrow"/>
      <w:szCs w:val="24"/>
      <w:u w:val="single"/>
      <w:lang w:val="en-US" w:eastAsia="en-US" w:bidi="ar-SA"/>
    </w:rPr>
  </w:style>
  <w:style w:type="character" w:customStyle="1" w:styleId="MicroTextChar1">
    <w:name w:val="MicroText Char1"/>
    <w:rsid w:val="00372591"/>
    <w:rPr>
      <w:rFonts w:ascii="Arial Narrow" w:hAnsi="Arial Narrow"/>
      <w:sz w:val="12"/>
      <w:szCs w:val="24"/>
      <w:lang w:val="en-US" w:eastAsia="en-US" w:bidi="ar-SA"/>
    </w:rPr>
  </w:style>
  <w:style w:type="paragraph" w:customStyle="1" w:styleId="CM12">
    <w:name w:val="CM12"/>
    <w:basedOn w:val="Default"/>
    <w:next w:val="Default"/>
    <w:qFormat/>
    <w:rsid w:val="00372591"/>
    <w:pPr>
      <w:spacing w:line="320" w:lineRule="atLeast"/>
    </w:pPr>
    <w:rPr>
      <w:rFonts w:ascii="Granjon LT Std" w:hAnsi="Granjon LT Std"/>
      <w:color w:val="auto"/>
    </w:rPr>
  </w:style>
  <w:style w:type="paragraph" w:customStyle="1" w:styleId="CM44">
    <w:name w:val="CM44"/>
    <w:basedOn w:val="Default"/>
    <w:next w:val="Default"/>
    <w:qFormat/>
    <w:rsid w:val="00372591"/>
    <w:pPr>
      <w:spacing w:after="480"/>
    </w:pPr>
    <w:rPr>
      <w:rFonts w:ascii="Granjon LT Std" w:hAnsi="Granjon LT Std"/>
      <w:color w:val="auto"/>
    </w:rPr>
  </w:style>
  <w:style w:type="paragraph" w:customStyle="1" w:styleId="CM10">
    <w:name w:val="CM10"/>
    <w:basedOn w:val="Default"/>
    <w:next w:val="Default"/>
    <w:qFormat/>
    <w:rsid w:val="00372591"/>
    <w:pPr>
      <w:spacing w:line="320" w:lineRule="atLeast"/>
    </w:pPr>
    <w:rPr>
      <w:rFonts w:ascii="Granjon LT Std" w:hAnsi="Granjon LT Std"/>
      <w:color w:val="auto"/>
    </w:rPr>
  </w:style>
  <w:style w:type="paragraph" w:customStyle="1" w:styleId="bold">
    <w:name w:val="bold"/>
    <w:basedOn w:val="Normal"/>
    <w:uiPriority w:val="99"/>
    <w:qFormat/>
    <w:rsid w:val="00372591"/>
    <w:pPr>
      <w:spacing w:before="100" w:beforeAutospacing="1" w:after="100" w:afterAutospacing="1"/>
    </w:pPr>
    <w:rPr>
      <w:rFonts w:eastAsia="Times New Roman"/>
      <w:b/>
      <w:bCs/>
      <w:sz w:val="24"/>
    </w:rPr>
  </w:style>
  <w:style w:type="paragraph" w:customStyle="1" w:styleId="StrikeThrough">
    <w:name w:val="Strike Through"/>
    <w:basedOn w:val="Normal"/>
    <w:next w:val="Normal"/>
    <w:qFormat/>
    <w:rsid w:val="00372591"/>
    <w:rPr>
      <w:rFonts w:eastAsia="Times New Roman"/>
      <w:strike/>
      <w:szCs w:val="20"/>
    </w:rPr>
  </w:style>
  <w:style w:type="paragraph" w:customStyle="1" w:styleId="textbodyblack">
    <w:name w:val="textbodyblack"/>
    <w:basedOn w:val="Normal"/>
    <w:qFormat/>
    <w:rsid w:val="00372591"/>
    <w:pPr>
      <w:spacing w:before="100" w:beforeAutospacing="1" w:after="100" w:afterAutospacing="1"/>
    </w:pPr>
    <w:rPr>
      <w:rFonts w:eastAsia="Times New Roman"/>
      <w:sz w:val="24"/>
    </w:rPr>
  </w:style>
  <w:style w:type="character" w:customStyle="1" w:styleId="DefaultPara">
    <w:name w:val="Default Para"/>
    <w:rsid w:val="00372591"/>
    <w:rPr>
      <w:sz w:val="20"/>
    </w:rPr>
  </w:style>
  <w:style w:type="character" w:customStyle="1" w:styleId="SYSHYPERTEXT">
    <w:name w:val="SYS_HYPERTEXT"/>
    <w:rsid w:val="00372591"/>
    <w:rPr>
      <w:color w:val="0000FF"/>
      <w:u w:val="single"/>
    </w:rPr>
  </w:style>
  <w:style w:type="character" w:customStyle="1" w:styleId="Hyperlink1">
    <w:name w:val="Hyperlink1"/>
    <w:rsid w:val="0037259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372591"/>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372591"/>
    <w:rPr>
      <w:rFonts w:ascii="Arial Narrow" w:hAnsi="Arial Narrow"/>
      <w:noProof w:val="0"/>
      <w:szCs w:val="24"/>
      <w:u w:val="single"/>
      <w:lang w:val="en-US" w:eastAsia="en-US" w:bidi="ar-SA"/>
    </w:rPr>
  </w:style>
  <w:style w:type="paragraph" w:customStyle="1" w:styleId="BlockHeading1">
    <w:name w:val="Block Heading 1"/>
    <w:basedOn w:val="Normal"/>
    <w:qFormat/>
    <w:rsid w:val="0037259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BlockHeading1Char">
    <w:name w:val="Block Heading 1 Char"/>
    <w:rsid w:val="00372591"/>
    <w:rPr>
      <w:rFonts w:ascii="Georgia" w:hAnsi="Georgia"/>
      <w:b/>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372591"/>
    <w:rPr>
      <w:b/>
      <w:sz w:val="24"/>
      <w:szCs w:val="24"/>
      <w:u w:val="single"/>
      <w:lang w:val="en-US" w:eastAsia="en-US" w:bidi="ar-SA"/>
    </w:rPr>
  </w:style>
  <w:style w:type="character" w:customStyle="1" w:styleId="StyleTagTimesNewRomanChar">
    <w:name w:val="Style Tag + Times New Roman Char"/>
    <w:rsid w:val="00372591"/>
    <w:rPr>
      <w:b/>
      <w:bCs/>
      <w:noProof w:val="0"/>
      <w:sz w:val="24"/>
      <w:szCs w:val="24"/>
      <w:lang w:val="en-US" w:eastAsia="en-US" w:bidi="ar-SA"/>
    </w:rPr>
  </w:style>
  <w:style w:type="character" w:customStyle="1" w:styleId="ShrinkChar">
    <w:name w:val="Shrink Char"/>
    <w:link w:val="Shrink0"/>
    <w:rsid w:val="00372591"/>
    <w:rPr>
      <w:rFonts w:cs="Courier"/>
      <w:bCs/>
      <w:sz w:val="16"/>
      <w:szCs w:val="16"/>
    </w:rPr>
  </w:style>
  <w:style w:type="paragraph" w:customStyle="1" w:styleId="SmallCard">
    <w:name w:val="Small Card"/>
    <w:basedOn w:val="Normal"/>
    <w:qFormat/>
    <w:rsid w:val="00372591"/>
    <w:pPr>
      <w:spacing w:line="288" w:lineRule="auto"/>
      <w:ind w:left="720" w:right="720"/>
    </w:pPr>
    <w:rPr>
      <w:rFonts w:ascii="Bookman Old Style" w:eastAsia="Times New Roman" w:hAnsi="Bookman Old Style"/>
      <w:sz w:val="12"/>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372591"/>
    <w:rPr>
      <w:rFonts w:ascii="Arial Narrow" w:hAnsi="Arial Narrow" w:cs="Arial"/>
      <w:b/>
      <w:bCs/>
      <w:iCs/>
      <w:sz w:val="24"/>
      <w:szCs w:val="28"/>
      <w:lang w:val="en-US" w:eastAsia="en-US" w:bidi="ar-SA"/>
    </w:rPr>
  </w:style>
  <w:style w:type="character" w:customStyle="1" w:styleId="UnderliningCharChar">
    <w:name w:val="Underlining Char Char"/>
    <w:rsid w:val="00372591"/>
    <w:rPr>
      <w:rFonts w:ascii="Arial Narrow" w:hAnsi="Arial Narrow"/>
      <w:szCs w:val="24"/>
      <w:u w:val="single"/>
      <w:lang w:val="en-US" w:eastAsia="en-US" w:bidi="ar-SA"/>
    </w:rPr>
  </w:style>
  <w:style w:type="character" w:customStyle="1" w:styleId="StyleArialNarrow12ptBold">
    <w:name w:val="Style Arial Narrow 12 pt Bold"/>
    <w:rsid w:val="00372591"/>
    <w:rPr>
      <w:rFonts w:ascii="Arial Narrow" w:hAnsi="Arial Narrow"/>
      <w:b/>
      <w:bCs/>
      <w:sz w:val="24"/>
    </w:rPr>
  </w:style>
  <w:style w:type="character" w:customStyle="1" w:styleId="Style1CharChar">
    <w:name w:val="Style1 Char Char"/>
    <w:rsid w:val="00372591"/>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372591"/>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372591"/>
    <w:rPr>
      <w:u w:val="single"/>
    </w:rPr>
  </w:style>
  <w:style w:type="character" w:customStyle="1" w:styleId="UnderlinedCharChar1">
    <w:name w:val="Underlined Char Char1"/>
    <w:rsid w:val="00372591"/>
    <w:rPr>
      <w:rFonts w:ascii="Bell MT" w:eastAsia="Times New Roman" w:hAnsi="Bell MT"/>
      <w:bCs/>
      <w:iCs/>
      <w:sz w:val="22"/>
      <w:u w:val="single"/>
    </w:rPr>
  </w:style>
  <w:style w:type="character" w:customStyle="1" w:styleId="Heading2CharChar2">
    <w:name w:val="Heading 2 Char Char2"/>
    <w:rsid w:val="00372591"/>
    <w:rPr>
      <w:rFonts w:cs="Arial"/>
      <w:b/>
      <w:bCs/>
      <w:iCs/>
      <w:sz w:val="22"/>
      <w:szCs w:val="28"/>
      <w:lang w:val="en-US" w:eastAsia="en-US" w:bidi="ar-SA"/>
    </w:rPr>
  </w:style>
  <w:style w:type="character" w:customStyle="1" w:styleId="doctitle">
    <w:name w:val="doctitle"/>
    <w:rsid w:val="00372591"/>
  </w:style>
  <w:style w:type="paragraph" w:customStyle="1" w:styleId="CiteCorrected">
    <w:name w:val="Cite Corrected"/>
    <w:basedOn w:val="Normal"/>
    <w:link w:val="CiteCorrectedChar"/>
    <w:qFormat/>
    <w:rsid w:val="00372591"/>
    <w:rPr>
      <w:rFonts w:eastAsia="Times New Roman"/>
      <w:b/>
      <w:bCs/>
      <w:sz w:val="24"/>
      <w:szCs w:val="16"/>
      <w:u w:val="single"/>
    </w:rPr>
  </w:style>
  <w:style w:type="character" w:customStyle="1" w:styleId="CiteCorrectedChar">
    <w:name w:val="Cite Corrected Char"/>
    <w:link w:val="CiteCorrected"/>
    <w:rsid w:val="00372591"/>
    <w:rPr>
      <w:rFonts w:ascii="Calibri" w:eastAsia="Times New Roman" w:hAnsi="Calibri" w:cs="Calibri"/>
      <w:b/>
      <w:bCs/>
      <w:szCs w:val="16"/>
      <w:u w:val="single"/>
    </w:rPr>
  </w:style>
  <w:style w:type="character" w:customStyle="1" w:styleId="cardtext-underlined">
    <w:name w:val="card text- underlined"/>
    <w:rsid w:val="00372591"/>
    <w:rPr>
      <w:rFonts w:ascii="Garamond" w:hAnsi="Garamond"/>
      <w:u w:val="single"/>
    </w:rPr>
  </w:style>
  <w:style w:type="numbering" w:customStyle="1" w:styleId="NoList6">
    <w:name w:val="No List6"/>
    <w:next w:val="NoList"/>
    <w:uiPriority w:val="99"/>
    <w:semiHidden/>
    <w:unhideWhenUsed/>
    <w:rsid w:val="00372591"/>
  </w:style>
  <w:style w:type="numbering" w:customStyle="1" w:styleId="NoList7">
    <w:name w:val="No List7"/>
    <w:next w:val="NoList"/>
    <w:semiHidden/>
    <w:unhideWhenUsed/>
    <w:rsid w:val="00372591"/>
  </w:style>
  <w:style w:type="character" w:customStyle="1" w:styleId="Styleunderline11pt">
    <w:name w:val="Style underline + 11 pt"/>
    <w:rsid w:val="00372591"/>
    <w:rPr>
      <w:rFonts w:ascii="Times New Roman" w:hAnsi="Times New Roman"/>
      <w:b w:val="0"/>
      <w:bCs w:val="0"/>
      <w:sz w:val="20"/>
      <w:u w:val="single"/>
    </w:rPr>
  </w:style>
  <w:style w:type="character" w:customStyle="1" w:styleId="Styleunderline11ptBold">
    <w:name w:val="Style underline + 11 pt Bold"/>
    <w:rsid w:val="00372591"/>
    <w:rPr>
      <w:rFonts w:ascii="Times New Roman" w:hAnsi="Times New Roman"/>
      <w:b/>
      <w:bCs w:val="0"/>
      <w:sz w:val="20"/>
      <w:u w:val="single"/>
    </w:rPr>
  </w:style>
  <w:style w:type="paragraph" w:customStyle="1" w:styleId="story-body-text">
    <w:name w:val="story-body-text"/>
    <w:basedOn w:val="Normal"/>
    <w:uiPriority w:val="99"/>
    <w:qFormat/>
    <w:rsid w:val="00372591"/>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372591"/>
  </w:style>
  <w:style w:type="character" w:customStyle="1" w:styleId="BriefTitleChar">
    <w:name w:val="Brief Title Char"/>
    <w:basedOn w:val="DefaultParagraphFont"/>
    <w:rsid w:val="00372591"/>
    <w:rPr>
      <w:b/>
      <w:sz w:val="24"/>
      <w:szCs w:val="24"/>
      <w:u w:val="single"/>
      <w:lang w:val="en-US" w:eastAsia="en-US" w:bidi="ar-SA"/>
    </w:rPr>
  </w:style>
  <w:style w:type="paragraph" w:customStyle="1" w:styleId="BriefTitle2">
    <w:name w:val="Brief Title 2"/>
    <w:basedOn w:val="Heading1"/>
    <w:uiPriority w:val="99"/>
    <w:qFormat/>
    <w:rsid w:val="00372591"/>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sz w:val="24"/>
      <w:szCs w:val="24"/>
      <w:u w:val="single"/>
    </w:rPr>
  </w:style>
  <w:style w:type="character" w:customStyle="1" w:styleId="BriefTitle2Char">
    <w:name w:val="Brief Title 2 Char"/>
    <w:basedOn w:val="BriefTitleChar"/>
    <w:rsid w:val="00372591"/>
    <w:rPr>
      <w:b/>
      <w:sz w:val="24"/>
      <w:szCs w:val="24"/>
      <w:u w:val="single"/>
      <w:lang w:val="en-US" w:eastAsia="en-US" w:bidi="ar-SA"/>
    </w:rPr>
  </w:style>
  <w:style w:type="paragraph" w:customStyle="1" w:styleId="cards0">
    <w:name w:val="cards"/>
    <w:basedOn w:val="Normal"/>
    <w:qFormat/>
    <w:rsid w:val="00372591"/>
    <w:rPr>
      <w:rFonts w:eastAsia="Calibri"/>
    </w:rPr>
  </w:style>
  <w:style w:type="character" w:customStyle="1" w:styleId="StyleStyle4CharTimesNewRoman11pt1">
    <w:name w:val="Style Style4 Char + Times New Roman 11 pt1"/>
    <w:basedOn w:val="DefaultParagraphFont"/>
    <w:rsid w:val="00372591"/>
    <w:rPr>
      <w:rFonts w:ascii="Times New Roman" w:eastAsia="Times New Roman" w:hAnsi="Times New Roman" w:cs="Times New Roman"/>
      <w:sz w:val="20"/>
      <w:szCs w:val="24"/>
      <w:u w:val="single"/>
      <w:lang w:val="en-US" w:eastAsia="en-US" w:bidi="ar-SA"/>
    </w:rPr>
  </w:style>
  <w:style w:type="character" w:customStyle="1" w:styleId="StyleStyleUnderline411ptBold">
    <w:name w:val="Style Style Underline4 + 11 pt Bold"/>
    <w:basedOn w:val="DefaultParagraphFont"/>
    <w:rsid w:val="00372591"/>
    <w:rPr>
      <w:b/>
      <w:bCs/>
      <w:sz w:val="20"/>
      <w:u w:val="single"/>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372591"/>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372591"/>
    <w:pPr>
      <w:pBdr>
        <w:top w:val="single" w:sz="4" w:space="0" w:color="auto"/>
        <w:left w:val="single" w:sz="4" w:space="0" w:color="auto"/>
        <w:bottom w:val="single" w:sz="4" w:space="0" w:color="auto"/>
        <w:right w:val="single" w:sz="4" w:space="0" w:color="auto"/>
      </w:pBdr>
    </w:pPr>
    <w:rPr>
      <w:rFonts w:ascii="Times New Roman" w:eastAsia="SimSun" w:hAnsi="Times New Roman" w:cs="Times New Roman"/>
      <w:sz w:val="20"/>
      <w:u w:val="single"/>
      <w:bdr w:val="single" w:sz="4" w:space="0" w:color="auto" w:frame="1"/>
      <w:lang w:eastAsia="zh-CN"/>
    </w:rPr>
  </w:style>
  <w:style w:type="character" w:customStyle="1" w:styleId="StyleUnderline3">
    <w:name w:val="Style Underline3"/>
    <w:basedOn w:val="DefaultParagraphFont"/>
    <w:rsid w:val="00372591"/>
    <w:rPr>
      <w:u w:val="single"/>
    </w:rPr>
  </w:style>
  <w:style w:type="character" w:customStyle="1" w:styleId="Style9ptUnderline2">
    <w:name w:val="Style 9 pt Underline2"/>
    <w:rsid w:val="00372591"/>
    <w:rPr>
      <w:sz w:val="20"/>
      <w:u w:val="single"/>
    </w:rPr>
  </w:style>
  <w:style w:type="character" w:customStyle="1" w:styleId="DateChar1">
    <w:name w:val="Date Char1"/>
    <w:aliases w:val="date Char1"/>
    <w:basedOn w:val="DefaultParagraphFont"/>
    <w:uiPriority w:val="99"/>
    <w:rsid w:val="00372591"/>
    <w:rPr>
      <w:rFonts w:ascii="Georgia" w:hAnsi="Georgia"/>
    </w:rPr>
  </w:style>
  <w:style w:type="character" w:customStyle="1" w:styleId="StyleCardText11ptUnderlineChar">
    <w:name w:val="Style Card Text + 11 pt Underline Char"/>
    <w:link w:val="StyleCardText11ptUnderline"/>
    <w:locked/>
    <w:rsid w:val="00372591"/>
    <w:rPr>
      <w:u w:val="single"/>
    </w:rPr>
  </w:style>
  <w:style w:type="paragraph" w:customStyle="1" w:styleId="StyleCardText11ptUnderline">
    <w:name w:val="Style Card Text + 11 pt Underline"/>
    <w:link w:val="StyleCardText11ptUnderlineChar"/>
    <w:qFormat/>
    <w:rsid w:val="00372591"/>
    <w:pPr>
      <w:spacing w:after="160" w:line="256" w:lineRule="auto"/>
    </w:pPr>
    <w:rPr>
      <w:u w:val="single"/>
    </w:rPr>
  </w:style>
  <w:style w:type="character" w:customStyle="1" w:styleId="StyleMinimizedText11ptChar">
    <w:name w:val="Style Minimized Text + 11 pt Char"/>
    <w:basedOn w:val="DefaultParagraphFont"/>
    <w:link w:val="StyleMinimizedText11pt"/>
    <w:locked/>
    <w:rsid w:val="00372591"/>
    <w:rPr>
      <w:rFonts w:ascii="Georgia" w:hAnsi="Georgia"/>
      <w:sz w:val="16"/>
    </w:rPr>
  </w:style>
  <w:style w:type="paragraph" w:customStyle="1" w:styleId="StyleMinimizedText11pt">
    <w:name w:val="Style Minimized Text + 11 pt"/>
    <w:basedOn w:val="Normal"/>
    <w:link w:val="StyleMinimizedText11ptChar"/>
    <w:qFormat/>
    <w:rsid w:val="00372591"/>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372591"/>
    <w:rPr>
      <w:rFonts w:ascii="Georgia" w:hAnsi="Georgia"/>
      <w:sz w:val="16"/>
    </w:rPr>
  </w:style>
  <w:style w:type="paragraph" w:customStyle="1" w:styleId="StyleMinimizedText11pt1">
    <w:name w:val="Style Minimized Text + 11 pt1"/>
    <w:basedOn w:val="Normal"/>
    <w:link w:val="StyleMinimizedText11pt1Char"/>
    <w:qFormat/>
    <w:rsid w:val="00372591"/>
    <w:rPr>
      <w:rFonts w:ascii="Georgia" w:hAnsi="Georgia" w:cstheme="minorBidi"/>
      <w:sz w:val="16"/>
    </w:rPr>
  </w:style>
  <w:style w:type="character" w:customStyle="1" w:styleId="StyleStyle4LatinTimesNewRomanAsianSimSunChar">
    <w:name w:val="Style Style4 + (Latin) Times New Roman (Asian) SimSun Char"/>
    <w:basedOn w:val="DefaultParagraphFont"/>
    <w:link w:val="StyleStyle4LatinTimesNewRomanAsianSimSun"/>
    <w:locked/>
    <w:rsid w:val="00372591"/>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372591"/>
    <w:rPr>
      <w:rFonts w:ascii="Georgia" w:eastAsia="SimSun" w:hAnsi="Georgia" w:cstheme="minorBidi"/>
      <w:sz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372591"/>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372591"/>
    <w:rPr>
      <w:rFonts w:ascii="Georgia" w:eastAsia="SimSun" w:hAnsi="Georgia" w:cstheme="minorBidi"/>
      <w:b/>
      <w:bCs/>
      <w:sz w:val="24"/>
      <w:u w:val="single"/>
    </w:rPr>
  </w:style>
  <w:style w:type="character" w:customStyle="1" w:styleId="Debate-CardSmalltextF2Char">
    <w:name w:val="Debate- Card Small text F2 Char"/>
    <w:link w:val="Debate-CardSmalltextF2"/>
    <w:locked/>
    <w:rsid w:val="00372591"/>
    <w:rPr>
      <w:rFonts w:ascii="Arial Narrow" w:hAnsi="Arial Narrow"/>
      <w:sz w:val="16"/>
    </w:rPr>
  </w:style>
  <w:style w:type="paragraph" w:customStyle="1" w:styleId="Debate-CardSmalltextF2">
    <w:name w:val="Debate- Card Small text F2"/>
    <w:basedOn w:val="Normal"/>
    <w:next w:val="Normal"/>
    <w:link w:val="Debate-CardSmalltextF2Char"/>
    <w:qFormat/>
    <w:rsid w:val="00372591"/>
    <w:pPr>
      <w:spacing w:line="254" w:lineRule="auto"/>
    </w:pPr>
    <w:rPr>
      <w:rFonts w:ascii="Arial Narrow" w:hAnsi="Arial Narrow" w:cstheme="minorBidi"/>
      <w:sz w:val="16"/>
    </w:rPr>
  </w:style>
  <w:style w:type="character" w:customStyle="1" w:styleId="Debate-EmphasizedText-F5Char">
    <w:name w:val="Debate- Emphasized Text- F5 Char"/>
    <w:link w:val="Debate-EmphasizedText-F5"/>
    <w:locked/>
    <w:rsid w:val="00372591"/>
    <w:rPr>
      <w:rFonts w:ascii="Arial Narrow" w:hAnsi="Arial Narrow"/>
      <w:b/>
      <w:sz w:val="18"/>
      <w:u w:val="single"/>
    </w:rPr>
  </w:style>
  <w:style w:type="paragraph" w:customStyle="1" w:styleId="Debate-EmphasizedText-F5">
    <w:name w:val="Debate- Emphasized Text- F5"/>
    <w:basedOn w:val="Normal"/>
    <w:link w:val="Debate-EmphasizedText-F5Char"/>
    <w:qFormat/>
    <w:rsid w:val="00372591"/>
    <w:pPr>
      <w:spacing w:line="254"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37259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372591"/>
    <w:pPr>
      <w:spacing w:line="254"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372591"/>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372591"/>
    <w:rPr>
      <w:rFonts w:ascii="Times New Roman" w:eastAsia="Times New Roman" w:hAnsi="Times New Roman"/>
      <w:sz w:val="16"/>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372591"/>
    <w:rPr>
      <w:rFonts w:ascii="Georgia" w:eastAsia="Times New Roman" w:hAnsi="Georgia"/>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372591"/>
    <w:pPr>
      <w:pBdr>
        <w:top w:val="single" w:sz="4" w:space="0" w:color="auto"/>
        <w:left w:val="single" w:sz="4" w:space="0" w:color="auto"/>
        <w:bottom w:val="single" w:sz="4" w:space="0" w:color="auto"/>
        <w:right w:val="single" w:sz="4" w:space="0" w:color="auto"/>
      </w:pBdr>
    </w:pPr>
    <w:rPr>
      <w:rFonts w:ascii="Georgia" w:eastAsia="Times New Roman" w:hAnsi="Georgia" w:cstheme="minorBidi"/>
      <w:sz w:val="24"/>
      <w:u w:val="single"/>
      <w:bdr w:val="single" w:sz="4" w:space="0" w:color="auto" w:frame="1"/>
    </w:rPr>
  </w:style>
  <w:style w:type="character" w:customStyle="1" w:styleId="StyleStyle112ptChar">
    <w:name w:val="Style Style1 + 12 pt Char"/>
    <w:basedOn w:val="DefaultParagraphFont"/>
    <w:link w:val="StyleStyle112pt"/>
    <w:locked/>
    <w:rsid w:val="00372591"/>
    <w:rPr>
      <w:rFonts w:ascii="Georgia" w:eastAsia="SimSun" w:hAnsi="Georgia"/>
      <w:u w:val="single"/>
      <w:lang w:eastAsia="zh-CN"/>
    </w:rPr>
  </w:style>
  <w:style w:type="paragraph" w:customStyle="1" w:styleId="StyleStyle112pt">
    <w:name w:val="Style Style1 + 12 pt"/>
    <w:basedOn w:val="Normal"/>
    <w:link w:val="StyleStyle112ptChar"/>
    <w:qFormat/>
    <w:rsid w:val="00372591"/>
    <w:rPr>
      <w:rFonts w:ascii="Georgia" w:eastAsia="SimSun" w:hAnsi="Georgia" w:cstheme="minorBidi"/>
      <w:sz w:val="24"/>
      <w:u w:val="single"/>
      <w:lang w:eastAsia="zh-CN"/>
    </w:rPr>
  </w:style>
  <w:style w:type="character" w:customStyle="1" w:styleId="MinimizedTextChar">
    <w:name w:val="Minimized Text Char"/>
    <w:basedOn w:val="DefaultParagraphFont"/>
    <w:link w:val="MinimizedText"/>
    <w:locked/>
    <w:rsid w:val="00372591"/>
    <w:rPr>
      <w:rFonts w:ascii="Georgia" w:eastAsia="Times New Roman" w:hAnsi="Georgia"/>
      <w:sz w:val="16"/>
    </w:rPr>
  </w:style>
  <w:style w:type="paragraph" w:customStyle="1" w:styleId="MinimizedText">
    <w:name w:val="Minimized Text"/>
    <w:basedOn w:val="Normal"/>
    <w:link w:val="MinimizedTextChar"/>
    <w:qFormat/>
    <w:rsid w:val="00372591"/>
    <w:rPr>
      <w:rFonts w:ascii="Georgia" w:eastAsia="Times New Roman" w:hAnsi="Georgia" w:cstheme="minorBidi"/>
      <w:sz w:val="16"/>
    </w:rPr>
  </w:style>
  <w:style w:type="character" w:customStyle="1" w:styleId="StyleMinimizedTextArialNarrow10ptChar">
    <w:name w:val="Style Minimized Text + Arial Narrow 10 pt Char"/>
    <w:basedOn w:val="MinimizedTextChar"/>
    <w:link w:val="StyleMinimizedTextArialNarrow10pt"/>
    <w:locked/>
    <w:rsid w:val="00372591"/>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372591"/>
    <w:rPr>
      <w:sz w:val="20"/>
    </w:rPr>
  </w:style>
  <w:style w:type="character" w:customStyle="1" w:styleId="StyleUnderlineChar11ptBorderSinglesolidlineAutoChar">
    <w:name w:val="Style Underline Char + 11 pt Border: : (Single solid line Auto  ... Char"/>
    <w:link w:val="StyleUnderlineChar11ptBorderSinglesolidlineAuto"/>
    <w:locked/>
    <w:rsid w:val="00372591"/>
    <w:rPr>
      <w:rFonts w:ascii="Georgia" w:eastAsia="Times New Roman" w:hAnsi="Georgia"/>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372591"/>
    <w:pPr>
      <w:pBdr>
        <w:top w:val="single" w:sz="4" w:space="0" w:color="auto"/>
        <w:left w:val="single" w:sz="4" w:space="0" w:color="auto"/>
        <w:bottom w:val="single" w:sz="4" w:space="0" w:color="auto"/>
        <w:right w:val="single" w:sz="4" w:space="0" w:color="auto"/>
      </w:pBdr>
    </w:pPr>
    <w:rPr>
      <w:rFonts w:ascii="Georgia" w:eastAsia="Times New Roman" w:hAnsi="Georgia" w:cstheme="minorBidi"/>
      <w:sz w:val="24"/>
      <w:u w:val="single"/>
      <w:bdr w:val="single" w:sz="4" w:space="0" w:color="auto" w:frame="1"/>
    </w:rPr>
  </w:style>
  <w:style w:type="character" w:customStyle="1" w:styleId="StyleStyle49pt3Char">
    <w:name w:val="Style Style4 + 9 pt3 Char"/>
    <w:basedOn w:val="Style4Char"/>
    <w:link w:val="StyleStyle49pt3"/>
    <w:locked/>
    <w:rsid w:val="00372591"/>
    <w:rPr>
      <w:rFonts w:ascii="Times New Roman" w:eastAsia="Times New Roman" w:hAnsi="Times New Roman" w:cs="Times New Roman"/>
      <w:bCs w:val="0"/>
      <w:sz w:val="20"/>
      <w:u w:val="single"/>
    </w:rPr>
  </w:style>
  <w:style w:type="paragraph" w:customStyle="1" w:styleId="StyleStyle49pt3">
    <w:name w:val="Style Style4 + 9 pt3"/>
    <w:basedOn w:val="Style4"/>
    <w:link w:val="StyleStyle49pt3Char"/>
    <w:qFormat/>
    <w:rsid w:val="00372591"/>
    <w:pPr>
      <w:keepNext w:val="0"/>
      <w:keepLines w:val="0"/>
      <w:pageBreakBefore w:val="0"/>
      <w:spacing w:before="0"/>
      <w:jc w:val="left"/>
      <w:outlineLvl w:val="9"/>
    </w:pPr>
    <w:rPr>
      <w:rFonts w:ascii="Times New Roman" w:hAnsi="Times New Roman" w:cs="Times New Roman"/>
      <w:bCs w:val="0"/>
    </w:rPr>
  </w:style>
  <w:style w:type="character" w:customStyle="1" w:styleId="StyleStyle4BoldChar">
    <w:name w:val="Style Style4 + Bold Char"/>
    <w:basedOn w:val="Style4Char"/>
    <w:link w:val="StyleStyle4Bold"/>
    <w:locked/>
    <w:rsid w:val="00372591"/>
    <w:rPr>
      <w:rFonts w:ascii="Times New Roman" w:eastAsia="Times New Roman" w:hAnsi="Times New Roman" w:cs="Times New Roman"/>
      <w:bCs w:val="0"/>
      <w:sz w:val="20"/>
      <w:u w:val="single"/>
    </w:rPr>
  </w:style>
  <w:style w:type="paragraph" w:customStyle="1" w:styleId="StyleStyle4Bold">
    <w:name w:val="Style Style4 + Bold"/>
    <w:basedOn w:val="Style4"/>
    <w:link w:val="StyleStyle4BoldChar"/>
    <w:qFormat/>
    <w:rsid w:val="00372591"/>
    <w:pPr>
      <w:keepNext w:val="0"/>
      <w:keepLines w:val="0"/>
      <w:pageBreakBefore w:val="0"/>
      <w:spacing w:before="0"/>
      <w:jc w:val="left"/>
      <w:outlineLvl w:val="9"/>
    </w:pPr>
    <w:rPr>
      <w:rFonts w:ascii="Times New Roman" w:hAnsi="Times New Roman" w:cs="Times New Roman"/>
      <w:bCs w:val="0"/>
    </w:rPr>
  </w:style>
  <w:style w:type="character" w:customStyle="1" w:styleId="CircledChar">
    <w:name w:val="Circled Char"/>
    <w:basedOn w:val="CardTextChar1"/>
    <w:link w:val="Circled"/>
    <w:locked/>
    <w:rsid w:val="00372591"/>
    <w:rPr>
      <w:rFonts w:ascii="MS Mincho" w:eastAsia="MS Mincho" w:hAnsi="Garamond" w:cs="Times New Roman"/>
      <w:b/>
      <w:sz w:val="18"/>
      <w:szCs w:val="20"/>
      <w:u w:val="single"/>
      <w:lang w:val="x-none" w:eastAsia="ja-JP"/>
    </w:rPr>
  </w:style>
  <w:style w:type="paragraph" w:customStyle="1" w:styleId="Circled">
    <w:name w:val="Circled"/>
    <w:link w:val="CircledChar"/>
    <w:qFormat/>
    <w:rsid w:val="00372591"/>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372591"/>
    <w:rPr>
      <w:rFonts w:ascii="Times New Roman" w:eastAsia="Times New Roman" w:hAnsi="Times New Roman" w:cs="Times New Roman"/>
      <w:bCs w:val="0"/>
      <w:sz w:val="20"/>
      <w:u w:val="single"/>
    </w:rPr>
  </w:style>
  <w:style w:type="paragraph" w:customStyle="1" w:styleId="StyleStyle411pt1">
    <w:name w:val="Style Style4 + 11 pt1"/>
    <w:basedOn w:val="Style4"/>
    <w:link w:val="StyleStyle411pt1Char"/>
    <w:qFormat/>
    <w:rsid w:val="00372591"/>
    <w:pPr>
      <w:keepNext w:val="0"/>
      <w:keepLines w:val="0"/>
      <w:pageBreakBefore w:val="0"/>
      <w:spacing w:before="0"/>
      <w:jc w:val="left"/>
      <w:outlineLvl w:val="9"/>
    </w:pPr>
    <w:rPr>
      <w:rFonts w:ascii="Times New Roman" w:hAnsi="Times New Roman" w:cs="Times New Roman"/>
      <w:bCs w:val="0"/>
    </w:rPr>
  </w:style>
  <w:style w:type="character" w:customStyle="1" w:styleId="StyleBoldandUnderlineChar11ptChar">
    <w:name w:val="Style Bold and Underline Char + 11 pt Char"/>
    <w:basedOn w:val="BoldandUnderlineCharChar2"/>
    <w:link w:val="StyleBoldandUnderlineChar11pt"/>
    <w:locked/>
    <w:rsid w:val="00372591"/>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372591"/>
    <w:rPr>
      <w:b/>
      <w:bCs w:val="0"/>
      <w:u w:val="single"/>
      <w:lang w:val="en-US" w:eastAsia="en-US" w:bidi="ar-SA"/>
    </w:rPr>
  </w:style>
  <w:style w:type="paragraph" w:customStyle="1" w:styleId="StyleBoldandUnderlineChar11pt">
    <w:name w:val="Style Bold and Underline Char + 11 pt"/>
    <w:link w:val="StyleBoldandUnderlineChar11ptChar"/>
    <w:qFormat/>
    <w:rsid w:val="00372591"/>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372591"/>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372591"/>
    <w:rPr>
      <w:rFonts w:ascii="Georgia" w:eastAsia="Times New Roman" w:hAnsi="Georgia" w:cstheme="minorBidi"/>
      <w:sz w:val="24"/>
    </w:rPr>
  </w:style>
  <w:style w:type="character" w:customStyle="1" w:styleId="StyleBoldandUnderlineChar11ptNotBoldChar">
    <w:name w:val="Style Bold and Underline Char + 11 pt Not Bold Char"/>
    <w:basedOn w:val="BoldandUnderlineCharChar2"/>
    <w:link w:val="StyleBoldandUnderlineChar11ptNotBold"/>
    <w:locked/>
    <w:rsid w:val="00372591"/>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372591"/>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372591"/>
    <w:rPr>
      <w:rFonts w:ascii="Times New Roman" w:eastAsia="SimSun" w:hAnsi="Times New Roman" w:cs="Times New Roman"/>
      <w:b/>
      <w:bCs/>
      <w:strike w:val="0"/>
      <w:color w:val="000000"/>
      <w:sz w:val="20"/>
      <w:u w:val="single"/>
      <w:lang w:val="x-none" w:eastAsia="zh-CN"/>
    </w:rPr>
  </w:style>
  <w:style w:type="paragraph" w:customStyle="1" w:styleId="StyleStyle1Bold">
    <w:name w:val="Style Style1 + Bold"/>
    <w:link w:val="StyleStyle1BoldChar"/>
    <w:qFormat/>
    <w:rsid w:val="00372591"/>
    <w:rPr>
      <w:rFonts w:ascii="Times New Roman" w:eastAsia="SimSun" w:hAnsi="Times New Roman" w:cs="Times New Roman"/>
      <w:b/>
      <w:bCs/>
      <w:color w:val="000000"/>
      <w:sz w:val="20"/>
      <w:u w:val="single"/>
      <w:lang w:val="x-none" w:eastAsia="zh-CN"/>
    </w:rPr>
  </w:style>
  <w:style w:type="character" w:customStyle="1" w:styleId="StyleUnderlineChar11pt2Char">
    <w:name w:val="Style Underline Char + 11 pt2 Char"/>
    <w:basedOn w:val="DefaultParagraphFont"/>
    <w:link w:val="StyleUnderlineChar11pt2"/>
    <w:locked/>
    <w:rsid w:val="00372591"/>
    <w:rPr>
      <w:rFonts w:ascii="Times New Roman" w:eastAsia="Times New Roman" w:hAnsi="Times New Roman" w:cs="Times New Roman"/>
      <w:sz w:val="20"/>
      <w:szCs w:val="20"/>
      <w:u w:val="single"/>
      <w:lang w:eastAsia="ja-JP"/>
    </w:rPr>
  </w:style>
  <w:style w:type="paragraph" w:customStyle="1" w:styleId="StyleUnderlineChar11pt2">
    <w:name w:val="Style Underline Char + 11 pt2"/>
    <w:link w:val="StyleUnderlineChar11pt2Char"/>
    <w:qFormat/>
    <w:rsid w:val="00372591"/>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ocked/>
    <w:rsid w:val="00372591"/>
    <w:rPr>
      <w:rFonts w:ascii="Georgia" w:eastAsia="Times New Roman" w:hAnsi="Georgia"/>
      <w:szCs w:val="20"/>
    </w:rPr>
  </w:style>
  <w:style w:type="character" w:customStyle="1" w:styleId="StylecardCharCharArialNarrow9ptChar">
    <w:name w:val="Style card Char Char + Arial Narrow 9 pt Char"/>
    <w:basedOn w:val="cardCharCharChar"/>
    <w:link w:val="StylecardCharCharArialNarrow9pt"/>
    <w:locked/>
    <w:rsid w:val="00372591"/>
    <w:rPr>
      <w:rFonts w:ascii="Georgia" w:eastAsia="Times New Roman" w:hAnsi="Georgia"/>
      <w:szCs w:val="20"/>
    </w:rPr>
  </w:style>
  <w:style w:type="paragraph" w:customStyle="1" w:styleId="StylecardCharCharArialNarrow9pt">
    <w:name w:val="Style card Char Char + Arial Narrow 9 pt"/>
    <w:basedOn w:val="Normal"/>
    <w:link w:val="StylecardCharCharArialNarrow9ptChar"/>
    <w:qFormat/>
    <w:rsid w:val="00372591"/>
    <w:pPr>
      <w:ind w:left="288" w:right="288"/>
    </w:pPr>
    <w:rPr>
      <w:rFonts w:ascii="Georgia" w:eastAsia="Times New Roman" w:hAnsi="Georgia" w:cstheme="minorBidi"/>
      <w:sz w:val="24"/>
      <w:szCs w:val="20"/>
    </w:rPr>
  </w:style>
  <w:style w:type="character" w:customStyle="1" w:styleId="StyleCardTextArialNarrow9ptChar">
    <w:name w:val="Style Card Text + Arial Narrow 9 pt Char"/>
    <w:basedOn w:val="CardTextChar10"/>
    <w:link w:val="StyleCardTextArialNarrow9pt"/>
    <w:locked/>
    <w:rsid w:val="00372591"/>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372591"/>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372591"/>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locked/>
    <w:rsid w:val="00372591"/>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372591"/>
    <w:pPr>
      <w:spacing w:after="200" w:line="276" w:lineRule="auto"/>
    </w:pPr>
    <w:rPr>
      <w:rFonts w:ascii="Times New Roman" w:eastAsia="Times New Roman" w:hAnsi="Times New Roman" w:cs="Times New Roman"/>
      <w:sz w:val="20"/>
    </w:rPr>
  </w:style>
  <w:style w:type="character" w:customStyle="1" w:styleId="TextsmallChar0">
    <w:name w:val="Textsmall Char"/>
    <w:basedOn w:val="DefaultParagraphFont"/>
    <w:link w:val="Textsmall0"/>
    <w:locked/>
    <w:rsid w:val="00372591"/>
    <w:rPr>
      <w:rFonts w:ascii="Georgia" w:eastAsia="Times New Roman" w:hAnsi="Georgia"/>
      <w:sz w:val="16"/>
    </w:rPr>
  </w:style>
  <w:style w:type="paragraph" w:customStyle="1" w:styleId="Textsmall0">
    <w:name w:val="Textsmall"/>
    <w:basedOn w:val="Normal"/>
    <w:next w:val="Normal"/>
    <w:link w:val="TextsmallChar0"/>
    <w:qFormat/>
    <w:rsid w:val="00372591"/>
    <w:rPr>
      <w:rFonts w:ascii="Georgia" w:eastAsia="Times New Roman" w:hAnsi="Georgia" w:cstheme="minorBidi"/>
      <w:sz w:val="16"/>
    </w:rPr>
  </w:style>
  <w:style w:type="character" w:customStyle="1" w:styleId="StyleStyle49pt10Char">
    <w:name w:val="Style Style4 + 9 pt10 Char"/>
    <w:basedOn w:val="Style4Char"/>
    <w:link w:val="StyleStyle49pt10"/>
    <w:locked/>
    <w:rsid w:val="00372591"/>
    <w:rPr>
      <w:rFonts w:ascii="Times New Roman" w:eastAsia="Times New Roman" w:hAnsi="Times New Roman" w:cs="Times New Roman"/>
      <w:bCs w:val="0"/>
      <w:sz w:val="20"/>
      <w:u w:val="single"/>
    </w:rPr>
  </w:style>
  <w:style w:type="paragraph" w:customStyle="1" w:styleId="StyleStyle49pt10">
    <w:name w:val="Style Style4 + 9 pt10"/>
    <w:basedOn w:val="Style4"/>
    <w:link w:val="StyleStyle49pt10Char"/>
    <w:qFormat/>
    <w:rsid w:val="00372591"/>
    <w:pPr>
      <w:keepNext w:val="0"/>
      <w:keepLines w:val="0"/>
      <w:pageBreakBefore w:val="0"/>
      <w:spacing w:before="0"/>
      <w:jc w:val="left"/>
      <w:outlineLvl w:val="9"/>
    </w:pPr>
    <w:rPr>
      <w:rFonts w:ascii="Times New Roman" w:hAnsi="Times New Roman" w:cs="Times New Roman"/>
      <w:bCs w:val="0"/>
    </w:rPr>
  </w:style>
  <w:style w:type="character" w:customStyle="1" w:styleId="StyleStyle49ptBold7Char">
    <w:name w:val="Style Style4 + 9 pt Bold7 Char"/>
    <w:link w:val="StyleStyle49ptBold7"/>
    <w:locked/>
    <w:rsid w:val="00372591"/>
    <w:rPr>
      <w:rFonts w:ascii="Times New Roman" w:eastAsia="Times New Roman" w:hAnsi="Times New Roman" w:cs="Times New Roman"/>
      <w:b/>
      <w:bCs/>
      <w:u w:val="single"/>
    </w:rPr>
  </w:style>
  <w:style w:type="paragraph" w:customStyle="1" w:styleId="StyleStyle49ptBold7">
    <w:name w:val="Style Style4 + 9 pt Bold7"/>
    <w:basedOn w:val="Style4"/>
    <w:link w:val="StyleStyle49ptBold7Char"/>
    <w:qFormat/>
    <w:rsid w:val="00372591"/>
    <w:pPr>
      <w:keepNext w:val="0"/>
      <w:keepLines w:val="0"/>
      <w:pageBreakBefore w:val="0"/>
      <w:spacing w:before="0"/>
      <w:jc w:val="left"/>
      <w:outlineLvl w:val="9"/>
    </w:pPr>
    <w:rPr>
      <w:rFonts w:ascii="Times New Roman" w:hAnsi="Times New Roman" w:cs="Times New Roman"/>
      <w:b/>
      <w:sz w:val="24"/>
    </w:rPr>
  </w:style>
  <w:style w:type="character" w:customStyle="1" w:styleId="NormalUnderlineChar">
    <w:name w:val="Normal Underline Char"/>
    <w:link w:val="NormalUnderline"/>
    <w:locked/>
    <w:rsid w:val="00372591"/>
    <w:rPr>
      <w:rFonts w:ascii="Georgia" w:eastAsia="Times New Roman" w:hAnsi="Georgia"/>
      <w:u w:val="single"/>
    </w:rPr>
  </w:style>
  <w:style w:type="paragraph" w:customStyle="1" w:styleId="NormalUnderline">
    <w:name w:val="Normal Underline"/>
    <w:basedOn w:val="Normal"/>
    <w:link w:val="NormalUnderlineChar"/>
    <w:qFormat/>
    <w:rsid w:val="00372591"/>
    <w:pPr>
      <w:ind w:left="288"/>
    </w:pPr>
    <w:rPr>
      <w:rFonts w:ascii="Georgia" w:eastAsia="Times New Roman" w:hAnsi="Georgia" w:cstheme="minorBidi"/>
      <w:sz w:val="24"/>
      <w:u w:val="single"/>
    </w:rPr>
  </w:style>
  <w:style w:type="paragraph" w:customStyle="1" w:styleId="Underlinestyle0">
    <w:name w:val="Underline style"/>
    <w:basedOn w:val="Normal"/>
    <w:uiPriority w:val="99"/>
    <w:qFormat/>
    <w:rsid w:val="00372591"/>
    <w:rPr>
      <w:rFonts w:eastAsia="Times New Roman"/>
      <w:u w:val="single"/>
    </w:rPr>
  </w:style>
  <w:style w:type="paragraph" w:customStyle="1" w:styleId="WW-Default1">
    <w:name w:val="WW-Default1"/>
    <w:basedOn w:val="Normal"/>
    <w:uiPriority w:val="99"/>
    <w:qFormat/>
    <w:rsid w:val="00372591"/>
    <w:pPr>
      <w:suppressAutoHyphens/>
    </w:pPr>
    <w:rPr>
      <w:rFonts w:eastAsia="Times New Roman"/>
      <w:b/>
      <w:bCs/>
      <w:szCs w:val="20"/>
      <w:lang w:eastAsia="ar-SA"/>
    </w:rPr>
  </w:style>
  <w:style w:type="paragraph" w:customStyle="1" w:styleId="CardStyle">
    <w:name w:val="Card Style"/>
    <w:basedOn w:val="Normal"/>
    <w:link w:val="CardStyleChar"/>
    <w:qFormat/>
    <w:rsid w:val="00372591"/>
    <w:rPr>
      <w:rFonts w:eastAsia="Times New Roman"/>
    </w:rPr>
  </w:style>
  <w:style w:type="character" w:customStyle="1" w:styleId="Stylecard11ptChar">
    <w:name w:val="Style card + 11 pt Char"/>
    <w:link w:val="Stylecard11pt"/>
    <w:locked/>
    <w:rsid w:val="00372591"/>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372591"/>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372591"/>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372591"/>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372591"/>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372591"/>
    <w:pPr>
      <w:keepLines w:val="0"/>
      <w:pageBreakBefore w:val="0"/>
      <w:spacing w:before="240" w:after="60"/>
      <w:jc w:val="left"/>
    </w:pPr>
    <w:rPr>
      <w:rFonts w:ascii="Georgia" w:eastAsia="Times New Roman" w:hAnsi="Georgia" w:cs="Arial"/>
      <w:bCs w:val="0"/>
      <w:sz w:val="24"/>
      <w:szCs w:val="28"/>
      <w:u w:val="none"/>
    </w:rPr>
  </w:style>
  <w:style w:type="paragraph" w:customStyle="1" w:styleId="Citation-FirstLine">
    <w:name w:val="Citation - First Line"/>
    <w:basedOn w:val="Normal"/>
    <w:next w:val="Normal"/>
    <w:autoRedefine/>
    <w:qFormat/>
    <w:rsid w:val="00372591"/>
    <w:pPr>
      <w:spacing w:line="240" w:lineRule="atLeast"/>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372591"/>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372591"/>
    <w:pPr>
      <w:spacing w:after="120"/>
    </w:pPr>
    <w:rPr>
      <w:rFonts w:ascii="Book Antiqua" w:eastAsia="Times New Roman" w:hAnsi="Book Antiqua" w:cstheme="minorBidi"/>
      <w:sz w:val="16"/>
    </w:rPr>
  </w:style>
  <w:style w:type="character" w:customStyle="1" w:styleId="BoldandUnderlineChar">
    <w:name w:val="Bold and Underline Char"/>
    <w:basedOn w:val="DefaultParagraphFont"/>
    <w:link w:val="BoldandUnderline"/>
    <w:locked/>
    <w:rsid w:val="00372591"/>
    <w:rPr>
      <w:b/>
      <w:u w:val="single"/>
    </w:rPr>
  </w:style>
  <w:style w:type="paragraph" w:customStyle="1" w:styleId="BoldandUnderline">
    <w:name w:val="Bold and Underline"/>
    <w:basedOn w:val="Normal"/>
    <w:link w:val="BoldandUnderlineChar"/>
    <w:qFormat/>
    <w:rsid w:val="00372591"/>
    <w:rPr>
      <w:rFonts w:asciiTheme="minorHAnsi" w:hAnsiTheme="minorHAnsi" w:cstheme="minorBidi"/>
      <w:b/>
      <w:sz w:val="24"/>
      <w:u w:val="single"/>
    </w:rPr>
  </w:style>
  <w:style w:type="character" w:customStyle="1" w:styleId="StyleStyle49ptBold3Char">
    <w:name w:val="Style Style4 + 9 pt Bold3 Char"/>
    <w:basedOn w:val="Style4Char"/>
    <w:link w:val="StyleStyle49ptBold3"/>
    <w:locked/>
    <w:rsid w:val="00372591"/>
    <w:rPr>
      <w:rFonts w:ascii="Times New Roman" w:eastAsia="Times New Roman" w:hAnsi="Times New Roman" w:cs="Times New Roman"/>
      <w:bCs w:val="0"/>
      <w:sz w:val="20"/>
      <w:u w:val="single"/>
    </w:rPr>
  </w:style>
  <w:style w:type="paragraph" w:customStyle="1" w:styleId="StyleStyle49ptBold3">
    <w:name w:val="Style Style4 + 9 pt Bold3"/>
    <w:basedOn w:val="Style4"/>
    <w:link w:val="StyleStyle49ptBold3Char"/>
    <w:qFormat/>
    <w:rsid w:val="00372591"/>
    <w:pPr>
      <w:keepNext w:val="0"/>
      <w:keepLines w:val="0"/>
      <w:pageBreakBefore w:val="0"/>
      <w:spacing w:before="0"/>
      <w:jc w:val="left"/>
      <w:outlineLvl w:val="9"/>
    </w:pPr>
    <w:rPr>
      <w:rFonts w:ascii="Times New Roman" w:hAnsi="Times New Roman" w:cs="Times New Roman"/>
      <w:bCs w:val="0"/>
    </w:rPr>
  </w:style>
  <w:style w:type="character" w:customStyle="1" w:styleId="StyleUnderlining11ptChar">
    <w:name w:val="Style Underlining + 11 pt Char"/>
    <w:basedOn w:val="UnderliningChar"/>
    <w:link w:val="StyleUnderlining11pt"/>
    <w:locked/>
    <w:rsid w:val="00372591"/>
    <w:rPr>
      <w:rFonts w:ascii="Times New Roman" w:eastAsia="Times New Roman" w:hAnsi="Times New Roman" w:cs="Times New Roman"/>
      <w:sz w:val="20"/>
      <w:u w:val="single"/>
      <w:lang w:val="en-GB" w:eastAsia="x-none"/>
    </w:rPr>
  </w:style>
  <w:style w:type="paragraph" w:customStyle="1" w:styleId="StyleUnderlining11pt">
    <w:name w:val="Style Underlining + 11 pt"/>
    <w:basedOn w:val="Underlining"/>
    <w:link w:val="StyleUnderlining11ptChar"/>
    <w:qFormat/>
    <w:rsid w:val="00372591"/>
    <w:rPr>
      <w:rFonts w:ascii="Times New Roman" w:eastAsia="Times New Roman" w:hAnsi="Times New Roman" w:cs="Times New Roman"/>
      <w:sz w:val="20"/>
      <w:lang w:val="en-GB" w:eastAsia="x-none"/>
    </w:rPr>
  </w:style>
  <w:style w:type="character" w:customStyle="1" w:styleId="StyleStyleMicroText7ptArialNarrow10ptChar">
    <w:name w:val="Style Style MicroText + 7 pt + Arial Narrow 10 pt Char"/>
    <w:basedOn w:val="DefaultParagraphFont"/>
    <w:link w:val="StyleStyleMicroText7ptArialNarrow10pt"/>
    <w:locked/>
    <w:rsid w:val="00372591"/>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372591"/>
    <w:rPr>
      <w:rFonts w:ascii="Georgia" w:eastAsia="Times New Roman" w:hAnsi="Georgia" w:cstheme="minorBidi"/>
      <w:sz w:val="24"/>
    </w:rPr>
  </w:style>
  <w:style w:type="character" w:customStyle="1" w:styleId="Stylecard11ptBoldUnderlineChar">
    <w:name w:val="Style card + 11 pt Bold Underline Char"/>
    <w:basedOn w:val="cardChar"/>
    <w:link w:val="Stylecard11ptBoldUnderline"/>
    <w:locked/>
    <w:rsid w:val="00372591"/>
    <w:rPr>
      <w:rFonts w:ascii="Calibri" w:eastAsia="SimSun" w:hAnsi="Calibri" w:cs="Times New Roman"/>
      <w:b/>
      <w:bCs/>
      <w:sz w:val="20"/>
      <w:u w:val="single"/>
      <w:lang w:val="x-none" w:eastAsia="zh-CN"/>
    </w:rPr>
  </w:style>
  <w:style w:type="paragraph" w:customStyle="1" w:styleId="Stylecard11ptBoldUnderline">
    <w:name w:val="Style card + 11 pt Bold Underline"/>
    <w:basedOn w:val="Normal"/>
    <w:link w:val="Stylecard11ptBoldUnderlineChar"/>
    <w:qFormat/>
    <w:rsid w:val="00372591"/>
    <w:pPr>
      <w:ind w:left="288" w:right="288"/>
    </w:pPr>
    <w:rPr>
      <w:rFonts w:eastAsia="SimSun" w:cs="Times New Roman"/>
      <w:b/>
      <w:bCs/>
      <w:sz w:val="20"/>
      <w:u w:val="single"/>
      <w:lang w:val="x-none" w:eastAsia="zh-CN"/>
    </w:rPr>
  </w:style>
  <w:style w:type="character" w:customStyle="1" w:styleId="Stylecard8ptChar">
    <w:name w:val="Style card + 8 pt Char"/>
    <w:basedOn w:val="cardChar"/>
    <w:link w:val="Stylecard8pt"/>
    <w:locked/>
    <w:rsid w:val="00372591"/>
    <w:rPr>
      <w:rFonts w:ascii="Calibri" w:hAnsi="Calibri" w:cs="Times New Roman"/>
      <w:sz w:val="20"/>
      <w:u w:val="single"/>
      <w:lang w:val="x-none" w:eastAsia="ar-SA"/>
    </w:rPr>
  </w:style>
  <w:style w:type="paragraph" w:customStyle="1" w:styleId="Stylecard8pt">
    <w:name w:val="Style card + 8 pt"/>
    <w:basedOn w:val="Normal"/>
    <w:link w:val="Stylecard8ptChar"/>
    <w:qFormat/>
    <w:rsid w:val="00372591"/>
    <w:pPr>
      <w:ind w:left="288" w:right="288"/>
    </w:pPr>
    <w:rPr>
      <w:rFonts w:cs="Times New Roman"/>
      <w:sz w:val="20"/>
      <w:u w:val="single"/>
      <w:lang w:val="x-none" w:eastAsia="ar-SA"/>
    </w:rPr>
  </w:style>
  <w:style w:type="paragraph" w:customStyle="1" w:styleId="emactive">
    <w:name w:val="emactive"/>
    <w:basedOn w:val="Normal"/>
    <w:uiPriority w:val="99"/>
    <w:qFormat/>
    <w:rsid w:val="00372591"/>
    <w:pPr>
      <w:spacing w:before="100" w:beforeAutospacing="1" w:after="100" w:afterAutospacing="1"/>
    </w:pPr>
    <w:rPr>
      <w:rFonts w:eastAsia="Times New Roman"/>
      <w:sz w:val="24"/>
    </w:rPr>
  </w:style>
  <w:style w:type="paragraph" w:customStyle="1" w:styleId="emready">
    <w:name w:val="emready"/>
    <w:basedOn w:val="Normal"/>
    <w:uiPriority w:val="99"/>
    <w:qFormat/>
    <w:rsid w:val="00372591"/>
    <w:pPr>
      <w:spacing w:before="100" w:beforeAutospacing="1" w:after="100" w:afterAutospacing="1"/>
    </w:pPr>
    <w:rPr>
      <w:rFonts w:eastAsia="Times New Roman"/>
      <w:sz w:val="24"/>
    </w:rPr>
  </w:style>
  <w:style w:type="character" w:customStyle="1" w:styleId="UnderlinedCardTextChar">
    <w:name w:val="Underlined Card Text Char"/>
    <w:link w:val="UnderlinedCardText"/>
    <w:locked/>
    <w:rsid w:val="00372591"/>
    <w:rPr>
      <w:rFonts w:ascii="Times New Roman" w:hAnsi="Times New Roman" w:cs="Times New Roman"/>
      <w:u w:val="single"/>
    </w:rPr>
  </w:style>
  <w:style w:type="paragraph" w:customStyle="1" w:styleId="UnderlinedCardText">
    <w:name w:val="Underlined Card Text"/>
    <w:basedOn w:val="Normal"/>
    <w:link w:val="UnderlinedCardTextChar"/>
    <w:qFormat/>
    <w:rsid w:val="00372591"/>
    <w:pPr>
      <w:spacing w:after="200"/>
      <w:contextualSpacing/>
    </w:pPr>
    <w:rPr>
      <w:rFonts w:ascii="Times New Roman" w:hAnsi="Times New Roman" w:cs="Times New Roman"/>
      <w:sz w:val="24"/>
      <w:u w:val="single"/>
    </w:rPr>
  </w:style>
  <w:style w:type="paragraph" w:customStyle="1" w:styleId="Shrink0">
    <w:name w:val="Shrink"/>
    <w:link w:val="ShrinkChar"/>
    <w:qFormat/>
    <w:rsid w:val="00372591"/>
    <w:pPr>
      <w:ind w:left="288" w:right="288"/>
    </w:pPr>
    <w:rPr>
      <w:rFonts w:cs="Courier"/>
      <w:bCs/>
      <w:sz w:val="16"/>
      <w:szCs w:val="16"/>
    </w:rPr>
  </w:style>
  <w:style w:type="character" w:customStyle="1" w:styleId="UnderlineCharCharCharCharChar">
    <w:name w:val="Underline Char Char Char Char Char"/>
    <w:link w:val="UnderlineCharCharCharChar"/>
    <w:locked/>
    <w:rsid w:val="00372591"/>
    <w:rPr>
      <w:rFonts w:ascii="Georgia" w:eastAsia="Times New Roman" w:hAnsi="Georgia" w:cs="Times New Roman"/>
      <w:u w:val="single"/>
    </w:rPr>
  </w:style>
  <w:style w:type="character" w:customStyle="1" w:styleId="BoldandUnderlineCharCharCharCharCharChar">
    <w:name w:val="Bold and Underline Char Char Char Char Char Char"/>
    <w:link w:val="BoldandUnderlineCharCharCharCharChar"/>
    <w:locked/>
    <w:rsid w:val="0037259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372591"/>
    <w:rPr>
      <w:rFonts w:ascii="Georgia" w:eastAsia="Times New Roman" w:hAnsi="Georgia" w:cs="Times New Roman"/>
      <w:b/>
      <w:sz w:val="24"/>
      <w:u w:val="single"/>
    </w:rPr>
  </w:style>
  <w:style w:type="character" w:customStyle="1" w:styleId="CardHighlightChar">
    <w:name w:val="Card Highlight Char"/>
    <w:link w:val="CardHighlight"/>
    <w:locked/>
    <w:rsid w:val="00372591"/>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372591"/>
    <w:pPr>
      <w:shd w:val="clear" w:color="auto" w:fill="66FFFF"/>
    </w:pPr>
    <w:rPr>
      <w:rFonts w:eastAsia="Calibri"/>
      <w:sz w:val="24"/>
      <w:u w:val="single"/>
    </w:rPr>
  </w:style>
  <w:style w:type="paragraph" w:customStyle="1" w:styleId="BlockHeaderHidden">
    <w:name w:val="Block Header Hidden"/>
    <w:link w:val="BlockHeaderHiddenChar"/>
    <w:qFormat/>
    <w:rsid w:val="00372591"/>
    <w:pPr>
      <w:pageBreakBefore/>
    </w:pPr>
    <w:rPr>
      <w:rFonts w:ascii="Georgia" w:eastAsia="Times New Roman" w:hAnsi="Georgia" w:cs="Times New Roman"/>
      <w:b/>
      <w:bCs/>
      <w:sz w:val="32"/>
      <w:szCs w:val="26"/>
      <w:u w:val="single"/>
    </w:rPr>
  </w:style>
  <w:style w:type="paragraph" w:customStyle="1" w:styleId="departments">
    <w:name w:val="departments"/>
    <w:basedOn w:val="Normal"/>
    <w:qFormat/>
    <w:rsid w:val="00372591"/>
    <w:pPr>
      <w:spacing w:before="100" w:beforeAutospacing="1" w:after="100" w:afterAutospacing="1"/>
    </w:pPr>
    <w:rPr>
      <w:rFonts w:eastAsia="Times New Roman"/>
      <w:sz w:val="24"/>
    </w:rPr>
  </w:style>
  <w:style w:type="paragraph" w:customStyle="1" w:styleId="norma">
    <w:name w:val="norma"/>
    <w:basedOn w:val="Heading3"/>
    <w:uiPriority w:val="99"/>
    <w:qFormat/>
    <w:rsid w:val="00372591"/>
    <w:rPr>
      <w:rFonts w:eastAsia="MS Gothic" w:cs="Arial"/>
      <w:sz w:val="24"/>
    </w:rPr>
  </w:style>
  <w:style w:type="character" w:customStyle="1" w:styleId="Emphasis20">
    <w:name w:val="Emphasis 2"/>
    <w:uiPriority w:val="1"/>
    <w:qFormat/>
    <w:rsid w:val="00372591"/>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372591"/>
  </w:style>
  <w:style w:type="character" w:customStyle="1" w:styleId="Heading3CharCharChar3">
    <w:name w:val="Heading 3 Char Char Char3"/>
    <w:aliases w:val="Char Char Char3, Char Char Char3,Heading 3 Char Char Char2, Char Char Char2,Char Char Char2"/>
    <w:basedOn w:val="DefaultParagraphFont"/>
    <w:rsid w:val="00372591"/>
    <w:rPr>
      <w:rFonts w:ascii="Arial" w:hAnsi="Arial" w:cs="Arial" w:hint="default"/>
      <w:bCs/>
      <w:szCs w:val="26"/>
      <w:u w:val="single"/>
      <w:lang w:val="en-US" w:eastAsia="en-US" w:bidi="ar-SA"/>
    </w:rPr>
  </w:style>
  <w:style w:type="character" w:customStyle="1" w:styleId="qlabel">
    <w:name w:val="q_label"/>
    <w:basedOn w:val="DefaultParagraphFont"/>
    <w:rsid w:val="00372591"/>
  </w:style>
  <w:style w:type="character" w:customStyle="1" w:styleId="alabel">
    <w:name w:val="a_label"/>
    <w:basedOn w:val="DefaultParagraphFont"/>
    <w:rsid w:val="00372591"/>
  </w:style>
  <w:style w:type="character" w:customStyle="1" w:styleId="Styleunderline9pt0">
    <w:name w:val="Style underline + 9 pt"/>
    <w:basedOn w:val="underline"/>
    <w:rsid w:val="00372591"/>
    <w:rPr>
      <w:u w:val="single"/>
    </w:rPr>
  </w:style>
  <w:style w:type="character" w:customStyle="1" w:styleId="StyleTimesNewRoman9pt">
    <w:name w:val="Style Times New Roman 9 pt"/>
    <w:basedOn w:val="DefaultParagraphFont"/>
    <w:rsid w:val="00372591"/>
    <w:rPr>
      <w:rFonts w:ascii="Times New Roman" w:hAnsi="Times New Roman" w:cs="Times New Roman" w:hint="default"/>
      <w:sz w:val="20"/>
    </w:rPr>
  </w:style>
  <w:style w:type="character" w:customStyle="1" w:styleId="Styleunderline9pt1">
    <w:name w:val="Style underline + 9 pt1"/>
    <w:basedOn w:val="underline"/>
    <w:rsid w:val="00372591"/>
    <w:rPr>
      <w:u w:val="single"/>
    </w:rPr>
  </w:style>
  <w:style w:type="character" w:customStyle="1" w:styleId="Hyperlink23">
    <w:name w:val="Hyperlink23"/>
    <w:basedOn w:val="DefaultParagraphFont"/>
    <w:rsid w:val="00372591"/>
    <w:rPr>
      <w:color w:val="3300CC"/>
      <w:u w:val="single"/>
    </w:rPr>
  </w:style>
  <w:style w:type="character" w:customStyle="1" w:styleId="body-text">
    <w:name w:val="body-text"/>
    <w:basedOn w:val="DefaultParagraphFont"/>
    <w:rsid w:val="00372591"/>
  </w:style>
  <w:style w:type="character" w:customStyle="1" w:styleId="globalcontentbody">
    <w:name w:val="globalcontentbody"/>
    <w:basedOn w:val="DefaultParagraphFont"/>
    <w:rsid w:val="00372591"/>
  </w:style>
  <w:style w:type="character" w:customStyle="1" w:styleId="Styleterm111ptUnderline">
    <w:name w:val="Style term1 + 11 pt Underline"/>
    <w:basedOn w:val="term1"/>
    <w:rsid w:val="00372591"/>
    <w:rPr>
      <w:b/>
      <w:bCs/>
    </w:rPr>
  </w:style>
  <w:style w:type="character" w:customStyle="1" w:styleId="Style9pt">
    <w:name w:val="Style 9 pt"/>
    <w:basedOn w:val="DefaultParagraphFont"/>
    <w:rsid w:val="00372591"/>
    <w:rPr>
      <w:rFonts w:ascii="Times New Roman" w:hAnsi="Times New Roman" w:cs="Times New Roman" w:hint="default"/>
      <w:sz w:val="20"/>
    </w:rPr>
  </w:style>
  <w:style w:type="character" w:customStyle="1" w:styleId="CharChar11">
    <w:name w:val="Char Char11"/>
    <w:basedOn w:val="DefaultParagraphFont"/>
    <w:rsid w:val="00372591"/>
    <w:rPr>
      <w:rFonts w:ascii="Arial" w:hAnsi="Arial" w:cs="Arial" w:hint="default"/>
      <w:bCs/>
      <w:szCs w:val="26"/>
      <w:u w:val="single"/>
      <w:lang w:val="en-US" w:eastAsia="en-US" w:bidi="ar-SA"/>
    </w:rPr>
  </w:style>
  <w:style w:type="character" w:customStyle="1" w:styleId="authorbio">
    <w:name w:val="authorbio"/>
    <w:basedOn w:val="DefaultParagraphFont"/>
    <w:rsid w:val="00372591"/>
  </w:style>
  <w:style w:type="character" w:customStyle="1" w:styleId="underlineChar0">
    <w:name w:val="underline Char"/>
    <w:basedOn w:val="DefaultParagraphFont"/>
    <w:rsid w:val="00372591"/>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372591"/>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372591"/>
    <w:rPr>
      <w:sz w:val="20"/>
      <w:u w:val="single"/>
    </w:rPr>
  </w:style>
  <w:style w:type="character" w:customStyle="1" w:styleId="base">
    <w:name w:val="base"/>
    <w:basedOn w:val="DefaultParagraphFont"/>
    <w:rsid w:val="00372591"/>
  </w:style>
  <w:style w:type="character" w:customStyle="1" w:styleId="part-of-speech">
    <w:name w:val="part-of-speech"/>
    <w:basedOn w:val="DefaultParagraphFont"/>
    <w:rsid w:val="00372591"/>
  </w:style>
  <w:style w:type="character" w:customStyle="1" w:styleId="sep">
    <w:name w:val="sep"/>
    <w:basedOn w:val="DefaultParagraphFont"/>
    <w:rsid w:val="00372591"/>
  </w:style>
  <w:style w:type="character" w:customStyle="1" w:styleId="pron">
    <w:name w:val="pron"/>
    <w:basedOn w:val="DefaultParagraphFont"/>
    <w:rsid w:val="00372591"/>
  </w:style>
  <w:style w:type="character" w:customStyle="1" w:styleId="UnderlineCharChar1">
    <w:name w:val="Underline Char Char1"/>
    <w:basedOn w:val="DefaultParagraphFont"/>
    <w:rsid w:val="00372591"/>
    <w:rPr>
      <w:u w:val="single"/>
      <w:lang w:val="en-US" w:eastAsia="en-US" w:bidi="ar-SA"/>
    </w:rPr>
  </w:style>
  <w:style w:type="character" w:customStyle="1" w:styleId="StyleUnderlineCharChar111pt">
    <w:name w:val="Style Underline Char Char1 + 11 pt"/>
    <w:basedOn w:val="UnderlineCharChar1"/>
    <w:rsid w:val="00372591"/>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372591"/>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372591"/>
    <w:rPr>
      <w:b/>
      <w:bCs/>
      <w:noProof w:val="0"/>
      <w:sz w:val="20"/>
      <w:u w:val="single"/>
      <w:lang w:val="en-US" w:eastAsia="en-US" w:bidi="ar-SA"/>
    </w:rPr>
  </w:style>
  <w:style w:type="character" w:customStyle="1" w:styleId="StyleunderlineArialNarrow9ptBold">
    <w:name w:val="Style underline + Arial Narrow 9 pt Bold"/>
    <w:basedOn w:val="underline"/>
    <w:rsid w:val="00372591"/>
    <w:rPr>
      <w:u w:val="single"/>
    </w:rPr>
  </w:style>
  <w:style w:type="character" w:customStyle="1" w:styleId="StyleBoldandUnderlineCharCharCharChar9pt">
    <w:name w:val="Style Bold and Underline Char Char Char Char + 9 pt"/>
    <w:basedOn w:val="DefaultParagraphFont"/>
    <w:rsid w:val="00372591"/>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372591"/>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372591"/>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rsid w:val="00372591"/>
    <w:rPr>
      <w:rFonts w:ascii="Arial" w:hAnsi="Arial" w:cs="Arial" w:hint="default"/>
      <w:color w:val="000000"/>
      <w:sz w:val="10"/>
      <w:szCs w:val="22"/>
    </w:rPr>
  </w:style>
  <w:style w:type="character" w:customStyle="1" w:styleId="CharChar111">
    <w:name w:val="Char Char111"/>
    <w:basedOn w:val="DefaultParagraphFont"/>
    <w:rsid w:val="00372591"/>
    <w:rPr>
      <w:rFonts w:ascii="Arial" w:hAnsi="Arial" w:cs="Arial" w:hint="default"/>
      <w:bCs/>
      <w:szCs w:val="26"/>
      <w:u w:val="single"/>
      <w:lang w:val="en-US" w:eastAsia="en-US" w:bidi="ar-SA"/>
    </w:rPr>
  </w:style>
  <w:style w:type="character" w:customStyle="1" w:styleId="AUnterdline">
    <w:name w:val="AUnterdline"/>
    <w:qFormat/>
    <w:rsid w:val="00372591"/>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372591"/>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372591"/>
  </w:style>
  <w:style w:type="character" w:customStyle="1" w:styleId="StyleUnderline1">
    <w:name w:val="Style Underline1"/>
    <w:basedOn w:val="DefaultParagraphFont"/>
    <w:rsid w:val="00372591"/>
    <w:rPr>
      <w:rFonts w:ascii="Times New Roman" w:hAnsi="Times New Roman" w:cs="Times New Roman" w:hint="default"/>
      <w:sz w:val="20"/>
      <w:u w:val="single"/>
    </w:rPr>
  </w:style>
  <w:style w:type="character" w:customStyle="1" w:styleId="DontRead">
    <w:name w:val="Don't Read"/>
    <w:qFormat/>
    <w:rsid w:val="00372591"/>
    <w:rPr>
      <w:rFonts w:ascii="Times New Roman" w:hAnsi="Times New Roman" w:cs="Times New Roman" w:hint="default"/>
      <w:sz w:val="16"/>
    </w:rPr>
  </w:style>
  <w:style w:type="character" w:customStyle="1" w:styleId="Style11ptUnderline3">
    <w:name w:val="Style 11 pt Underline3"/>
    <w:rsid w:val="00372591"/>
    <w:rPr>
      <w:sz w:val="20"/>
      <w:u w:val="single"/>
    </w:rPr>
  </w:style>
  <w:style w:type="character" w:customStyle="1" w:styleId="2">
    <w:name w:val="2"/>
    <w:rsid w:val="00372591"/>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372591"/>
    <w:rPr>
      <w:sz w:val="20"/>
      <w:u w:val="single"/>
    </w:rPr>
  </w:style>
  <w:style w:type="character" w:customStyle="1" w:styleId="Style9ptBoldUnderline5">
    <w:name w:val="Style 9 pt Bold Underline5"/>
    <w:basedOn w:val="DefaultParagraphFont"/>
    <w:rsid w:val="00372591"/>
    <w:rPr>
      <w:b/>
      <w:bCs/>
      <w:sz w:val="20"/>
      <w:u w:val="single"/>
    </w:rPr>
  </w:style>
  <w:style w:type="character" w:customStyle="1" w:styleId="CharChar114">
    <w:name w:val="Char Char114"/>
    <w:basedOn w:val="DefaultParagraphFont"/>
    <w:rsid w:val="00372591"/>
    <w:rPr>
      <w:rFonts w:ascii="Arial" w:hAnsi="Arial" w:cs="Arial" w:hint="default"/>
      <w:bCs/>
      <w:szCs w:val="26"/>
      <w:u w:val="single"/>
      <w:lang w:val="en-US" w:eastAsia="en-US" w:bidi="ar-SA"/>
    </w:rPr>
  </w:style>
  <w:style w:type="character" w:customStyle="1" w:styleId="CharChar113">
    <w:name w:val="Char Char113"/>
    <w:basedOn w:val="DefaultParagraphFont"/>
    <w:rsid w:val="00372591"/>
    <w:rPr>
      <w:rFonts w:ascii="Arial" w:hAnsi="Arial" w:cs="Arial" w:hint="default"/>
      <w:bCs/>
      <w:szCs w:val="26"/>
      <w:u w:val="single"/>
      <w:lang w:val="en-US" w:eastAsia="en-US" w:bidi="ar-SA"/>
    </w:rPr>
  </w:style>
  <w:style w:type="character" w:customStyle="1" w:styleId="CharChar112">
    <w:name w:val="Char Char112"/>
    <w:basedOn w:val="DefaultParagraphFont"/>
    <w:rsid w:val="00372591"/>
    <w:rPr>
      <w:rFonts w:ascii="Arial" w:hAnsi="Arial" w:cs="Arial" w:hint="default"/>
      <w:bCs/>
      <w:szCs w:val="26"/>
      <w:u w:val="single"/>
      <w:lang w:val="en-US" w:eastAsia="en-US" w:bidi="ar-SA"/>
    </w:rPr>
  </w:style>
  <w:style w:type="character" w:customStyle="1" w:styleId="zoomme">
    <w:name w:val="zoomme"/>
    <w:basedOn w:val="DefaultParagraphFont"/>
    <w:rsid w:val="00372591"/>
  </w:style>
  <w:style w:type="character" w:customStyle="1" w:styleId="Date10">
    <w:name w:val="Date1"/>
    <w:basedOn w:val="DefaultParagraphFont"/>
    <w:rsid w:val="00372591"/>
  </w:style>
  <w:style w:type="character" w:customStyle="1" w:styleId="classauthor">
    <w:name w:val="class=&quot;author&quot;"/>
    <w:basedOn w:val="DefaultParagraphFont"/>
    <w:rsid w:val="00372591"/>
  </w:style>
  <w:style w:type="character" w:customStyle="1" w:styleId="officialstitle-">
    <w:name w:val="official_s_title-"/>
    <w:basedOn w:val="DefaultParagraphFont"/>
    <w:rsid w:val="00372591"/>
  </w:style>
  <w:style w:type="character" w:customStyle="1" w:styleId="officialsbureau">
    <w:name w:val="official_s_bureau"/>
    <w:basedOn w:val="DefaultParagraphFont"/>
    <w:rsid w:val="00372591"/>
  </w:style>
  <w:style w:type="character" w:customStyle="1" w:styleId="gray">
    <w:name w:val="gray"/>
    <w:basedOn w:val="DefaultParagraphFont"/>
    <w:rsid w:val="00372591"/>
  </w:style>
  <w:style w:type="character" w:customStyle="1" w:styleId="Styleunderline11ptBorderSinglesolidlineAuto05p">
    <w:name w:val="Style underline + 11 pt Border: : (Single solid line Auto  0.5 p..."/>
    <w:rsid w:val="00372591"/>
    <w:rPr>
      <w:sz w:val="20"/>
      <w:u w:val="single"/>
      <w:bdr w:val="single" w:sz="4" w:space="0" w:color="auto" w:frame="1"/>
    </w:rPr>
  </w:style>
  <w:style w:type="character" w:customStyle="1" w:styleId="CardText-Underlined0">
    <w:name w:val="Card Text - Underlined"/>
    <w:rsid w:val="00372591"/>
    <w:rPr>
      <w:b/>
      <w:bCs w:val="0"/>
      <w:sz w:val="20"/>
      <w:u w:val="single"/>
    </w:rPr>
  </w:style>
  <w:style w:type="character" w:customStyle="1" w:styleId="Style11ptItalicUnderline">
    <w:name w:val="Style 11 pt Italic Underline"/>
    <w:basedOn w:val="DefaultParagraphFont"/>
    <w:rsid w:val="00372591"/>
    <w:rPr>
      <w:i/>
      <w:iCs/>
      <w:sz w:val="20"/>
      <w:u w:val="single"/>
    </w:rPr>
  </w:style>
  <w:style w:type="character" w:customStyle="1" w:styleId="Style11ptItalic">
    <w:name w:val="Style 11 pt Italic"/>
    <w:basedOn w:val="DefaultParagraphFont"/>
    <w:rsid w:val="00372591"/>
    <w:rPr>
      <w:rFonts w:ascii="Times New Roman" w:hAnsi="Times New Roman" w:cs="Times New Roman" w:hint="default"/>
      <w:i/>
      <w:iCs/>
      <w:sz w:val="20"/>
    </w:rPr>
  </w:style>
  <w:style w:type="character" w:customStyle="1" w:styleId="Style9ptUnderline6">
    <w:name w:val="Style 9 pt Underline6"/>
    <w:basedOn w:val="DefaultParagraphFont"/>
    <w:rsid w:val="00372591"/>
    <w:rPr>
      <w:sz w:val="20"/>
      <w:u w:val="single"/>
    </w:rPr>
  </w:style>
  <w:style w:type="character" w:customStyle="1" w:styleId="ct-with-fmlt">
    <w:name w:val="ct-with-fmlt"/>
    <w:basedOn w:val="DefaultParagraphFont"/>
    <w:rsid w:val="00372591"/>
  </w:style>
  <w:style w:type="character" w:customStyle="1" w:styleId="ital-inline">
    <w:name w:val="ital-inline"/>
    <w:basedOn w:val="DefaultParagraphFont"/>
    <w:rsid w:val="00372591"/>
  </w:style>
  <w:style w:type="character" w:customStyle="1" w:styleId="cross-head">
    <w:name w:val="cross-head"/>
    <w:rsid w:val="00372591"/>
  </w:style>
  <w:style w:type="character" w:customStyle="1" w:styleId="dateline">
    <w:name w:val="dateline"/>
    <w:rsid w:val="00372591"/>
  </w:style>
  <w:style w:type="character" w:customStyle="1" w:styleId="Subtitle1">
    <w:name w:val="Subtitle1"/>
    <w:rsid w:val="00372591"/>
  </w:style>
  <w:style w:type="character" w:customStyle="1" w:styleId="metaorigin">
    <w:name w:val="meta_origin"/>
    <w:rsid w:val="00372591"/>
  </w:style>
  <w:style w:type="character" w:customStyle="1" w:styleId="mandelbrotrefrag">
    <w:name w:val="mandelbrot_refrag"/>
    <w:rsid w:val="00372591"/>
  </w:style>
  <w:style w:type="character" w:customStyle="1" w:styleId="eminfo">
    <w:name w:val="eminfo"/>
    <w:rsid w:val="00372591"/>
  </w:style>
  <w:style w:type="character" w:customStyle="1" w:styleId="emhighlight">
    <w:name w:val="emhighlight"/>
    <w:rsid w:val="00372591"/>
  </w:style>
  <w:style w:type="character" w:customStyle="1" w:styleId="at">
    <w:name w:val="at"/>
    <w:rsid w:val="00372591"/>
  </w:style>
  <w:style w:type="character" w:customStyle="1" w:styleId="name">
    <w:name w:val="name"/>
    <w:rsid w:val="00372591"/>
  </w:style>
  <w:style w:type="character" w:customStyle="1" w:styleId="tkrname">
    <w:name w:val="tkrname"/>
    <w:rsid w:val="00372591"/>
  </w:style>
  <w:style w:type="character" w:customStyle="1" w:styleId="tkrchange">
    <w:name w:val="tkrchange"/>
    <w:rsid w:val="00372591"/>
  </w:style>
  <w:style w:type="character" w:customStyle="1" w:styleId="source-org">
    <w:name w:val="source-org"/>
    <w:rsid w:val="00372591"/>
  </w:style>
  <w:style w:type="character" w:customStyle="1" w:styleId="updated">
    <w:name w:val="updated"/>
    <w:rsid w:val="00372591"/>
  </w:style>
  <w:style w:type="character" w:customStyle="1" w:styleId="last">
    <w:name w:val="last"/>
    <w:rsid w:val="00372591"/>
  </w:style>
  <w:style w:type="character" w:customStyle="1" w:styleId="institution">
    <w:name w:val="institution"/>
    <w:rsid w:val="00372591"/>
  </w:style>
  <w:style w:type="character" w:customStyle="1" w:styleId="CharChar5">
    <w:name w:val="Char Char5"/>
    <w:rsid w:val="00372591"/>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372591"/>
  </w:style>
  <w:style w:type="character" w:customStyle="1" w:styleId="Style11ptBoldUnderline1">
    <w:name w:val="Style 11 pt Bold Underline1"/>
    <w:rsid w:val="00372591"/>
    <w:rPr>
      <w:b/>
      <w:bCs/>
      <w:sz w:val="20"/>
      <w:u w:val="single"/>
    </w:rPr>
  </w:style>
  <w:style w:type="character" w:customStyle="1" w:styleId="StyleStyleunderlineBold11pt">
    <w:name w:val="Style Style underline + Bold + 11 pt"/>
    <w:rsid w:val="00372591"/>
    <w:rPr>
      <w:bCs/>
      <w:sz w:val="20"/>
      <w:u w:val="single"/>
    </w:rPr>
  </w:style>
  <w:style w:type="character" w:customStyle="1" w:styleId="StyleunderlineAsianTimesNewRomanBold">
    <w:name w:val="Style underline + (Asian) Times New Roman Bold"/>
    <w:rsid w:val="00372591"/>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372591"/>
    <w:rPr>
      <w:b/>
      <w:bCs/>
      <w:sz w:val="20"/>
      <w:u w:val="single"/>
      <w:bdr w:val="single" w:sz="4" w:space="0" w:color="auto" w:frame="1"/>
    </w:rPr>
  </w:style>
  <w:style w:type="character" w:customStyle="1" w:styleId="Style9ptBoldUnderline1">
    <w:name w:val="Style 9 pt Bold Underline1"/>
    <w:rsid w:val="00372591"/>
    <w:rPr>
      <w:bCs/>
      <w:sz w:val="22"/>
      <w:u w:val="single"/>
    </w:rPr>
  </w:style>
  <w:style w:type="character" w:customStyle="1" w:styleId="Style11ptBoldUnderlineBorderSinglesolidlineAuto1">
    <w:name w:val="Style 11 pt Bold Underline Border: : (Single solid line Auto  ...1"/>
    <w:rsid w:val="00372591"/>
    <w:rPr>
      <w:b/>
      <w:bCs/>
      <w:sz w:val="20"/>
      <w:u w:val="single"/>
      <w:bdr w:val="single" w:sz="4" w:space="0" w:color="auto" w:frame="1"/>
    </w:rPr>
  </w:style>
  <w:style w:type="character" w:customStyle="1" w:styleId="quotepeekbase">
    <w:name w:val="quotepeekbase"/>
    <w:rsid w:val="00372591"/>
  </w:style>
  <w:style w:type="character" w:customStyle="1" w:styleId="cardChar11">
    <w:name w:val="card Char1"/>
    <w:rsid w:val="00372591"/>
    <w:rPr>
      <w:rFonts w:ascii="Calibri" w:eastAsia="Calibri" w:hAnsi="Calibri" w:hint="default"/>
      <w:sz w:val="24"/>
      <w:szCs w:val="22"/>
      <w:lang w:val="x-none" w:eastAsia="x-none"/>
    </w:rPr>
  </w:style>
  <w:style w:type="character" w:customStyle="1" w:styleId="NormalCard">
    <w:name w:val="Normal Card"/>
    <w:uiPriority w:val="1"/>
    <w:qFormat/>
    <w:rsid w:val="00372591"/>
    <w:rPr>
      <w:rFonts w:ascii="Times New Roman" w:hAnsi="Times New Roman" w:cs="Times New Roman" w:hint="default"/>
      <w:sz w:val="24"/>
    </w:rPr>
  </w:style>
  <w:style w:type="character" w:customStyle="1" w:styleId="HighlightedUnderline">
    <w:name w:val="Highlighted Underline"/>
    <w:uiPriority w:val="1"/>
    <w:qFormat/>
    <w:rsid w:val="0037259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372591"/>
    <w:rPr>
      <w:rFonts w:ascii="Times New Roman" w:hAnsi="Times New Roman" w:cs="Times New Roman" w:hint="default"/>
      <w:sz w:val="16"/>
      <w:szCs w:val="16"/>
    </w:rPr>
  </w:style>
  <w:style w:type="character" w:customStyle="1" w:styleId="timebox">
    <w:name w:val="timebox"/>
    <w:rsid w:val="00372591"/>
  </w:style>
  <w:style w:type="character" w:customStyle="1" w:styleId="Heading2Subtext">
    <w:name w:val="Heading 2 Subtext"/>
    <w:rsid w:val="00372591"/>
    <w:rPr>
      <w:rFonts w:ascii="Times New Roman" w:hAnsi="Times New Roman" w:cs="Times New Roman" w:hint="default"/>
      <w:sz w:val="16"/>
    </w:rPr>
  </w:style>
  <w:style w:type="character" w:customStyle="1" w:styleId="-SmallText-">
    <w:name w:val="-Small Text-"/>
    <w:rsid w:val="00372591"/>
    <w:rPr>
      <w:rFonts w:ascii="Garamond" w:hAnsi="Garamond" w:hint="default"/>
      <w:sz w:val="16"/>
    </w:rPr>
  </w:style>
  <w:style w:type="character" w:customStyle="1" w:styleId="citation0">
    <w:name w:val="citation"/>
    <w:rsid w:val="00372591"/>
  </w:style>
  <w:style w:type="character" w:customStyle="1" w:styleId="tagchar4">
    <w:name w:val="tagchar"/>
    <w:basedOn w:val="DefaultParagraphFont"/>
    <w:rsid w:val="00372591"/>
  </w:style>
  <w:style w:type="character" w:customStyle="1" w:styleId="StyleBoldUnderline1">
    <w:name w:val="Style Bold Underline1"/>
    <w:basedOn w:val="DefaultParagraphFont"/>
    <w:rsid w:val="00372591"/>
    <w:rPr>
      <w:b w:val="0"/>
      <w:bCs/>
      <w:u w:val="single"/>
    </w:rPr>
  </w:style>
  <w:style w:type="character" w:customStyle="1" w:styleId="label">
    <w:name w:val="label"/>
    <w:rsid w:val="00372591"/>
  </w:style>
  <w:style w:type="paragraph" w:customStyle="1" w:styleId="nromal">
    <w:name w:val="nromal"/>
    <w:basedOn w:val="Normal"/>
    <w:uiPriority w:val="99"/>
    <w:qFormat/>
    <w:rsid w:val="00372591"/>
    <w:pPr>
      <w:keepNext/>
      <w:keepLines/>
      <w:spacing w:before="200"/>
      <w:outlineLvl w:val="3"/>
    </w:pPr>
    <w:rPr>
      <w:rFonts w:eastAsia="Times New Roman" w:cs="Cambria"/>
      <w:b/>
      <w:iCs/>
    </w:rPr>
  </w:style>
  <w:style w:type="paragraph" w:customStyle="1" w:styleId="natural">
    <w:name w:val="natural"/>
    <w:basedOn w:val="Normal"/>
    <w:uiPriority w:val="99"/>
    <w:qFormat/>
    <w:rsid w:val="00372591"/>
    <w:pPr>
      <w:keepNext/>
      <w:keepLines/>
      <w:spacing w:before="200"/>
      <w:outlineLvl w:val="3"/>
    </w:pPr>
    <w:rPr>
      <w:rFonts w:eastAsia="Times New Roman"/>
      <w:b/>
      <w:iCs/>
    </w:rPr>
  </w:style>
  <w:style w:type="paragraph" w:customStyle="1" w:styleId="nroaml">
    <w:name w:val="nroaml"/>
    <w:basedOn w:val="Normal"/>
    <w:uiPriority w:val="99"/>
    <w:qFormat/>
    <w:rsid w:val="00372591"/>
    <w:pPr>
      <w:keepNext/>
      <w:keepLines/>
      <w:spacing w:before="200"/>
      <w:outlineLvl w:val="3"/>
    </w:pPr>
    <w:rPr>
      <w:rFonts w:eastAsia="Times New Roman"/>
      <w:b/>
      <w:iCs/>
    </w:rPr>
  </w:style>
  <w:style w:type="paragraph" w:customStyle="1" w:styleId="noraml">
    <w:name w:val="noraml"/>
    <w:basedOn w:val="Normal"/>
    <w:uiPriority w:val="99"/>
    <w:qFormat/>
    <w:rsid w:val="00372591"/>
    <w:pPr>
      <w:keepNext/>
      <w:keepLines/>
      <w:spacing w:before="200"/>
      <w:outlineLvl w:val="3"/>
    </w:pPr>
    <w:rPr>
      <w:rFonts w:eastAsia="Times New Roman"/>
      <w:b/>
      <w:iCs/>
      <w:sz w:val="24"/>
    </w:rPr>
  </w:style>
  <w:style w:type="paragraph" w:styleId="ListBullet">
    <w:name w:val="List Bullet"/>
    <w:basedOn w:val="Normal"/>
    <w:link w:val="ListBulletChar"/>
    <w:uiPriority w:val="99"/>
    <w:unhideWhenUsed/>
    <w:rsid w:val="00372591"/>
    <w:pPr>
      <w:tabs>
        <w:tab w:val="num" w:pos="360"/>
      </w:tabs>
      <w:ind w:left="360" w:hanging="360"/>
      <w:contextualSpacing/>
    </w:pPr>
    <w:rPr>
      <w:rFonts w:eastAsia="Calibri"/>
    </w:rPr>
  </w:style>
  <w:style w:type="table" w:styleId="MediumGrid1">
    <w:name w:val="Medium Grid 1"/>
    <w:basedOn w:val="TableNormal"/>
    <w:uiPriority w:val="67"/>
    <w:rsid w:val="00372591"/>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372591"/>
    <w:rPr>
      <w:rFonts w:eastAsia="Calibri"/>
      <w:sz w:val="16"/>
      <w:szCs w:val="16"/>
    </w:rPr>
  </w:style>
  <w:style w:type="character" w:customStyle="1" w:styleId="SmallSizeParagraphChar">
    <w:name w:val="Small Size Paragraph Char"/>
    <w:link w:val="SmallSizeParagraph"/>
    <w:rsid w:val="00372591"/>
    <w:rPr>
      <w:rFonts w:ascii="Calibri" w:eastAsia="Calibri" w:hAnsi="Calibri" w:cs="Calibri"/>
      <w:sz w:val="16"/>
      <w:szCs w:val="16"/>
    </w:rPr>
  </w:style>
  <w:style w:type="character" w:customStyle="1" w:styleId="lede">
    <w:name w:val="lede"/>
    <w:basedOn w:val="DefaultParagraphFont"/>
    <w:rsid w:val="00372591"/>
  </w:style>
  <w:style w:type="character" w:customStyle="1" w:styleId="Heading7Char1">
    <w:name w:val="Heading 7 Char1"/>
    <w:basedOn w:val="DefaultParagraphFont"/>
    <w:semiHidden/>
    <w:rsid w:val="00372591"/>
    <w:rPr>
      <w:rFonts w:asciiTheme="majorHAnsi" w:eastAsiaTheme="majorEastAsia" w:hAnsiTheme="majorHAnsi" w:cstheme="majorBidi"/>
      <w:i/>
      <w:iCs/>
      <w:color w:val="243F60" w:themeColor="accent1" w:themeShade="7F"/>
      <w:sz w:val="22"/>
      <w:szCs w:val="22"/>
    </w:rPr>
  </w:style>
  <w:style w:type="character" w:customStyle="1" w:styleId="Heading8Char1">
    <w:name w:val="Heading 8 Char1"/>
    <w:basedOn w:val="DefaultParagraphFont"/>
    <w:semiHidden/>
    <w:rsid w:val="00372591"/>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372591"/>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372591"/>
    <w:rPr>
      <w:rFonts w:eastAsia="MS Mincho"/>
      <w:szCs w:val="20"/>
      <w:u w:val="single"/>
    </w:rPr>
  </w:style>
  <w:style w:type="character" w:customStyle="1" w:styleId="UnderlineChar2CharCharChar">
    <w:name w:val="Underline Char2 Char Char Char"/>
    <w:link w:val="UnderlineChar2CharChar"/>
    <w:rsid w:val="00372591"/>
    <w:rPr>
      <w:rFonts w:ascii="Calibri" w:eastAsia="MS Mincho" w:hAnsi="Calibri" w:cs="Calibri"/>
      <w:sz w:val="22"/>
      <w:szCs w:val="20"/>
      <w:u w:val="single"/>
    </w:rPr>
  </w:style>
  <w:style w:type="paragraph" w:customStyle="1" w:styleId="StylecardLatinVerdana-BoldUnderline">
    <w:name w:val="Style card + (Latin) Verdana-Bold Underline"/>
    <w:basedOn w:val="Normal"/>
    <w:link w:val="StylecardLatinVerdana-BoldUnderlineChar"/>
    <w:qFormat/>
    <w:rsid w:val="00372591"/>
    <w:pPr>
      <w:ind w:left="288" w:right="288"/>
    </w:pPr>
    <w:rPr>
      <w:rFonts w:ascii="Georgia" w:eastAsia="SimSun" w:hAnsi="Georgia"/>
      <w:kern w:val="32"/>
      <w:u w:val="single"/>
      <w:lang w:val="x-none" w:eastAsia="zh-CN"/>
    </w:rPr>
  </w:style>
  <w:style w:type="character" w:customStyle="1" w:styleId="StylecardLatinVerdana-BoldUnderlineChar">
    <w:name w:val="Style card + (Latin) Verdana-Bold Underline Char"/>
    <w:basedOn w:val="cardChar"/>
    <w:link w:val="StylecardLatinVerdana-BoldUnderline"/>
    <w:rsid w:val="00372591"/>
    <w:rPr>
      <w:rFonts w:ascii="Georgia" w:eastAsia="SimSun" w:hAnsi="Georgia" w:cs="Calibri"/>
      <w:kern w:val="32"/>
      <w:sz w:val="22"/>
      <w:u w:val="single"/>
      <w:lang w:val="x-none" w:eastAsia="zh-CN"/>
    </w:rPr>
  </w:style>
  <w:style w:type="paragraph" w:customStyle="1" w:styleId="StyleCardText9pt">
    <w:name w:val="Style Card Text + 9 pt"/>
    <w:basedOn w:val="Normal"/>
    <w:link w:val="StyleCardText9ptChar"/>
    <w:qFormat/>
    <w:rsid w:val="00372591"/>
    <w:pPr>
      <w:spacing w:after="200"/>
      <w:contextualSpacing/>
    </w:pPr>
    <w:rPr>
      <w:rFonts w:eastAsia="Calibri"/>
    </w:rPr>
  </w:style>
  <w:style w:type="character" w:customStyle="1" w:styleId="StyleCardText9ptChar">
    <w:name w:val="Style Card Text + 9 pt Char"/>
    <w:basedOn w:val="DefaultParagraphFont"/>
    <w:link w:val="StyleCardText9pt"/>
    <w:rsid w:val="00372591"/>
    <w:rPr>
      <w:rFonts w:ascii="Calibri" w:eastAsia="Calibri" w:hAnsi="Calibri" w:cs="Calibri"/>
      <w:sz w:val="22"/>
    </w:rPr>
  </w:style>
  <w:style w:type="paragraph" w:styleId="Quote">
    <w:name w:val="Quote"/>
    <w:basedOn w:val="Normal"/>
    <w:next w:val="Normal"/>
    <w:link w:val="QuoteChar1"/>
    <w:uiPriority w:val="29"/>
    <w:qFormat/>
    <w:rsid w:val="00372591"/>
    <w:pPr>
      <w:widowControl w:val="0"/>
    </w:pPr>
    <w:rPr>
      <w:rFonts w:eastAsia="Times New Roman"/>
      <w:iCs/>
      <w:color w:val="000000"/>
      <w:sz w:val="16"/>
      <w:lang w:bidi="en-US"/>
    </w:rPr>
  </w:style>
  <w:style w:type="character" w:customStyle="1" w:styleId="QuoteChar1">
    <w:name w:val="Quote Char1"/>
    <w:basedOn w:val="DefaultParagraphFont"/>
    <w:link w:val="Quote"/>
    <w:uiPriority w:val="29"/>
    <w:rsid w:val="00372591"/>
    <w:rPr>
      <w:rFonts w:ascii="Calibri" w:eastAsia="Times New Roman" w:hAnsi="Calibri" w:cs="Calibri"/>
      <w:iCs/>
      <w:color w:val="000000"/>
      <w:sz w:val="16"/>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372591"/>
    <w:pPr>
      <w:keepNext w:val="0"/>
      <w:keepLines w:val="0"/>
      <w:pageBreakBefore w:val="0"/>
      <w:spacing w:before="0"/>
      <w:jc w:val="left"/>
      <w:outlineLvl w:val="9"/>
    </w:pPr>
    <w:rPr>
      <w:rFonts w:eastAsiaTheme="minorHAnsi"/>
      <w:b/>
      <w:sz w:val="22"/>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372591"/>
    <w:rPr>
      <w:rFonts w:ascii="Calibri" w:eastAsiaTheme="minorHAnsi" w:hAnsi="Calibri" w:cs="Calibri"/>
      <w:b/>
      <w:bCs/>
      <w:sz w:val="22"/>
      <w:u w:val="single"/>
      <w:bdr w:val="single" w:sz="4" w:space="0" w:color="auto"/>
    </w:rPr>
  </w:style>
  <w:style w:type="character" w:customStyle="1" w:styleId="UnderlinedChar1">
    <w:name w:val="Underlined Char1"/>
    <w:basedOn w:val="DefaultParagraphFont"/>
    <w:rsid w:val="00372591"/>
    <w:rPr>
      <w:rFonts w:ascii="Century Gothic" w:hAnsi="Century Gothic"/>
      <w:sz w:val="24"/>
      <w:u w:val="thick"/>
    </w:rPr>
  </w:style>
  <w:style w:type="character" w:customStyle="1" w:styleId="StyleTimesNewRoman12ptBold">
    <w:name w:val="Style Times New Roman 12 pt Bold"/>
    <w:rsid w:val="00372591"/>
    <w:rPr>
      <w:b/>
      <w:bCs/>
      <w:sz w:val="24"/>
    </w:rPr>
  </w:style>
  <w:style w:type="character" w:customStyle="1" w:styleId="Intemphasis">
    <w:name w:val="Intemphasis"/>
    <w:uiPriority w:val="1"/>
    <w:qFormat/>
    <w:rsid w:val="00372591"/>
    <w:rPr>
      <w:rFonts w:ascii="Cambria" w:hAnsi="Cambria"/>
      <w:b/>
      <w:sz w:val="20"/>
      <w:u w:val="single"/>
      <w:bdr w:val="single" w:sz="4" w:space="0" w:color="auto"/>
      <w:shd w:val="pct25" w:color="auto" w:fill="auto"/>
    </w:rPr>
  </w:style>
  <w:style w:type="character" w:customStyle="1" w:styleId="BoldUnderlineChar1">
    <w:name w:val="BoldUnderline Char1"/>
    <w:rsid w:val="00372591"/>
    <w:rPr>
      <w:rFonts w:ascii="Times New Roman" w:eastAsia="Times New Roman" w:hAnsi="Times New Roman" w:cs="Times New Roman"/>
      <w:b/>
      <w:sz w:val="20"/>
      <w:szCs w:val="24"/>
      <w:u w:val="single"/>
    </w:rPr>
  </w:style>
  <w:style w:type="paragraph" w:customStyle="1" w:styleId="Tag12">
    <w:name w:val="Tag12"/>
    <w:basedOn w:val="Normal"/>
    <w:uiPriority w:val="99"/>
    <w:qFormat/>
    <w:rsid w:val="00372591"/>
    <w:pPr>
      <w:contextualSpacing/>
    </w:pPr>
    <w:rPr>
      <w:rFonts w:eastAsia="Cambria"/>
      <w:b/>
      <w:sz w:val="24"/>
    </w:rPr>
  </w:style>
  <w:style w:type="paragraph" w:customStyle="1" w:styleId="Shrink8">
    <w:name w:val="Shrink8"/>
    <w:basedOn w:val="Normal"/>
    <w:qFormat/>
    <w:rsid w:val="00372591"/>
    <w:rPr>
      <w:rFonts w:eastAsia="Cambria"/>
    </w:rPr>
  </w:style>
  <w:style w:type="paragraph" w:customStyle="1" w:styleId="UnderlineText">
    <w:name w:val="Underline Text"/>
    <w:basedOn w:val="Normal"/>
    <w:link w:val="UnderlineTextChar"/>
    <w:qFormat/>
    <w:rsid w:val="00372591"/>
    <w:pPr>
      <w:ind w:left="288"/>
    </w:pPr>
    <w:rPr>
      <w:rFonts w:asciiTheme="minorHAnsi" w:hAnsiTheme="minorHAnsi" w:cstheme="minorBidi"/>
      <w:sz w:val="24"/>
      <w:u w:val="single"/>
    </w:rPr>
  </w:style>
  <w:style w:type="character" w:customStyle="1" w:styleId="commentstext">
    <w:name w:val="comments_text"/>
    <w:uiPriority w:val="99"/>
    <w:rsid w:val="00372591"/>
    <w:rPr>
      <w:rFonts w:cs="Times New Roman"/>
    </w:rPr>
  </w:style>
  <w:style w:type="paragraph" w:customStyle="1" w:styleId="Heading42">
    <w:name w:val="Heading 42"/>
    <w:basedOn w:val="Normal"/>
    <w:qFormat/>
    <w:rsid w:val="00372591"/>
    <w:rPr>
      <w:rFonts w:eastAsia="Times New Roman"/>
    </w:rPr>
  </w:style>
  <w:style w:type="paragraph" w:customStyle="1" w:styleId="DebateNormal">
    <w:name w:val="DebateNormal"/>
    <w:basedOn w:val="Normal"/>
    <w:link w:val="DebateNormalChar"/>
    <w:qFormat/>
    <w:rsid w:val="00372591"/>
    <w:pPr>
      <w:spacing w:line="276" w:lineRule="auto"/>
    </w:pPr>
    <w:rPr>
      <w:rFonts w:eastAsia="Calibri"/>
      <w:szCs w:val="20"/>
    </w:rPr>
  </w:style>
  <w:style w:type="character" w:customStyle="1" w:styleId="DebateNormalChar">
    <w:name w:val="DebateNormal Char"/>
    <w:basedOn w:val="DefaultParagraphFont"/>
    <w:link w:val="DebateNormal"/>
    <w:rsid w:val="00372591"/>
    <w:rPr>
      <w:rFonts w:ascii="Calibri" w:eastAsia="Calibri" w:hAnsi="Calibri" w:cs="Calibri"/>
      <w:sz w:val="22"/>
      <w:szCs w:val="20"/>
    </w:rPr>
  </w:style>
  <w:style w:type="paragraph" w:customStyle="1" w:styleId="DebateEmphasis">
    <w:name w:val="DebateEmphasis"/>
    <w:basedOn w:val="Normal"/>
    <w:link w:val="DebateEmphasisChar"/>
    <w:qFormat/>
    <w:rsid w:val="00372591"/>
    <w:pPr>
      <w:spacing w:line="276" w:lineRule="auto"/>
    </w:pPr>
    <w:rPr>
      <w:rFonts w:eastAsia="Calibri"/>
      <w:b/>
      <w:szCs w:val="20"/>
      <w:u w:val="single"/>
    </w:rPr>
  </w:style>
  <w:style w:type="character" w:customStyle="1" w:styleId="DebateEmphasisChar">
    <w:name w:val="DebateEmphasis Char"/>
    <w:basedOn w:val="DefaultParagraphFont"/>
    <w:link w:val="DebateEmphasis"/>
    <w:rsid w:val="00372591"/>
    <w:rPr>
      <w:rFonts w:ascii="Calibri" w:eastAsia="Calibri" w:hAnsi="Calibri" w:cs="Calibri"/>
      <w:b/>
      <w:sz w:val="22"/>
      <w:szCs w:val="20"/>
      <w:u w:val="single"/>
    </w:rPr>
  </w:style>
  <w:style w:type="paragraph" w:customStyle="1" w:styleId="NormalCite">
    <w:name w:val="NormalCite"/>
    <w:link w:val="NormalCiteChar"/>
    <w:qFormat/>
    <w:rsid w:val="00372591"/>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372591"/>
    <w:rPr>
      <w:rFonts w:ascii="Times New Roman" w:eastAsiaTheme="minorHAnsi" w:hAnsi="Times New Roman" w:cs="Times New Roman"/>
      <w:sz w:val="18"/>
      <w:szCs w:val="22"/>
    </w:rPr>
  </w:style>
  <w:style w:type="paragraph" w:customStyle="1" w:styleId="StyleUnderlineChar11pt3">
    <w:name w:val="Style Underline Char + 11 pt3"/>
    <w:link w:val="StyleUnderlineChar11pt3Char"/>
    <w:qFormat/>
    <w:rsid w:val="00372591"/>
    <w:pPr>
      <w:spacing w:after="160" w:line="259" w:lineRule="auto"/>
    </w:pPr>
    <w:rPr>
      <w:rFonts w:ascii="Arial Narrow" w:eastAsia="Times New Roman" w:hAnsi="Arial Narrow"/>
      <w:sz w:val="22"/>
      <w:u w:val="single"/>
    </w:rPr>
  </w:style>
  <w:style w:type="character" w:customStyle="1" w:styleId="StyleUnderlineChar11pt3Char">
    <w:name w:val="Style Underline Char + 11 pt3 Char"/>
    <w:basedOn w:val="DefaultParagraphFont"/>
    <w:link w:val="StyleUnderlineChar11pt3"/>
    <w:rsid w:val="00372591"/>
    <w:rPr>
      <w:rFonts w:ascii="Arial Narrow" w:eastAsia="Times New Roman" w:hAnsi="Arial Narrow"/>
      <w:sz w:val="22"/>
      <w:u w:val="single"/>
    </w:rPr>
  </w:style>
  <w:style w:type="character" w:customStyle="1" w:styleId="date-display-single">
    <w:name w:val="date-display-single"/>
    <w:basedOn w:val="DefaultParagraphFont"/>
    <w:rsid w:val="00372591"/>
  </w:style>
  <w:style w:type="character" w:customStyle="1" w:styleId="StyleunderlineBold0">
    <w:name w:val="Style underline + Bold"/>
    <w:basedOn w:val="underline"/>
    <w:rsid w:val="00372591"/>
    <w:rPr>
      <w:u w:val="single"/>
    </w:rPr>
  </w:style>
  <w:style w:type="character" w:customStyle="1" w:styleId="UnderlineChar5Char">
    <w:name w:val="Underline Char5 Char"/>
    <w:basedOn w:val="DefaultParagraphFont"/>
    <w:rsid w:val="00372591"/>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372591"/>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372591"/>
    <w:rPr>
      <w:szCs w:val="24"/>
      <w:u w:val="single"/>
      <w:lang w:val="en-US" w:eastAsia="en-US" w:bidi="ar-SA"/>
    </w:rPr>
  </w:style>
  <w:style w:type="character" w:customStyle="1" w:styleId="UnderlineChar4Char">
    <w:name w:val="Underline Char4 Char"/>
    <w:basedOn w:val="DefaultParagraphFont"/>
    <w:link w:val="UnderlineChar4"/>
    <w:rsid w:val="00372591"/>
    <w:rPr>
      <w:u w:val="single"/>
    </w:rPr>
  </w:style>
  <w:style w:type="paragraph" w:customStyle="1" w:styleId="UnderlineChar4">
    <w:name w:val="Underline Char4"/>
    <w:basedOn w:val="Normal"/>
    <w:link w:val="UnderlineChar4Char"/>
    <w:qFormat/>
    <w:rsid w:val="00372591"/>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372591"/>
    <w:rPr>
      <w:b/>
      <w:u w:val="single"/>
    </w:rPr>
  </w:style>
  <w:style w:type="paragraph" w:customStyle="1" w:styleId="BoldandUnderlineChar3">
    <w:name w:val="Bold and Underline Char3"/>
    <w:basedOn w:val="Normal"/>
    <w:link w:val="BoldandUnderlineChar3Char2"/>
    <w:qFormat/>
    <w:rsid w:val="00372591"/>
    <w:rPr>
      <w:rFonts w:asciiTheme="minorHAnsi" w:hAnsiTheme="minorHAnsi" w:cstheme="minorBidi"/>
      <w:b/>
      <w:sz w:val="24"/>
      <w:u w:val="single"/>
    </w:rPr>
  </w:style>
  <w:style w:type="paragraph" w:customStyle="1" w:styleId="Language">
    <w:name w:val="Language"/>
    <w:basedOn w:val="Normal"/>
    <w:link w:val="LanguageChar"/>
    <w:qFormat/>
    <w:rsid w:val="00372591"/>
    <w:rPr>
      <w:rFonts w:eastAsia="Times New Roman"/>
      <w:strike/>
      <w:szCs w:val="20"/>
    </w:rPr>
  </w:style>
  <w:style w:type="character" w:customStyle="1" w:styleId="LanguageChar">
    <w:name w:val="Language Char"/>
    <w:basedOn w:val="DefaultParagraphFont"/>
    <w:link w:val="Language"/>
    <w:rsid w:val="00372591"/>
    <w:rPr>
      <w:rFonts w:ascii="Calibri" w:eastAsia="Times New Roman" w:hAnsi="Calibri" w:cs="Calibri"/>
      <w:strike/>
      <w:sz w:val="22"/>
      <w:szCs w:val="20"/>
    </w:rPr>
  </w:style>
  <w:style w:type="paragraph" w:customStyle="1" w:styleId="UnderlineChar3">
    <w:name w:val="Underline Char3"/>
    <w:basedOn w:val="Normal"/>
    <w:link w:val="UnderlineChar3Char"/>
    <w:qFormat/>
    <w:rsid w:val="00372591"/>
    <w:rPr>
      <w:rFonts w:eastAsia="Times New Roman"/>
      <w:u w:val="single"/>
    </w:rPr>
  </w:style>
  <w:style w:type="character" w:customStyle="1" w:styleId="UnderlineChar3Char">
    <w:name w:val="Underline Char3 Char"/>
    <w:basedOn w:val="DefaultParagraphFont"/>
    <w:link w:val="UnderlineChar3"/>
    <w:rsid w:val="00372591"/>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372591"/>
    <w:rPr>
      <w:rFonts w:eastAsia="Times New Roman"/>
      <w:b/>
      <w:u w:val="single"/>
    </w:rPr>
  </w:style>
  <w:style w:type="character" w:customStyle="1" w:styleId="BoldandUnderlineChar3CharChar">
    <w:name w:val="Bold and Underline Char3 Char Char"/>
    <w:basedOn w:val="DefaultParagraphFont"/>
    <w:link w:val="BoldandUnderlineChar3Char"/>
    <w:rsid w:val="00372591"/>
    <w:rPr>
      <w:rFonts w:ascii="Calibri" w:eastAsia="Times New Roman" w:hAnsi="Calibri" w:cs="Calibri"/>
      <w:b/>
      <w:sz w:val="22"/>
      <w:u w:val="single"/>
    </w:rPr>
  </w:style>
  <w:style w:type="character" w:customStyle="1" w:styleId="FontStyle477">
    <w:name w:val="Font Style477"/>
    <w:basedOn w:val="DefaultParagraphFont"/>
    <w:uiPriority w:val="99"/>
    <w:rsid w:val="00372591"/>
    <w:rPr>
      <w:rFonts w:ascii="Times New Roman" w:hAnsi="Times New Roman" w:cs="Times New Roman"/>
      <w:sz w:val="18"/>
      <w:szCs w:val="18"/>
    </w:rPr>
  </w:style>
  <w:style w:type="character" w:customStyle="1" w:styleId="FontStyle505">
    <w:name w:val="Font Style505"/>
    <w:basedOn w:val="DefaultParagraphFont"/>
    <w:uiPriority w:val="99"/>
    <w:rsid w:val="00372591"/>
    <w:rPr>
      <w:rFonts w:ascii="Times New Roman" w:hAnsi="Times New Roman" w:cs="Times New Roman"/>
      <w:sz w:val="18"/>
      <w:szCs w:val="18"/>
    </w:rPr>
  </w:style>
  <w:style w:type="character" w:customStyle="1" w:styleId="FontStyle514">
    <w:name w:val="Font Style514"/>
    <w:basedOn w:val="DefaultParagraphFont"/>
    <w:uiPriority w:val="99"/>
    <w:rsid w:val="00372591"/>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372591"/>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372591"/>
    <w:rPr>
      <w:rFonts w:ascii="Calibri" w:eastAsia="Times New Roman" w:hAnsi="Calibri" w:cs="Calibri"/>
      <w:b/>
      <w:bCs/>
      <w:i/>
      <w:iCs/>
      <w:sz w:val="22"/>
      <w:u w:val="single"/>
    </w:rPr>
  </w:style>
  <w:style w:type="character" w:customStyle="1" w:styleId="FontStyle500">
    <w:name w:val="Font Style500"/>
    <w:basedOn w:val="DefaultParagraphFont"/>
    <w:uiPriority w:val="99"/>
    <w:rsid w:val="00372591"/>
    <w:rPr>
      <w:rFonts w:ascii="Times New Roman" w:hAnsi="Times New Roman" w:cs="Times New Roman"/>
      <w:b/>
      <w:bCs/>
      <w:sz w:val="16"/>
      <w:szCs w:val="16"/>
    </w:rPr>
  </w:style>
  <w:style w:type="character" w:customStyle="1" w:styleId="LanguageEditingChar">
    <w:name w:val="Language Editing Char"/>
    <w:link w:val="LanguageEditing"/>
    <w:locked/>
    <w:rsid w:val="0037259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372591"/>
    <w:rPr>
      <w:rFonts w:ascii="Times New Roman" w:eastAsia="Times New Roman" w:hAnsi="Times New Roman" w:cs="Times New Roman"/>
      <w:strike/>
      <w:sz w:val="20"/>
    </w:rPr>
  </w:style>
  <w:style w:type="character" w:customStyle="1" w:styleId="BoldandUnderlineCharChar">
    <w:name w:val="Bold and Underline Char Char"/>
    <w:basedOn w:val="DefaultParagraphFont"/>
    <w:rsid w:val="00372591"/>
    <w:rPr>
      <w:rFonts w:ascii="Times New Roman" w:eastAsia="Times New Roman" w:hAnsi="Times New Roman" w:cs="Times New Roman"/>
      <w:b/>
      <w:szCs w:val="24"/>
      <w:u w:val="single"/>
    </w:rPr>
  </w:style>
  <w:style w:type="paragraph" w:customStyle="1" w:styleId="CardT1">
    <w:name w:val="CardT1"/>
    <w:basedOn w:val="Normal"/>
    <w:link w:val="CardT1Char"/>
    <w:qFormat/>
    <w:rsid w:val="00372591"/>
    <w:rPr>
      <w:rFonts w:eastAsia="Calibri"/>
      <w:kern w:val="2"/>
      <w:sz w:val="14"/>
      <w:szCs w:val="14"/>
      <w:lang w:eastAsia="zh-TW"/>
    </w:rPr>
  </w:style>
  <w:style w:type="character" w:customStyle="1" w:styleId="CardT1Char">
    <w:name w:val="CardT1 Char"/>
    <w:link w:val="CardT1"/>
    <w:rsid w:val="00372591"/>
    <w:rPr>
      <w:rFonts w:ascii="Calibri" w:eastAsia="Calibri" w:hAnsi="Calibri" w:cs="Calibri"/>
      <w:kern w:val="2"/>
      <w:sz w:val="14"/>
      <w:szCs w:val="14"/>
      <w:lang w:eastAsia="zh-TW"/>
    </w:rPr>
  </w:style>
  <w:style w:type="character" w:customStyle="1" w:styleId="CardCite1">
    <w:name w:val="CardCite1"/>
    <w:qFormat/>
    <w:rsid w:val="00372591"/>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372591"/>
    <w:rPr>
      <w:rFonts w:ascii="Times New Roman" w:hAnsi="Times New Roman" w:cs="Times New Roman"/>
      <w:sz w:val="14"/>
      <w:szCs w:val="14"/>
    </w:rPr>
  </w:style>
  <w:style w:type="character" w:customStyle="1" w:styleId="FontStyle212">
    <w:name w:val="Font Style212"/>
    <w:basedOn w:val="DefaultParagraphFont"/>
    <w:uiPriority w:val="99"/>
    <w:rsid w:val="00372591"/>
    <w:rPr>
      <w:rFonts w:ascii="Times New Roman" w:hAnsi="Times New Roman" w:cs="Times New Roman"/>
      <w:b/>
      <w:bCs/>
      <w:sz w:val="18"/>
      <w:szCs w:val="18"/>
    </w:rPr>
  </w:style>
  <w:style w:type="character" w:customStyle="1" w:styleId="FontStyle275">
    <w:name w:val="Font Style275"/>
    <w:basedOn w:val="DefaultParagraphFont"/>
    <w:uiPriority w:val="99"/>
    <w:rsid w:val="00372591"/>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372591"/>
    <w:pPr>
      <w:spacing w:after="160"/>
    </w:pPr>
    <w:rPr>
      <w:rFonts w:eastAsia="Times New Roman"/>
      <w:b/>
      <w:bCs/>
      <w:sz w:val="22"/>
      <w:u w:val="single"/>
    </w:rPr>
  </w:style>
  <w:style w:type="character" w:customStyle="1" w:styleId="StyleUnderlineChar11ptBold3Char">
    <w:name w:val="Style Underline Char + 11 pt Bold3 Char"/>
    <w:link w:val="StyleUnderlineChar11ptBold3"/>
    <w:rsid w:val="00372591"/>
    <w:rPr>
      <w:rFonts w:eastAsia="Times New Roman"/>
      <w:b/>
      <w:bCs/>
      <w:sz w:val="22"/>
      <w:u w:val="single"/>
    </w:rPr>
  </w:style>
  <w:style w:type="paragraph" w:customStyle="1" w:styleId="Underline20">
    <w:name w:val="Underline2"/>
    <w:basedOn w:val="Normal"/>
    <w:link w:val="Underline2Char"/>
    <w:uiPriority w:val="4"/>
    <w:qFormat/>
    <w:rsid w:val="00372591"/>
    <w:rPr>
      <w:rFonts w:eastAsia="Calibri"/>
      <w:u w:val="single"/>
    </w:rPr>
  </w:style>
  <w:style w:type="character" w:customStyle="1" w:styleId="Underline2Char">
    <w:name w:val="Underline2 Char"/>
    <w:link w:val="Underline20"/>
    <w:uiPriority w:val="4"/>
    <w:rsid w:val="00372591"/>
    <w:rPr>
      <w:rFonts w:ascii="Calibri" w:eastAsia="Calibri" w:hAnsi="Calibri" w:cs="Calibri"/>
      <w:sz w:val="22"/>
      <w:u w:val="single"/>
    </w:rPr>
  </w:style>
  <w:style w:type="character" w:customStyle="1" w:styleId="CharacterStyle3">
    <w:name w:val="Character Style 3"/>
    <w:rsid w:val="00372591"/>
    <w:rPr>
      <w:rFonts w:ascii="Bookman Old Style" w:hAnsi="Bookman Old Style" w:cs="Bookman Old Style"/>
      <w:spacing w:val="-5"/>
      <w:sz w:val="18"/>
      <w:szCs w:val="18"/>
    </w:rPr>
  </w:style>
  <w:style w:type="paragraph" w:customStyle="1" w:styleId="p0">
    <w:name w:val="p0"/>
    <w:basedOn w:val="Normal"/>
    <w:uiPriority w:val="99"/>
    <w:qFormat/>
    <w:rsid w:val="00372591"/>
    <w:pPr>
      <w:spacing w:before="100" w:beforeAutospacing="1" w:after="100" w:afterAutospacing="1"/>
    </w:pPr>
    <w:rPr>
      <w:rFonts w:eastAsia="Times New Roman"/>
      <w:sz w:val="24"/>
    </w:rPr>
  </w:style>
  <w:style w:type="character" w:customStyle="1" w:styleId="1">
    <w:name w:val="1"/>
    <w:rsid w:val="00372591"/>
    <w:rPr>
      <w:rFonts w:cs="Arial"/>
      <w:bCs/>
      <w:sz w:val="20"/>
      <w:u w:val="single"/>
      <w:lang w:val="en-US" w:eastAsia="en-US" w:bidi="ar-SA"/>
    </w:rPr>
  </w:style>
  <w:style w:type="paragraph" w:customStyle="1" w:styleId="dropcap">
    <w:name w:val="dropcap"/>
    <w:basedOn w:val="Normal"/>
    <w:uiPriority w:val="99"/>
    <w:qFormat/>
    <w:rsid w:val="00372591"/>
    <w:pPr>
      <w:spacing w:before="100" w:beforeAutospacing="1" w:after="100" w:afterAutospacing="1"/>
    </w:pPr>
    <w:rPr>
      <w:rFonts w:eastAsia="Times New Roman"/>
      <w:sz w:val="24"/>
    </w:rPr>
  </w:style>
  <w:style w:type="paragraph" w:customStyle="1" w:styleId="StyleStyle49pt6">
    <w:name w:val="Style Style4 + 9 pt6"/>
    <w:basedOn w:val="Style4"/>
    <w:link w:val="StyleStyle49pt6Char"/>
    <w:qFormat/>
    <w:rsid w:val="00372591"/>
    <w:pPr>
      <w:keepNext w:val="0"/>
      <w:keepLines w:val="0"/>
      <w:pageBreakBefore w:val="0"/>
      <w:spacing w:before="0"/>
      <w:jc w:val="left"/>
      <w:outlineLvl w:val="9"/>
    </w:pPr>
    <w:rPr>
      <w:bCs w:val="0"/>
      <w:sz w:val="22"/>
    </w:rPr>
  </w:style>
  <w:style w:type="character" w:customStyle="1" w:styleId="StyleStyle49pt6Char">
    <w:name w:val="Style Style4 + 9 pt6 Char"/>
    <w:basedOn w:val="Style4Char"/>
    <w:link w:val="StyleStyle49pt6"/>
    <w:rsid w:val="00372591"/>
    <w:rPr>
      <w:rFonts w:ascii="Calibri" w:eastAsia="Times New Roman" w:hAnsi="Calibri" w:cs="Calibri"/>
      <w:bCs w:val="0"/>
      <w:sz w:val="22"/>
      <w:u w:val="single"/>
    </w:rPr>
  </w:style>
  <w:style w:type="paragraph" w:customStyle="1" w:styleId="UnderlineCharCharCharChar">
    <w:name w:val="Underline Char Char Char Char"/>
    <w:basedOn w:val="Normal"/>
    <w:link w:val="UnderlineCharCharCharCharChar"/>
    <w:qFormat/>
    <w:rsid w:val="00372591"/>
    <w:rPr>
      <w:rFonts w:ascii="Georgia" w:eastAsia="Times New Roman" w:hAnsi="Georgia" w:cs="Times New Roman"/>
      <w:sz w:val="24"/>
      <w:u w:val="single"/>
    </w:rPr>
  </w:style>
  <w:style w:type="character" w:customStyle="1" w:styleId="CharChar31">
    <w:name w:val="Char Char31"/>
    <w:rsid w:val="00372591"/>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37259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372591"/>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37259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372591"/>
    <w:rPr>
      <w:rFonts w:ascii="Georgia" w:hAnsi="Georgia"/>
      <w:b/>
      <w:bCs/>
      <w:sz w:val="24"/>
      <w:u w:val="single"/>
    </w:rPr>
  </w:style>
  <w:style w:type="character" w:customStyle="1" w:styleId="Subtitle2">
    <w:name w:val="Subtitle2"/>
    <w:rsid w:val="00372591"/>
  </w:style>
  <w:style w:type="character" w:customStyle="1" w:styleId="drop">
    <w:name w:val="drop"/>
    <w:rsid w:val="00372591"/>
  </w:style>
  <w:style w:type="character" w:customStyle="1" w:styleId="bioline">
    <w:name w:val="bioline"/>
    <w:rsid w:val="00372591"/>
  </w:style>
  <w:style w:type="character" w:customStyle="1" w:styleId="articletitle0">
    <w:name w:val="article_title"/>
    <w:rsid w:val="00372591"/>
  </w:style>
  <w:style w:type="character" w:customStyle="1" w:styleId="A4">
    <w:name w:val="A4"/>
    <w:rsid w:val="00372591"/>
    <w:rPr>
      <w:color w:val="000000"/>
    </w:rPr>
  </w:style>
  <w:style w:type="character" w:customStyle="1" w:styleId="DebatenoramlChar">
    <w:name w:val="Debatenoraml Char"/>
    <w:link w:val="Debatenoraml"/>
    <w:locked/>
    <w:rsid w:val="00372591"/>
    <w:rPr>
      <w:rFonts w:ascii="Times New Roman" w:hAnsi="Times New Roman"/>
    </w:rPr>
  </w:style>
  <w:style w:type="paragraph" w:customStyle="1" w:styleId="Debatenoraml">
    <w:name w:val="Debatenoraml"/>
    <w:basedOn w:val="NoSpacing"/>
    <w:link w:val="DebatenoramlChar"/>
    <w:qFormat/>
    <w:rsid w:val="00372591"/>
    <w:pPr>
      <w:spacing w:before="0" w:line="240" w:lineRule="auto"/>
    </w:pPr>
    <w:rPr>
      <w:rFonts w:ascii="Times New Roman" w:hAnsi="Times New Roman"/>
    </w:rPr>
  </w:style>
  <w:style w:type="character" w:customStyle="1" w:styleId="s2">
    <w:name w:val="s2"/>
    <w:rsid w:val="00372591"/>
  </w:style>
  <w:style w:type="character" w:customStyle="1" w:styleId="s4">
    <w:name w:val="s4"/>
    <w:rsid w:val="00372591"/>
  </w:style>
  <w:style w:type="character" w:customStyle="1" w:styleId="s5">
    <w:name w:val="s5"/>
    <w:rsid w:val="00372591"/>
  </w:style>
  <w:style w:type="paragraph" w:customStyle="1" w:styleId="SynergyTag">
    <w:name w:val="SynergyTag"/>
    <w:basedOn w:val="Normal"/>
    <w:uiPriority w:val="99"/>
    <w:qFormat/>
    <w:rsid w:val="00372591"/>
    <w:rPr>
      <w:rFonts w:eastAsia="Calibri"/>
      <w:b/>
    </w:rPr>
  </w:style>
  <w:style w:type="paragraph" w:customStyle="1" w:styleId="Quals">
    <w:name w:val="Quals"/>
    <w:basedOn w:val="Normal"/>
    <w:link w:val="QualsChar"/>
    <w:qFormat/>
    <w:rsid w:val="00372591"/>
    <w:rPr>
      <w:rFonts w:eastAsia="Calibri"/>
      <w:sz w:val="18"/>
    </w:rPr>
  </w:style>
  <w:style w:type="character" w:customStyle="1" w:styleId="QualsChar">
    <w:name w:val="Quals Char"/>
    <w:link w:val="Quals"/>
    <w:rsid w:val="00372591"/>
    <w:rPr>
      <w:rFonts w:ascii="Calibri" w:eastAsia="Calibri" w:hAnsi="Calibri" w:cs="Calibri"/>
      <w:sz w:val="18"/>
    </w:rPr>
  </w:style>
  <w:style w:type="character" w:customStyle="1" w:styleId="cap">
    <w:name w:val="cap"/>
    <w:rsid w:val="00372591"/>
  </w:style>
  <w:style w:type="character" w:customStyle="1" w:styleId="rightsnotice">
    <w:name w:val="rightsnotice"/>
    <w:rsid w:val="00372591"/>
  </w:style>
  <w:style w:type="paragraph" w:customStyle="1" w:styleId="times">
    <w:name w:val="times"/>
    <w:basedOn w:val="Normal"/>
    <w:qFormat/>
    <w:rsid w:val="00372591"/>
    <w:pPr>
      <w:spacing w:before="100" w:beforeAutospacing="1" w:after="100" w:afterAutospacing="1"/>
    </w:pPr>
    <w:rPr>
      <w:rFonts w:eastAsia="Times New Roman"/>
      <w:sz w:val="24"/>
    </w:rPr>
  </w:style>
  <w:style w:type="character" w:customStyle="1" w:styleId="Caption1">
    <w:name w:val="Caption1"/>
    <w:rsid w:val="00372591"/>
  </w:style>
  <w:style w:type="character" w:customStyle="1" w:styleId="credit">
    <w:name w:val="credit"/>
    <w:rsid w:val="00372591"/>
  </w:style>
  <w:style w:type="character" w:customStyle="1" w:styleId="scaps">
    <w:name w:val="scaps"/>
    <w:rsid w:val="00372591"/>
  </w:style>
  <w:style w:type="character" w:customStyle="1" w:styleId="current-article">
    <w:name w:val="current-article"/>
    <w:rsid w:val="00372591"/>
  </w:style>
  <w:style w:type="character" w:customStyle="1" w:styleId="related-current-indicator">
    <w:name w:val="related-current-indicator"/>
    <w:rsid w:val="00372591"/>
  </w:style>
  <w:style w:type="character" w:customStyle="1" w:styleId="bylclear">
    <w:name w:val="bylclear"/>
    <w:rsid w:val="00372591"/>
  </w:style>
  <w:style w:type="character" w:customStyle="1" w:styleId="timestamp">
    <w:name w:val="timestamp"/>
    <w:rsid w:val="00372591"/>
  </w:style>
  <w:style w:type="character" w:customStyle="1" w:styleId="comments">
    <w:name w:val="comments"/>
    <w:rsid w:val="00372591"/>
  </w:style>
  <w:style w:type="character" w:customStyle="1" w:styleId="essaytext">
    <w:name w:val="essaytext"/>
    <w:rsid w:val="00372591"/>
  </w:style>
  <w:style w:type="character" w:customStyle="1" w:styleId="byline">
    <w:name w:val="byline"/>
    <w:rsid w:val="00372591"/>
  </w:style>
  <w:style w:type="character" w:customStyle="1" w:styleId="username">
    <w:name w:val="username"/>
    <w:rsid w:val="00372591"/>
  </w:style>
  <w:style w:type="character" w:customStyle="1" w:styleId="toplinks">
    <w:name w:val="toplinks"/>
    <w:rsid w:val="00372591"/>
  </w:style>
  <w:style w:type="paragraph" w:customStyle="1" w:styleId="BodyA">
    <w:name w:val="Body A"/>
    <w:qFormat/>
    <w:rsid w:val="00372591"/>
    <w:rPr>
      <w:rFonts w:ascii="Helvetica" w:eastAsia="ヒラギノ角ゴ Pro W3" w:hAnsi="Helvetica" w:cs="Times New Roman"/>
      <w:color w:val="000000"/>
      <w:szCs w:val="20"/>
    </w:rPr>
  </w:style>
  <w:style w:type="paragraph" w:customStyle="1" w:styleId="Starred">
    <w:name w:val="Starred"/>
    <w:basedOn w:val="Normal"/>
    <w:link w:val="StarredChar"/>
    <w:qFormat/>
    <w:rsid w:val="00372591"/>
    <w:pPr>
      <w:keepNext/>
      <w:keepLines/>
      <w:pageBreakBefore/>
      <w:spacing w:before="240" w:after="60"/>
      <w:jc w:val="center"/>
      <w:outlineLvl w:val="0"/>
    </w:pPr>
    <w:rPr>
      <w:rFonts w:eastAsia="Times New Roman"/>
      <w:b/>
      <w:caps/>
      <w:szCs w:val="28"/>
      <w:u w:val="single"/>
    </w:rPr>
  </w:style>
  <w:style w:type="character" w:customStyle="1" w:styleId="StarredChar">
    <w:name w:val="Starred Char"/>
    <w:link w:val="Starred"/>
    <w:rsid w:val="00372591"/>
    <w:rPr>
      <w:rFonts w:ascii="Calibri" w:eastAsia="Times New Roman" w:hAnsi="Calibri" w:cs="Calibri"/>
      <w:b/>
      <w:caps/>
      <w:sz w:val="22"/>
      <w:szCs w:val="28"/>
      <w:u w:val="single"/>
    </w:rPr>
  </w:style>
  <w:style w:type="paragraph" w:customStyle="1" w:styleId="NotStarred">
    <w:name w:val="NotStarred"/>
    <w:basedOn w:val="Normal"/>
    <w:link w:val="NotStarredChar"/>
    <w:qFormat/>
    <w:rsid w:val="00372591"/>
    <w:pPr>
      <w:keepNext/>
      <w:keepLines/>
      <w:pageBreakBefore/>
      <w:spacing w:before="240" w:after="60"/>
      <w:jc w:val="center"/>
      <w:outlineLvl w:val="1"/>
    </w:pPr>
    <w:rPr>
      <w:rFonts w:eastAsia="Times New Roman"/>
      <w:b/>
      <w:caps/>
      <w:szCs w:val="28"/>
      <w:u w:val="single"/>
    </w:rPr>
  </w:style>
  <w:style w:type="character" w:customStyle="1" w:styleId="NotStarredChar">
    <w:name w:val="NotStarred Char"/>
    <w:link w:val="NotStarred"/>
    <w:rsid w:val="00372591"/>
    <w:rPr>
      <w:rFonts w:ascii="Calibri" w:eastAsia="Times New Roman" w:hAnsi="Calibri" w:cs="Calibri"/>
      <w:b/>
      <w:caps/>
      <w:sz w:val="22"/>
      <w:szCs w:val="28"/>
      <w:u w:val="single"/>
    </w:rPr>
  </w:style>
  <w:style w:type="character" w:customStyle="1" w:styleId="A3">
    <w:name w:val="A3"/>
    <w:rsid w:val="00372591"/>
    <w:rPr>
      <w:rFonts w:cs="Perpetua"/>
      <w:color w:val="000000"/>
      <w:sz w:val="15"/>
      <w:szCs w:val="15"/>
    </w:rPr>
  </w:style>
  <w:style w:type="character" w:customStyle="1" w:styleId="see">
    <w:name w:val="see"/>
    <w:rsid w:val="00372591"/>
  </w:style>
  <w:style w:type="character" w:customStyle="1" w:styleId="first-letter">
    <w:name w:val="first-letter"/>
    <w:rsid w:val="00372591"/>
  </w:style>
  <w:style w:type="character" w:customStyle="1" w:styleId="focusparagraph">
    <w:name w:val="focusparagraph"/>
    <w:rsid w:val="00372591"/>
  </w:style>
  <w:style w:type="character" w:customStyle="1" w:styleId="lightblue">
    <w:name w:val="lightblue"/>
    <w:rsid w:val="00372591"/>
  </w:style>
  <w:style w:type="character" w:customStyle="1" w:styleId="StyleUnderlineCharChar9pt">
    <w:name w:val="Style Underline Char Char + 9 pt"/>
    <w:rsid w:val="00372591"/>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372591"/>
    <w:pPr>
      <w:spacing w:after="200" w:line="276" w:lineRule="auto"/>
    </w:pPr>
    <w:rPr>
      <w:rFonts w:eastAsia="Times New Roman"/>
      <w:b/>
      <w:sz w:val="24"/>
    </w:rPr>
  </w:style>
  <w:style w:type="character" w:customStyle="1" w:styleId="tagCharCharChar">
    <w:name w:val="tag Char Char Char"/>
    <w:link w:val="tagCharChar"/>
    <w:rsid w:val="00372591"/>
    <w:rPr>
      <w:rFonts w:ascii="Calibri" w:eastAsia="Times New Roman" w:hAnsi="Calibri" w:cs="Calibri"/>
      <w:b/>
    </w:rPr>
  </w:style>
  <w:style w:type="paragraph" w:customStyle="1" w:styleId="StyleStyle49ptBorderSinglesolidlineAuto05ptLi">
    <w:name w:val="Style Style4 + 9 pt Border: : (Single solid line Auto  0.5 pt Li..."/>
    <w:basedOn w:val="Style4"/>
    <w:link w:val="StyleStyle49ptBorderSinglesolidlineAuto05ptLiChar"/>
    <w:qFormat/>
    <w:rsid w:val="00372591"/>
    <w:pPr>
      <w:keepNext w:val="0"/>
      <w:keepLines w:val="0"/>
      <w:pageBreakBefore w:val="0"/>
      <w:spacing w:before="0"/>
      <w:jc w:val="left"/>
      <w:outlineLvl w:val="9"/>
    </w:pPr>
    <w:rPr>
      <w:rFonts w:eastAsiaTheme="minorHAnsi"/>
      <w:bCs w:val="0"/>
      <w:sz w:val="22"/>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372591"/>
    <w:rPr>
      <w:rFonts w:ascii="Calibri" w:eastAsiaTheme="minorHAnsi" w:hAnsi="Calibri" w:cs="Calibri"/>
      <w:sz w:val="22"/>
      <w:u w:val="single"/>
      <w:bdr w:val="single" w:sz="4" w:space="0" w:color="auto"/>
    </w:rPr>
  </w:style>
  <w:style w:type="character" w:customStyle="1" w:styleId="Header1">
    <w:name w:val="Header1"/>
    <w:rsid w:val="00372591"/>
  </w:style>
  <w:style w:type="paragraph" w:customStyle="1" w:styleId="H4Tag">
    <w:name w:val="H4 (Tag)"/>
    <w:basedOn w:val="Normal"/>
    <w:link w:val="H4TagChar1"/>
    <w:qFormat/>
    <w:rsid w:val="00372591"/>
    <w:rPr>
      <w:rFonts w:eastAsia="Calibri"/>
      <w:b/>
    </w:rPr>
  </w:style>
  <w:style w:type="character" w:customStyle="1" w:styleId="H4TagChar1">
    <w:name w:val="H4 (Tag) Char1"/>
    <w:link w:val="H4Tag"/>
    <w:rsid w:val="00372591"/>
    <w:rPr>
      <w:rFonts w:ascii="Calibri" w:eastAsia="Calibri" w:hAnsi="Calibri" w:cs="Calibri"/>
      <w:b/>
      <w:sz w:val="22"/>
    </w:rPr>
  </w:style>
  <w:style w:type="character" w:customStyle="1" w:styleId="citationgenerated">
    <w:name w:val="citation generated"/>
    <w:rsid w:val="00372591"/>
  </w:style>
  <w:style w:type="paragraph" w:customStyle="1" w:styleId="CM25">
    <w:name w:val="CM25"/>
    <w:basedOn w:val="Default"/>
    <w:next w:val="Default"/>
    <w:qFormat/>
    <w:rsid w:val="00372591"/>
    <w:pPr>
      <w:widowControl/>
      <w:spacing w:after="233" w:line="276" w:lineRule="auto"/>
    </w:pPr>
    <w:rPr>
      <w:rFonts w:ascii="Georgia" w:eastAsia="Calibri" w:hAnsi="Georgia"/>
      <w:color w:val="auto"/>
      <w:sz w:val="22"/>
    </w:rPr>
  </w:style>
  <w:style w:type="character" w:customStyle="1" w:styleId="Title10">
    <w:name w:val="Title1"/>
    <w:rsid w:val="00372591"/>
  </w:style>
  <w:style w:type="character" w:customStyle="1" w:styleId="BoldandUnderlineCharCharCharChar">
    <w:name w:val="Bold and Underline Char Char Char Char"/>
    <w:rsid w:val="00372591"/>
    <w:rPr>
      <w:b/>
      <w:noProof w:val="0"/>
      <w:u w:val="single"/>
      <w:lang w:val="en-US" w:eastAsia="en-US" w:bidi="ar-SA"/>
    </w:rPr>
  </w:style>
  <w:style w:type="character" w:customStyle="1" w:styleId="FontStyle29">
    <w:name w:val="Font Style29"/>
    <w:uiPriority w:val="99"/>
    <w:rsid w:val="00372591"/>
    <w:rPr>
      <w:rFonts w:ascii="Arial" w:hAnsi="Arial" w:cs="Arial"/>
      <w:sz w:val="14"/>
      <w:szCs w:val="14"/>
    </w:rPr>
  </w:style>
  <w:style w:type="character" w:customStyle="1" w:styleId="Debate-CardTagandCite-F6Char">
    <w:name w:val="Debate- Card Tag and Cite- F6 Char"/>
    <w:link w:val="Debate-CardTagandCite-F6"/>
    <w:locked/>
    <w:rsid w:val="00372591"/>
    <w:rPr>
      <w:rFonts w:ascii="Georgia" w:hAnsi="Georgia"/>
      <w:b/>
    </w:rPr>
  </w:style>
  <w:style w:type="paragraph" w:customStyle="1" w:styleId="Debate-CardTagandCite-F6">
    <w:name w:val="Debate- Card Tag and Cite- F6"/>
    <w:basedOn w:val="Normal"/>
    <w:link w:val="Debate-CardTagandCite-F6Char"/>
    <w:qFormat/>
    <w:rsid w:val="00372591"/>
    <w:pPr>
      <w:contextualSpacing/>
    </w:pPr>
    <w:rPr>
      <w:rFonts w:ascii="Georgia" w:hAnsi="Georgia" w:cstheme="minorBidi"/>
      <w:b/>
      <w:sz w:val="24"/>
    </w:rPr>
  </w:style>
  <w:style w:type="paragraph" w:customStyle="1" w:styleId="Cardtext4">
    <w:name w:val="Card text"/>
    <w:link w:val="CardtextChar3"/>
    <w:qFormat/>
    <w:rsid w:val="00372591"/>
    <w:pPr>
      <w:widowControl w:val="0"/>
      <w:autoSpaceDE w:val="0"/>
      <w:autoSpaceDN w:val="0"/>
      <w:adjustRightInd w:val="0"/>
    </w:pPr>
    <w:rPr>
      <w:rFonts w:ascii="Arial Narrow" w:hAnsi="Arial Narrow"/>
      <w:u w:val="single"/>
    </w:rPr>
  </w:style>
  <w:style w:type="paragraph" w:customStyle="1" w:styleId="NewHeading2">
    <w:name w:val="NewHeading2"/>
    <w:basedOn w:val="Normal"/>
    <w:link w:val="NewHeading2Char"/>
    <w:qFormat/>
    <w:rsid w:val="00372591"/>
    <w:pPr>
      <w:spacing w:before="240" w:after="60"/>
    </w:pPr>
    <w:rPr>
      <w:rFonts w:eastAsia="Times New Roman"/>
      <w:b/>
      <w:szCs w:val="28"/>
      <w:u w:val="single"/>
    </w:rPr>
  </w:style>
  <w:style w:type="character" w:customStyle="1" w:styleId="NewHeading2Char">
    <w:name w:val="NewHeading2 Char"/>
    <w:link w:val="NewHeading2"/>
    <w:rsid w:val="00372591"/>
    <w:rPr>
      <w:rFonts w:ascii="Calibri" w:eastAsia="Times New Roman" w:hAnsi="Calibri" w:cs="Calibri"/>
      <w:b/>
      <w:sz w:val="22"/>
      <w:szCs w:val="28"/>
      <w:u w:val="single"/>
    </w:rPr>
  </w:style>
  <w:style w:type="paragraph" w:customStyle="1" w:styleId="TagGA11">
    <w:name w:val="Tag GA 11"/>
    <w:basedOn w:val="TOC1"/>
    <w:qFormat/>
    <w:rsid w:val="00372591"/>
    <w:pPr>
      <w:spacing w:before="0"/>
    </w:pPr>
    <w:rPr>
      <w:rFonts w:eastAsia="Calibri"/>
      <w:szCs w:val="20"/>
    </w:rPr>
  </w:style>
  <w:style w:type="paragraph" w:customStyle="1" w:styleId="CM32">
    <w:name w:val="CM3+2"/>
    <w:basedOn w:val="Normal"/>
    <w:next w:val="Normal"/>
    <w:uiPriority w:val="99"/>
    <w:qFormat/>
    <w:rsid w:val="00372591"/>
    <w:pPr>
      <w:autoSpaceDE w:val="0"/>
      <w:autoSpaceDN w:val="0"/>
      <w:adjustRightInd w:val="0"/>
      <w:spacing w:line="240" w:lineRule="atLeast"/>
    </w:pPr>
    <w:rPr>
      <w:rFonts w:eastAsia="Calibri"/>
      <w:sz w:val="24"/>
    </w:rPr>
  </w:style>
  <w:style w:type="paragraph" w:customStyle="1" w:styleId="msolistparagraph0">
    <w:name w:val="msolistparagraph"/>
    <w:basedOn w:val="Normal"/>
    <w:qFormat/>
    <w:rsid w:val="00372591"/>
    <w:rPr>
      <w:rFonts w:eastAsia="Calibri"/>
    </w:rPr>
  </w:style>
  <w:style w:type="paragraph" w:customStyle="1" w:styleId="TagLine0">
    <w:name w:val="Tag Line"/>
    <w:basedOn w:val="Normal"/>
    <w:next w:val="FullText"/>
    <w:qFormat/>
    <w:rsid w:val="00372591"/>
    <w:rPr>
      <w:rFonts w:eastAsia="Times New Roman"/>
      <w:b/>
      <w:sz w:val="28"/>
    </w:rPr>
  </w:style>
  <w:style w:type="paragraph" w:customStyle="1" w:styleId="msolistparagraphcxspfirst">
    <w:name w:val="msolistparagraphcxspfirst"/>
    <w:basedOn w:val="Normal"/>
    <w:uiPriority w:val="99"/>
    <w:qFormat/>
    <w:rsid w:val="00372591"/>
    <w:pPr>
      <w:spacing w:before="100" w:beforeAutospacing="1" w:after="100" w:afterAutospacing="1"/>
    </w:pPr>
    <w:rPr>
      <w:rFonts w:eastAsia="Times New Roman"/>
      <w:sz w:val="24"/>
    </w:rPr>
  </w:style>
  <w:style w:type="paragraph" w:customStyle="1" w:styleId="msolistparagraphcxsplast">
    <w:name w:val="msolistparagraphcxsplast"/>
    <w:basedOn w:val="Normal"/>
    <w:qFormat/>
    <w:rsid w:val="00372591"/>
    <w:pPr>
      <w:spacing w:before="100" w:beforeAutospacing="1" w:after="100" w:afterAutospacing="1"/>
    </w:pPr>
    <w:rPr>
      <w:rFonts w:eastAsia="Times New Roman"/>
      <w:sz w:val="24"/>
    </w:rPr>
  </w:style>
  <w:style w:type="character" w:customStyle="1" w:styleId="CardsUnderlined">
    <w:name w:val="Cards Underlined"/>
    <w:qFormat/>
    <w:rsid w:val="00372591"/>
    <w:rPr>
      <w:rFonts w:ascii="Helvetica" w:hAnsi="Helvetica" w:hint="default"/>
      <w:sz w:val="22"/>
      <w:szCs w:val="24"/>
      <w:u w:val="thick"/>
    </w:rPr>
  </w:style>
  <w:style w:type="paragraph" w:customStyle="1" w:styleId="Card6pt">
    <w:name w:val="Card 6pt"/>
    <w:basedOn w:val="Normal"/>
    <w:qFormat/>
    <w:rsid w:val="00372591"/>
    <w:pPr>
      <w:ind w:left="288" w:right="288"/>
    </w:pPr>
    <w:rPr>
      <w:rFonts w:ascii="Georgia" w:eastAsia="Calibri" w:hAnsi="Georgia"/>
      <w:color w:val="000000"/>
      <w:sz w:val="12"/>
      <w:szCs w:val="20"/>
    </w:rPr>
  </w:style>
  <w:style w:type="paragraph" w:customStyle="1" w:styleId="FullCite">
    <w:name w:val="Full Cite"/>
    <w:basedOn w:val="Normal"/>
    <w:next w:val="Normal"/>
    <w:link w:val="FullCiteChar"/>
    <w:qFormat/>
    <w:rsid w:val="00372591"/>
    <w:rPr>
      <w:rFonts w:ascii="Garamond" w:eastAsia="Calibri" w:hAnsi="Garamond"/>
    </w:rPr>
  </w:style>
  <w:style w:type="character" w:customStyle="1" w:styleId="FullCiteChar">
    <w:name w:val="Full Cite Char"/>
    <w:link w:val="FullCite"/>
    <w:rsid w:val="00372591"/>
    <w:rPr>
      <w:rFonts w:ascii="Garamond" w:eastAsia="Calibri" w:hAnsi="Garamond" w:cs="Calibri"/>
      <w:sz w:val="22"/>
    </w:rPr>
  </w:style>
  <w:style w:type="paragraph" w:customStyle="1" w:styleId="StyleNormalWeb11ptUnderline">
    <w:name w:val="Style Normal (Web) + 11 pt Underline"/>
    <w:basedOn w:val="NormalWeb"/>
    <w:link w:val="StyleNormalWeb11ptUnderlineChar"/>
    <w:qFormat/>
    <w:rsid w:val="00372591"/>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rPr>
      <w:rFonts w:ascii="Calibri" w:hAnsi="Calibri" w:cs="Calibri"/>
    </w:rPr>
  </w:style>
  <w:style w:type="character" w:customStyle="1" w:styleId="StyleNormalWeb11ptUnderlineChar">
    <w:name w:val="Style Normal (Web) + 11 pt Underline Char"/>
    <w:link w:val="StyleNormalWeb11ptUnderline"/>
    <w:rsid w:val="00372591"/>
    <w:rPr>
      <w:rFonts w:ascii="Calibri" w:eastAsia="Times New Roman" w:hAnsi="Calibri" w:cs="Calibri"/>
    </w:rPr>
  </w:style>
  <w:style w:type="paragraph" w:customStyle="1" w:styleId="StyleCardStyleBlackUnderline">
    <w:name w:val="Style Card Style + Black Underline"/>
    <w:basedOn w:val="Normal"/>
    <w:link w:val="StyleCardStyleBlackUnderlineChar"/>
    <w:qFormat/>
    <w:rsid w:val="00372591"/>
    <w:rPr>
      <w:rFonts w:eastAsia="Times New Roman"/>
      <w:color w:val="000000"/>
      <w:u w:val="single"/>
    </w:rPr>
  </w:style>
  <w:style w:type="character" w:customStyle="1" w:styleId="StyleCardStyleBlackUnderlineChar">
    <w:name w:val="Style Card Style + Black Underline Char"/>
    <w:link w:val="StyleCardStyleBlackUnderline"/>
    <w:rsid w:val="00372591"/>
    <w:rPr>
      <w:rFonts w:ascii="Calibri" w:eastAsia="Times New Roman" w:hAnsi="Calibri" w:cs="Calibri"/>
      <w:color w:val="000000"/>
      <w:sz w:val="22"/>
      <w:u w:val="single"/>
    </w:rPr>
  </w:style>
  <w:style w:type="character" w:customStyle="1" w:styleId="titles">
    <w:name w:val="titles"/>
    <w:rsid w:val="00372591"/>
  </w:style>
  <w:style w:type="character" w:customStyle="1" w:styleId="articletext0">
    <w:name w:val="article_text"/>
    <w:rsid w:val="00372591"/>
  </w:style>
  <w:style w:type="paragraph" w:customStyle="1" w:styleId="StyleHeading2LatinArialMT13pt">
    <w:name w:val="Style Heading 2 + (Latin) ArialMT 13 pt"/>
    <w:basedOn w:val="Heading2"/>
    <w:next w:val="Heading2"/>
    <w:qFormat/>
    <w:rsid w:val="00372591"/>
    <w:pPr>
      <w:keepLines w:val="0"/>
      <w:pageBreakBefore w:val="0"/>
      <w:jc w:val="left"/>
    </w:pPr>
    <w:rPr>
      <w:rFonts w:eastAsia="SimSun" w:cs="Arial"/>
      <w:b w:val="0"/>
      <w:bCs w:val="0"/>
      <w:iCs/>
      <w:caps/>
      <w:sz w:val="24"/>
      <w:szCs w:val="28"/>
      <w:lang w:eastAsia="zh-CN"/>
    </w:rPr>
  </w:style>
  <w:style w:type="character" w:customStyle="1" w:styleId="contentauthor">
    <w:name w:val="contentauthor"/>
    <w:rsid w:val="00372591"/>
  </w:style>
  <w:style w:type="character" w:customStyle="1" w:styleId="subarticleheader">
    <w:name w:val="subarticleheader"/>
    <w:rsid w:val="00372591"/>
  </w:style>
  <w:style w:type="paragraph" w:customStyle="1" w:styleId="NotUnderlined">
    <w:name w:val="Not Underlined"/>
    <w:basedOn w:val="Normal"/>
    <w:uiPriority w:val="99"/>
    <w:qFormat/>
    <w:rsid w:val="00372591"/>
    <w:rPr>
      <w:rFonts w:ascii="Century Gothic" w:eastAsia="Times New Roman" w:hAnsi="Century Gothic"/>
      <w:sz w:val="16"/>
    </w:rPr>
  </w:style>
  <w:style w:type="character" w:customStyle="1" w:styleId="CardStyleChar">
    <w:name w:val="Card Style Char"/>
    <w:link w:val="CardStyle"/>
    <w:rsid w:val="00372591"/>
    <w:rPr>
      <w:rFonts w:ascii="Calibri" w:eastAsia="Times New Roman" w:hAnsi="Calibri" w:cs="Calibri"/>
      <w:sz w:val="22"/>
    </w:rPr>
  </w:style>
  <w:style w:type="character" w:customStyle="1" w:styleId="newstitle1">
    <w:name w:val="newstitle1"/>
    <w:rsid w:val="00372591"/>
  </w:style>
  <w:style w:type="character" w:customStyle="1" w:styleId="copy">
    <w:name w:val="copy"/>
    <w:rsid w:val="00372591"/>
  </w:style>
  <w:style w:type="character" w:customStyle="1" w:styleId="topheadline">
    <w:name w:val="topheadline"/>
    <w:rsid w:val="00372591"/>
  </w:style>
  <w:style w:type="paragraph" w:customStyle="1" w:styleId="StylecardThickunderline">
    <w:name w:val="Style card + Thick underline"/>
    <w:basedOn w:val="Normal"/>
    <w:link w:val="StylecardThickunderlineChar"/>
    <w:qFormat/>
    <w:rsid w:val="00372591"/>
    <w:pPr>
      <w:ind w:left="288" w:right="288"/>
    </w:pPr>
    <w:rPr>
      <w:rFonts w:ascii="Georgia" w:eastAsia="SimSun" w:hAnsi="Georgia"/>
      <w:u w:val="single"/>
      <w:lang w:eastAsia="zh-CN"/>
    </w:rPr>
  </w:style>
  <w:style w:type="character" w:customStyle="1" w:styleId="StylecardThickunderlineChar">
    <w:name w:val="Style card + Thick underline Char"/>
    <w:link w:val="StylecardThickunderline"/>
    <w:rsid w:val="00372591"/>
    <w:rPr>
      <w:rFonts w:ascii="Georgia" w:eastAsia="SimSun" w:hAnsi="Georgia" w:cs="Calibri"/>
      <w:sz w:val="22"/>
      <w:u w:val="single"/>
      <w:lang w:eastAsia="zh-CN"/>
    </w:rPr>
  </w:style>
  <w:style w:type="paragraph" w:customStyle="1" w:styleId="StylecardBoldThickunderline">
    <w:name w:val="Style card + Bold Thick underline"/>
    <w:basedOn w:val="Normal"/>
    <w:link w:val="StylecardBoldThickunderlineChar"/>
    <w:qFormat/>
    <w:rsid w:val="00372591"/>
    <w:pPr>
      <w:ind w:left="288" w:right="288"/>
    </w:pPr>
    <w:rPr>
      <w:rFonts w:ascii="Georgia" w:eastAsia="SimSun" w:hAnsi="Georgia"/>
      <w:b/>
      <w:bCs/>
      <w:u w:val="single"/>
      <w:lang w:eastAsia="zh-CN"/>
    </w:rPr>
  </w:style>
  <w:style w:type="character" w:customStyle="1" w:styleId="StylecardBoldThickunderlineChar">
    <w:name w:val="Style card + Bold Thick underline Char"/>
    <w:link w:val="StylecardBoldThickunderline"/>
    <w:rsid w:val="00372591"/>
    <w:rPr>
      <w:rFonts w:ascii="Georgia" w:eastAsia="SimSun" w:hAnsi="Georgia" w:cs="Calibri"/>
      <w:b/>
      <w:bCs/>
      <w:sz w:val="22"/>
      <w:u w:val="single"/>
      <w:lang w:eastAsia="zh-CN"/>
    </w:rPr>
  </w:style>
  <w:style w:type="character" w:customStyle="1" w:styleId="headline">
    <w:name w:val="headline"/>
    <w:rsid w:val="00372591"/>
  </w:style>
  <w:style w:type="character" w:customStyle="1" w:styleId="Stylereduce27pt">
    <w:name w:val="Style reduce2 + 7 pt"/>
    <w:rsid w:val="00372591"/>
    <w:rPr>
      <w:rFonts w:ascii="Times New Roman" w:hAnsi="Times New Roman" w:cs="Arial"/>
      <w:color w:val="000000"/>
      <w:sz w:val="14"/>
      <w:szCs w:val="22"/>
    </w:rPr>
  </w:style>
  <w:style w:type="paragraph" w:customStyle="1" w:styleId="BlockHeadings">
    <w:name w:val="Block Headings"/>
    <w:next w:val="Normal"/>
    <w:link w:val="BlockHeadingsChar"/>
    <w:qFormat/>
    <w:rsid w:val="00372591"/>
    <w:pPr>
      <w:widowControl w:val="0"/>
      <w:jc w:val="center"/>
      <w:outlineLvl w:val="0"/>
    </w:pPr>
    <w:rPr>
      <w:rFonts w:ascii="Times New Roman" w:eastAsia="Times New Roman" w:hAnsi="Times New Roman" w:cs="Times New Roman"/>
      <w:b/>
      <w:sz w:val="36"/>
      <w:u w:val="single"/>
    </w:rPr>
  </w:style>
  <w:style w:type="character" w:customStyle="1" w:styleId="srtitle">
    <w:name w:val="srtitle"/>
    <w:rsid w:val="00372591"/>
  </w:style>
  <w:style w:type="character" w:customStyle="1" w:styleId="st1">
    <w:name w:val="st1"/>
    <w:rsid w:val="00372591"/>
  </w:style>
  <w:style w:type="paragraph" w:customStyle="1" w:styleId="CM27">
    <w:name w:val="CM27"/>
    <w:basedOn w:val="Default"/>
    <w:next w:val="Default"/>
    <w:uiPriority w:val="99"/>
    <w:qFormat/>
    <w:rsid w:val="00372591"/>
    <w:pPr>
      <w:widowControl/>
      <w:spacing w:after="200" w:line="276" w:lineRule="auto"/>
    </w:pPr>
    <w:rPr>
      <w:rFonts w:eastAsia="Calibri"/>
      <w:color w:val="auto"/>
      <w:sz w:val="22"/>
    </w:rPr>
  </w:style>
  <w:style w:type="character" w:customStyle="1" w:styleId="caps-label">
    <w:name w:val="caps-label"/>
    <w:rsid w:val="00372591"/>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372591"/>
    <w:rPr>
      <w:rFonts w:ascii="Garamond" w:hAnsi="Garamond" w:cs="Times New Roman"/>
      <w:sz w:val="20"/>
    </w:rPr>
  </w:style>
  <w:style w:type="character" w:customStyle="1" w:styleId="quotechar">
    <w:name w:val="quotechar"/>
    <w:rsid w:val="00372591"/>
  </w:style>
  <w:style w:type="character" w:customStyle="1" w:styleId="boldunderline0">
    <w:name w:val="boldunderline"/>
    <w:rsid w:val="00372591"/>
  </w:style>
  <w:style w:type="paragraph" w:customStyle="1" w:styleId="font-null">
    <w:name w:val="font-null"/>
    <w:basedOn w:val="Normal"/>
    <w:uiPriority w:val="99"/>
    <w:qFormat/>
    <w:rsid w:val="00372591"/>
    <w:pPr>
      <w:spacing w:before="100" w:beforeAutospacing="1" w:after="100" w:afterAutospacing="1"/>
    </w:pPr>
    <w:rPr>
      <w:rFonts w:eastAsia="Times New Roman"/>
      <w:sz w:val="24"/>
    </w:rPr>
  </w:style>
  <w:style w:type="paragraph" w:customStyle="1" w:styleId="rteindent1">
    <w:name w:val="rteindent1"/>
    <w:basedOn w:val="Normal"/>
    <w:uiPriority w:val="99"/>
    <w:qFormat/>
    <w:rsid w:val="00372591"/>
    <w:pPr>
      <w:spacing w:before="100" w:beforeAutospacing="1" w:after="100" w:afterAutospacing="1"/>
    </w:pPr>
    <w:rPr>
      <w:rFonts w:eastAsia="Times New Roman"/>
      <w:sz w:val="24"/>
    </w:rPr>
  </w:style>
  <w:style w:type="character" w:customStyle="1" w:styleId="A8">
    <w:name w:val="A8"/>
    <w:rsid w:val="00372591"/>
    <w:rPr>
      <w:rFonts w:cs="Scala"/>
      <w:color w:val="000000"/>
      <w:sz w:val="15"/>
      <w:szCs w:val="15"/>
    </w:rPr>
  </w:style>
  <w:style w:type="paragraph" w:customStyle="1" w:styleId="Pa12">
    <w:name w:val="Pa12"/>
    <w:basedOn w:val="Default"/>
    <w:next w:val="Default"/>
    <w:uiPriority w:val="99"/>
    <w:qFormat/>
    <w:rsid w:val="00372591"/>
    <w:pPr>
      <w:widowControl/>
      <w:spacing w:after="200" w:line="191" w:lineRule="atLeast"/>
    </w:pPr>
    <w:rPr>
      <w:rFonts w:ascii="Scala" w:eastAsia="Calibri" w:hAnsi="Scala"/>
      <w:color w:val="auto"/>
      <w:sz w:val="22"/>
    </w:rPr>
  </w:style>
  <w:style w:type="character" w:customStyle="1" w:styleId="A0">
    <w:name w:val="A0"/>
    <w:uiPriority w:val="99"/>
    <w:rsid w:val="00372591"/>
    <w:rPr>
      <w:rFonts w:cs="Scala"/>
      <w:color w:val="000000"/>
      <w:sz w:val="16"/>
      <w:szCs w:val="16"/>
    </w:rPr>
  </w:style>
  <w:style w:type="character" w:customStyle="1" w:styleId="Date11">
    <w:name w:val="Date11"/>
    <w:rsid w:val="00372591"/>
  </w:style>
  <w:style w:type="paragraph" w:customStyle="1" w:styleId="introduction">
    <w:name w:val="introduction"/>
    <w:basedOn w:val="Normal"/>
    <w:qFormat/>
    <w:rsid w:val="00372591"/>
    <w:pPr>
      <w:spacing w:before="100" w:beforeAutospacing="1" w:after="100" w:afterAutospacing="1"/>
    </w:pPr>
    <w:rPr>
      <w:rFonts w:eastAsia="Times New Roman"/>
      <w:sz w:val="24"/>
    </w:rPr>
  </w:style>
  <w:style w:type="character" w:customStyle="1" w:styleId="Boxout">
    <w:name w:val="Box out"/>
    <w:uiPriority w:val="1"/>
    <w:qFormat/>
    <w:rsid w:val="00372591"/>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372591"/>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372591"/>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372591"/>
    <w:pPr>
      <w:spacing w:before="100" w:beforeAutospacing="1" w:after="100" w:afterAutospacing="1"/>
    </w:pPr>
    <w:rPr>
      <w:rFonts w:eastAsia="Times New Roman"/>
      <w:sz w:val="24"/>
    </w:rPr>
  </w:style>
  <w:style w:type="character" w:customStyle="1" w:styleId="metad">
    <w:name w:val="metad"/>
    <w:rsid w:val="00372591"/>
  </w:style>
  <w:style w:type="paragraph" w:customStyle="1" w:styleId="class">
    <w:name w:val="class"/>
    <w:basedOn w:val="Normal"/>
    <w:uiPriority w:val="99"/>
    <w:qFormat/>
    <w:rsid w:val="00372591"/>
    <w:pPr>
      <w:spacing w:before="100" w:beforeAutospacing="1" w:after="100" w:afterAutospacing="1"/>
    </w:pPr>
    <w:rPr>
      <w:rFonts w:eastAsia="Times New Roman"/>
      <w:sz w:val="24"/>
    </w:rPr>
  </w:style>
  <w:style w:type="character" w:customStyle="1" w:styleId="sifr-alternate">
    <w:name w:val="sifr-alternate"/>
    <w:rsid w:val="00372591"/>
  </w:style>
  <w:style w:type="character" w:customStyle="1" w:styleId="justify1">
    <w:name w:val="justify1"/>
    <w:rsid w:val="00372591"/>
  </w:style>
  <w:style w:type="character" w:customStyle="1" w:styleId="artbody1">
    <w:name w:val="art_body1"/>
    <w:rsid w:val="00372591"/>
    <w:rPr>
      <w:rFonts w:ascii="Arial" w:hAnsi="Arial" w:cs="Arial" w:hint="default"/>
    </w:rPr>
  </w:style>
  <w:style w:type="character" w:customStyle="1" w:styleId="A1">
    <w:name w:val="A1"/>
    <w:uiPriority w:val="99"/>
    <w:rsid w:val="00372591"/>
    <w:rPr>
      <w:rFonts w:cs="Book Antiqua"/>
      <w:color w:val="221E1F"/>
      <w:sz w:val="22"/>
      <w:szCs w:val="22"/>
    </w:rPr>
  </w:style>
  <w:style w:type="character" w:customStyle="1" w:styleId="UnderlineStyleChar">
    <w:name w:val="Underline Style Char"/>
    <w:link w:val="UnderlineStyle"/>
    <w:rsid w:val="00372591"/>
    <w:rPr>
      <w:rFonts w:ascii="Calibri" w:eastAsia="Times New Roman" w:hAnsi="Calibri" w:cs="Calibri"/>
      <w:b/>
      <w:u w:val="single"/>
    </w:rPr>
  </w:style>
  <w:style w:type="paragraph" w:customStyle="1" w:styleId="blocktitle1">
    <w:name w:val="block title"/>
    <w:basedOn w:val="Normal"/>
    <w:link w:val="blocktitleChar"/>
    <w:qFormat/>
    <w:rsid w:val="00372591"/>
    <w:pPr>
      <w:spacing w:after="240"/>
      <w:jc w:val="center"/>
      <w:outlineLvl w:val="0"/>
    </w:pPr>
    <w:rPr>
      <w:rFonts w:ascii="Garamond" w:eastAsia="Calibri" w:hAnsi="Garamond"/>
      <w:b/>
      <w:caps/>
      <w:sz w:val="28"/>
      <w:lang w:val="x-none" w:eastAsia="x-none"/>
    </w:rPr>
  </w:style>
  <w:style w:type="character" w:customStyle="1" w:styleId="blocktitleChar">
    <w:name w:val="block title Char"/>
    <w:link w:val="blocktitle1"/>
    <w:rsid w:val="00372591"/>
    <w:rPr>
      <w:rFonts w:ascii="Garamond" w:eastAsia="Calibri" w:hAnsi="Garamond" w:cs="Calibri"/>
      <w:b/>
      <w:caps/>
      <w:sz w:val="28"/>
      <w:lang w:val="x-none" w:eastAsia="x-none"/>
    </w:rPr>
  </w:style>
  <w:style w:type="character" w:customStyle="1" w:styleId="reality">
    <w:name w:val="reality"/>
    <w:rsid w:val="00372591"/>
  </w:style>
  <w:style w:type="paragraph" w:customStyle="1" w:styleId="Pa6">
    <w:name w:val="Pa6"/>
    <w:basedOn w:val="Normal"/>
    <w:next w:val="Normal"/>
    <w:uiPriority w:val="99"/>
    <w:qFormat/>
    <w:rsid w:val="00372591"/>
    <w:pPr>
      <w:autoSpaceDE w:val="0"/>
      <w:autoSpaceDN w:val="0"/>
      <w:adjustRightInd w:val="0"/>
      <w:spacing w:line="221" w:lineRule="atLeast"/>
    </w:pPr>
    <w:rPr>
      <w:rFonts w:eastAsia="Times New Roman"/>
      <w:sz w:val="24"/>
    </w:rPr>
  </w:style>
  <w:style w:type="paragraph" w:customStyle="1" w:styleId="Pa4">
    <w:name w:val="Pa4"/>
    <w:basedOn w:val="Normal"/>
    <w:next w:val="Normal"/>
    <w:qFormat/>
    <w:rsid w:val="00372591"/>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372591"/>
    <w:pPr>
      <w:autoSpaceDE w:val="0"/>
      <w:autoSpaceDN w:val="0"/>
      <w:adjustRightInd w:val="0"/>
      <w:spacing w:line="321" w:lineRule="atLeast"/>
    </w:pPr>
    <w:rPr>
      <w:rFonts w:eastAsia="Times New Roman"/>
      <w:sz w:val="24"/>
    </w:rPr>
  </w:style>
  <w:style w:type="paragraph" w:customStyle="1" w:styleId="attribution">
    <w:name w:val="attribution"/>
    <w:basedOn w:val="Normal"/>
    <w:qFormat/>
    <w:rsid w:val="00372591"/>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qFormat/>
    <w:rsid w:val="00372591"/>
    <w:pPr>
      <w:spacing w:before="100" w:beforeAutospacing="1" w:after="100" w:afterAutospacing="1"/>
    </w:pPr>
    <w:rPr>
      <w:rFonts w:eastAsia="Times New Roman"/>
      <w:sz w:val="24"/>
    </w:rPr>
  </w:style>
  <w:style w:type="paragraph" w:customStyle="1" w:styleId="text-textbodyhoustontext">
    <w:name w:val="text-textbody houstontext"/>
    <w:basedOn w:val="Normal"/>
    <w:qFormat/>
    <w:rsid w:val="00372591"/>
    <w:pPr>
      <w:spacing w:before="100" w:beforeAutospacing="1" w:after="100" w:afterAutospacing="1"/>
    </w:pPr>
    <w:rPr>
      <w:rFonts w:eastAsia="Times New Roman"/>
      <w:sz w:val="24"/>
    </w:rPr>
  </w:style>
  <w:style w:type="character" w:customStyle="1" w:styleId="text2">
    <w:name w:val="text2"/>
    <w:rsid w:val="00372591"/>
  </w:style>
  <w:style w:type="character" w:customStyle="1" w:styleId="StyleUnderlineChar2CharChar11pt">
    <w:name w:val="Style Underline Char2 Char Char + 11 pt"/>
    <w:rsid w:val="00372591"/>
    <w:rPr>
      <w:rFonts w:ascii="Times New Roman" w:hAnsi="Times New Roman"/>
      <w:sz w:val="20"/>
      <w:u w:val="single"/>
    </w:rPr>
  </w:style>
  <w:style w:type="character" w:customStyle="1" w:styleId="StyleStyleBoldUnderline11pt">
    <w:name w:val="Style Style Bold Underline + 11 pt"/>
    <w:rsid w:val="00372591"/>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372591"/>
    <w:pPr>
      <w:keepNext w:val="0"/>
      <w:keepLines w:val="0"/>
      <w:pageBreakBefore w:val="0"/>
      <w:spacing w:before="0"/>
      <w:jc w:val="left"/>
      <w:outlineLvl w:val="9"/>
    </w:pPr>
    <w:rPr>
      <w:rFonts w:eastAsia="SimSun"/>
      <w:b/>
      <w:sz w:val="22"/>
    </w:rPr>
  </w:style>
  <w:style w:type="character" w:customStyle="1" w:styleId="StyleStyle4LatinTimesNewRomanAsianSimSunBoldChar">
    <w:name w:val="Style Style4 + (Latin) Times New Roman (Asian) SimSun Bold Char"/>
    <w:link w:val="StyleStyle4LatinTimesNewRomanAsianSimSunBold"/>
    <w:rsid w:val="00372591"/>
    <w:rPr>
      <w:rFonts w:ascii="Calibri" w:eastAsia="SimSun" w:hAnsi="Calibri" w:cs="Calibri"/>
      <w:b/>
      <w:bCs/>
      <w:sz w:val="22"/>
      <w:u w:val="single"/>
    </w:rPr>
  </w:style>
  <w:style w:type="character" w:customStyle="1" w:styleId="articlehead2">
    <w:name w:val="articlehead2"/>
    <w:rsid w:val="00372591"/>
  </w:style>
  <w:style w:type="character" w:customStyle="1" w:styleId="pronset">
    <w:name w:val="pronset"/>
    <w:rsid w:val="00372591"/>
  </w:style>
  <w:style w:type="character" w:customStyle="1" w:styleId="prondelim">
    <w:name w:val="prondelim"/>
    <w:rsid w:val="00372591"/>
  </w:style>
  <w:style w:type="character" w:customStyle="1" w:styleId="prontoggle">
    <w:name w:val="pron_toggle"/>
    <w:rsid w:val="00372591"/>
  </w:style>
  <w:style w:type="character" w:customStyle="1" w:styleId="boldface">
    <w:name w:val="boldface"/>
    <w:rsid w:val="00372591"/>
  </w:style>
  <w:style w:type="character" w:customStyle="1" w:styleId="secondary-bf">
    <w:name w:val="secondary-bf"/>
    <w:rsid w:val="00372591"/>
  </w:style>
  <w:style w:type="character" w:customStyle="1" w:styleId="ColorfulGrid-Accent1Char">
    <w:name w:val="Colorful Grid - Accent 1 Char"/>
    <w:aliases w:val="quote Char"/>
    <w:link w:val="ColorfulGrid-Accent1"/>
    <w:uiPriority w:val="29"/>
    <w:rsid w:val="00372591"/>
    <w:rPr>
      <w:rFonts w:ascii="Times New Roman" w:hAnsi="Times New Roman"/>
      <w:iCs/>
      <w:color w:val="000000"/>
      <w:sz w:val="16"/>
    </w:rPr>
  </w:style>
  <w:style w:type="table" w:styleId="ColorfulGrid-Accent1">
    <w:name w:val="Colorful Grid Accent 1"/>
    <w:basedOn w:val="TableNormal"/>
    <w:link w:val="ColorfulGrid-Accent1Char"/>
    <w:uiPriority w:val="29"/>
    <w:rsid w:val="00372591"/>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372591"/>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372591"/>
  </w:style>
  <w:style w:type="character" w:customStyle="1" w:styleId="pg">
    <w:name w:val="pg"/>
    <w:rsid w:val="00372591"/>
  </w:style>
  <w:style w:type="character" w:customStyle="1" w:styleId="detailtitle">
    <w:name w:val="detailtitle"/>
    <w:rsid w:val="00372591"/>
  </w:style>
  <w:style w:type="character" w:customStyle="1" w:styleId="storydate">
    <w:name w:val="storydate"/>
    <w:rsid w:val="00372591"/>
  </w:style>
  <w:style w:type="character" w:customStyle="1" w:styleId="preloadwrap">
    <w:name w:val="preloadwrap"/>
    <w:rsid w:val="00372591"/>
  </w:style>
  <w:style w:type="paragraph" w:customStyle="1" w:styleId="summary">
    <w:name w:val="summary"/>
    <w:basedOn w:val="Normal"/>
    <w:qFormat/>
    <w:rsid w:val="00372591"/>
    <w:pPr>
      <w:spacing w:before="100" w:beforeAutospacing="1" w:after="100" w:afterAutospacing="1"/>
    </w:pPr>
    <w:rPr>
      <w:rFonts w:eastAsia="Times New Roman"/>
      <w:sz w:val="24"/>
    </w:rPr>
  </w:style>
  <w:style w:type="paragraph" w:customStyle="1" w:styleId="Caption2">
    <w:name w:val="Caption2"/>
    <w:basedOn w:val="Normal"/>
    <w:uiPriority w:val="99"/>
    <w:qFormat/>
    <w:rsid w:val="00372591"/>
    <w:pPr>
      <w:spacing w:before="100" w:beforeAutospacing="1" w:after="100" w:afterAutospacing="1"/>
    </w:pPr>
    <w:rPr>
      <w:rFonts w:eastAsia="Times New Roman"/>
      <w:sz w:val="24"/>
    </w:rPr>
  </w:style>
  <w:style w:type="character" w:customStyle="1" w:styleId="creditwrap">
    <w:name w:val="creditwrap"/>
    <w:rsid w:val="00372591"/>
  </w:style>
  <w:style w:type="character" w:customStyle="1" w:styleId="DefaultChar1">
    <w:name w:val="Default Char1"/>
    <w:rsid w:val="00372591"/>
    <w:rPr>
      <w:noProof w:val="0"/>
      <w:color w:val="000000"/>
      <w:lang w:val="en-US" w:eastAsia="en-US" w:bidi="ar-SA"/>
    </w:rPr>
  </w:style>
  <w:style w:type="paragraph" w:customStyle="1" w:styleId="MTDisplayEquation">
    <w:name w:val="MTDisplayEquation"/>
    <w:basedOn w:val="Normal"/>
    <w:next w:val="Normal"/>
    <w:link w:val="MTDisplayEquationChar"/>
    <w:qFormat/>
    <w:rsid w:val="00372591"/>
    <w:pPr>
      <w:tabs>
        <w:tab w:val="center" w:pos="5120"/>
        <w:tab w:val="right" w:pos="10220"/>
      </w:tabs>
    </w:pPr>
    <w:rPr>
      <w:rFonts w:eastAsia="Times New Roman"/>
      <w:bCs/>
      <w:lang w:bidi="he-IL"/>
    </w:rPr>
  </w:style>
  <w:style w:type="character" w:customStyle="1" w:styleId="MTDisplayEquationChar">
    <w:name w:val="MTDisplayEquation Char"/>
    <w:link w:val="MTDisplayEquation"/>
    <w:rsid w:val="00372591"/>
    <w:rPr>
      <w:rFonts w:ascii="Calibri" w:eastAsia="Times New Roman" w:hAnsi="Calibri" w:cs="Calibri"/>
      <w:bCs/>
      <w:sz w:val="22"/>
      <w:lang w:bidi="he-IL"/>
    </w:rPr>
  </w:style>
  <w:style w:type="character" w:customStyle="1" w:styleId="textunderlineChar0">
    <w:name w:val="text underline Char"/>
    <w:rsid w:val="00372591"/>
    <w:rPr>
      <w:sz w:val="24"/>
      <w:szCs w:val="22"/>
      <w:u w:val="thick"/>
      <w:lang w:val="en-US" w:eastAsia="en-US" w:bidi="ar-SA"/>
    </w:rPr>
  </w:style>
  <w:style w:type="character" w:customStyle="1" w:styleId="BoldChar">
    <w:name w:val="Bold Char"/>
    <w:rsid w:val="00372591"/>
    <w:rPr>
      <w:rFonts w:ascii="Times New Roman" w:eastAsia="Times New Roman" w:hAnsi="Times New Roman"/>
      <w:b/>
      <w:szCs w:val="24"/>
    </w:rPr>
  </w:style>
  <w:style w:type="character" w:customStyle="1" w:styleId="pmterms31">
    <w:name w:val="pmterms31"/>
    <w:rsid w:val="00372591"/>
    <w:rPr>
      <w:b/>
      <w:bCs/>
      <w:i w:val="0"/>
      <w:iCs w:val="0"/>
      <w:color w:val="000000"/>
    </w:rPr>
  </w:style>
  <w:style w:type="character" w:customStyle="1" w:styleId="copyrightdescription">
    <w:name w:val="copyrightdescription"/>
    <w:rsid w:val="00372591"/>
  </w:style>
  <w:style w:type="paragraph" w:customStyle="1" w:styleId="DebateFile">
    <w:name w:val="Debate File"/>
    <w:basedOn w:val="Normal"/>
    <w:uiPriority w:val="99"/>
    <w:qFormat/>
    <w:rsid w:val="00372591"/>
    <w:pPr>
      <w:jc w:val="center"/>
    </w:pPr>
    <w:rPr>
      <w:rFonts w:ascii="Book Antiqua" w:eastAsia="Times New Roman" w:hAnsi="Book Antiqua"/>
      <w:b/>
      <w:sz w:val="28"/>
    </w:rPr>
  </w:style>
  <w:style w:type="character" w:customStyle="1" w:styleId="ft01">
    <w:name w:val="ft01"/>
    <w:rsid w:val="00372591"/>
    <w:rPr>
      <w:rFonts w:ascii="Times" w:hAnsi="Times" w:cs="Times" w:hint="default"/>
      <w:color w:val="000000"/>
      <w:sz w:val="14"/>
      <w:szCs w:val="14"/>
    </w:rPr>
  </w:style>
  <w:style w:type="character" w:customStyle="1" w:styleId="ft11">
    <w:name w:val="ft11"/>
    <w:rsid w:val="00372591"/>
    <w:rPr>
      <w:rFonts w:ascii="Times" w:hAnsi="Times" w:cs="Times" w:hint="default"/>
      <w:color w:val="000000"/>
      <w:sz w:val="17"/>
      <w:szCs w:val="17"/>
    </w:rPr>
  </w:style>
  <w:style w:type="character" w:customStyle="1" w:styleId="ft21">
    <w:name w:val="ft21"/>
    <w:rsid w:val="00372591"/>
    <w:rPr>
      <w:rFonts w:ascii="Times" w:hAnsi="Times" w:cs="Times" w:hint="default"/>
      <w:color w:val="000000"/>
      <w:sz w:val="15"/>
      <w:szCs w:val="15"/>
    </w:rPr>
  </w:style>
  <w:style w:type="character" w:customStyle="1" w:styleId="ft31">
    <w:name w:val="ft31"/>
    <w:rsid w:val="00372591"/>
    <w:rPr>
      <w:rFonts w:ascii="Times" w:hAnsi="Times" w:cs="Times" w:hint="default"/>
      <w:color w:val="000000"/>
      <w:sz w:val="15"/>
      <w:szCs w:val="15"/>
    </w:rPr>
  </w:style>
  <w:style w:type="paragraph" w:customStyle="1" w:styleId="Little">
    <w:name w:val="Little"/>
    <w:basedOn w:val="Normal"/>
    <w:next w:val="Normal"/>
    <w:qFormat/>
    <w:rsid w:val="00372591"/>
    <w:pPr>
      <w:ind w:left="288"/>
    </w:pPr>
    <w:rPr>
      <w:rFonts w:ascii="Garamond" w:eastAsia="Times New Roman" w:hAnsi="Garamond"/>
      <w:sz w:val="16"/>
    </w:rPr>
  </w:style>
  <w:style w:type="paragraph" w:customStyle="1" w:styleId="AAAcard">
    <w:name w:val="AAAcard"/>
    <w:basedOn w:val="Normal"/>
    <w:link w:val="AAAcardChar"/>
    <w:qFormat/>
    <w:rsid w:val="00372591"/>
    <w:pPr>
      <w:ind w:left="288" w:right="288"/>
    </w:pPr>
    <w:rPr>
      <w:rFonts w:eastAsia="Times New Roman"/>
    </w:rPr>
  </w:style>
  <w:style w:type="character" w:customStyle="1" w:styleId="dquo">
    <w:name w:val="dquo"/>
    <w:rsid w:val="00372591"/>
  </w:style>
  <w:style w:type="character" w:customStyle="1" w:styleId="caps2">
    <w:name w:val="caps2"/>
    <w:rsid w:val="00372591"/>
  </w:style>
  <w:style w:type="character" w:customStyle="1" w:styleId="inside-head">
    <w:name w:val="inside-head"/>
    <w:rsid w:val="00372591"/>
  </w:style>
  <w:style w:type="character" w:customStyle="1" w:styleId="CardsFont12ptCharCharCharChar">
    <w:name w:val="Cards + Font: 12 pt Char Char Char Char"/>
    <w:rsid w:val="00372591"/>
    <w:rPr>
      <w:sz w:val="24"/>
      <w:szCs w:val="24"/>
      <w:u w:val="thick"/>
      <w:lang w:val="en-US" w:eastAsia="en-US" w:bidi="ar-SA"/>
    </w:rPr>
  </w:style>
  <w:style w:type="character" w:customStyle="1" w:styleId="ccs">
    <w:name w:val="c cs"/>
    <w:rsid w:val="00372591"/>
  </w:style>
  <w:style w:type="character" w:customStyle="1" w:styleId="UnderlinedEvChar">
    <w:name w:val="Underlined Ev Char"/>
    <w:link w:val="UnderlinedEv"/>
    <w:rsid w:val="00372591"/>
    <w:rPr>
      <w:rFonts w:ascii="Times New Roman" w:eastAsia="Times New Roman" w:hAnsi="Times New Roman"/>
      <w:u w:val="single"/>
    </w:rPr>
  </w:style>
  <w:style w:type="character" w:customStyle="1" w:styleId="dropshadow">
    <w:name w:val="dropshadow"/>
    <w:rsid w:val="00372591"/>
  </w:style>
  <w:style w:type="character" w:customStyle="1" w:styleId="d05ws">
    <w:name w:val="d05ws"/>
    <w:rsid w:val="00372591"/>
  </w:style>
  <w:style w:type="character" w:customStyle="1" w:styleId="rzibod">
    <w:name w:val="rzibod"/>
    <w:rsid w:val="00372591"/>
  </w:style>
  <w:style w:type="paragraph" w:customStyle="1" w:styleId="Caption3">
    <w:name w:val="Caption3"/>
    <w:basedOn w:val="Normal"/>
    <w:qFormat/>
    <w:rsid w:val="00372591"/>
    <w:pPr>
      <w:spacing w:before="100" w:beforeAutospacing="1" w:after="100" w:afterAutospacing="1"/>
    </w:pPr>
    <w:rPr>
      <w:rFonts w:eastAsia="Times New Roman"/>
      <w:sz w:val="24"/>
    </w:rPr>
  </w:style>
  <w:style w:type="character" w:customStyle="1" w:styleId="StyleBold1">
    <w:name w:val="Style Bold1"/>
    <w:rsid w:val="00372591"/>
    <w:rPr>
      <w:rFonts w:ascii="Georgia" w:hAnsi="Georgia"/>
      <w:b/>
      <w:bCs/>
      <w:sz w:val="22"/>
    </w:rPr>
  </w:style>
  <w:style w:type="character" w:customStyle="1" w:styleId="headertext">
    <w:name w:val="headertext"/>
    <w:rsid w:val="00372591"/>
  </w:style>
  <w:style w:type="paragraph" w:customStyle="1" w:styleId="body-12-5">
    <w:name w:val="body-12-5"/>
    <w:basedOn w:val="Normal"/>
    <w:uiPriority w:val="99"/>
    <w:qFormat/>
    <w:rsid w:val="00372591"/>
    <w:pPr>
      <w:spacing w:before="100" w:beforeAutospacing="1" w:after="100" w:afterAutospacing="1"/>
    </w:pPr>
    <w:rPr>
      <w:rFonts w:eastAsia="Times New Roman"/>
      <w:sz w:val="24"/>
    </w:rPr>
  </w:style>
  <w:style w:type="character" w:customStyle="1" w:styleId="endnote-reference">
    <w:name w:val="endnote-reference"/>
    <w:rsid w:val="00372591"/>
  </w:style>
  <w:style w:type="character" w:customStyle="1" w:styleId="officialsname">
    <w:name w:val="official_s_name"/>
    <w:rsid w:val="00372591"/>
  </w:style>
  <w:style w:type="character" w:customStyle="1" w:styleId="audience">
    <w:name w:val="audience"/>
    <w:rsid w:val="00372591"/>
  </w:style>
  <w:style w:type="character" w:customStyle="1" w:styleId="A7">
    <w:name w:val="A7"/>
    <w:uiPriority w:val="99"/>
    <w:rsid w:val="00372591"/>
    <w:rPr>
      <w:rFonts w:cs="Myriad Pro"/>
      <w:color w:val="0066B1"/>
      <w:sz w:val="22"/>
      <w:szCs w:val="22"/>
    </w:rPr>
  </w:style>
  <w:style w:type="character" w:customStyle="1" w:styleId="BlockHeadingsChar">
    <w:name w:val="Block Headings Char"/>
    <w:link w:val="BlockHeadings"/>
    <w:rsid w:val="00372591"/>
    <w:rPr>
      <w:rFonts w:ascii="Times New Roman" w:eastAsia="Times New Roman" w:hAnsi="Times New Roman" w:cs="Times New Roman"/>
      <w:b/>
      <w:sz w:val="36"/>
      <w:u w:val="single"/>
    </w:rPr>
  </w:style>
  <w:style w:type="character" w:customStyle="1" w:styleId="normalchar">
    <w:name w:val="normal__char"/>
    <w:rsid w:val="00372591"/>
  </w:style>
  <w:style w:type="character" w:customStyle="1" w:styleId="hyperlink002cheading0020100200028block0020title0029char">
    <w:name w:val="hyperlink_002cheading_00201_0020_0028block_0020title_0029__char"/>
    <w:rsid w:val="00372591"/>
  </w:style>
  <w:style w:type="character" w:customStyle="1" w:styleId="underline002cstyle0020bold0020underlinechar">
    <w:name w:val="underline_002cstyle_0020bold_0020underline__char"/>
    <w:rsid w:val="00372591"/>
  </w:style>
  <w:style w:type="character" w:customStyle="1" w:styleId="copyboldblack">
    <w:name w:val="copyboldblack"/>
    <w:rsid w:val="00372591"/>
  </w:style>
  <w:style w:type="character" w:customStyle="1" w:styleId="copybold">
    <w:name w:val="copybold"/>
    <w:rsid w:val="00372591"/>
  </w:style>
  <w:style w:type="character" w:customStyle="1" w:styleId="author-date0">
    <w:name w:val="author-date"/>
    <w:rsid w:val="00372591"/>
  </w:style>
  <w:style w:type="paragraph" w:customStyle="1" w:styleId="infuse">
    <w:name w:val="infuse"/>
    <w:basedOn w:val="Normal"/>
    <w:uiPriority w:val="99"/>
    <w:qFormat/>
    <w:rsid w:val="00372591"/>
    <w:pPr>
      <w:spacing w:before="100" w:beforeAutospacing="1" w:after="100" w:afterAutospacing="1"/>
    </w:pPr>
    <w:rPr>
      <w:rFonts w:eastAsia="Times New Roman"/>
      <w:sz w:val="24"/>
    </w:rPr>
  </w:style>
  <w:style w:type="paragraph" w:customStyle="1" w:styleId="fontreg">
    <w:name w:val="font_reg"/>
    <w:basedOn w:val="Normal"/>
    <w:uiPriority w:val="99"/>
    <w:qFormat/>
    <w:rsid w:val="00372591"/>
    <w:pPr>
      <w:spacing w:before="100" w:beforeAutospacing="1" w:after="100" w:afterAutospacing="1"/>
    </w:pPr>
    <w:rPr>
      <w:rFonts w:eastAsia="Times New Roman"/>
      <w:sz w:val="24"/>
    </w:rPr>
  </w:style>
  <w:style w:type="character" w:customStyle="1" w:styleId="yshortcuts">
    <w:name w:val="yshortcuts"/>
    <w:rsid w:val="00372591"/>
  </w:style>
  <w:style w:type="character" w:customStyle="1" w:styleId="hidden">
    <w:name w:val="hidden"/>
    <w:rsid w:val="00372591"/>
  </w:style>
  <w:style w:type="character" w:customStyle="1" w:styleId="articlebegin">
    <w:name w:val="articlebegin"/>
    <w:rsid w:val="00372591"/>
  </w:style>
  <w:style w:type="character" w:customStyle="1" w:styleId="mediaoverlay">
    <w:name w:val="mediaoverlay"/>
    <w:rsid w:val="00372591"/>
  </w:style>
  <w:style w:type="paragraph" w:customStyle="1" w:styleId="CITEF3">
    <w:name w:val="CITE F3"/>
    <w:uiPriority w:val="99"/>
    <w:qFormat/>
    <w:rsid w:val="00372591"/>
    <w:rPr>
      <w:rFonts w:ascii="Georgia" w:eastAsia="SimSun" w:hAnsi="Georgia" w:cs="Times New Roman"/>
      <w:b/>
      <w:lang w:eastAsia="zh-CN"/>
    </w:rPr>
  </w:style>
  <w:style w:type="character" w:customStyle="1" w:styleId="blogcaption">
    <w:name w:val="blog_caption"/>
    <w:rsid w:val="00372591"/>
  </w:style>
  <w:style w:type="paragraph" w:customStyle="1" w:styleId="StyleBoldUnderlineTimesNewRoman">
    <w:name w:val="Style Bold Underline + Times New Roman"/>
    <w:link w:val="StyleBoldUnderlineTimesNewRomanChar"/>
    <w:qFormat/>
    <w:rsid w:val="00372591"/>
    <w:pPr>
      <w:spacing w:after="200" w:line="276" w:lineRule="auto"/>
    </w:pPr>
    <w:rPr>
      <w:rFonts w:ascii="Times New Roman Bold" w:eastAsia="Calibri" w:cs="Times New Roman"/>
      <w:b/>
      <w:bCs/>
      <w:sz w:val="22"/>
      <w:szCs w:val="22"/>
      <w:u w:val="single"/>
    </w:rPr>
  </w:style>
  <w:style w:type="character" w:customStyle="1" w:styleId="StyleBoldUnderlineTimesNewRomanChar">
    <w:name w:val="Style Bold Underline + Times New Roman Char"/>
    <w:link w:val="StyleBoldUnderlineTimesNewRoman"/>
    <w:rsid w:val="00372591"/>
    <w:rPr>
      <w:rFonts w:ascii="Times New Roman Bold" w:eastAsia="Calibri" w:cs="Times New Roman"/>
      <w:b/>
      <w:bCs/>
      <w:sz w:val="22"/>
      <w:szCs w:val="22"/>
      <w:u w:val="single"/>
    </w:rPr>
  </w:style>
  <w:style w:type="paragraph" w:customStyle="1" w:styleId="StyleUnderlineTimesNewRoman">
    <w:name w:val="Style Underline + Times New Roman"/>
    <w:link w:val="StyleUnderlineTimesNewRomanChar"/>
    <w:qFormat/>
    <w:rsid w:val="00372591"/>
    <w:pPr>
      <w:spacing w:after="200"/>
    </w:pPr>
    <w:rPr>
      <w:rFonts w:ascii="Calibri" w:eastAsia="Calibri" w:hAnsi="Calibri" w:cs="Times New Roman"/>
      <w:sz w:val="20"/>
      <w:szCs w:val="20"/>
      <w:u w:val="single"/>
    </w:rPr>
  </w:style>
  <w:style w:type="character" w:customStyle="1" w:styleId="StyleUnderlineTimesNewRomanChar">
    <w:name w:val="Style Underline + Times New Roman Char"/>
    <w:link w:val="StyleUnderlineTimesNewRoman"/>
    <w:rsid w:val="00372591"/>
    <w:rPr>
      <w:rFonts w:ascii="Calibri" w:eastAsia="Calibri" w:hAnsi="Calibri" w:cs="Times New Roman"/>
      <w:sz w:val="20"/>
      <w:szCs w:val="20"/>
      <w:u w:val="single"/>
    </w:rPr>
  </w:style>
  <w:style w:type="character" w:customStyle="1" w:styleId="commnet-abuzz">
    <w:name w:val="commnet-abuzz"/>
    <w:rsid w:val="00372591"/>
  </w:style>
  <w:style w:type="character" w:customStyle="1" w:styleId="fbconnectbuttontext">
    <w:name w:val="fbconnectbutton_text"/>
    <w:rsid w:val="00372591"/>
  </w:style>
  <w:style w:type="character" w:customStyle="1" w:styleId="fbsharecountinner">
    <w:name w:val="fb_share_count_inner"/>
    <w:rsid w:val="00372591"/>
  </w:style>
  <w:style w:type="character" w:customStyle="1" w:styleId="stbuttontext">
    <w:name w:val="stbuttontext"/>
    <w:rsid w:val="00372591"/>
  </w:style>
  <w:style w:type="paragraph" w:customStyle="1" w:styleId="hotroute1">
    <w:name w:val="hot route!"/>
    <w:basedOn w:val="Normal"/>
    <w:qFormat/>
    <w:rsid w:val="00372591"/>
    <w:pPr>
      <w:ind w:left="144"/>
    </w:pPr>
    <w:rPr>
      <w:rFonts w:ascii="Cambria" w:eastAsia="Calibri" w:hAnsi="Cambria"/>
      <w:sz w:val="24"/>
    </w:rPr>
  </w:style>
  <w:style w:type="character" w:customStyle="1" w:styleId="Highlightedunderline0">
    <w:name w:val="Highlighted underline"/>
    <w:qFormat/>
    <w:rsid w:val="00372591"/>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372591"/>
  </w:style>
  <w:style w:type="character" w:customStyle="1" w:styleId="Normal2">
    <w:name w:val="Normal2"/>
    <w:rsid w:val="00372591"/>
  </w:style>
  <w:style w:type="character" w:customStyle="1" w:styleId="pubdate">
    <w:name w:val="pubdate"/>
    <w:rsid w:val="00372591"/>
  </w:style>
  <w:style w:type="numbering" w:customStyle="1" w:styleId="NoList11">
    <w:name w:val="No List11"/>
    <w:next w:val="NoList"/>
    <w:semiHidden/>
    <w:unhideWhenUsed/>
    <w:rsid w:val="00372591"/>
  </w:style>
  <w:style w:type="numbering" w:customStyle="1" w:styleId="NoList111">
    <w:name w:val="No List111"/>
    <w:next w:val="NoList"/>
    <w:uiPriority w:val="99"/>
    <w:semiHidden/>
    <w:unhideWhenUsed/>
    <w:rsid w:val="00372591"/>
  </w:style>
  <w:style w:type="numbering" w:customStyle="1" w:styleId="NoList1111">
    <w:name w:val="No List1111"/>
    <w:next w:val="NoList"/>
    <w:uiPriority w:val="99"/>
    <w:semiHidden/>
    <w:unhideWhenUsed/>
    <w:rsid w:val="00372591"/>
  </w:style>
  <w:style w:type="numbering" w:customStyle="1" w:styleId="NoList11111">
    <w:name w:val="No List11111"/>
    <w:next w:val="NoList"/>
    <w:uiPriority w:val="99"/>
    <w:semiHidden/>
    <w:unhideWhenUsed/>
    <w:rsid w:val="00372591"/>
  </w:style>
  <w:style w:type="numbering" w:customStyle="1" w:styleId="NoList111111">
    <w:name w:val="No List111111"/>
    <w:next w:val="NoList"/>
    <w:uiPriority w:val="99"/>
    <w:semiHidden/>
    <w:unhideWhenUsed/>
    <w:rsid w:val="00372591"/>
  </w:style>
  <w:style w:type="numbering" w:customStyle="1" w:styleId="NoList1111111">
    <w:name w:val="No List1111111"/>
    <w:next w:val="NoList"/>
    <w:uiPriority w:val="99"/>
    <w:semiHidden/>
    <w:unhideWhenUsed/>
    <w:rsid w:val="00372591"/>
  </w:style>
  <w:style w:type="numbering" w:customStyle="1" w:styleId="NoList11111111">
    <w:name w:val="No List11111111"/>
    <w:next w:val="NoList"/>
    <w:uiPriority w:val="99"/>
    <w:semiHidden/>
    <w:unhideWhenUsed/>
    <w:rsid w:val="00372591"/>
  </w:style>
  <w:style w:type="numbering" w:customStyle="1" w:styleId="NoList111111111">
    <w:name w:val="No List111111111"/>
    <w:next w:val="NoList"/>
    <w:uiPriority w:val="99"/>
    <w:semiHidden/>
    <w:unhideWhenUsed/>
    <w:rsid w:val="00372591"/>
  </w:style>
  <w:style w:type="numbering" w:customStyle="1" w:styleId="NoList1111111111">
    <w:name w:val="No List1111111111"/>
    <w:next w:val="NoList"/>
    <w:uiPriority w:val="99"/>
    <w:semiHidden/>
    <w:unhideWhenUsed/>
    <w:rsid w:val="00372591"/>
  </w:style>
  <w:style w:type="numbering" w:customStyle="1" w:styleId="NoList11111111111">
    <w:name w:val="No List11111111111"/>
    <w:next w:val="NoList"/>
    <w:uiPriority w:val="99"/>
    <w:semiHidden/>
    <w:unhideWhenUsed/>
    <w:rsid w:val="00372591"/>
  </w:style>
  <w:style w:type="numbering" w:customStyle="1" w:styleId="NoList111111111111">
    <w:name w:val="No List111111111111"/>
    <w:next w:val="NoList"/>
    <w:uiPriority w:val="99"/>
    <w:semiHidden/>
    <w:unhideWhenUsed/>
    <w:rsid w:val="00372591"/>
  </w:style>
  <w:style w:type="numbering" w:customStyle="1" w:styleId="NoList1111111111111">
    <w:name w:val="No List1111111111111"/>
    <w:next w:val="NoList"/>
    <w:uiPriority w:val="99"/>
    <w:semiHidden/>
    <w:unhideWhenUsed/>
    <w:rsid w:val="00372591"/>
  </w:style>
  <w:style w:type="numbering" w:customStyle="1" w:styleId="NoList11111111111111">
    <w:name w:val="No List11111111111111"/>
    <w:next w:val="NoList"/>
    <w:uiPriority w:val="99"/>
    <w:semiHidden/>
    <w:unhideWhenUsed/>
    <w:rsid w:val="00372591"/>
  </w:style>
  <w:style w:type="numbering" w:customStyle="1" w:styleId="NoList111111111111111">
    <w:name w:val="No List111111111111111"/>
    <w:next w:val="NoList"/>
    <w:uiPriority w:val="99"/>
    <w:semiHidden/>
    <w:unhideWhenUsed/>
    <w:rsid w:val="00372591"/>
  </w:style>
  <w:style w:type="numbering" w:customStyle="1" w:styleId="NoList1111111111111111">
    <w:name w:val="No List1111111111111111"/>
    <w:next w:val="NoList"/>
    <w:uiPriority w:val="99"/>
    <w:semiHidden/>
    <w:unhideWhenUsed/>
    <w:rsid w:val="00372591"/>
  </w:style>
  <w:style w:type="numbering" w:customStyle="1" w:styleId="NoList11111111111111111">
    <w:name w:val="No List11111111111111111"/>
    <w:next w:val="NoList"/>
    <w:uiPriority w:val="99"/>
    <w:semiHidden/>
    <w:unhideWhenUsed/>
    <w:rsid w:val="00372591"/>
  </w:style>
  <w:style w:type="paragraph" w:customStyle="1" w:styleId="FreeFormA">
    <w:name w:val="Free Form A"/>
    <w:autoRedefine/>
    <w:qFormat/>
    <w:rsid w:val="00372591"/>
    <w:pPr>
      <w:spacing w:line="276" w:lineRule="auto"/>
    </w:pPr>
    <w:rPr>
      <w:rFonts w:ascii="Helvetica" w:eastAsia="ヒラギノ角ゴ Pro W3" w:hAnsi="Helvetica" w:cs="Times New Roman"/>
      <w:color w:val="000000"/>
      <w:szCs w:val="22"/>
      <w:lang w:eastAsia="zh-CN" w:bidi="he-IL"/>
    </w:rPr>
  </w:style>
  <w:style w:type="character" w:customStyle="1" w:styleId="grey">
    <w:name w:val="grey"/>
    <w:rsid w:val="00372591"/>
  </w:style>
  <w:style w:type="character" w:customStyle="1" w:styleId="postby">
    <w:name w:val="post_by"/>
    <w:rsid w:val="00372591"/>
  </w:style>
  <w:style w:type="character" w:customStyle="1" w:styleId="postdate">
    <w:name w:val="post_date"/>
    <w:rsid w:val="00372591"/>
  </w:style>
  <w:style w:type="character" w:customStyle="1" w:styleId="bdx">
    <w:name w:val="bdx"/>
    <w:rsid w:val="00372591"/>
  </w:style>
  <w:style w:type="character" w:customStyle="1" w:styleId="bdl">
    <w:name w:val="bdl"/>
    <w:rsid w:val="00372591"/>
  </w:style>
  <w:style w:type="character" w:customStyle="1" w:styleId="bhl">
    <w:name w:val="bhl"/>
    <w:rsid w:val="00372591"/>
  </w:style>
  <w:style w:type="character" w:customStyle="1" w:styleId="CardNotUnderlinedChar1">
    <w:name w:val="Card Not Underlined Char1"/>
    <w:link w:val="CardNotUnderlined"/>
    <w:rsid w:val="00372591"/>
    <w:rPr>
      <w:rFonts w:ascii="Bell MT" w:eastAsia="Calibri" w:hAnsi="Bell MT" w:cs="Calibri"/>
      <w:sz w:val="22"/>
      <w:szCs w:val="20"/>
    </w:rPr>
  </w:style>
  <w:style w:type="character" w:customStyle="1" w:styleId="breadcrumbitemcurrent">
    <w:name w:val="breadcrumbitemcurrent"/>
    <w:rsid w:val="00372591"/>
  </w:style>
  <w:style w:type="character" w:customStyle="1" w:styleId="bbl">
    <w:name w:val="bbl"/>
    <w:rsid w:val="00372591"/>
  </w:style>
  <w:style w:type="character" w:customStyle="1" w:styleId="Date2">
    <w:name w:val="Date2"/>
    <w:rsid w:val="00372591"/>
  </w:style>
  <w:style w:type="character" w:customStyle="1" w:styleId="company">
    <w:name w:val="company"/>
    <w:rsid w:val="00372591"/>
  </w:style>
  <w:style w:type="character" w:customStyle="1" w:styleId="itxtnewhookspan">
    <w:name w:val="itxtnewhookspan"/>
    <w:rsid w:val="00372591"/>
  </w:style>
  <w:style w:type="character" w:customStyle="1" w:styleId="gstxthlt">
    <w:name w:val="gstxt_hlt"/>
    <w:rsid w:val="00372591"/>
  </w:style>
  <w:style w:type="paragraph" w:customStyle="1" w:styleId="bodytextfp">
    <w:name w:val="bodytextfp"/>
    <w:basedOn w:val="Normal"/>
    <w:uiPriority w:val="99"/>
    <w:qFormat/>
    <w:rsid w:val="00372591"/>
    <w:pPr>
      <w:spacing w:before="100" w:beforeAutospacing="1" w:after="100" w:afterAutospacing="1"/>
    </w:pPr>
    <w:rPr>
      <w:rFonts w:eastAsia="Times New Roman"/>
      <w:sz w:val="24"/>
    </w:rPr>
  </w:style>
  <w:style w:type="character" w:styleId="SubtleEmphasis">
    <w:name w:val="Subtle Emphasis"/>
    <w:uiPriority w:val="19"/>
    <w:qFormat/>
    <w:rsid w:val="00372591"/>
    <w:rPr>
      <w:rFonts w:ascii="Georgia" w:hAnsi="Georgia"/>
      <w:i/>
      <w:iCs/>
      <w:color w:val="808080"/>
    </w:rPr>
  </w:style>
  <w:style w:type="character" w:customStyle="1" w:styleId="ReallyfuckingsmallChar0">
    <w:name w:val="Really fucking small Char"/>
    <w:link w:val="Reallyfuckingsmall0"/>
    <w:locked/>
    <w:rsid w:val="00372591"/>
    <w:rPr>
      <w:rFonts w:ascii="Times New Roman" w:eastAsia="Times New Roman" w:hAnsi="Times New Roman"/>
      <w:sz w:val="10"/>
    </w:rPr>
  </w:style>
  <w:style w:type="paragraph" w:customStyle="1" w:styleId="Reallyfuckingsmall0">
    <w:name w:val="Really fucking small"/>
    <w:basedOn w:val="Normal"/>
    <w:link w:val="ReallyfuckingsmallChar0"/>
    <w:qFormat/>
    <w:rsid w:val="00372591"/>
    <w:rPr>
      <w:rFonts w:ascii="Times New Roman" w:eastAsia="Times New Roman" w:hAnsi="Times New Roman" w:cstheme="minorBidi"/>
      <w:sz w:val="10"/>
    </w:rPr>
  </w:style>
  <w:style w:type="paragraph" w:customStyle="1" w:styleId="subheader">
    <w:name w:val="subheader"/>
    <w:basedOn w:val="Normal"/>
    <w:uiPriority w:val="99"/>
    <w:qFormat/>
    <w:rsid w:val="00372591"/>
    <w:pPr>
      <w:spacing w:before="100" w:beforeAutospacing="1" w:after="100" w:afterAutospacing="1"/>
    </w:pPr>
    <w:rPr>
      <w:rFonts w:eastAsia="Times New Roman"/>
      <w:sz w:val="24"/>
    </w:rPr>
  </w:style>
  <w:style w:type="character" w:customStyle="1" w:styleId="SubtleEmphasis1">
    <w:name w:val="Subtle Emphasis1"/>
    <w:uiPriority w:val="19"/>
    <w:qFormat/>
    <w:rsid w:val="00372591"/>
    <w:rPr>
      <w:rFonts w:ascii="Times New Roman" w:hAnsi="Times New Roman"/>
      <w:b/>
      <w:iCs/>
      <w:color w:val="auto"/>
      <w:sz w:val="22"/>
    </w:rPr>
  </w:style>
  <w:style w:type="character" w:customStyle="1" w:styleId="StyleBoldRed">
    <w:name w:val="Style Bold Red"/>
    <w:rsid w:val="00372591"/>
    <w:rPr>
      <w:b/>
      <w:bCs/>
      <w:color w:val="auto"/>
    </w:rPr>
  </w:style>
  <w:style w:type="character" w:customStyle="1" w:styleId="StyleTimesNewRoman8pt">
    <w:name w:val="Style Times New Roman 8 pt"/>
    <w:rsid w:val="00372591"/>
    <w:rPr>
      <w:rFonts w:ascii="Georgia" w:hAnsi="Georgia"/>
      <w:sz w:val="16"/>
    </w:rPr>
  </w:style>
  <w:style w:type="character" w:customStyle="1" w:styleId="StyleStyle7pt8pt">
    <w:name w:val="Style Style 7 pt + 8 pt"/>
    <w:rsid w:val="00372591"/>
    <w:rPr>
      <w:sz w:val="16"/>
    </w:rPr>
  </w:style>
  <w:style w:type="character" w:customStyle="1" w:styleId="StyleStyleThickunderlineBold1">
    <w:name w:val="Style Style Thick underline + Bold1"/>
    <w:rsid w:val="00372591"/>
    <w:rPr>
      <w:b/>
      <w:bCs/>
      <w:u w:val="thick"/>
    </w:rPr>
  </w:style>
  <w:style w:type="character" w:customStyle="1" w:styleId="StyleUnderline2">
    <w:name w:val="Style Underline2"/>
    <w:rsid w:val="00372591"/>
    <w:rPr>
      <w:u w:val="single"/>
    </w:rPr>
  </w:style>
  <w:style w:type="character" w:customStyle="1" w:styleId="ShrinkText">
    <w:name w:val="Shrink Text"/>
    <w:rsid w:val="00372591"/>
    <w:rPr>
      <w:sz w:val="16"/>
    </w:rPr>
  </w:style>
  <w:style w:type="character" w:customStyle="1" w:styleId="smallcaps">
    <w:name w:val="smallcaps"/>
    <w:rsid w:val="00372591"/>
  </w:style>
  <w:style w:type="character" w:customStyle="1" w:styleId="goldbldtext">
    <w:name w:val="goldbldtext"/>
    <w:rsid w:val="00372591"/>
  </w:style>
  <w:style w:type="character" w:customStyle="1" w:styleId="PageHeaderLine2Char">
    <w:name w:val="PageHeaderLine2 Char"/>
    <w:link w:val="PageHeaderLine2"/>
    <w:rsid w:val="00372591"/>
    <w:rPr>
      <w:rFonts w:ascii="Calibri" w:eastAsia="Calibri" w:hAnsi="Calibri" w:cs="Calibri"/>
      <w:b/>
      <w:sz w:val="22"/>
    </w:rPr>
  </w:style>
  <w:style w:type="paragraph" w:customStyle="1" w:styleId="firstletter">
    <w:name w:val="firstletter"/>
    <w:basedOn w:val="Normal"/>
    <w:qFormat/>
    <w:rsid w:val="00372591"/>
    <w:pPr>
      <w:spacing w:before="100" w:beforeAutospacing="1" w:after="100" w:afterAutospacing="1"/>
    </w:pPr>
    <w:rPr>
      <w:rFonts w:eastAsia="Times New Roman"/>
      <w:sz w:val="24"/>
    </w:rPr>
  </w:style>
  <w:style w:type="paragraph" w:customStyle="1" w:styleId="more">
    <w:name w:val="more"/>
    <w:basedOn w:val="Normal"/>
    <w:qFormat/>
    <w:rsid w:val="00372591"/>
    <w:pPr>
      <w:spacing w:before="100" w:beforeAutospacing="1" w:after="100" w:afterAutospacing="1"/>
    </w:pPr>
    <w:rPr>
      <w:rFonts w:eastAsia="Times New Roman"/>
      <w:sz w:val="24"/>
    </w:rPr>
  </w:style>
  <w:style w:type="character" w:customStyle="1" w:styleId="cardshighlight0">
    <w:name w:val="cardshighlight"/>
    <w:rsid w:val="00372591"/>
  </w:style>
  <w:style w:type="character" w:customStyle="1" w:styleId="cardsfont12pt1">
    <w:name w:val="cardsfont12pt"/>
    <w:rsid w:val="00372591"/>
  </w:style>
  <w:style w:type="character" w:customStyle="1" w:styleId="ft1">
    <w:name w:val="ft1"/>
    <w:rsid w:val="00372591"/>
  </w:style>
  <w:style w:type="character" w:customStyle="1" w:styleId="ft6">
    <w:name w:val="ft6"/>
    <w:rsid w:val="00372591"/>
  </w:style>
  <w:style w:type="paragraph" w:customStyle="1" w:styleId="story">
    <w:name w:val="story"/>
    <w:basedOn w:val="Normal"/>
    <w:uiPriority w:val="99"/>
    <w:qFormat/>
    <w:rsid w:val="00372591"/>
    <w:pPr>
      <w:spacing w:before="100" w:beforeAutospacing="1" w:after="100" w:afterAutospacing="1"/>
    </w:pPr>
    <w:rPr>
      <w:rFonts w:eastAsia="Times New Roman"/>
      <w:sz w:val="24"/>
    </w:rPr>
  </w:style>
  <w:style w:type="paragraph" w:customStyle="1" w:styleId="H1numbered">
    <w:name w:val="H1 numbered"/>
    <w:basedOn w:val="Normal"/>
    <w:qFormat/>
    <w:rsid w:val="00372591"/>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372591"/>
    <w:pPr>
      <w:widowControl w:val="0"/>
      <w:numPr>
        <w:ilvl w:val="1"/>
        <w:numId w:val="1"/>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372591"/>
  </w:style>
  <w:style w:type="character" w:customStyle="1" w:styleId="backcontent">
    <w:name w:val="backcontent"/>
    <w:rsid w:val="00372591"/>
  </w:style>
  <w:style w:type="character" w:customStyle="1" w:styleId="daystmp">
    <w:name w:val="daystmp"/>
    <w:rsid w:val="00372591"/>
  </w:style>
  <w:style w:type="paragraph" w:customStyle="1" w:styleId="in">
    <w:name w:val="in"/>
    <w:basedOn w:val="Normal"/>
    <w:qFormat/>
    <w:rsid w:val="00372591"/>
    <w:pPr>
      <w:spacing w:before="100" w:beforeAutospacing="1" w:after="100" w:afterAutospacing="1"/>
    </w:pPr>
    <w:rPr>
      <w:rFonts w:eastAsia="Times New Roman"/>
      <w:sz w:val="24"/>
    </w:rPr>
  </w:style>
  <w:style w:type="character" w:customStyle="1" w:styleId="cardsfont12ptchar">
    <w:name w:val="cardsfont12ptchar"/>
    <w:rsid w:val="00372591"/>
  </w:style>
  <w:style w:type="paragraph" w:customStyle="1" w:styleId="image-caption">
    <w:name w:val="image-caption"/>
    <w:basedOn w:val="Normal"/>
    <w:qFormat/>
    <w:rsid w:val="00372591"/>
    <w:pPr>
      <w:spacing w:before="100" w:beforeAutospacing="1" w:after="100" w:afterAutospacing="1"/>
    </w:pPr>
    <w:rPr>
      <w:rFonts w:eastAsia="Times New Roman"/>
      <w:sz w:val="24"/>
    </w:rPr>
  </w:style>
  <w:style w:type="character" w:customStyle="1" w:styleId="gal">
    <w:name w:val="gal"/>
    <w:rsid w:val="00372591"/>
  </w:style>
  <w:style w:type="character" w:customStyle="1" w:styleId="submitted">
    <w:name w:val="submitted"/>
    <w:rsid w:val="00372591"/>
  </w:style>
  <w:style w:type="paragraph" w:customStyle="1" w:styleId="imagecontain">
    <w:name w:val="imagecontain"/>
    <w:basedOn w:val="Normal"/>
    <w:qFormat/>
    <w:rsid w:val="00372591"/>
    <w:pPr>
      <w:spacing w:before="100" w:beforeAutospacing="1" w:after="100" w:afterAutospacing="1"/>
    </w:pPr>
    <w:rPr>
      <w:rFonts w:eastAsia="Times New Roman"/>
      <w:sz w:val="24"/>
    </w:rPr>
  </w:style>
  <w:style w:type="character" w:customStyle="1" w:styleId="imagedateline">
    <w:name w:val="image_dateline"/>
    <w:rsid w:val="00372591"/>
  </w:style>
  <w:style w:type="character" w:customStyle="1" w:styleId="authordatecharchar">
    <w:name w:val="authordatecharchar"/>
    <w:rsid w:val="00372591"/>
  </w:style>
  <w:style w:type="character" w:customStyle="1" w:styleId="style1char0">
    <w:name w:val="style1char"/>
    <w:rsid w:val="00372591"/>
  </w:style>
  <w:style w:type="character" w:customStyle="1" w:styleId="tagcharchar0">
    <w:name w:val="tagcharchar"/>
    <w:rsid w:val="00372591"/>
  </w:style>
  <w:style w:type="character" w:customStyle="1" w:styleId="underlinedcharchar2">
    <w:name w:val="underlinedcharchar"/>
    <w:rsid w:val="00372591"/>
  </w:style>
  <w:style w:type="paragraph" w:customStyle="1" w:styleId="CM62">
    <w:name w:val="CM62"/>
    <w:basedOn w:val="Normal"/>
    <w:next w:val="Normal"/>
    <w:qFormat/>
    <w:rsid w:val="00372591"/>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qFormat/>
    <w:rsid w:val="00372591"/>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qFormat/>
    <w:rsid w:val="00372591"/>
    <w:pPr>
      <w:spacing w:after="63"/>
    </w:pPr>
    <w:rPr>
      <w:rFonts w:ascii="Arial" w:hAnsi="Arial"/>
      <w:color w:val="auto"/>
    </w:rPr>
  </w:style>
  <w:style w:type="paragraph" w:customStyle="1" w:styleId="CM35">
    <w:name w:val="CM35"/>
    <w:basedOn w:val="Default"/>
    <w:next w:val="Default"/>
    <w:qFormat/>
    <w:rsid w:val="00372591"/>
    <w:pPr>
      <w:spacing w:line="228" w:lineRule="atLeast"/>
    </w:pPr>
    <w:rPr>
      <w:rFonts w:ascii="Showcard Gothic" w:hAnsi="Showcard Gothic"/>
      <w:color w:val="auto"/>
    </w:rPr>
  </w:style>
  <w:style w:type="paragraph" w:customStyle="1" w:styleId="CM60">
    <w:name w:val="CM60"/>
    <w:basedOn w:val="Default"/>
    <w:next w:val="Default"/>
    <w:qFormat/>
    <w:rsid w:val="00372591"/>
    <w:pPr>
      <w:spacing w:line="228" w:lineRule="atLeast"/>
    </w:pPr>
    <w:rPr>
      <w:rFonts w:ascii="Showcard Gothic" w:hAnsi="Showcard Gothic"/>
      <w:color w:val="auto"/>
    </w:rPr>
  </w:style>
  <w:style w:type="character" w:customStyle="1" w:styleId="BoxedChar">
    <w:name w:val="Boxed Char"/>
    <w:rsid w:val="00372591"/>
    <w:rPr>
      <w:rFonts w:ascii="Arial Narrow" w:hAnsi="Arial Narrow"/>
      <w:b/>
      <w:sz w:val="18"/>
      <w:bdr w:val="single" w:sz="6" w:space="0" w:color="auto"/>
    </w:rPr>
  </w:style>
  <w:style w:type="character" w:customStyle="1" w:styleId="Style11ptUnderline2">
    <w:name w:val="Style 11 pt Underline2"/>
    <w:rsid w:val="00372591"/>
    <w:rPr>
      <w:sz w:val="20"/>
      <w:u w:val="single"/>
    </w:rPr>
  </w:style>
  <w:style w:type="character" w:customStyle="1" w:styleId="Style11ptBoldUnderline2">
    <w:name w:val="Style 11 pt Bold Underline2"/>
    <w:rsid w:val="00372591"/>
    <w:rPr>
      <w:b/>
      <w:bCs/>
      <w:sz w:val="20"/>
      <w:u w:val="single"/>
    </w:rPr>
  </w:style>
  <w:style w:type="character" w:customStyle="1" w:styleId="Styleunderline11ptBoldBorderSinglesolidlineAuto">
    <w:name w:val="Style underline + 11 pt Bold Border: : (Single solid line Auto ..."/>
    <w:rsid w:val="00372591"/>
    <w:rPr>
      <w:b/>
      <w:bCs/>
      <w:sz w:val="20"/>
      <w:u w:val="single"/>
      <w:bdr w:val="single" w:sz="4" w:space="0" w:color="auto"/>
    </w:rPr>
  </w:style>
  <w:style w:type="paragraph" w:customStyle="1" w:styleId="StylecardCharCharChar11pt">
    <w:name w:val="Style card Char Char Char + 11 pt"/>
    <w:link w:val="StylecardCharCharChar11ptChar"/>
    <w:qFormat/>
    <w:rsid w:val="00372591"/>
    <w:pPr>
      <w:spacing w:after="200"/>
      <w:ind w:left="288" w:right="288"/>
    </w:pPr>
    <w:rPr>
      <w:rFonts w:ascii="Calibri" w:eastAsia="Times New Roman" w:hAnsi="Calibri" w:cs="Times New Roman"/>
      <w:sz w:val="20"/>
      <w:szCs w:val="20"/>
    </w:rPr>
  </w:style>
  <w:style w:type="character" w:customStyle="1" w:styleId="cardCharCharCharChar">
    <w:name w:val="card Char Char Char Char"/>
    <w:rsid w:val="00372591"/>
    <w:rPr>
      <w:lang w:val="en-US" w:eastAsia="en-US" w:bidi="ar-SA"/>
    </w:rPr>
  </w:style>
  <w:style w:type="character" w:customStyle="1" w:styleId="StylecardCharCharChar11ptChar">
    <w:name w:val="Style card Char Char Char + 11 pt Char"/>
    <w:link w:val="StylecardCharCharChar11pt"/>
    <w:rsid w:val="00372591"/>
    <w:rPr>
      <w:rFonts w:ascii="Calibri" w:eastAsia="Times New Roman" w:hAnsi="Calibri" w:cs="Times New Roman"/>
      <w:sz w:val="20"/>
      <w:szCs w:val="20"/>
    </w:rPr>
  </w:style>
  <w:style w:type="paragraph" w:customStyle="1" w:styleId="StyleCards11pt">
    <w:name w:val="Style Cards + 11 pt"/>
    <w:basedOn w:val="Cards"/>
    <w:link w:val="StyleCards11ptChar"/>
    <w:qFormat/>
    <w:rsid w:val="00372591"/>
    <w:pPr>
      <w:widowControl/>
      <w:suppressAutoHyphens w:val="0"/>
      <w:autoSpaceDE w:val="0"/>
      <w:autoSpaceDN w:val="0"/>
      <w:adjustRightInd w:val="0"/>
      <w:spacing w:after="0" w:line="240" w:lineRule="auto"/>
      <w:ind w:left="432"/>
      <w:jc w:val="both"/>
    </w:pPr>
    <w:rPr>
      <w:rFonts w:eastAsia="Times New Roman"/>
      <w:color w:val="auto"/>
      <w:sz w:val="22"/>
      <w:szCs w:val="24"/>
      <w:lang w:val="x-none" w:eastAsia="x-none"/>
    </w:rPr>
  </w:style>
  <w:style w:type="character" w:customStyle="1" w:styleId="StyleCards11ptChar">
    <w:name w:val="Style Cards + 11 pt Char"/>
    <w:link w:val="StyleCards11pt"/>
    <w:rsid w:val="00372591"/>
    <w:rPr>
      <w:rFonts w:ascii="Georgia" w:eastAsia="Times New Roman" w:hAnsi="Georgia" w:cs="Times New Roman"/>
      <w:sz w:val="22"/>
      <w:lang w:val="x-none" w:eastAsia="x-none"/>
    </w:rPr>
  </w:style>
  <w:style w:type="paragraph" w:customStyle="1" w:styleId="StyleCards11ptUnderline">
    <w:name w:val="Style Cards + 11 pt Underline"/>
    <w:basedOn w:val="Cards"/>
    <w:link w:val="StyleCards11ptUnderlineChar"/>
    <w:qFormat/>
    <w:rsid w:val="00372591"/>
    <w:pPr>
      <w:widowControl/>
      <w:suppressAutoHyphens w:val="0"/>
      <w:autoSpaceDE w:val="0"/>
      <w:autoSpaceDN w:val="0"/>
      <w:adjustRightInd w:val="0"/>
      <w:spacing w:after="0" w:line="240" w:lineRule="auto"/>
      <w:ind w:left="432"/>
      <w:jc w:val="both"/>
    </w:pPr>
    <w:rPr>
      <w:rFonts w:eastAsia="Times New Roman"/>
      <w:color w:val="auto"/>
      <w:sz w:val="22"/>
      <w:u w:val="single"/>
      <w:lang w:val="x-none" w:eastAsia="x-none"/>
    </w:rPr>
  </w:style>
  <w:style w:type="character" w:customStyle="1" w:styleId="StyleCards11ptUnderlineChar">
    <w:name w:val="Style Cards + 11 pt Underline Char"/>
    <w:link w:val="StyleCards11ptUnderline"/>
    <w:rsid w:val="00372591"/>
    <w:rPr>
      <w:rFonts w:ascii="Georgia" w:eastAsia="Times New Roman" w:hAnsi="Georgia" w:cs="Times New Roman"/>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372591"/>
    <w:pPr>
      <w:widowControl/>
      <w:suppressAutoHyphens w:val="0"/>
      <w:autoSpaceDE w:val="0"/>
      <w:autoSpaceDN w:val="0"/>
      <w:adjustRightInd w:val="0"/>
      <w:spacing w:after="0" w:line="240" w:lineRule="auto"/>
      <w:ind w:left="432"/>
      <w:jc w:val="both"/>
    </w:pPr>
    <w:rPr>
      <w:rFonts w:eastAsia="Times New Roman"/>
      <w:b/>
      <w:bCs/>
      <w:color w:val="auto"/>
      <w:sz w:val="22"/>
      <w:u w:val="single"/>
      <w:lang w:val="x-none" w:eastAsia="x-none"/>
    </w:rPr>
  </w:style>
  <w:style w:type="character" w:customStyle="1" w:styleId="StyleCards11ptBoldUnderlineChar">
    <w:name w:val="Style Cards + 11 pt Bold Underline Char"/>
    <w:link w:val="StyleCards11ptBoldUnderline"/>
    <w:rsid w:val="00372591"/>
    <w:rPr>
      <w:rFonts w:ascii="Georgia" w:eastAsia="Times New Roman" w:hAnsi="Georgia" w:cs="Times New Roman"/>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372591"/>
    <w:pPr>
      <w:widowControl/>
      <w:suppressAutoHyphens w:val="0"/>
      <w:autoSpaceDE w:val="0"/>
      <w:autoSpaceDN w:val="0"/>
      <w:adjustRightInd w:val="0"/>
      <w:spacing w:after="0" w:line="240" w:lineRule="auto"/>
      <w:ind w:left="432"/>
      <w:jc w:val="both"/>
    </w:pPr>
    <w:rPr>
      <w:rFonts w:eastAsia="Times New Roman"/>
      <w:b/>
      <w:bCs/>
      <w:color w:val="auto"/>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372591"/>
    <w:rPr>
      <w:rFonts w:ascii="Georgia" w:eastAsia="Times New Roman" w:hAnsi="Georgia" w:cs="Times New Roman"/>
      <w:b/>
      <w:bCs/>
      <w:sz w:val="22"/>
      <w:szCs w:val="20"/>
      <w:u w:val="single"/>
      <w:bdr w:val="single" w:sz="4" w:space="0" w:color="auto"/>
      <w:lang w:val="x-none" w:eastAsia="x-none"/>
    </w:rPr>
  </w:style>
  <w:style w:type="paragraph" w:customStyle="1" w:styleId="StylecardCharChar11pt">
    <w:name w:val="Style card Char Char + 11 pt"/>
    <w:basedOn w:val="Normal"/>
    <w:link w:val="StylecardCharChar11ptChar"/>
    <w:qFormat/>
    <w:rsid w:val="00372591"/>
    <w:pPr>
      <w:ind w:left="288" w:right="288"/>
    </w:pPr>
    <w:rPr>
      <w:rFonts w:ascii="Georgia" w:eastAsia="Times New Roman" w:hAnsi="Georgia" w:cstheme="minorBidi"/>
      <w:szCs w:val="20"/>
      <w:lang w:val="x-none" w:eastAsia="x-none"/>
    </w:rPr>
  </w:style>
  <w:style w:type="character" w:customStyle="1" w:styleId="cardCharCharChar1">
    <w:name w:val="card Char Char Char1"/>
    <w:rsid w:val="00372591"/>
    <w:rPr>
      <w:lang w:val="en-US" w:eastAsia="en-US" w:bidi="ar-SA"/>
    </w:rPr>
  </w:style>
  <w:style w:type="character" w:customStyle="1" w:styleId="StylecardCharChar11ptChar">
    <w:name w:val="Style card Char Char + 11 pt Char"/>
    <w:link w:val="StylecardCharChar11pt"/>
    <w:rsid w:val="00372591"/>
    <w:rPr>
      <w:rFonts w:ascii="Georgia" w:eastAsia="Times New Roman" w:hAnsi="Georgia"/>
      <w:sz w:val="22"/>
      <w:szCs w:val="20"/>
      <w:lang w:val="x-none" w:eastAsia="x-none"/>
    </w:rPr>
  </w:style>
  <w:style w:type="paragraph" w:customStyle="1" w:styleId="NormalFont">
    <w:name w:val="Normal Font"/>
    <w:link w:val="NormalFontChar"/>
    <w:qFormat/>
    <w:rsid w:val="00372591"/>
    <w:rPr>
      <w:rFonts w:ascii="Times New Roman" w:eastAsia="Times New Roman" w:hAnsi="Times New Roman" w:cs="Times New Roman"/>
      <w:sz w:val="20"/>
      <w:szCs w:val="20"/>
    </w:rPr>
  </w:style>
  <w:style w:type="paragraph" w:customStyle="1" w:styleId="StyleSmall11pt">
    <w:name w:val="Style Small + 11 pt"/>
    <w:qFormat/>
    <w:rsid w:val="00372591"/>
    <w:pPr>
      <w:spacing w:after="200"/>
    </w:pPr>
    <w:rPr>
      <w:rFonts w:ascii="Times" w:eastAsia="Times New Roman" w:hAnsi="Times" w:cs="Times New Roman"/>
      <w:sz w:val="20"/>
      <w:szCs w:val="22"/>
    </w:rPr>
  </w:style>
  <w:style w:type="character" w:customStyle="1" w:styleId="Style11ptThickunderline">
    <w:name w:val="Style 11 pt Thick underline"/>
    <w:rsid w:val="00372591"/>
    <w:rPr>
      <w:sz w:val="20"/>
      <w:u w:val="thick"/>
    </w:rPr>
  </w:style>
  <w:style w:type="character" w:customStyle="1" w:styleId="Style11ptBoldThickunderline">
    <w:name w:val="Style 11 pt Bold Thick underline"/>
    <w:rsid w:val="00372591"/>
    <w:rPr>
      <w:b/>
      <w:bCs/>
      <w:sz w:val="20"/>
      <w:u w:val="thick"/>
    </w:rPr>
  </w:style>
  <w:style w:type="paragraph" w:customStyle="1" w:styleId="StyleNormalFont11ptUnderline">
    <w:name w:val="Style Normal Font + 11 pt Underline"/>
    <w:basedOn w:val="NormalFont"/>
    <w:link w:val="StyleNormalFont11ptUnderlineChar"/>
    <w:qFormat/>
    <w:rsid w:val="00372591"/>
    <w:rPr>
      <w:u w:val="single"/>
      <w:lang w:val="x-none" w:eastAsia="x-none"/>
    </w:rPr>
  </w:style>
  <w:style w:type="character" w:customStyle="1" w:styleId="NormalFontChar">
    <w:name w:val="Normal Font Char"/>
    <w:link w:val="NormalFont"/>
    <w:rsid w:val="00372591"/>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372591"/>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372591"/>
    <w:rPr>
      <w:b/>
      <w:bCs/>
      <w:u w:val="single"/>
      <w:lang w:val="x-none" w:eastAsia="x-none"/>
    </w:rPr>
  </w:style>
  <w:style w:type="character" w:customStyle="1" w:styleId="StyleNormalFont11ptBoldUnderlineChar">
    <w:name w:val="Style Normal Font + 11 pt Bold Underline Char"/>
    <w:link w:val="StyleNormalFont11ptBoldUnderline"/>
    <w:rsid w:val="00372591"/>
    <w:rPr>
      <w:rFonts w:ascii="Times New Roman" w:eastAsia="Times New Roman" w:hAnsi="Times New Roman" w:cs="Times New Roman"/>
      <w:b/>
      <w:bCs/>
      <w:sz w:val="20"/>
      <w:szCs w:val="20"/>
      <w:u w:val="single"/>
      <w:lang w:val="x-none" w:eastAsia="x-none"/>
    </w:rPr>
  </w:style>
  <w:style w:type="paragraph" w:customStyle="1" w:styleId="Smallfont0">
    <w:name w:val="Smallfont"/>
    <w:basedOn w:val="Normal"/>
    <w:qFormat/>
    <w:rsid w:val="00372591"/>
    <w:rPr>
      <w:rFonts w:eastAsia="Times New Roman"/>
      <w:sz w:val="15"/>
    </w:rPr>
  </w:style>
  <w:style w:type="character" w:customStyle="1" w:styleId="authors1">
    <w:name w:val="authors1"/>
    <w:rsid w:val="00372591"/>
    <w:rPr>
      <w:rFonts w:ascii="Verdana" w:hAnsi="Verdana" w:hint="default"/>
      <w:b/>
      <w:bCs/>
      <w:color w:val="006699"/>
      <w:sz w:val="20"/>
      <w:szCs w:val="20"/>
    </w:rPr>
  </w:style>
  <w:style w:type="character" w:customStyle="1" w:styleId="headlinesectionlarge">
    <w:name w:val="headline_section_large"/>
    <w:rsid w:val="00372591"/>
  </w:style>
  <w:style w:type="paragraph" w:customStyle="1" w:styleId="formatvorlage2">
    <w:name w:val="formatvorlage2"/>
    <w:basedOn w:val="Normal"/>
    <w:qFormat/>
    <w:rsid w:val="00372591"/>
    <w:pPr>
      <w:spacing w:before="100" w:beforeAutospacing="1" w:after="100" w:afterAutospacing="1"/>
    </w:pPr>
    <w:rPr>
      <w:rFonts w:eastAsia="Calibri"/>
      <w:sz w:val="24"/>
    </w:rPr>
  </w:style>
  <w:style w:type="character" w:customStyle="1" w:styleId="Styleunderline11ptBlack">
    <w:name w:val="Style underline + 11 pt Black"/>
    <w:rsid w:val="00372591"/>
    <w:rPr>
      <w:color w:val="000000"/>
      <w:sz w:val="20"/>
      <w:u w:val="single"/>
    </w:rPr>
  </w:style>
  <w:style w:type="character" w:customStyle="1" w:styleId="Styleunderline11ptBoldBlack">
    <w:name w:val="Style underline + 11 pt Bold Black"/>
    <w:rsid w:val="00372591"/>
    <w:rPr>
      <w:b/>
      <w:bCs/>
      <w:color w:val="000000"/>
      <w:sz w:val="20"/>
      <w:u w:val="single"/>
    </w:rPr>
  </w:style>
  <w:style w:type="paragraph" w:customStyle="1" w:styleId="StyleTitle11ptNotBold">
    <w:name w:val="Style Title + 11 pt Not Bold"/>
    <w:basedOn w:val="Title"/>
    <w:link w:val="StyleTitle11ptNotBoldChar"/>
    <w:qFormat/>
    <w:rsid w:val="00372591"/>
    <w:pPr>
      <w:spacing w:before="0" w:after="0"/>
      <w:ind w:left="0" w:right="0"/>
      <w:outlineLvl w:val="9"/>
    </w:pPr>
    <w:rPr>
      <w:rFonts w:ascii="Georgia" w:eastAsia="Times New Roman" w:hAnsi="Georgia"/>
      <w:b/>
      <w:sz w:val="20"/>
      <w:lang w:val="x-none" w:eastAsia="x-none"/>
    </w:rPr>
  </w:style>
  <w:style w:type="character" w:customStyle="1" w:styleId="StyleTitle11ptNotBoldChar">
    <w:name w:val="Style Title + 11 pt Not Bold Char"/>
    <w:link w:val="StyleTitle11ptNotBold"/>
    <w:rsid w:val="00372591"/>
    <w:rPr>
      <w:rFonts w:ascii="Georgia" w:eastAsia="Times New Roman" w:hAnsi="Georgia"/>
      <w:b/>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372591"/>
    <w:pPr>
      <w:spacing w:before="0" w:after="0"/>
      <w:ind w:left="0" w:right="0"/>
      <w:outlineLvl w:val="9"/>
    </w:pPr>
    <w:rPr>
      <w:rFonts w:ascii="Georgia" w:eastAsia="Times New Roman" w:hAnsi="Georgia"/>
      <w:sz w:val="20"/>
      <w:lang w:val="x-none" w:eastAsia="x-none"/>
    </w:rPr>
  </w:style>
  <w:style w:type="character" w:customStyle="1" w:styleId="StyleTitle11ptNotBoldNounderlineChar">
    <w:name w:val="Style Title + 11 pt Not Bold No underline Char"/>
    <w:link w:val="StyleTitle11ptNotBoldNounderline"/>
    <w:rsid w:val="00372591"/>
    <w:rPr>
      <w:rFonts w:ascii="Georgia" w:eastAsia="Times New Roman" w:hAnsi="Georgia"/>
      <w:sz w:val="20"/>
      <w:u w:val="single"/>
      <w:lang w:val="x-none" w:eastAsia="x-none"/>
    </w:rPr>
  </w:style>
  <w:style w:type="character" w:customStyle="1" w:styleId="Style11ptBoldBlackUnderline">
    <w:name w:val="Style 11 pt Bold Black Underline"/>
    <w:rsid w:val="00372591"/>
    <w:rPr>
      <w:b/>
      <w:bCs/>
      <w:color w:val="000000"/>
      <w:sz w:val="20"/>
      <w:u w:val="single"/>
    </w:rPr>
  </w:style>
  <w:style w:type="character" w:customStyle="1" w:styleId="Style11ptBoldBlackUnderlineBorderSinglesolidline">
    <w:name w:val="Style 11 pt Bold Black Underline Border: : (Single solid line ..."/>
    <w:rsid w:val="00372591"/>
    <w:rPr>
      <w:b/>
      <w:bCs/>
      <w:color w:val="000000"/>
      <w:sz w:val="20"/>
      <w:u w:val="single"/>
      <w:bdr w:val="single" w:sz="4" w:space="0" w:color="auto"/>
    </w:rPr>
  </w:style>
  <w:style w:type="character" w:customStyle="1" w:styleId="StyleLatinMeridien-Italic11ptItalicUnderline">
    <w:name w:val="Style (Latin) Meridien-Italic 11 pt Italic Underline"/>
    <w:rsid w:val="00372591"/>
    <w:rPr>
      <w:rFonts w:ascii="Meridien-Italic" w:hAnsi="Meridien-Italic"/>
      <w:i/>
      <w:iCs/>
      <w:sz w:val="20"/>
      <w:u w:val="single"/>
    </w:rPr>
  </w:style>
  <w:style w:type="character" w:customStyle="1" w:styleId="Citation-AuthorDate">
    <w:name w:val="Citation - Author/Date"/>
    <w:rsid w:val="00372591"/>
    <w:rPr>
      <w:b/>
      <w:bCs w:val="0"/>
      <w:smallCaps/>
      <w:sz w:val="24"/>
      <w:u w:val="single"/>
    </w:rPr>
  </w:style>
  <w:style w:type="paragraph" w:customStyle="1" w:styleId="HotRouteCharCharCharCharChar">
    <w:name w:val="Hot Route! Char Char Char Char Char"/>
    <w:basedOn w:val="Normal"/>
    <w:link w:val="HotRouteCharCharCharCharCharChar"/>
    <w:qFormat/>
    <w:rsid w:val="00372591"/>
    <w:pPr>
      <w:ind w:left="144"/>
    </w:pPr>
    <w:rPr>
      <w:rFonts w:eastAsia="Times New Roman"/>
      <w:lang w:val="x-none" w:eastAsia="x-none"/>
    </w:rPr>
  </w:style>
  <w:style w:type="character" w:customStyle="1" w:styleId="HotRouteCharCharCharCharCharChar">
    <w:name w:val="Hot Route! Char Char Char Char Char Char"/>
    <w:link w:val="HotRouteCharCharCharCharChar"/>
    <w:rsid w:val="00372591"/>
    <w:rPr>
      <w:rFonts w:ascii="Calibri" w:eastAsia="Times New Roman" w:hAnsi="Calibri" w:cs="Calibri"/>
      <w:sz w:val="22"/>
      <w:lang w:val="x-none" w:eastAsia="x-none"/>
    </w:rPr>
  </w:style>
  <w:style w:type="character" w:customStyle="1" w:styleId="underlinestylechar0">
    <w:name w:val="underlinestylechar"/>
    <w:rsid w:val="00372591"/>
  </w:style>
  <w:style w:type="character" w:customStyle="1" w:styleId="BlockHeaderHiddenChar">
    <w:name w:val="Block Header Hidden Char"/>
    <w:link w:val="BlockHeaderHidden"/>
    <w:locked/>
    <w:rsid w:val="00372591"/>
    <w:rPr>
      <w:rFonts w:ascii="Georgia" w:eastAsia="Times New Roman" w:hAnsi="Georgia" w:cs="Times New Roman"/>
      <w:b/>
      <w:bCs/>
      <w:sz w:val="32"/>
      <w:szCs w:val="26"/>
      <w:u w:val="single"/>
    </w:rPr>
  </w:style>
  <w:style w:type="character" w:customStyle="1" w:styleId="DottedUnderline0">
    <w:name w:val="Dotted Underline"/>
    <w:rsid w:val="00372591"/>
    <w:rPr>
      <w:rFonts w:ascii="Times New Roman" w:hAnsi="Times New Roman" w:cs="Times New Roman" w:hint="default"/>
      <w:sz w:val="20"/>
      <w:u w:val="dottedHeavy"/>
    </w:rPr>
  </w:style>
  <w:style w:type="character" w:customStyle="1" w:styleId="CardsFont6ptCharChar">
    <w:name w:val="Cards + Font: 6 pt Char Char"/>
    <w:rsid w:val="00372591"/>
    <w:rPr>
      <w:sz w:val="8"/>
      <w:lang w:val="en-US" w:eastAsia="en-US" w:bidi="ar-SA"/>
    </w:rPr>
  </w:style>
  <w:style w:type="character" w:customStyle="1" w:styleId="titleauthoretc">
    <w:name w:val="titleauthoretc"/>
    <w:rsid w:val="00372591"/>
  </w:style>
  <w:style w:type="paragraph" w:customStyle="1" w:styleId="deck">
    <w:name w:val="deck"/>
    <w:basedOn w:val="Normal"/>
    <w:uiPriority w:val="99"/>
    <w:qFormat/>
    <w:rsid w:val="00372591"/>
    <w:pPr>
      <w:spacing w:before="100" w:beforeAutospacing="1" w:after="100" w:afterAutospacing="1"/>
    </w:pPr>
    <w:rPr>
      <w:rFonts w:eastAsia="Times New Roman"/>
      <w:sz w:val="24"/>
    </w:rPr>
  </w:style>
  <w:style w:type="paragraph" w:customStyle="1" w:styleId="i1">
    <w:name w:val="i1"/>
    <w:basedOn w:val="Normal"/>
    <w:qFormat/>
    <w:rsid w:val="00372591"/>
    <w:pPr>
      <w:spacing w:before="100" w:beforeAutospacing="1" w:after="100" w:afterAutospacing="1"/>
    </w:pPr>
    <w:rPr>
      <w:rFonts w:eastAsia="Times New Roman"/>
      <w:sz w:val="24"/>
    </w:rPr>
  </w:style>
  <w:style w:type="paragraph" w:customStyle="1" w:styleId="question">
    <w:name w:val="question"/>
    <w:basedOn w:val="Normal"/>
    <w:uiPriority w:val="99"/>
    <w:qFormat/>
    <w:rsid w:val="00372591"/>
    <w:pPr>
      <w:spacing w:before="100" w:beforeAutospacing="1" w:after="100" w:afterAutospacing="1"/>
    </w:pPr>
    <w:rPr>
      <w:rFonts w:eastAsia="Times New Roman"/>
      <w:sz w:val="24"/>
    </w:rPr>
  </w:style>
  <w:style w:type="paragraph" w:customStyle="1" w:styleId="bodycopy">
    <w:name w:val="bodycopy"/>
    <w:basedOn w:val="Normal"/>
    <w:uiPriority w:val="99"/>
    <w:qFormat/>
    <w:rsid w:val="00372591"/>
    <w:pPr>
      <w:spacing w:before="100" w:beforeAutospacing="1" w:after="100" w:afterAutospacing="1"/>
    </w:pPr>
    <w:rPr>
      <w:rFonts w:eastAsia="Times New Roman"/>
      <w:sz w:val="24"/>
    </w:rPr>
  </w:style>
  <w:style w:type="character" w:customStyle="1" w:styleId="labeltext">
    <w:name w:val="labeltext"/>
    <w:rsid w:val="00372591"/>
  </w:style>
  <w:style w:type="character" w:customStyle="1" w:styleId="viewlink">
    <w:name w:val="viewlink"/>
    <w:rsid w:val="00372591"/>
  </w:style>
  <w:style w:type="character" w:customStyle="1" w:styleId="share">
    <w:name w:val="share"/>
    <w:rsid w:val="00372591"/>
  </w:style>
  <w:style w:type="character" w:customStyle="1" w:styleId="inlinkchart">
    <w:name w:val="inlink_chart"/>
    <w:rsid w:val="00372591"/>
  </w:style>
  <w:style w:type="character" w:customStyle="1" w:styleId="underLight">
    <w:name w:val="underLight"/>
    <w:uiPriority w:val="1"/>
    <w:qFormat/>
    <w:rsid w:val="0037259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372591"/>
  </w:style>
  <w:style w:type="character" w:customStyle="1" w:styleId="author-rss">
    <w:name w:val="author-rss"/>
    <w:rsid w:val="00372591"/>
  </w:style>
  <w:style w:type="character" w:customStyle="1" w:styleId="fbsharecountwrapper">
    <w:name w:val="fb_share_count_wrapper"/>
    <w:rsid w:val="00372591"/>
  </w:style>
  <w:style w:type="character" w:customStyle="1" w:styleId="fbbuttontext">
    <w:name w:val="fb_button_text"/>
    <w:rsid w:val="00372591"/>
  </w:style>
  <w:style w:type="character" w:customStyle="1" w:styleId="hw">
    <w:name w:val="hw"/>
    <w:rsid w:val="00372591"/>
  </w:style>
  <w:style w:type="character" w:customStyle="1" w:styleId="linktotop">
    <w:name w:val="linktotop"/>
    <w:rsid w:val="00372591"/>
  </w:style>
  <w:style w:type="character" w:customStyle="1" w:styleId="maintextbldleft">
    <w:name w:val="maintextbldleft"/>
    <w:rsid w:val="00372591"/>
  </w:style>
  <w:style w:type="character" w:customStyle="1" w:styleId="maintextleft">
    <w:name w:val="maintextleft"/>
    <w:rsid w:val="00372591"/>
  </w:style>
  <w:style w:type="character" w:customStyle="1" w:styleId="descriptionstyle1block">
    <w:name w:val="description style1 block"/>
    <w:rsid w:val="00372591"/>
  </w:style>
  <w:style w:type="paragraph" w:customStyle="1" w:styleId="Fifth">
    <w:name w:val="Fifth"/>
    <w:basedOn w:val="Normal"/>
    <w:link w:val="FifthChar"/>
    <w:qFormat/>
    <w:rsid w:val="00372591"/>
    <w:rPr>
      <w:rFonts w:eastAsia="Calibri"/>
    </w:rPr>
  </w:style>
  <w:style w:type="character" w:customStyle="1" w:styleId="gutter-right-1">
    <w:name w:val="gutter-right-1"/>
    <w:basedOn w:val="DefaultParagraphFont"/>
    <w:rsid w:val="00372591"/>
  </w:style>
  <w:style w:type="character" w:customStyle="1" w:styleId="ssl3">
    <w:name w:val="ss_l3"/>
    <w:rsid w:val="00372591"/>
  </w:style>
  <w:style w:type="paragraph" w:customStyle="1" w:styleId="NoteLevel22">
    <w:name w:val="Note Level 22"/>
    <w:basedOn w:val="Normal"/>
    <w:next w:val="Normal"/>
    <w:uiPriority w:val="99"/>
    <w:qFormat/>
    <w:rsid w:val="00372591"/>
    <w:pPr>
      <w:keepNext/>
      <w:ind w:left="288" w:right="288"/>
    </w:pPr>
    <w:rPr>
      <w:rFonts w:ascii="Georgia" w:eastAsia="MS Gothic" w:hAnsi="Georgia"/>
      <w:szCs w:val="20"/>
    </w:rPr>
  </w:style>
  <w:style w:type="paragraph" w:customStyle="1" w:styleId="wp-caption-text">
    <w:name w:val="wp-caption-text"/>
    <w:basedOn w:val="Normal"/>
    <w:qFormat/>
    <w:rsid w:val="00372591"/>
    <w:pPr>
      <w:spacing w:before="100" w:beforeAutospacing="1" w:after="100" w:afterAutospacing="1"/>
    </w:pPr>
    <w:rPr>
      <w:rFonts w:eastAsia="Times New Roman"/>
      <w:sz w:val="24"/>
    </w:rPr>
  </w:style>
  <w:style w:type="character" w:customStyle="1" w:styleId="Mention1">
    <w:name w:val="Mention1"/>
    <w:basedOn w:val="DefaultParagraphFont"/>
    <w:uiPriority w:val="99"/>
    <w:semiHidden/>
    <w:unhideWhenUsed/>
    <w:rsid w:val="00372591"/>
    <w:rPr>
      <w:color w:val="2B579A"/>
      <w:shd w:val="clear" w:color="auto" w:fill="E6E6E6"/>
    </w:rPr>
  </w:style>
  <w:style w:type="paragraph" w:customStyle="1" w:styleId="svarticle">
    <w:name w:val="svarticle"/>
    <w:basedOn w:val="Normal"/>
    <w:uiPriority w:val="99"/>
    <w:qFormat/>
    <w:rsid w:val="00372591"/>
    <w:pPr>
      <w:spacing w:before="100" w:beforeAutospacing="1" w:after="100" w:afterAutospacing="1"/>
    </w:pPr>
    <w:rPr>
      <w:rFonts w:eastAsia="Times New Roman"/>
      <w:sz w:val="24"/>
    </w:rPr>
  </w:style>
  <w:style w:type="character" w:customStyle="1" w:styleId="FontStyle39">
    <w:name w:val="Font Style39"/>
    <w:uiPriority w:val="99"/>
    <w:rsid w:val="00372591"/>
    <w:rPr>
      <w:rFonts w:ascii="Constantia" w:hAnsi="Constantia" w:cs="Constantia" w:hint="default"/>
      <w:b/>
      <w:bCs/>
      <w:sz w:val="18"/>
      <w:szCs w:val="18"/>
    </w:rPr>
  </w:style>
  <w:style w:type="character" w:customStyle="1" w:styleId="6">
    <w:name w:val="6"/>
    <w:rsid w:val="00372591"/>
    <w:rPr>
      <w:rFonts w:ascii="Arial" w:hAnsi="Arial" w:cs="Arial" w:hint="default"/>
      <w:bCs/>
      <w:sz w:val="20"/>
      <w:u w:val="single"/>
      <w:lang w:val="en-US" w:eastAsia="en-US" w:bidi="ar-SA"/>
    </w:rPr>
  </w:style>
  <w:style w:type="character" w:customStyle="1" w:styleId="CharChar4">
    <w:name w:val="Char Char4"/>
    <w:rsid w:val="00372591"/>
    <w:rPr>
      <w:szCs w:val="24"/>
      <w:lang w:eastAsia="zh-CN"/>
    </w:rPr>
  </w:style>
  <w:style w:type="character" w:customStyle="1" w:styleId="BodyTextFirstIndentChar1">
    <w:name w:val="Body Text First Indent Char1"/>
    <w:basedOn w:val="BodyTextChar"/>
    <w:rsid w:val="00372591"/>
    <w:rPr>
      <w:rFonts w:ascii="Times New Roman" w:eastAsia="Calibri" w:hAnsi="Times New Roman" w:cs="Times New Roman"/>
      <w:sz w:val="24"/>
      <w:szCs w:val="24"/>
      <w:lang w:eastAsia="zh-CN"/>
    </w:rPr>
  </w:style>
  <w:style w:type="character" w:customStyle="1" w:styleId="Header11">
    <w:name w:val="Header11"/>
    <w:rsid w:val="00372591"/>
  </w:style>
  <w:style w:type="paragraph" w:customStyle="1" w:styleId="canvas-atom">
    <w:name w:val="canvas-atom"/>
    <w:basedOn w:val="Normal"/>
    <w:uiPriority w:val="99"/>
    <w:qFormat/>
    <w:rsid w:val="00372591"/>
    <w:pPr>
      <w:spacing w:before="100" w:beforeAutospacing="1" w:after="100" w:afterAutospacing="1"/>
    </w:pPr>
    <w:rPr>
      <w:sz w:val="24"/>
    </w:rPr>
  </w:style>
  <w:style w:type="character" w:customStyle="1" w:styleId="posa">
    <w:name w:val="pos(a)"/>
    <w:basedOn w:val="DefaultParagraphFont"/>
    <w:rsid w:val="00372591"/>
  </w:style>
  <w:style w:type="character" w:customStyle="1" w:styleId="u-hiddeninnarrowenv">
    <w:name w:val="u-hiddeninnarrowenv"/>
    <w:basedOn w:val="DefaultParagraphFont"/>
    <w:rsid w:val="00372591"/>
  </w:style>
  <w:style w:type="character" w:customStyle="1" w:styleId="followbutton-bird">
    <w:name w:val="followbutton-bird"/>
    <w:basedOn w:val="DefaultParagraphFont"/>
    <w:rsid w:val="00372591"/>
  </w:style>
  <w:style w:type="character" w:customStyle="1" w:styleId="tweetauthor-name">
    <w:name w:val="tweetauthor-name"/>
    <w:basedOn w:val="DefaultParagraphFont"/>
    <w:rsid w:val="00372591"/>
  </w:style>
  <w:style w:type="character" w:customStyle="1" w:styleId="tweetauthor-verifiedbadge">
    <w:name w:val="tweetauthor-verifiedbadge"/>
    <w:basedOn w:val="DefaultParagraphFont"/>
    <w:rsid w:val="00372591"/>
  </w:style>
  <w:style w:type="character" w:customStyle="1" w:styleId="tweetauthor-screenname">
    <w:name w:val="tweetauthor-screenname"/>
    <w:basedOn w:val="DefaultParagraphFont"/>
    <w:rsid w:val="00372591"/>
  </w:style>
  <w:style w:type="paragraph" w:customStyle="1" w:styleId="tweet-text">
    <w:name w:val="tweet-text"/>
    <w:basedOn w:val="Normal"/>
    <w:uiPriority w:val="99"/>
    <w:qFormat/>
    <w:rsid w:val="00372591"/>
    <w:pPr>
      <w:spacing w:before="100" w:beforeAutospacing="1" w:after="100" w:afterAutospacing="1"/>
    </w:pPr>
  </w:style>
  <w:style w:type="character" w:customStyle="1" w:styleId="u-hiddenvisually">
    <w:name w:val="u-hiddenvisually"/>
    <w:basedOn w:val="DefaultParagraphFont"/>
    <w:rsid w:val="00372591"/>
  </w:style>
  <w:style w:type="character" w:customStyle="1" w:styleId="tweetaction-stat">
    <w:name w:val="tweetaction-stat"/>
    <w:basedOn w:val="DefaultParagraphFont"/>
    <w:rsid w:val="00372591"/>
  </w:style>
  <w:style w:type="character" w:customStyle="1" w:styleId="related">
    <w:name w:val="related"/>
    <w:basedOn w:val="DefaultParagraphFont"/>
    <w:rsid w:val="00372591"/>
  </w:style>
  <w:style w:type="character" w:customStyle="1" w:styleId="related-content">
    <w:name w:val="related-content"/>
    <w:basedOn w:val="DefaultParagraphFont"/>
    <w:rsid w:val="00372591"/>
  </w:style>
  <w:style w:type="character" w:customStyle="1" w:styleId="name-of-author">
    <w:name w:val="name-of-author"/>
    <w:basedOn w:val="DefaultParagraphFont"/>
    <w:rsid w:val="00372591"/>
  </w:style>
  <w:style w:type="character" w:customStyle="1" w:styleId="first-name">
    <w:name w:val="first-name"/>
    <w:basedOn w:val="DefaultParagraphFont"/>
    <w:rsid w:val="00372591"/>
  </w:style>
  <w:style w:type="character" w:customStyle="1" w:styleId="last-name">
    <w:name w:val="last-name"/>
    <w:basedOn w:val="DefaultParagraphFont"/>
    <w:rsid w:val="00372591"/>
  </w:style>
  <w:style w:type="paragraph" w:customStyle="1" w:styleId="description">
    <w:name w:val="description"/>
    <w:basedOn w:val="Normal"/>
    <w:qFormat/>
    <w:rsid w:val="00372591"/>
    <w:pPr>
      <w:spacing w:before="100" w:beforeAutospacing="1" w:after="100" w:afterAutospacing="1"/>
    </w:pPr>
  </w:style>
  <w:style w:type="paragraph" w:customStyle="1" w:styleId="graf">
    <w:name w:val="graf"/>
    <w:basedOn w:val="Normal"/>
    <w:uiPriority w:val="99"/>
    <w:qFormat/>
    <w:rsid w:val="00372591"/>
    <w:pPr>
      <w:spacing w:before="100" w:beforeAutospacing="1" w:after="100" w:afterAutospacing="1"/>
    </w:pPr>
  </w:style>
  <w:style w:type="character" w:customStyle="1" w:styleId="caption10">
    <w:name w:val="caption1"/>
    <w:basedOn w:val="DefaultParagraphFont"/>
    <w:rsid w:val="00372591"/>
  </w:style>
  <w:style w:type="paragraph" w:customStyle="1" w:styleId="column">
    <w:name w:val="column"/>
    <w:basedOn w:val="Normal"/>
    <w:uiPriority w:val="99"/>
    <w:qFormat/>
    <w:rsid w:val="00372591"/>
    <w:pPr>
      <w:spacing w:before="100" w:beforeAutospacing="1" w:after="100" w:afterAutospacing="1"/>
    </w:pPr>
  </w:style>
  <w:style w:type="paragraph" w:customStyle="1" w:styleId="recirc-container">
    <w:name w:val="recirc-container"/>
    <w:basedOn w:val="Normal"/>
    <w:uiPriority w:val="99"/>
    <w:qFormat/>
    <w:rsid w:val="00372591"/>
    <w:pPr>
      <w:spacing w:before="100" w:beforeAutospacing="1" w:after="100" w:afterAutospacing="1"/>
    </w:pPr>
    <w:rPr>
      <w:sz w:val="24"/>
    </w:rPr>
  </w:style>
  <w:style w:type="character" w:customStyle="1" w:styleId="recirc-text">
    <w:name w:val="&quot;recirc-text”"/>
    <w:basedOn w:val="DefaultParagraphFont"/>
    <w:rsid w:val="00372591"/>
  </w:style>
  <w:style w:type="character" w:customStyle="1" w:styleId="video-icon">
    <w:name w:val="video-icon"/>
    <w:basedOn w:val="DefaultParagraphFont"/>
    <w:rsid w:val="00372591"/>
  </w:style>
  <w:style w:type="paragraph" w:customStyle="1" w:styleId="selectionshareable">
    <w:name w:val="selectionshareable"/>
    <w:basedOn w:val="Normal"/>
    <w:uiPriority w:val="99"/>
    <w:qFormat/>
    <w:rsid w:val="00372591"/>
    <w:pPr>
      <w:spacing w:before="100" w:beforeAutospacing="1" w:after="100" w:afterAutospacing="1"/>
    </w:pPr>
    <w:rPr>
      <w:sz w:val="24"/>
    </w:rPr>
  </w:style>
  <w:style w:type="character" w:customStyle="1" w:styleId="powa-shot-play-btn-text">
    <w:name w:val="powa-shot-play-btn-text"/>
    <w:basedOn w:val="DefaultParagraphFont"/>
    <w:rsid w:val="00372591"/>
  </w:style>
  <w:style w:type="character" w:customStyle="1" w:styleId="powa-shot-click">
    <w:name w:val="powa-shot-click"/>
    <w:basedOn w:val="DefaultParagraphFont"/>
    <w:rsid w:val="00372591"/>
  </w:style>
  <w:style w:type="character" w:customStyle="1" w:styleId="wpv-blurb">
    <w:name w:val="wpv-blurb"/>
    <w:basedOn w:val="DefaultParagraphFont"/>
    <w:rsid w:val="00372591"/>
  </w:style>
  <w:style w:type="paragraph" w:customStyle="1" w:styleId="interstitial-link">
    <w:name w:val="interstitial-link"/>
    <w:basedOn w:val="Normal"/>
    <w:uiPriority w:val="99"/>
    <w:qFormat/>
    <w:rsid w:val="00372591"/>
    <w:pPr>
      <w:spacing w:before="100" w:beforeAutospacing="1" w:after="100" w:afterAutospacing="1"/>
    </w:pPr>
    <w:rPr>
      <w:sz w:val="24"/>
    </w:rPr>
  </w:style>
  <w:style w:type="character" w:customStyle="1" w:styleId="pb-caption">
    <w:name w:val="pb-caption"/>
    <w:basedOn w:val="DefaultParagraphFont"/>
    <w:rsid w:val="00372591"/>
  </w:style>
  <w:style w:type="paragraph" w:customStyle="1" w:styleId="see-also">
    <w:name w:val="see-also"/>
    <w:basedOn w:val="Normal"/>
    <w:uiPriority w:val="99"/>
    <w:qFormat/>
    <w:rsid w:val="00372591"/>
    <w:pPr>
      <w:spacing w:before="100" w:beforeAutospacing="1" w:after="100" w:afterAutospacing="1"/>
    </w:pPr>
    <w:rPr>
      <w:sz w:val="24"/>
    </w:rPr>
  </w:style>
  <w:style w:type="character" w:customStyle="1" w:styleId="m-2745674872889869693gmail-style13ptbold">
    <w:name w:val="m_-2745674872889869693gmail-style13ptbold"/>
    <w:basedOn w:val="DefaultParagraphFont"/>
    <w:rsid w:val="00372591"/>
  </w:style>
  <w:style w:type="character" w:customStyle="1" w:styleId="m-2745674872889869693gmail-styleunderline">
    <w:name w:val="m_-2745674872889869693gmail-styleunderline"/>
    <w:basedOn w:val="DefaultParagraphFont"/>
    <w:rsid w:val="00372591"/>
  </w:style>
  <w:style w:type="character" w:customStyle="1" w:styleId="UnresolvedMention3">
    <w:name w:val="Unresolved Mention3"/>
    <w:basedOn w:val="DefaultParagraphFont"/>
    <w:uiPriority w:val="99"/>
    <w:unhideWhenUsed/>
    <w:rsid w:val="00372591"/>
    <w:rPr>
      <w:color w:val="808080"/>
      <w:shd w:val="clear" w:color="auto" w:fill="E6E6E6"/>
    </w:rPr>
  </w:style>
  <w:style w:type="character" w:customStyle="1" w:styleId="UnresolvedMention4">
    <w:name w:val="Unresolved Mention4"/>
    <w:basedOn w:val="DefaultParagraphFont"/>
    <w:uiPriority w:val="99"/>
    <w:semiHidden/>
    <w:unhideWhenUsed/>
    <w:rsid w:val="00372591"/>
    <w:rPr>
      <w:color w:val="808080"/>
      <w:shd w:val="clear" w:color="auto" w:fill="E6E6E6"/>
    </w:rPr>
  </w:style>
  <w:style w:type="character" w:customStyle="1" w:styleId="m-8082899869479211226gmail-styleunderline">
    <w:name w:val="m_-8082899869479211226gmail-styleunderline"/>
    <w:basedOn w:val="DefaultParagraphFont"/>
    <w:rsid w:val="00372591"/>
  </w:style>
  <w:style w:type="paragraph" w:customStyle="1" w:styleId="NoteLevel23">
    <w:name w:val="Note Level 23"/>
    <w:basedOn w:val="Normal"/>
    <w:next w:val="Normal"/>
    <w:uiPriority w:val="99"/>
    <w:qFormat/>
    <w:rsid w:val="00372591"/>
    <w:pPr>
      <w:keepNext/>
      <w:ind w:left="288" w:right="288"/>
    </w:pPr>
    <w:rPr>
      <w:rFonts w:ascii="Georgia" w:eastAsia="MS Gothic" w:hAnsi="Georgia"/>
      <w:szCs w:val="20"/>
    </w:rPr>
  </w:style>
  <w:style w:type="character" w:customStyle="1" w:styleId="Heading5Char1">
    <w:name w:val="Heading 5 Char1"/>
    <w:aliases w:val="Text Char1"/>
    <w:basedOn w:val="DefaultParagraphFont"/>
    <w:uiPriority w:val="9"/>
    <w:semiHidden/>
    <w:rsid w:val="00372591"/>
    <w:rPr>
      <w:rFonts w:asciiTheme="majorHAnsi" w:eastAsiaTheme="majorEastAsia" w:hAnsiTheme="majorHAnsi" w:cstheme="majorBidi" w:hint="default"/>
      <w:color w:val="365F91" w:themeColor="accent1" w:themeShade="BF"/>
      <w:sz w:val="22"/>
      <w:szCs w:val="22"/>
    </w:rPr>
  </w:style>
  <w:style w:type="character" w:customStyle="1" w:styleId="HeaderChar3">
    <w:name w:val="Header Char3"/>
    <w:basedOn w:val="DefaultParagraphFont"/>
    <w:uiPriority w:val="99"/>
    <w:semiHidden/>
    <w:rsid w:val="00372591"/>
    <w:rPr>
      <w:rFonts w:ascii="Georgia" w:hAnsi="Georgia"/>
    </w:rPr>
  </w:style>
  <w:style w:type="paragraph" w:customStyle="1" w:styleId="NoteLevel24">
    <w:name w:val="Note Level 24"/>
    <w:basedOn w:val="Normal"/>
    <w:next w:val="Normal"/>
    <w:uiPriority w:val="99"/>
    <w:qFormat/>
    <w:rsid w:val="00372591"/>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372591"/>
    <w:pPr>
      <w:keepNext/>
      <w:ind w:left="288" w:right="288"/>
    </w:pPr>
    <w:rPr>
      <w:rFonts w:ascii="Georgia" w:eastAsia="MS Gothic" w:hAnsi="Georgia"/>
      <w:szCs w:val="20"/>
    </w:rPr>
  </w:style>
  <w:style w:type="character" w:customStyle="1" w:styleId="m4385445901877740177gmail-styleunderline">
    <w:name w:val="m_4385445901877740177gmail-styleunderline"/>
    <w:basedOn w:val="DefaultParagraphFont"/>
    <w:rsid w:val="00372591"/>
  </w:style>
  <w:style w:type="character" w:customStyle="1" w:styleId="italics">
    <w:name w:val="italics"/>
    <w:basedOn w:val="DefaultParagraphFont"/>
    <w:rsid w:val="00372591"/>
  </w:style>
  <w:style w:type="paragraph" w:customStyle="1" w:styleId="analytics0">
    <w:name w:val="analytics"/>
    <w:basedOn w:val="Normal"/>
    <w:link w:val="analyticsChar0"/>
    <w:uiPriority w:val="4"/>
    <w:qFormat/>
    <w:rsid w:val="00372591"/>
    <w:rPr>
      <w:b/>
      <w:color w:val="C00000"/>
      <w:sz w:val="26"/>
    </w:rPr>
  </w:style>
  <w:style w:type="character" w:customStyle="1" w:styleId="analyticsChar0">
    <w:name w:val="analytics Char"/>
    <w:basedOn w:val="DefaultParagraphFont"/>
    <w:link w:val="analytics0"/>
    <w:uiPriority w:val="4"/>
    <w:rsid w:val="00372591"/>
    <w:rPr>
      <w:rFonts w:ascii="Calibri" w:hAnsi="Calibri" w:cs="Calibri"/>
      <w:b/>
      <w:color w:val="C00000"/>
      <w:sz w:val="26"/>
    </w:rPr>
  </w:style>
  <w:style w:type="character" w:customStyle="1" w:styleId="swauthor">
    <w:name w:val="sw_author"/>
    <w:rsid w:val="00372591"/>
  </w:style>
  <w:style w:type="character" w:customStyle="1" w:styleId="HotRouteChar0">
    <w:name w:val="Hot Route! Char"/>
    <w:link w:val="HotRoute0"/>
    <w:rsid w:val="00372591"/>
    <w:rPr>
      <w:rFonts w:ascii="Calibri" w:eastAsia="Times New Roman" w:hAnsi="Calibri" w:cs="Calibri"/>
      <w:sz w:val="22"/>
    </w:rPr>
  </w:style>
  <w:style w:type="paragraph" w:customStyle="1" w:styleId="PhoTag">
    <w:name w:val="PhoTag"/>
    <w:basedOn w:val="Normal"/>
    <w:next w:val="Normal"/>
    <w:autoRedefine/>
    <w:qFormat/>
    <w:rsid w:val="00372591"/>
    <w:rPr>
      <w:b/>
    </w:rPr>
  </w:style>
  <w:style w:type="character" w:customStyle="1" w:styleId="boldunderlineChar2">
    <w:name w:val="bold underline Char"/>
    <w:basedOn w:val="DefaultParagraphFont"/>
    <w:rsid w:val="00372591"/>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rsid w:val="00372591"/>
    <w:rPr>
      <w:rFonts w:eastAsia="Times New Roman"/>
      <w:sz w:val="16"/>
      <w:szCs w:val="20"/>
    </w:rPr>
  </w:style>
  <w:style w:type="character" w:customStyle="1" w:styleId="ReallySmallChar">
    <w:name w:val="Really Small Char"/>
    <w:basedOn w:val="DefaultParagraphFont"/>
    <w:link w:val="ReallySmall"/>
    <w:rsid w:val="00372591"/>
    <w:rPr>
      <w:rFonts w:ascii="Calibri" w:eastAsia="Times New Roman" w:hAnsi="Calibri" w:cs="Calibri"/>
      <w:sz w:val="16"/>
      <w:szCs w:val="20"/>
    </w:rPr>
  </w:style>
  <w:style w:type="paragraph" w:customStyle="1" w:styleId="Heading4Cite">
    <w:name w:val="Heading 4 Cite"/>
    <w:basedOn w:val="Normal"/>
    <w:link w:val="Heading4CiteChar"/>
    <w:autoRedefine/>
    <w:qFormat/>
    <w:rsid w:val="00372591"/>
    <w:rPr>
      <w:rFonts w:eastAsia="Calibri"/>
      <w:color w:val="000000"/>
    </w:rPr>
  </w:style>
  <w:style w:type="character" w:customStyle="1" w:styleId="Heading4CiteChar">
    <w:name w:val="Heading 4 Cite Char"/>
    <w:link w:val="Heading4Cite"/>
    <w:rsid w:val="00372591"/>
    <w:rPr>
      <w:rFonts w:ascii="Calibri" w:eastAsia="Calibri" w:hAnsi="Calibri" w:cs="Calibri"/>
      <w:color w:val="000000"/>
      <w:sz w:val="22"/>
    </w:rPr>
  </w:style>
  <w:style w:type="paragraph" w:customStyle="1" w:styleId="PageTitle0">
    <w:name w:val="Page Title"/>
    <w:basedOn w:val="Normal"/>
    <w:next w:val="Normal"/>
    <w:qFormat/>
    <w:rsid w:val="00372591"/>
    <w:pPr>
      <w:tabs>
        <w:tab w:val="left" w:pos="1440"/>
      </w:tabs>
      <w:jc w:val="center"/>
      <w:outlineLvl w:val="1"/>
    </w:pPr>
    <w:rPr>
      <w:rFonts w:eastAsia="Calibri"/>
      <w:b/>
      <w:smallCaps/>
      <w:color w:val="000000"/>
      <w:sz w:val="36"/>
      <w:u w:val="single"/>
    </w:rPr>
  </w:style>
  <w:style w:type="character" w:customStyle="1" w:styleId="Style9ptItalicUnderline">
    <w:name w:val="Style 9 pt Italic Underline"/>
    <w:rsid w:val="00372591"/>
    <w:rPr>
      <w:i/>
      <w:iCs/>
      <w:sz w:val="20"/>
      <w:u w:val="single"/>
    </w:rPr>
  </w:style>
  <w:style w:type="paragraph" w:customStyle="1" w:styleId="UnderlineEmphasis">
    <w:name w:val="Underline + Emphasis"/>
    <w:basedOn w:val="Normal"/>
    <w:next w:val="Normal"/>
    <w:link w:val="UnderlineEmphasisChar"/>
    <w:autoRedefine/>
    <w:qFormat/>
    <w:rsid w:val="00372591"/>
    <w:rPr>
      <w:rFonts w:eastAsia="Calibri"/>
      <w:b/>
      <w:color w:val="000000"/>
      <w:u w:val="single"/>
    </w:rPr>
  </w:style>
  <w:style w:type="character" w:customStyle="1" w:styleId="UnderlineEmphasisChar">
    <w:name w:val="Underline + Emphasis Char"/>
    <w:link w:val="UnderlineEmphasis"/>
    <w:rsid w:val="00372591"/>
    <w:rPr>
      <w:rFonts w:ascii="Calibri" w:eastAsia="Calibri" w:hAnsi="Calibri" w:cs="Calibri"/>
      <w:b/>
      <w:color w:val="000000"/>
      <w:sz w:val="22"/>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372591"/>
    <w:pPr>
      <w:keepLines w:val="0"/>
      <w:pageBreakBefore w:val="0"/>
      <w:spacing w:before="0" w:after="60"/>
      <w:jc w:val="left"/>
    </w:pPr>
    <w:rPr>
      <w:rFonts w:eastAsia="Times New Roman" w:cs="Times New Roman"/>
      <w:bCs w:val="0"/>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372591"/>
    <w:pPr>
      <w:keepLines w:val="0"/>
      <w:spacing w:before="0" w:after="120"/>
    </w:pPr>
    <w:rPr>
      <w:rFonts w:eastAsia="Times New Roman" w:cs="Times New Roman"/>
      <w:b w:val="0"/>
      <w:bCs w:val="0"/>
      <w:iCs/>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372591"/>
    <w:rPr>
      <w:rFonts w:ascii="Calibri" w:eastAsia="Times New Roman" w:hAnsi="Calibri" w:cs="Times New Roman"/>
      <w:b/>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372591"/>
    <w:rPr>
      <w:rFonts w:ascii="Calibri" w:eastAsia="Times New Roman" w:hAnsi="Calibri" w:cs="Times New Roman"/>
      <w:iCs/>
      <w:color w:val="000000"/>
      <w:sz w:val="16"/>
      <w:szCs w:val="28"/>
    </w:rPr>
  </w:style>
  <w:style w:type="paragraph" w:customStyle="1" w:styleId="StyleUnderline9pt2">
    <w:name w:val="Style Underline + 9 pt2"/>
    <w:basedOn w:val="Normal"/>
    <w:link w:val="StyleUnderline9pt2Char"/>
    <w:rsid w:val="00372591"/>
    <w:rPr>
      <w:rFonts w:eastAsia="Times New Roman"/>
      <w:color w:val="000000"/>
      <w:szCs w:val="20"/>
      <w:u w:val="single"/>
    </w:rPr>
  </w:style>
  <w:style w:type="character" w:customStyle="1" w:styleId="StyleUnderline9pt2Char">
    <w:name w:val="Style Underline + 9 pt2 Char"/>
    <w:link w:val="StyleUnderline9pt2"/>
    <w:rsid w:val="00372591"/>
    <w:rPr>
      <w:rFonts w:ascii="Calibri" w:eastAsia="Times New Roman" w:hAnsi="Calibri" w:cs="Calibri"/>
      <w:color w:val="000000"/>
      <w:sz w:val="22"/>
      <w:szCs w:val="20"/>
      <w:u w:val="single"/>
    </w:rPr>
  </w:style>
  <w:style w:type="paragraph" w:customStyle="1" w:styleId="TxBr5p1">
    <w:name w:val="TxBr_5p1"/>
    <w:basedOn w:val="Normal"/>
    <w:rsid w:val="00372591"/>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372591"/>
    <w:pPr>
      <w:ind w:left="400"/>
    </w:pPr>
    <w:rPr>
      <w:rFonts w:eastAsia="Calibri"/>
      <w:color w:val="000000"/>
    </w:rPr>
  </w:style>
  <w:style w:type="numbering" w:customStyle="1" w:styleId="NoList12">
    <w:name w:val="No List12"/>
    <w:next w:val="NoList"/>
    <w:semiHidden/>
    <w:unhideWhenUsed/>
    <w:rsid w:val="00372591"/>
  </w:style>
  <w:style w:type="numbering" w:customStyle="1" w:styleId="NoList21">
    <w:name w:val="No List21"/>
    <w:next w:val="NoList"/>
    <w:semiHidden/>
    <w:unhideWhenUsed/>
    <w:rsid w:val="00372591"/>
  </w:style>
  <w:style w:type="numbering" w:customStyle="1" w:styleId="NoList211">
    <w:name w:val="No List211"/>
    <w:next w:val="NoList"/>
    <w:uiPriority w:val="99"/>
    <w:semiHidden/>
    <w:unhideWhenUsed/>
    <w:rsid w:val="00372591"/>
  </w:style>
  <w:style w:type="character" w:customStyle="1" w:styleId="flagicon">
    <w:name w:val="flagicon"/>
    <w:basedOn w:val="DefaultParagraphFont"/>
    <w:rsid w:val="00372591"/>
  </w:style>
  <w:style w:type="character" w:customStyle="1" w:styleId="A11">
    <w:name w:val="A11"/>
    <w:rsid w:val="00372591"/>
    <w:rPr>
      <w:rFonts w:ascii="Minion Pro" w:hAnsi="Minion Pro" w:cs="Minion Pro" w:hint="default"/>
      <w:color w:val="211D1E"/>
      <w:sz w:val="12"/>
      <w:szCs w:val="12"/>
    </w:rPr>
  </w:style>
  <w:style w:type="character" w:customStyle="1" w:styleId="A12">
    <w:name w:val="A12"/>
    <w:uiPriority w:val="99"/>
    <w:rsid w:val="00372591"/>
    <w:rPr>
      <w:rFonts w:ascii="Minion Pro" w:hAnsi="Minion Pro" w:cs="Minion Pro" w:hint="default"/>
      <w:color w:val="211D1E"/>
      <w:sz w:val="22"/>
      <w:szCs w:val="22"/>
    </w:rPr>
  </w:style>
  <w:style w:type="character" w:customStyle="1" w:styleId="CardsCharChar">
    <w:name w:val="Cards Char Char"/>
    <w:rsid w:val="00372591"/>
    <w:rPr>
      <w:szCs w:val="24"/>
      <w:lang w:val="en-US" w:eastAsia="en-US" w:bidi="ar-SA"/>
    </w:rPr>
  </w:style>
  <w:style w:type="character" w:customStyle="1" w:styleId="bold-italic-sub-c">
    <w:name w:val="bold-italic-sub-c"/>
    <w:basedOn w:val="DefaultParagraphFont"/>
    <w:rsid w:val="00372591"/>
  </w:style>
  <w:style w:type="character" w:customStyle="1" w:styleId="charoverride-4">
    <w:name w:val="charoverride-4"/>
    <w:basedOn w:val="DefaultParagraphFont"/>
    <w:rsid w:val="00372591"/>
  </w:style>
  <w:style w:type="character" w:customStyle="1" w:styleId="charoverride-3">
    <w:name w:val="charoverride-3"/>
    <w:basedOn w:val="DefaultParagraphFont"/>
    <w:rsid w:val="00372591"/>
  </w:style>
  <w:style w:type="character" w:customStyle="1" w:styleId="BlockTitle2Char">
    <w:name w:val="Block Title2 Char"/>
    <w:link w:val="BlockTitle2"/>
    <w:rsid w:val="00372591"/>
    <w:rPr>
      <w:rFonts w:ascii="Times New Roman" w:eastAsia="Times New Roman" w:hAnsi="Times New Roman" w:cs="Times New Roman"/>
      <w:b/>
      <w:sz w:val="32"/>
      <w:u w:val="single"/>
    </w:rPr>
  </w:style>
  <w:style w:type="paragraph" w:customStyle="1" w:styleId="tag1">
    <w:name w:val="tag1"/>
    <w:basedOn w:val="Normal"/>
    <w:qFormat/>
    <w:rsid w:val="00372591"/>
    <w:rPr>
      <w:rFonts w:eastAsia="Times New Roman"/>
      <w:b/>
      <w:szCs w:val="20"/>
    </w:rPr>
  </w:style>
  <w:style w:type="paragraph" w:customStyle="1" w:styleId="tagcite1">
    <w:name w:val="tagcite"/>
    <w:basedOn w:val="Normal"/>
    <w:qFormat/>
    <w:rsid w:val="00372591"/>
    <w:rPr>
      <w:rFonts w:eastAsia="Times New Roman"/>
      <w:b/>
    </w:rPr>
  </w:style>
  <w:style w:type="paragraph" w:customStyle="1" w:styleId="SmallFontCharCharChar">
    <w:name w:val="Small Font Char Char Char"/>
    <w:basedOn w:val="Normal"/>
    <w:uiPriority w:val="99"/>
    <w:qFormat/>
    <w:rsid w:val="00372591"/>
    <w:rPr>
      <w:rFonts w:eastAsia="Times New Roman"/>
      <w:sz w:val="12"/>
    </w:rPr>
  </w:style>
  <w:style w:type="paragraph" w:customStyle="1" w:styleId="Regular">
    <w:name w:val="Regular"/>
    <w:qFormat/>
    <w:rsid w:val="00372591"/>
    <w:rPr>
      <w:rFonts w:ascii="Garamond" w:eastAsia="Times New Roman" w:hAnsi="Garamond" w:cs="Arial"/>
      <w:bCs/>
      <w:kern w:val="20"/>
      <w:sz w:val="20"/>
      <w:szCs w:val="32"/>
    </w:rPr>
  </w:style>
  <w:style w:type="character" w:customStyle="1" w:styleId="UNDERLINECharChar">
    <w:name w:val="UNDERLINE Char Char"/>
    <w:rsid w:val="00372591"/>
    <w:rPr>
      <w:bCs/>
      <w:kern w:val="28"/>
      <w:szCs w:val="32"/>
      <w:u w:val="single"/>
    </w:rPr>
  </w:style>
  <w:style w:type="character" w:customStyle="1" w:styleId="tag1Char">
    <w:name w:val="tag1 Char"/>
    <w:rsid w:val="00372591"/>
    <w:rPr>
      <w:b/>
      <w:bCs w:val="0"/>
      <w:sz w:val="24"/>
    </w:rPr>
  </w:style>
  <w:style w:type="character" w:customStyle="1" w:styleId="SmallFontCharCharCharChar">
    <w:name w:val="Small Font Char Char Char Char"/>
    <w:rsid w:val="00372591"/>
    <w:rPr>
      <w:rFonts w:ascii="Arial" w:hAnsi="Arial" w:cs="Arial" w:hint="default"/>
      <w:sz w:val="12"/>
      <w:szCs w:val="24"/>
    </w:rPr>
  </w:style>
  <w:style w:type="character" w:customStyle="1" w:styleId="TagCiteChar2">
    <w:name w:val="TagCite Char"/>
    <w:rsid w:val="00372591"/>
    <w:rPr>
      <w:rFonts w:ascii="Garamond" w:hAnsi="Garamond" w:hint="default"/>
      <w:b/>
      <w:bCs w:val="0"/>
      <w:sz w:val="24"/>
      <w:szCs w:val="24"/>
    </w:rPr>
  </w:style>
  <w:style w:type="character" w:customStyle="1" w:styleId="heading2char2charchar1">
    <w:name w:val="heading2char2charchar1"/>
    <w:rsid w:val="00372591"/>
  </w:style>
  <w:style w:type="character" w:customStyle="1" w:styleId="charchar60">
    <w:name w:val="charchar6"/>
    <w:rsid w:val="00372591"/>
  </w:style>
  <w:style w:type="character" w:customStyle="1" w:styleId="searchtermbold">
    <w:name w:val="searchtermbold"/>
    <w:rsid w:val="00372591"/>
  </w:style>
  <w:style w:type="character" w:customStyle="1" w:styleId="regtext">
    <w:name w:val="regtext"/>
    <w:uiPriority w:val="99"/>
    <w:rsid w:val="00372591"/>
  </w:style>
  <w:style w:type="character" w:customStyle="1" w:styleId="bps-topic-ident">
    <w:name w:val="bps-topic-ident"/>
    <w:rsid w:val="00372591"/>
  </w:style>
  <w:style w:type="character" w:customStyle="1" w:styleId="RegularChar">
    <w:name w:val="Regular Char"/>
    <w:rsid w:val="00372591"/>
    <w:rPr>
      <w:rFonts w:ascii="Garamond" w:hAnsi="Garamond" w:cs="Arial" w:hint="default"/>
      <w:bCs/>
      <w:kern w:val="20"/>
      <w:szCs w:val="32"/>
      <w:lang w:val="en-US" w:eastAsia="en-US" w:bidi="ar-SA"/>
    </w:rPr>
  </w:style>
  <w:style w:type="character" w:customStyle="1" w:styleId="BoldunderlineChar3">
    <w:name w:val="Bold underline Char"/>
    <w:rsid w:val="00372591"/>
    <w:rPr>
      <w:rFonts w:ascii="Garamond" w:hAnsi="Garamond" w:cs="Arial" w:hint="default"/>
      <w:b/>
      <w:bCs/>
      <w:kern w:val="20"/>
      <w:szCs w:val="32"/>
      <w:u w:val="single"/>
      <w:lang w:val="en-US" w:eastAsia="en-US" w:bidi="ar-SA"/>
    </w:rPr>
  </w:style>
  <w:style w:type="paragraph" w:customStyle="1" w:styleId="Boldunderline1">
    <w:name w:val="Bold underline"/>
    <w:basedOn w:val="TextUnderline"/>
    <w:qFormat/>
    <w:rsid w:val="00372591"/>
    <w:rPr>
      <w:rFonts w:cs="Arial"/>
      <w:b/>
      <w:lang w:val="en-US" w:eastAsia="en-US"/>
    </w:rPr>
  </w:style>
  <w:style w:type="paragraph" w:customStyle="1" w:styleId="FreeForm">
    <w:name w:val="Free Form"/>
    <w:qFormat/>
    <w:rsid w:val="00372591"/>
    <w:rPr>
      <w:rFonts w:ascii="Times New Roman" w:eastAsia="ヒラギノ角ゴ Pro W3" w:hAnsi="Times New Roman" w:cs="Times New Roman"/>
      <w:color w:val="000000"/>
      <w:szCs w:val="20"/>
    </w:rPr>
  </w:style>
  <w:style w:type="character" w:customStyle="1" w:styleId="AuthorDateChar0">
    <w:name w:val="Author/Date Char"/>
    <w:link w:val="AuthorDate2"/>
    <w:locked/>
    <w:rsid w:val="00372591"/>
    <w:rPr>
      <w:rFonts w:cs="Calibri"/>
      <w:b/>
      <w:u w:val="single"/>
    </w:rPr>
  </w:style>
  <w:style w:type="paragraph" w:customStyle="1" w:styleId="AuthorDate2">
    <w:name w:val="Author/Date"/>
    <w:basedOn w:val="Normal"/>
    <w:link w:val="AuthorDateChar0"/>
    <w:qFormat/>
    <w:rsid w:val="00372591"/>
    <w:rPr>
      <w:rFonts w:asciiTheme="minorHAnsi" w:hAnsiTheme="minorHAnsi"/>
      <w:b/>
      <w:sz w:val="24"/>
      <w:u w:val="single"/>
    </w:rPr>
  </w:style>
  <w:style w:type="character" w:customStyle="1" w:styleId="HilightChar">
    <w:name w:val="Hilight Char"/>
    <w:rsid w:val="00372591"/>
    <w:rPr>
      <w:rFonts w:eastAsia="Calibri"/>
      <w:b/>
      <w:noProof w:val="0"/>
      <w:sz w:val="22"/>
      <w:szCs w:val="22"/>
      <w:u w:val="single"/>
      <w:lang w:val="en-US" w:eastAsia="ar-SA" w:bidi="ar-SA"/>
    </w:rPr>
  </w:style>
  <w:style w:type="paragraph" w:customStyle="1" w:styleId="TagCite2">
    <w:name w:val="Tag &amp; Cite"/>
    <w:basedOn w:val="Normal"/>
    <w:link w:val="TagCiteChar3"/>
    <w:qFormat/>
    <w:rsid w:val="00372591"/>
    <w:pPr>
      <w:jc w:val="both"/>
    </w:pPr>
    <w:rPr>
      <w:rFonts w:eastAsia="Times New Roman"/>
      <w:b/>
    </w:rPr>
  </w:style>
  <w:style w:type="character" w:customStyle="1" w:styleId="TagCiteChar3">
    <w:name w:val="Tag &amp; Cite Char"/>
    <w:link w:val="TagCite2"/>
    <w:rsid w:val="00372591"/>
    <w:rPr>
      <w:rFonts w:ascii="Calibri" w:eastAsia="Times New Roman" w:hAnsi="Calibri" w:cs="Calibri"/>
      <w:b/>
      <w:sz w:val="22"/>
    </w:rPr>
  </w:style>
  <w:style w:type="paragraph" w:customStyle="1" w:styleId="HighlightedText">
    <w:name w:val="Highlighted Text"/>
    <w:basedOn w:val="Normal"/>
    <w:link w:val="HighlightedTextChar"/>
    <w:qFormat/>
    <w:rsid w:val="00372591"/>
    <w:pPr>
      <w:jc w:val="both"/>
    </w:pPr>
    <w:rPr>
      <w:rFonts w:eastAsia="Times New Roman"/>
      <w:u w:val="thick"/>
    </w:rPr>
  </w:style>
  <w:style w:type="character" w:customStyle="1" w:styleId="HighlightedTextChar">
    <w:name w:val="Highlighted Text Char"/>
    <w:link w:val="HighlightedText"/>
    <w:rsid w:val="00372591"/>
    <w:rPr>
      <w:rFonts w:ascii="Calibri" w:eastAsia="Times New Roman" w:hAnsi="Calibri" w:cs="Calibri"/>
      <w:sz w:val="22"/>
      <w:u w:val="thick"/>
    </w:rPr>
  </w:style>
  <w:style w:type="character" w:customStyle="1" w:styleId="StyleUnderlineCharChar">
    <w:name w:val="Style Underline Char Char"/>
    <w:rsid w:val="00372591"/>
    <w:rPr>
      <w:rFonts w:ascii="Times New Roman" w:eastAsia="Times New Roman" w:hAnsi="Times New Roman" w:cs="Times New Roman"/>
      <w:sz w:val="20"/>
      <w:szCs w:val="20"/>
      <w:u w:val="single"/>
    </w:rPr>
  </w:style>
  <w:style w:type="character" w:customStyle="1" w:styleId="c1">
    <w:name w:val="c1"/>
    <w:rsid w:val="00372591"/>
  </w:style>
  <w:style w:type="paragraph" w:customStyle="1" w:styleId="TagStyle">
    <w:name w:val="Tag Style"/>
    <w:basedOn w:val="Normal"/>
    <w:qFormat/>
    <w:rsid w:val="00372591"/>
    <w:rPr>
      <w:rFonts w:eastAsia="Times New Roman"/>
      <w:b/>
    </w:rPr>
  </w:style>
  <w:style w:type="paragraph" w:customStyle="1" w:styleId="Hat2">
    <w:name w:val="Hat2"/>
    <w:basedOn w:val="Heading2"/>
    <w:next w:val="Heading2"/>
    <w:autoRedefine/>
    <w:uiPriority w:val="99"/>
    <w:qFormat/>
    <w:rsid w:val="00372591"/>
    <w:pPr>
      <w:keepNext w:val="0"/>
      <w:keepLines w:val="0"/>
      <w:pageBreakBefore w:val="0"/>
      <w:jc w:val="left"/>
    </w:pPr>
    <w:rPr>
      <w:rFonts w:eastAsia="Calibri" w:cs="Times New Roman"/>
      <w:caps/>
      <w:sz w:val="20"/>
      <w:u w:val="none"/>
    </w:rPr>
  </w:style>
  <w:style w:type="character" w:customStyle="1" w:styleId="Highlight0">
    <w:name w:val="Highlight"/>
    <w:qFormat/>
    <w:rsid w:val="00372591"/>
    <w:rPr>
      <w:rFonts w:ascii="Calibri" w:hAnsi="Calibri" w:hint="default"/>
      <w:b w:val="0"/>
      <w:bCs w:val="0"/>
      <w:sz w:val="22"/>
      <w:u w:val="single"/>
      <w:bdr w:val="none" w:sz="0" w:space="0" w:color="auto" w:frame="1"/>
      <w:shd w:val="clear" w:color="auto" w:fill="89FF94"/>
    </w:rPr>
  </w:style>
  <w:style w:type="character" w:customStyle="1" w:styleId="UnreadTextChar">
    <w:name w:val="Unread Text Char"/>
    <w:link w:val="UnreadText"/>
    <w:locked/>
    <w:rsid w:val="00372591"/>
    <w:rPr>
      <w:rFonts w:ascii="Calibri" w:eastAsia="Calibri" w:hAnsi="Calibri"/>
      <w:sz w:val="15"/>
    </w:rPr>
  </w:style>
  <w:style w:type="paragraph" w:customStyle="1" w:styleId="UnreadText">
    <w:name w:val="Unread Text"/>
    <w:basedOn w:val="Normal"/>
    <w:link w:val="UnreadTextChar"/>
    <w:autoRedefine/>
    <w:qFormat/>
    <w:rsid w:val="00372591"/>
    <w:pPr>
      <w:spacing w:line="256" w:lineRule="auto"/>
    </w:pPr>
    <w:rPr>
      <w:rFonts w:eastAsia="Calibri" w:cstheme="minorBidi"/>
      <w:sz w:val="15"/>
    </w:rPr>
  </w:style>
  <w:style w:type="character" w:customStyle="1" w:styleId="StyleCardTextUnderline3Char">
    <w:name w:val="Style Card Text + Underline3 Char"/>
    <w:link w:val="StyleCardTextUnderline3"/>
    <w:locked/>
    <w:rsid w:val="00372591"/>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372591"/>
    <w:pPr>
      <w:spacing w:after="200" w:line="276" w:lineRule="auto"/>
    </w:pPr>
    <w:rPr>
      <w:rFonts w:ascii="Cambria" w:eastAsia="Times New Roman" w:hAnsi="Cambria" w:cs="Times New Roman"/>
      <w:u w:val="thick"/>
      <w:lang w:eastAsia="ko-KR"/>
    </w:rPr>
  </w:style>
  <w:style w:type="paragraph" w:customStyle="1" w:styleId="TxBr33p1">
    <w:name w:val="TxBr_33p1"/>
    <w:basedOn w:val="Normal"/>
    <w:uiPriority w:val="99"/>
    <w:qFormat/>
    <w:rsid w:val="00372591"/>
    <w:pPr>
      <w:tabs>
        <w:tab w:val="left" w:pos="204"/>
      </w:tabs>
      <w:autoSpaceDE w:val="0"/>
      <w:autoSpaceDN w:val="0"/>
      <w:adjustRightInd w:val="0"/>
      <w:spacing w:line="260" w:lineRule="atLeast"/>
      <w:jc w:val="both"/>
    </w:pPr>
    <w:rPr>
      <w:rFonts w:eastAsia="Times New Roman"/>
    </w:rPr>
  </w:style>
  <w:style w:type="character" w:customStyle="1" w:styleId="NothingChar1">
    <w:name w:val="Nothing Char1"/>
    <w:rsid w:val="00372591"/>
    <w:rPr>
      <w:rFonts w:ascii="Times New Roman" w:eastAsia="Calibri" w:hAnsi="Times New Roman" w:cs="Times New Roman"/>
      <w:sz w:val="24"/>
      <w:szCs w:val="20"/>
    </w:rPr>
  </w:style>
  <w:style w:type="paragraph" w:customStyle="1" w:styleId="Stylecites10ptNotBold">
    <w:name w:val="Style cites + 10 pt Not Bold"/>
    <w:basedOn w:val="Normal"/>
    <w:uiPriority w:val="99"/>
    <w:qFormat/>
    <w:rsid w:val="00372591"/>
    <w:rPr>
      <w:rFonts w:eastAsia="SimSun"/>
      <w:lang w:eastAsia="zh-CN"/>
    </w:rPr>
  </w:style>
  <w:style w:type="character" w:customStyle="1" w:styleId="heading3char0">
    <w:name w:val="heading3char"/>
    <w:rsid w:val="00372591"/>
  </w:style>
  <w:style w:type="character" w:customStyle="1" w:styleId="Heading51">
    <w:name w:val="Heading 51"/>
    <w:aliases w:val="Heading 5 Char Char Char"/>
    <w:rsid w:val="00372591"/>
    <w:rPr>
      <w:b/>
      <w:bCs/>
      <w:iCs/>
      <w:szCs w:val="26"/>
      <w:lang w:val="en-US" w:eastAsia="en-US" w:bidi="ar-SA"/>
    </w:rPr>
  </w:style>
  <w:style w:type="character" w:customStyle="1" w:styleId="comments-post">
    <w:name w:val="comments-post"/>
    <w:rsid w:val="00372591"/>
  </w:style>
  <w:style w:type="character" w:customStyle="1" w:styleId="underlinecardChar">
    <w:name w:val="underline card Char"/>
    <w:rsid w:val="00372591"/>
    <w:rPr>
      <w:rFonts w:ascii="Arial" w:hAnsi="Arial"/>
      <w:sz w:val="18"/>
      <w:szCs w:val="24"/>
      <w:u w:val="single"/>
      <w:lang w:val="en-US" w:eastAsia="en-US" w:bidi="ar-SA"/>
    </w:rPr>
  </w:style>
  <w:style w:type="paragraph" w:customStyle="1" w:styleId="Irrelevant6font">
    <w:name w:val="Irrelevant (6 font)"/>
    <w:basedOn w:val="Normal"/>
    <w:link w:val="Irrelevant6fontChar"/>
    <w:qFormat/>
    <w:rsid w:val="00372591"/>
    <w:pPr>
      <w:ind w:left="547" w:right="648"/>
      <w:jc w:val="both"/>
    </w:pPr>
    <w:rPr>
      <w:rFonts w:eastAsia="Calibri"/>
      <w:sz w:val="12"/>
      <w:szCs w:val="12"/>
    </w:rPr>
  </w:style>
  <w:style w:type="character" w:customStyle="1" w:styleId="Irrelevant5fontChar">
    <w:name w:val="Irrelevant (5 font) Char"/>
    <w:rsid w:val="00372591"/>
    <w:rPr>
      <w:sz w:val="10"/>
      <w:szCs w:val="10"/>
      <w:lang w:val="en-US" w:eastAsia="en-US" w:bidi="ar-SA"/>
    </w:rPr>
  </w:style>
  <w:style w:type="character" w:customStyle="1" w:styleId="CardsFont6ptChar1">
    <w:name w:val="Cards + Font: 6 pt Char1"/>
    <w:link w:val="CardsFont6pt"/>
    <w:rsid w:val="00372591"/>
    <w:rPr>
      <w:rFonts w:ascii="Times New Roman" w:eastAsia="Times New Roman" w:hAnsi="Times New Roman" w:cs="Times New Roman"/>
      <w:sz w:val="12"/>
    </w:rPr>
  </w:style>
  <w:style w:type="character" w:customStyle="1" w:styleId="Hyperlink13">
    <w:name w:val="Hyperlink13"/>
    <w:rsid w:val="00372591"/>
    <w:rPr>
      <w:b w:val="0"/>
      <w:bCs w:val="0"/>
      <w:strike w:val="0"/>
      <w:dstrike w:val="0"/>
      <w:color w:val="008000"/>
      <w:sz w:val="20"/>
      <w:szCs w:val="20"/>
      <w:u w:val="none"/>
      <w:effect w:val="none"/>
    </w:rPr>
  </w:style>
  <w:style w:type="character" w:customStyle="1" w:styleId="standardcontent1">
    <w:name w:val="standardcontent1"/>
    <w:rsid w:val="00372591"/>
    <w:rPr>
      <w:rFonts w:ascii="Arial" w:hAnsi="Arial" w:cs="Arial" w:hint="default"/>
      <w:strike w:val="0"/>
      <w:dstrike w:val="0"/>
      <w:sz w:val="24"/>
      <w:szCs w:val="24"/>
      <w:u w:val="none"/>
      <w:effect w:val="none"/>
    </w:rPr>
  </w:style>
  <w:style w:type="character" w:customStyle="1" w:styleId="Hyperlink4">
    <w:name w:val="Hyperlink4"/>
    <w:rsid w:val="00372591"/>
    <w:rPr>
      <w:color w:val="000066"/>
      <w:u w:val="single"/>
    </w:rPr>
  </w:style>
  <w:style w:type="paragraph" w:customStyle="1" w:styleId="rddateline">
    <w:name w:val="rddateline"/>
    <w:basedOn w:val="Normal"/>
    <w:uiPriority w:val="99"/>
    <w:qFormat/>
    <w:rsid w:val="00372591"/>
    <w:rPr>
      <w:rFonts w:eastAsia="Calibri"/>
      <w:szCs w:val="20"/>
    </w:rPr>
  </w:style>
  <w:style w:type="paragraph" w:customStyle="1" w:styleId="rdheadline">
    <w:name w:val="rdheadline"/>
    <w:basedOn w:val="Normal"/>
    <w:uiPriority w:val="99"/>
    <w:qFormat/>
    <w:rsid w:val="00372591"/>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372591"/>
    <w:pPr>
      <w:spacing w:after="100" w:afterAutospacing="1"/>
    </w:pPr>
    <w:rPr>
      <w:rFonts w:ascii="Verdana" w:eastAsia="Calibri" w:hAnsi="Verdana"/>
      <w:szCs w:val="20"/>
    </w:rPr>
  </w:style>
  <w:style w:type="character" w:customStyle="1" w:styleId="rddeckline1">
    <w:name w:val="rddeckline1"/>
    <w:rsid w:val="00372591"/>
    <w:rPr>
      <w:rFonts w:ascii="Verdana" w:hAnsi="Verdana" w:hint="default"/>
      <w:b/>
      <w:bCs/>
      <w:sz w:val="22"/>
      <w:szCs w:val="22"/>
    </w:rPr>
  </w:style>
  <w:style w:type="character" w:customStyle="1" w:styleId="link-external">
    <w:name w:val="link-external"/>
    <w:rsid w:val="00372591"/>
  </w:style>
  <w:style w:type="character" w:customStyle="1" w:styleId="contact1">
    <w:name w:val="contact1"/>
    <w:rsid w:val="00372591"/>
    <w:rPr>
      <w:rFonts w:ascii="Tahoma" w:hAnsi="Tahoma" w:cs="Tahoma" w:hint="default"/>
      <w:color w:val="999999"/>
      <w:sz w:val="20"/>
      <w:szCs w:val="20"/>
    </w:rPr>
  </w:style>
  <w:style w:type="character" w:customStyle="1" w:styleId="credits1">
    <w:name w:val="credits1"/>
    <w:rsid w:val="00372591"/>
    <w:rPr>
      <w:rFonts w:ascii="Tahoma" w:hAnsi="Tahoma" w:cs="Tahoma" w:hint="default"/>
      <w:color w:val="999999"/>
      <w:sz w:val="16"/>
      <w:szCs w:val="16"/>
    </w:rPr>
  </w:style>
  <w:style w:type="paragraph" w:customStyle="1" w:styleId="Heading20">
    <w:name w:val="Heading2"/>
    <w:basedOn w:val="Normal"/>
    <w:link w:val="Heading2Char0"/>
    <w:qFormat/>
    <w:rsid w:val="00372591"/>
    <w:pPr>
      <w:jc w:val="center"/>
    </w:pPr>
    <w:rPr>
      <w:rFonts w:eastAsia="Times New Roman"/>
      <w:b/>
      <w:caps/>
    </w:rPr>
  </w:style>
  <w:style w:type="character" w:customStyle="1" w:styleId="Heading2Char0">
    <w:name w:val="Heading2 Char"/>
    <w:link w:val="Heading20"/>
    <w:rsid w:val="00372591"/>
    <w:rPr>
      <w:rFonts w:ascii="Calibri" w:eastAsia="Times New Roman" w:hAnsi="Calibri" w:cs="Calibri"/>
      <w:b/>
      <w:caps/>
      <w:sz w:val="22"/>
    </w:rPr>
  </w:style>
  <w:style w:type="paragraph" w:customStyle="1" w:styleId="Header2">
    <w:name w:val="Header2"/>
    <w:basedOn w:val="Heading20"/>
    <w:link w:val="Header2Char"/>
    <w:qFormat/>
    <w:rsid w:val="00372591"/>
  </w:style>
  <w:style w:type="character" w:customStyle="1" w:styleId="Header2Char">
    <w:name w:val="Header2 Char"/>
    <w:link w:val="Header2"/>
    <w:rsid w:val="00372591"/>
    <w:rPr>
      <w:rFonts w:ascii="Calibri" w:eastAsia="Times New Roman" w:hAnsi="Calibri" w:cs="Calibri"/>
      <w:b/>
      <w:caps/>
      <w:sz w:val="22"/>
    </w:rPr>
  </w:style>
  <w:style w:type="paragraph" w:customStyle="1" w:styleId="Underlinedcard1">
    <w:name w:val="Underlined card"/>
    <w:basedOn w:val="Normal"/>
    <w:link w:val="UnderlinedcardChar1"/>
    <w:autoRedefine/>
    <w:qFormat/>
    <w:rsid w:val="00372591"/>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372591"/>
    <w:rPr>
      <w:rFonts w:ascii="Calibri" w:eastAsia="Times New Roman" w:hAnsi="Calibri" w:cs="Calibri"/>
      <w:sz w:val="22"/>
      <w:u w:val="thick"/>
    </w:rPr>
  </w:style>
  <w:style w:type="paragraph" w:customStyle="1" w:styleId="StyleHeading212pt">
    <w:name w:val="Style Heading2 + 12 pt"/>
    <w:basedOn w:val="Heading20"/>
    <w:link w:val="StyleHeading212ptChar"/>
    <w:qFormat/>
    <w:rsid w:val="00372591"/>
    <w:rPr>
      <w:bCs/>
    </w:rPr>
  </w:style>
  <w:style w:type="character" w:customStyle="1" w:styleId="StyleHeading212ptChar">
    <w:name w:val="Style Heading2 + 12 pt Char"/>
    <w:link w:val="StyleHeading212pt"/>
    <w:rsid w:val="00372591"/>
    <w:rPr>
      <w:rFonts w:ascii="Calibri" w:eastAsia="Times New Roman" w:hAnsi="Calibri" w:cs="Calibri"/>
      <w:b/>
      <w:bCs/>
      <w:caps/>
      <w:sz w:val="22"/>
    </w:rPr>
  </w:style>
  <w:style w:type="paragraph" w:customStyle="1" w:styleId="Heading212pt">
    <w:name w:val="Heading2 + 12 pt"/>
    <w:basedOn w:val="StyleHeading212pt"/>
    <w:link w:val="Heading212ptChar"/>
    <w:qFormat/>
    <w:rsid w:val="00372591"/>
  </w:style>
  <w:style w:type="character" w:customStyle="1" w:styleId="Heading212ptChar">
    <w:name w:val="Heading2 + 12 pt Char"/>
    <w:link w:val="Heading212pt"/>
    <w:rsid w:val="00372591"/>
    <w:rPr>
      <w:rFonts w:ascii="Calibri" w:eastAsia="Times New Roman" w:hAnsi="Calibri" w:cs="Calibri"/>
      <w:b/>
      <w:bCs/>
      <w:caps/>
      <w:sz w:val="22"/>
    </w:rPr>
  </w:style>
  <w:style w:type="character" w:customStyle="1" w:styleId="StyleBoldText12pt10ptNotBoldKernat16pt">
    <w:name w:val="Style Bold Text 12 pt + 10 pt Not Bold Kern at 16 pt"/>
    <w:rsid w:val="00372591"/>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372591"/>
  </w:style>
  <w:style w:type="paragraph" w:customStyle="1" w:styleId="highlightcardtext">
    <w:name w:val="highlight card text"/>
    <w:basedOn w:val="evidencetext"/>
    <w:uiPriority w:val="99"/>
    <w:qFormat/>
    <w:rsid w:val="00372591"/>
    <w:pPr>
      <w:framePr w:hSpace="187" w:vSpace="187" w:wrap="around" w:vAnchor="text" w:hAnchor="text" w:y="1"/>
      <w:shd w:val="pct10" w:color="3366FF" w:fill="3366FF"/>
      <w:ind w:left="1440" w:right="2016"/>
    </w:pPr>
    <w:rPr>
      <w:rFonts w:ascii="Calibri" w:eastAsia="Calibri" w:hAnsi="Calibri" w:cs="Calibri"/>
      <w:sz w:val="18"/>
      <w:szCs w:val="22"/>
      <w:u w:val="single"/>
    </w:rPr>
  </w:style>
  <w:style w:type="paragraph" w:customStyle="1" w:styleId="underlineevidencetext">
    <w:name w:val="underline evidence text"/>
    <w:basedOn w:val="evidencetext"/>
    <w:uiPriority w:val="99"/>
    <w:qFormat/>
    <w:rsid w:val="00372591"/>
    <w:pPr>
      <w:ind w:left="1440" w:right="2016"/>
    </w:pPr>
    <w:rPr>
      <w:rFonts w:ascii="Calibri" w:eastAsia="Calibri" w:hAnsi="Calibri" w:cs="Calibri"/>
      <w:sz w:val="18"/>
      <w:szCs w:val="22"/>
      <w:u w:val="single"/>
    </w:rPr>
  </w:style>
  <w:style w:type="paragraph" w:customStyle="1" w:styleId="underlinecard">
    <w:name w:val="underline card"/>
    <w:basedOn w:val="Normal"/>
    <w:uiPriority w:val="99"/>
    <w:qFormat/>
    <w:rsid w:val="00372591"/>
    <w:pPr>
      <w:ind w:left="1728" w:right="1728"/>
    </w:pPr>
    <w:rPr>
      <w:rFonts w:eastAsia="Calibri"/>
      <w:sz w:val="18"/>
      <w:u w:val="single"/>
    </w:rPr>
  </w:style>
  <w:style w:type="paragraph" w:customStyle="1" w:styleId="CardsChar2">
    <w:name w:val="Cards Char2"/>
    <w:basedOn w:val="Normal"/>
    <w:uiPriority w:val="99"/>
    <w:qFormat/>
    <w:rsid w:val="00372591"/>
    <w:pPr>
      <w:autoSpaceDE w:val="0"/>
      <w:autoSpaceDN w:val="0"/>
      <w:adjustRightInd w:val="0"/>
      <w:ind w:left="432" w:right="432"/>
      <w:jc w:val="both"/>
    </w:pPr>
    <w:rPr>
      <w:rFonts w:eastAsia="Calibri"/>
      <w:szCs w:val="20"/>
    </w:rPr>
  </w:style>
  <w:style w:type="paragraph" w:customStyle="1" w:styleId="CitesCharChar">
    <w:name w:val="Cites Char Char"/>
    <w:basedOn w:val="Normal"/>
    <w:link w:val="CitesCharCharChar"/>
    <w:qFormat/>
    <w:rsid w:val="00372591"/>
    <w:pPr>
      <w:autoSpaceDE w:val="0"/>
      <w:autoSpaceDN w:val="0"/>
      <w:adjustRightInd w:val="0"/>
      <w:jc w:val="both"/>
      <w:outlineLvl w:val="2"/>
    </w:pPr>
    <w:rPr>
      <w:rFonts w:eastAsia="Times New Roman"/>
      <w:b/>
      <w:bCs/>
    </w:rPr>
  </w:style>
  <w:style w:type="character" w:customStyle="1" w:styleId="CitesCharCharChar">
    <w:name w:val="Cites Char Char Char"/>
    <w:link w:val="CitesCharChar"/>
    <w:rsid w:val="00372591"/>
    <w:rPr>
      <w:rFonts w:ascii="Calibri" w:eastAsia="Times New Roman" w:hAnsi="Calibri" w:cs="Calibri"/>
      <w:b/>
      <w:bCs/>
      <w:sz w:val="22"/>
    </w:rPr>
  </w:style>
  <w:style w:type="character" w:customStyle="1" w:styleId="UnderlinedCards">
    <w:name w:val="Underlined Cards"/>
    <w:rsid w:val="00372591"/>
    <w:rPr>
      <w:sz w:val="24"/>
      <w:szCs w:val="24"/>
      <w:u w:val="thick"/>
      <w:lang w:val="en-US" w:eastAsia="en-US" w:bidi="ar-SA"/>
    </w:rPr>
  </w:style>
  <w:style w:type="character" w:customStyle="1" w:styleId="CardsFont12ptCharCharCharCharCharCharCharCharChar">
    <w:name w:val="Cards + Font: 12 pt Char Char Char Char Char Char Char Char Char"/>
    <w:rsid w:val="00372591"/>
    <w:rPr>
      <w:sz w:val="24"/>
      <w:szCs w:val="24"/>
      <w:u w:val="thick"/>
      <w:lang w:val="en-US" w:eastAsia="en-US" w:bidi="ar-SA"/>
    </w:rPr>
  </w:style>
  <w:style w:type="character" w:customStyle="1" w:styleId="highlightcardtextChar">
    <w:name w:val="highlight card text Char"/>
    <w:rsid w:val="00372591"/>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372591"/>
    <w:pPr>
      <w:ind w:left="1728" w:right="1728"/>
    </w:pPr>
    <w:rPr>
      <w:rFonts w:eastAsia="Times New Roman"/>
      <w:sz w:val="18"/>
    </w:rPr>
  </w:style>
  <w:style w:type="character" w:customStyle="1" w:styleId="CardTextCharCharCharCharChar">
    <w:name w:val="Card Text Char Char Char Char Char"/>
    <w:link w:val="CardTextCharCharCharChar"/>
    <w:rsid w:val="00372591"/>
    <w:rPr>
      <w:rFonts w:ascii="Calibri" w:eastAsia="Times New Roman" w:hAnsi="Calibri" w:cs="Calibri"/>
      <w:sz w:val="18"/>
    </w:rPr>
  </w:style>
  <w:style w:type="character" w:customStyle="1" w:styleId="TagsChar4">
    <w:name w:val="Tags Char4"/>
    <w:rsid w:val="00372591"/>
    <w:rPr>
      <w:b/>
      <w:lang w:val="en-US" w:eastAsia="en-US" w:bidi="ar-SA"/>
    </w:rPr>
  </w:style>
  <w:style w:type="character" w:customStyle="1" w:styleId="hit1">
    <w:name w:val="hit1"/>
    <w:rsid w:val="00372591"/>
    <w:rPr>
      <w:rFonts w:ascii="Verdana" w:hAnsi="Verdana" w:hint="default"/>
      <w:b/>
      <w:bCs/>
      <w:vanish w:val="0"/>
      <w:webHidden w:val="0"/>
      <w:color w:val="CC0033"/>
      <w:sz w:val="20"/>
      <w:szCs w:val="20"/>
      <w:specVanish w:val="0"/>
    </w:rPr>
  </w:style>
  <w:style w:type="character" w:customStyle="1" w:styleId="tightinline1">
    <w:name w:val="tightinline1"/>
    <w:rsid w:val="00372591"/>
    <w:rPr>
      <w:rFonts w:ascii="Verdana" w:hAnsi="Verdana" w:hint="default"/>
      <w:vanish w:val="0"/>
      <w:webHidden w:val="0"/>
      <w:color w:val="000000"/>
      <w:sz w:val="20"/>
      <w:szCs w:val="20"/>
      <w:specVanish w:val="0"/>
    </w:rPr>
  </w:style>
  <w:style w:type="paragraph" w:customStyle="1" w:styleId="CardTextCharChar">
    <w:name w:val="Card Text Char Char"/>
    <w:basedOn w:val="Normal"/>
    <w:uiPriority w:val="99"/>
    <w:qFormat/>
    <w:rsid w:val="00372591"/>
    <w:pPr>
      <w:ind w:left="1728" w:right="1728"/>
    </w:pPr>
    <w:rPr>
      <w:rFonts w:eastAsia="Calibri"/>
      <w:sz w:val="18"/>
    </w:rPr>
  </w:style>
  <w:style w:type="paragraph" w:customStyle="1" w:styleId="boldciteChar">
    <w:name w:val="bold cite Char"/>
    <w:basedOn w:val="Heading1"/>
    <w:uiPriority w:val="99"/>
    <w:qFormat/>
    <w:rsid w:val="00372591"/>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rPr>
  </w:style>
  <w:style w:type="paragraph" w:customStyle="1" w:styleId="CardCites">
    <w:name w:val="Card Cites"/>
    <w:basedOn w:val="Normal"/>
    <w:next w:val="Normal"/>
    <w:qFormat/>
    <w:rsid w:val="00372591"/>
    <w:rPr>
      <w:rFonts w:eastAsia="Calibri"/>
      <w:b/>
    </w:rPr>
  </w:style>
  <w:style w:type="character" w:customStyle="1" w:styleId="blsp-spelling-corrected">
    <w:name w:val="blsp-spelling-corrected"/>
    <w:rsid w:val="00372591"/>
  </w:style>
  <w:style w:type="character" w:customStyle="1" w:styleId="blsp-spelling-error">
    <w:name w:val="blsp-spelling-error"/>
    <w:rsid w:val="00372591"/>
  </w:style>
  <w:style w:type="character" w:customStyle="1" w:styleId="sup">
    <w:name w:val="sup"/>
    <w:rsid w:val="00372591"/>
  </w:style>
  <w:style w:type="character" w:customStyle="1" w:styleId="pgnum">
    <w:name w:val="pgnum"/>
    <w:rsid w:val="00372591"/>
  </w:style>
  <w:style w:type="character" w:customStyle="1" w:styleId="SmallFontCharChar">
    <w:name w:val="Small Font Char Char"/>
    <w:rsid w:val="00372591"/>
    <w:rPr>
      <w:rFonts w:ascii="Arial" w:hAnsi="Arial"/>
      <w:sz w:val="12"/>
      <w:szCs w:val="24"/>
      <w:lang w:val="en-US" w:eastAsia="en-US" w:bidi="ar-SA"/>
    </w:rPr>
  </w:style>
  <w:style w:type="paragraph" w:customStyle="1" w:styleId="textmargin">
    <w:name w:val="textmargin"/>
    <w:basedOn w:val="Normal"/>
    <w:uiPriority w:val="99"/>
    <w:qFormat/>
    <w:rsid w:val="00372591"/>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372591"/>
    <w:pPr>
      <w:spacing w:before="100" w:beforeAutospacing="1" w:after="100" w:afterAutospacing="1"/>
    </w:pPr>
    <w:rPr>
      <w:rFonts w:eastAsia="Calibri"/>
      <w:color w:val="000000"/>
    </w:rPr>
  </w:style>
  <w:style w:type="paragraph" w:customStyle="1" w:styleId="header10">
    <w:name w:val="header1"/>
    <w:basedOn w:val="Normal"/>
    <w:uiPriority w:val="99"/>
    <w:qFormat/>
    <w:rsid w:val="00372591"/>
    <w:pPr>
      <w:spacing w:before="100" w:beforeAutospacing="1" w:after="100" w:afterAutospacing="1"/>
    </w:pPr>
    <w:rPr>
      <w:rFonts w:eastAsia="Calibri"/>
      <w:color w:val="000000"/>
    </w:rPr>
  </w:style>
  <w:style w:type="paragraph" w:customStyle="1" w:styleId="style10">
    <w:name w:val="style1"/>
    <w:basedOn w:val="Normal"/>
    <w:uiPriority w:val="99"/>
    <w:qFormat/>
    <w:rsid w:val="00372591"/>
    <w:rPr>
      <w:rFonts w:ascii="Verdana" w:eastAsia="Calibri" w:hAnsi="Verdana"/>
      <w:szCs w:val="20"/>
    </w:rPr>
  </w:style>
  <w:style w:type="paragraph" w:customStyle="1" w:styleId="correctindex">
    <w:name w:val="correct index"/>
    <w:basedOn w:val="Normal"/>
    <w:uiPriority w:val="99"/>
    <w:qFormat/>
    <w:rsid w:val="00372591"/>
    <w:rPr>
      <w:rFonts w:eastAsia="Calibri"/>
      <w:color w:val="000000"/>
    </w:rPr>
  </w:style>
  <w:style w:type="paragraph" w:customStyle="1" w:styleId="bc2">
    <w:name w:val="bc_2"/>
    <w:basedOn w:val="Normal"/>
    <w:uiPriority w:val="99"/>
    <w:qFormat/>
    <w:rsid w:val="00372591"/>
    <w:pPr>
      <w:spacing w:before="100" w:beforeAutospacing="1" w:after="100" w:afterAutospacing="1"/>
    </w:pPr>
    <w:rPr>
      <w:rFonts w:eastAsia="Calibri"/>
      <w:color w:val="000000"/>
    </w:rPr>
  </w:style>
  <w:style w:type="character" w:customStyle="1" w:styleId="bc21">
    <w:name w:val="bc_21"/>
    <w:rsid w:val="00372591"/>
  </w:style>
  <w:style w:type="paragraph" w:customStyle="1" w:styleId="style21">
    <w:name w:val="style2"/>
    <w:basedOn w:val="Normal"/>
    <w:uiPriority w:val="99"/>
    <w:qFormat/>
    <w:rsid w:val="00372591"/>
    <w:rPr>
      <w:rFonts w:ascii="Verdana" w:eastAsia="Calibri" w:hAnsi="Verdana"/>
      <w:szCs w:val="20"/>
    </w:rPr>
  </w:style>
  <w:style w:type="paragraph" w:customStyle="1" w:styleId="quote2">
    <w:name w:val="quote2"/>
    <w:basedOn w:val="Normal"/>
    <w:uiPriority w:val="99"/>
    <w:qFormat/>
    <w:rsid w:val="00372591"/>
    <w:rPr>
      <w:rFonts w:ascii="Verdana" w:eastAsia="Calibri" w:hAnsi="Verdana"/>
      <w:szCs w:val="20"/>
    </w:rPr>
  </w:style>
  <w:style w:type="character" w:customStyle="1" w:styleId="copystyle">
    <w:name w:val="copystyle"/>
    <w:rsid w:val="00372591"/>
  </w:style>
  <w:style w:type="paragraph" w:customStyle="1" w:styleId="BlockTitle10">
    <w:name w:val="Block Title #1"/>
    <w:basedOn w:val="Heading1"/>
    <w:qFormat/>
    <w:rsid w:val="00372591"/>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aps/>
      <w:color w:val="000000"/>
      <w:kern w:val="32"/>
      <w:sz w:val="24"/>
    </w:rPr>
  </w:style>
  <w:style w:type="character" w:customStyle="1" w:styleId="boldciteCharChar1">
    <w:name w:val="bold cite Char Char1"/>
    <w:rsid w:val="00372591"/>
    <w:rPr>
      <w:rFonts w:ascii="Arial" w:hAnsi="Arial" w:cs="Arial"/>
      <w:b/>
      <w:bCs/>
      <w:kern w:val="32"/>
      <w:sz w:val="24"/>
      <w:szCs w:val="24"/>
      <w:lang w:val="en-US" w:eastAsia="en-US" w:bidi="ar-SA"/>
    </w:rPr>
  </w:style>
  <w:style w:type="character" w:customStyle="1" w:styleId="ReadUnderline">
    <w:name w:val="Read Underline"/>
    <w:rsid w:val="00372591"/>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372591"/>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372591"/>
    <w:rPr>
      <w:rFonts w:ascii="Century Gothic" w:eastAsia="Times New Roman" w:hAnsi="Century Gothic" w:cs="Arial"/>
      <w:bCs/>
      <w:caps/>
      <w:spacing w:val="-20"/>
      <w:kern w:val="32"/>
      <w:sz w:val="36"/>
      <w:szCs w:val="32"/>
    </w:rPr>
  </w:style>
  <w:style w:type="paragraph" w:customStyle="1" w:styleId="CiteNormal">
    <w:name w:val="Cite Normal"/>
    <w:basedOn w:val="Normal"/>
    <w:autoRedefine/>
    <w:qFormat/>
    <w:rsid w:val="00372591"/>
    <w:rPr>
      <w:rFonts w:eastAsia="Times New Roman"/>
      <w:sz w:val="18"/>
    </w:rPr>
  </w:style>
  <w:style w:type="paragraph" w:customStyle="1" w:styleId="F4">
    <w:name w:val="F4"/>
    <w:basedOn w:val="Normal"/>
    <w:link w:val="F4Char"/>
    <w:qFormat/>
    <w:rsid w:val="00372591"/>
    <w:pPr>
      <w:ind w:left="288" w:right="288"/>
    </w:pPr>
    <w:rPr>
      <w:rFonts w:eastAsia="Times New Roman"/>
      <w:szCs w:val="20"/>
      <w:u w:val="single"/>
    </w:rPr>
  </w:style>
  <w:style w:type="character" w:customStyle="1" w:styleId="F4Char">
    <w:name w:val="F4 Char"/>
    <w:link w:val="F4"/>
    <w:rsid w:val="00372591"/>
    <w:rPr>
      <w:rFonts w:ascii="Calibri" w:eastAsia="Times New Roman" w:hAnsi="Calibri" w:cs="Calibri"/>
      <w:sz w:val="22"/>
      <w:szCs w:val="20"/>
      <w:u w:val="single"/>
    </w:rPr>
  </w:style>
  <w:style w:type="paragraph" w:customStyle="1" w:styleId="StyleCARD">
    <w:name w:val="Style CARD +"/>
    <w:basedOn w:val="Normal"/>
    <w:link w:val="StyleCARDChar"/>
    <w:qFormat/>
    <w:rsid w:val="00372591"/>
    <w:pPr>
      <w:ind w:left="300" w:right="288"/>
    </w:pPr>
    <w:rPr>
      <w:rFonts w:eastAsia="Times New Roman"/>
      <w:szCs w:val="20"/>
    </w:rPr>
  </w:style>
  <w:style w:type="character" w:customStyle="1" w:styleId="StyleCARDChar">
    <w:name w:val="Style CARD + Char"/>
    <w:link w:val="StyleCARD"/>
    <w:rsid w:val="00372591"/>
    <w:rPr>
      <w:rFonts w:ascii="Calibri" w:eastAsia="Times New Roman" w:hAnsi="Calibri" w:cs="Calibri"/>
      <w:sz w:val="22"/>
      <w:szCs w:val="20"/>
    </w:rPr>
  </w:style>
  <w:style w:type="character" w:customStyle="1" w:styleId="noiconheadline">
    <w:name w:val="noicon_headline"/>
    <w:rsid w:val="00372591"/>
  </w:style>
  <w:style w:type="character" w:customStyle="1" w:styleId="BlockTitleCharChar">
    <w:name w:val="Block Title Char Char"/>
    <w:rsid w:val="00372591"/>
    <w:rPr>
      <w:rFonts w:ascii="Georgia" w:hAnsi="Georgia" w:cs="Arial"/>
      <w:b/>
      <w:bCs/>
      <w:kern w:val="32"/>
      <w:sz w:val="28"/>
      <w:szCs w:val="32"/>
      <w:lang w:val="en-US" w:eastAsia="en-US" w:bidi="ar-SA"/>
    </w:rPr>
  </w:style>
  <w:style w:type="paragraph" w:styleId="MacroText">
    <w:name w:val="macro"/>
    <w:link w:val="MacroTextChar"/>
    <w:rsid w:val="00372591"/>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372591"/>
    <w:rPr>
      <w:rFonts w:ascii="Courier New" w:eastAsia="Times New Roman" w:hAnsi="Courier New" w:cs="Courier New"/>
      <w:sz w:val="20"/>
      <w:szCs w:val="20"/>
    </w:rPr>
  </w:style>
  <w:style w:type="character" w:customStyle="1" w:styleId="pp1">
    <w:name w:val="pp1"/>
    <w:rsid w:val="00372591"/>
    <w:rPr>
      <w:rFonts w:ascii="Times New Roman" w:hAnsi="Times New Roman" w:cs="Times New Roman" w:hint="default"/>
      <w:i w:val="0"/>
      <w:iCs w:val="0"/>
      <w:smallCaps w:val="0"/>
      <w:sz w:val="30"/>
      <w:szCs w:val="30"/>
    </w:rPr>
  </w:style>
  <w:style w:type="character" w:customStyle="1" w:styleId="prbodytext1">
    <w:name w:val="pr_bodytext1"/>
    <w:rsid w:val="00372591"/>
    <w:rPr>
      <w:rFonts w:ascii="Arial" w:hAnsi="Arial" w:cs="Arial" w:hint="default"/>
      <w:sz w:val="20"/>
      <w:szCs w:val="20"/>
    </w:rPr>
  </w:style>
  <w:style w:type="character" w:customStyle="1" w:styleId="marrontitulobig">
    <w:name w:val="marron_titulo_big"/>
    <w:rsid w:val="00372591"/>
  </w:style>
  <w:style w:type="character" w:customStyle="1" w:styleId="articlehead">
    <w:name w:val="articlehead"/>
    <w:rsid w:val="00372591"/>
  </w:style>
  <w:style w:type="character" w:customStyle="1" w:styleId="lead">
    <w:name w:val="lead"/>
    <w:rsid w:val="00372591"/>
  </w:style>
  <w:style w:type="character" w:customStyle="1" w:styleId="manchettebig2">
    <w:name w:val="manchettebig2"/>
    <w:rsid w:val="00372591"/>
  </w:style>
  <w:style w:type="character" w:customStyle="1" w:styleId="blue3">
    <w:name w:val="blue3"/>
    <w:rsid w:val="00372591"/>
  </w:style>
  <w:style w:type="paragraph" w:customStyle="1" w:styleId="issuedetails">
    <w:name w:val="issue_details"/>
    <w:basedOn w:val="Normal"/>
    <w:uiPriority w:val="99"/>
    <w:qFormat/>
    <w:rsid w:val="00372591"/>
    <w:pPr>
      <w:spacing w:before="100" w:beforeAutospacing="1" w:after="100" w:afterAutospacing="1"/>
    </w:pPr>
    <w:rPr>
      <w:rFonts w:eastAsia="Times New Roman"/>
    </w:rPr>
  </w:style>
  <w:style w:type="character" w:customStyle="1" w:styleId="over-title">
    <w:name w:val="over-title"/>
    <w:rsid w:val="00372591"/>
  </w:style>
  <w:style w:type="character" w:customStyle="1" w:styleId="contentheader">
    <w:name w:val="contentheader"/>
    <w:rsid w:val="00372591"/>
  </w:style>
  <w:style w:type="paragraph" w:customStyle="1" w:styleId="TxBrp2">
    <w:name w:val="TxBr_p2"/>
    <w:basedOn w:val="Normal"/>
    <w:qFormat/>
    <w:rsid w:val="00372591"/>
    <w:pPr>
      <w:tabs>
        <w:tab w:val="left" w:pos="425"/>
      </w:tabs>
      <w:autoSpaceDE w:val="0"/>
      <w:autoSpaceDN w:val="0"/>
      <w:adjustRightInd w:val="0"/>
      <w:spacing w:line="232" w:lineRule="atLeast"/>
      <w:ind w:left="1015"/>
    </w:pPr>
    <w:rPr>
      <w:rFonts w:eastAsia="Times New Roman"/>
    </w:rPr>
  </w:style>
  <w:style w:type="character" w:customStyle="1" w:styleId="Stylecites10ptNotBoldChar">
    <w:name w:val="Style cites + 10 pt Not Bold Char"/>
    <w:rsid w:val="00372591"/>
    <w:rPr>
      <w:rFonts w:eastAsia="SimSun"/>
      <w:szCs w:val="24"/>
      <w:lang w:val="en-US" w:eastAsia="zh-CN" w:bidi="ar-SA"/>
    </w:rPr>
  </w:style>
  <w:style w:type="character" w:customStyle="1" w:styleId="tagscharchar0">
    <w:name w:val="tagscharchar"/>
    <w:rsid w:val="00372591"/>
  </w:style>
  <w:style w:type="character" w:customStyle="1" w:styleId="FontStyle13">
    <w:name w:val="Font Style13"/>
    <w:uiPriority w:val="99"/>
    <w:rsid w:val="00372591"/>
    <w:rPr>
      <w:rFonts w:ascii="Times New Roman" w:hAnsi="Times New Roman" w:cs="Times New Roman"/>
      <w:sz w:val="18"/>
      <w:szCs w:val="18"/>
    </w:rPr>
  </w:style>
  <w:style w:type="character" w:customStyle="1" w:styleId="FontStyle14">
    <w:name w:val="Font Style14"/>
    <w:uiPriority w:val="99"/>
    <w:rsid w:val="00372591"/>
    <w:rPr>
      <w:rFonts w:ascii="Times New Roman" w:hAnsi="Times New Roman" w:cs="Times New Roman"/>
      <w:i/>
      <w:iCs/>
      <w:sz w:val="18"/>
      <w:szCs w:val="18"/>
    </w:rPr>
  </w:style>
  <w:style w:type="character" w:customStyle="1" w:styleId="FontStyle15">
    <w:name w:val="Font Style15"/>
    <w:uiPriority w:val="99"/>
    <w:rsid w:val="00372591"/>
    <w:rPr>
      <w:rFonts w:ascii="Times New Roman" w:hAnsi="Times New Roman" w:cs="Times New Roman"/>
      <w:b/>
      <w:bCs/>
      <w:sz w:val="18"/>
      <w:szCs w:val="18"/>
    </w:rPr>
  </w:style>
  <w:style w:type="character" w:customStyle="1" w:styleId="FontStyle16">
    <w:name w:val="Font Style16"/>
    <w:uiPriority w:val="99"/>
    <w:rsid w:val="00372591"/>
    <w:rPr>
      <w:rFonts w:ascii="Times New Roman" w:hAnsi="Times New Roman" w:cs="Times New Roman"/>
      <w:b/>
      <w:bCs/>
      <w:spacing w:val="-20"/>
      <w:sz w:val="16"/>
      <w:szCs w:val="16"/>
    </w:rPr>
  </w:style>
  <w:style w:type="character" w:customStyle="1" w:styleId="FontStyle17">
    <w:name w:val="Font Style17"/>
    <w:uiPriority w:val="99"/>
    <w:rsid w:val="00372591"/>
    <w:rPr>
      <w:rFonts w:ascii="Times New Roman" w:hAnsi="Times New Roman" w:cs="Times New Roman"/>
      <w:b/>
      <w:bCs/>
      <w:sz w:val="10"/>
      <w:szCs w:val="10"/>
    </w:rPr>
  </w:style>
  <w:style w:type="character" w:customStyle="1" w:styleId="in-widget">
    <w:name w:val="in-widget"/>
    <w:rsid w:val="00372591"/>
  </w:style>
  <w:style w:type="paragraph" w:customStyle="1" w:styleId="bodycopyindent">
    <w:name w:val="bodycopyindent"/>
    <w:basedOn w:val="Normal"/>
    <w:uiPriority w:val="99"/>
    <w:qFormat/>
    <w:rsid w:val="00372591"/>
    <w:pPr>
      <w:spacing w:before="100" w:beforeAutospacing="1" w:after="100" w:afterAutospacing="1"/>
    </w:pPr>
    <w:rPr>
      <w:rFonts w:eastAsia="Times New Roman"/>
    </w:rPr>
  </w:style>
  <w:style w:type="character" w:customStyle="1" w:styleId="copyright">
    <w:name w:val="copyright"/>
    <w:rsid w:val="00372591"/>
  </w:style>
  <w:style w:type="character" w:customStyle="1" w:styleId="spanstyle">
    <w:name w:val="spanstyle"/>
    <w:rsid w:val="00372591"/>
  </w:style>
  <w:style w:type="paragraph" w:customStyle="1" w:styleId="tussenkop">
    <w:name w:val="tussenkop"/>
    <w:basedOn w:val="Normal"/>
    <w:uiPriority w:val="99"/>
    <w:qFormat/>
    <w:rsid w:val="00372591"/>
    <w:pPr>
      <w:spacing w:before="100" w:beforeAutospacing="1" w:after="100" w:afterAutospacing="1"/>
    </w:pPr>
    <w:rPr>
      <w:rFonts w:eastAsia="Times New Roman"/>
    </w:rPr>
  </w:style>
  <w:style w:type="character" w:customStyle="1" w:styleId="docnumbertitle">
    <w:name w:val="doc_number_title"/>
    <w:basedOn w:val="DefaultParagraphFont"/>
    <w:rsid w:val="00372591"/>
  </w:style>
  <w:style w:type="paragraph" w:customStyle="1" w:styleId="Style6">
    <w:name w:val="Style6"/>
    <w:basedOn w:val="Normal"/>
    <w:link w:val="Style6Char"/>
    <w:autoRedefine/>
    <w:qFormat/>
    <w:rsid w:val="00372591"/>
    <w:rPr>
      <w:b/>
    </w:rPr>
  </w:style>
  <w:style w:type="character" w:customStyle="1" w:styleId="Style6Char">
    <w:name w:val="Style6 Char"/>
    <w:basedOn w:val="DefaultParagraphFont"/>
    <w:link w:val="Style6"/>
    <w:rsid w:val="00372591"/>
    <w:rPr>
      <w:rFonts w:ascii="Calibri" w:hAnsi="Calibri" w:cs="Calibri"/>
      <w:b/>
      <w:sz w:val="22"/>
    </w:rPr>
  </w:style>
  <w:style w:type="paragraph" w:customStyle="1" w:styleId="Style11">
    <w:name w:val="Style11"/>
    <w:basedOn w:val="Normal"/>
    <w:link w:val="Style11Char"/>
    <w:qFormat/>
    <w:rsid w:val="00372591"/>
    <w:rPr>
      <w:rFonts w:asciiTheme="minorHAnsi" w:hAnsiTheme="minorHAnsi" w:cstheme="minorBidi"/>
      <w:b/>
      <w:sz w:val="24"/>
      <w:u w:val="thick"/>
    </w:rPr>
  </w:style>
  <w:style w:type="paragraph" w:customStyle="1" w:styleId="Style120">
    <w:name w:val="Style12"/>
    <w:basedOn w:val="Normal"/>
    <w:link w:val="Style12Char"/>
    <w:qFormat/>
    <w:rsid w:val="00372591"/>
    <w:rPr>
      <w:rFonts w:asciiTheme="minorHAnsi" w:hAnsiTheme="minorHAnsi" w:cstheme="minorBidi"/>
      <w:b/>
      <w:sz w:val="24"/>
      <w:u w:val="thick"/>
    </w:rPr>
  </w:style>
  <w:style w:type="character" w:customStyle="1" w:styleId="StyleUnderlineChar9ptBorderSinglesolidlineAuto0">
    <w:name w:val="Style Underline Char + 9 pt Border: : (Single solid line Auto  0..."/>
    <w:basedOn w:val="DefaultParagraphFont"/>
    <w:rsid w:val="00372591"/>
    <w:rPr>
      <w:rFonts w:ascii="Times New Roman" w:hAnsi="Times New Roman"/>
      <w:sz w:val="20"/>
      <w:u w:val="single"/>
      <w:bdr w:val="single" w:sz="4" w:space="0" w:color="auto" w:frame="1"/>
      <w:lang w:val="en-US" w:eastAsia="en-US" w:bidi="ar-SA"/>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372591"/>
    <w:rPr>
      <w:rFonts w:asciiTheme="minorHAnsi" w:hAnsiTheme="minorHAnsi" w:cstheme="minorBid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372591"/>
    <w:rPr>
      <w:rFonts w:asciiTheme="minorHAnsi" w:hAnsiTheme="minorHAnsi" w:cstheme="minorBidi"/>
      <w:b/>
      <w:sz w:val="24"/>
      <w:u w:val="single"/>
    </w:rPr>
  </w:style>
  <w:style w:type="character" w:customStyle="1" w:styleId="StyleStyleBoldUnderlineIntenseEmphasisUnderlineapple-style-s">
    <w:name w:val="Style Style Bold UnderlineIntense EmphasisUnderlineapple-style-s..."/>
    <w:basedOn w:val="DefaultParagraphFont"/>
    <w:rsid w:val="00372591"/>
    <w:rPr>
      <w:b w:val="0"/>
      <w:bCs w:val="0"/>
      <w:sz w:val="22"/>
      <w:u w:val="single"/>
      <w:bdr w:val="none" w:sz="0" w:space="0" w:color="auto"/>
    </w:rPr>
  </w:style>
  <w:style w:type="paragraph" w:customStyle="1" w:styleId="Cardd">
    <w:name w:val="Cardd"/>
    <w:basedOn w:val="Normal"/>
    <w:uiPriority w:val="4"/>
    <w:qFormat/>
    <w:rsid w:val="00372591"/>
    <w:pPr>
      <w:ind w:left="288" w:right="288"/>
    </w:pPr>
  </w:style>
  <w:style w:type="character" w:customStyle="1" w:styleId="erasure">
    <w:name w:val="erasure"/>
    <w:rsid w:val="00372591"/>
    <w:rPr>
      <w:rFonts w:ascii="Arial" w:hAnsi="Arial" w:cs="Arial" w:hint="default"/>
      <w:strike/>
      <w:color w:val="000000"/>
      <w:szCs w:val="22"/>
      <w:vertAlign w:val="baseline"/>
    </w:rPr>
  </w:style>
  <w:style w:type="character" w:customStyle="1" w:styleId="Heading6Char1">
    <w:name w:val="Heading 6 Char1"/>
    <w:aliases w:val="Title (no index) Char1"/>
    <w:basedOn w:val="DefaultParagraphFont"/>
    <w:uiPriority w:val="9"/>
    <w:semiHidden/>
    <w:rsid w:val="00372591"/>
    <w:rPr>
      <w:rFonts w:asciiTheme="majorHAnsi" w:eastAsiaTheme="majorEastAsia" w:hAnsiTheme="majorHAnsi" w:cstheme="majorBidi"/>
      <w:color w:val="243F60" w:themeColor="accent1" w:themeShade="7F"/>
      <w:sz w:val="22"/>
      <w:szCs w:val="22"/>
    </w:rPr>
  </w:style>
  <w:style w:type="character" w:customStyle="1" w:styleId="MacroTextChar1">
    <w:name w:val="Macro Text Char1"/>
    <w:basedOn w:val="DefaultParagraphFont"/>
    <w:semiHidden/>
    <w:rsid w:val="00372591"/>
    <w:rPr>
      <w:rFonts w:ascii="Consolas" w:hAnsi="Consolas" w:cs="Consolas"/>
      <w:sz w:val="20"/>
      <w:szCs w:val="20"/>
    </w:rPr>
  </w:style>
  <w:style w:type="paragraph" w:customStyle="1" w:styleId="StyleHeading3BlockLatinBodyCalibri">
    <w:name w:val="Style Heading 3Block + (Latin) +Body (Calibri)"/>
    <w:basedOn w:val="Heading3"/>
    <w:rsid w:val="00372591"/>
    <w:rPr>
      <w:caps/>
    </w:rPr>
  </w:style>
  <w:style w:type="paragraph" w:customStyle="1" w:styleId="StyleHeading4Tagheading2Heading2Char2CharHeading2Char1">
    <w:name w:val="Style Heading 4Tagheading 2Heading 2 Char2 CharHeading 2 Char1 ..."/>
    <w:basedOn w:val="Heading4"/>
    <w:rsid w:val="00372591"/>
    <w:rPr>
      <w:iCs/>
    </w:rPr>
  </w:style>
  <w:style w:type="character" w:customStyle="1" w:styleId="StyleStyleBoldUnderlineIntenseEmphasisUnderlineStyleapple-s1">
    <w:name w:val="Style Style Bold UnderlineIntense EmphasisUnderlineStyleapple-s...1"/>
    <w:basedOn w:val="DefaultParagraphFont"/>
    <w:rsid w:val="00372591"/>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372591"/>
    <w:rPr>
      <w:rFonts w:ascii="Times New Roman" w:hAnsi="Times New Roman" w:cs="Calibri"/>
      <w:b/>
      <w:bCs/>
      <w:i w:val="0"/>
      <w:iCs w:val="0"/>
      <w:sz w:val="22"/>
      <w:u w:val="single"/>
      <w:bdr w:val="single" w:sz="18" w:space="0" w:color="auto"/>
    </w:rPr>
  </w:style>
  <w:style w:type="character" w:customStyle="1" w:styleId="arial11">
    <w:name w:val="arial_11"/>
    <w:basedOn w:val="DefaultParagraphFont"/>
    <w:rsid w:val="00372591"/>
  </w:style>
  <w:style w:type="character" w:customStyle="1" w:styleId="articleauthor">
    <w:name w:val="articleauthor"/>
    <w:basedOn w:val="DefaultParagraphFont"/>
    <w:rsid w:val="00372591"/>
  </w:style>
  <w:style w:type="character" w:customStyle="1" w:styleId="article-date">
    <w:name w:val="article-date"/>
    <w:basedOn w:val="DefaultParagraphFont"/>
    <w:rsid w:val="00372591"/>
  </w:style>
  <w:style w:type="character" w:customStyle="1" w:styleId="bodysubtoc">
    <w:name w:val="bodysubtoc"/>
    <w:basedOn w:val="DefaultParagraphFont"/>
    <w:rsid w:val="00372591"/>
  </w:style>
  <w:style w:type="character" w:customStyle="1" w:styleId="lefttitlesmaller">
    <w:name w:val="lefttitlesmaller"/>
    <w:basedOn w:val="DefaultParagraphFont"/>
    <w:rsid w:val="00372591"/>
  </w:style>
  <w:style w:type="character" w:customStyle="1" w:styleId="mb">
    <w:name w:val="mb"/>
    <w:basedOn w:val="DefaultParagraphFont"/>
    <w:rsid w:val="00372591"/>
  </w:style>
  <w:style w:type="character" w:customStyle="1" w:styleId="field-content">
    <w:name w:val="field-content"/>
    <w:basedOn w:val="DefaultParagraphFont"/>
    <w:rsid w:val="00372591"/>
  </w:style>
  <w:style w:type="character" w:customStyle="1" w:styleId="submitted-date">
    <w:name w:val="submitted-date"/>
    <w:basedOn w:val="DefaultParagraphFont"/>
    <w:rsid w:val="00372591"/>
  </w:style>
  <w:style w:type="character" w:customStyle="1" w:styleId="submitted-time">
    <w:name w:val="submitted-time"/>
    <w:basedOn w:val="DefaultParagraphFont"/>
    <w:rsid w:val="00372591"/>
  </w:style>
  <w:style w:type="paragraph" w:customStyle="1" w:styleId="date-comments">
    <w:name w:val="date-comments"/>
    <w:basedOn w:val="Normal"/>
    <w:uiPriority w:val="99"/>
    <w:qFormat/>
    <w:rsid w:val="00372591"/>
    <w:pPr>
      <w:spacing w:before="100" w:beforeAutospacing="1" w:after="100" w:afterAutospacing="1"/>
    </w:pPr>
    <w:rPr>
      <w:rFonts w:ascii="Times" w:hAnsi="Times"/>
      <w:szCs w:val="20"/>
    </w:rPr>
  </w:style>
  <w:style w:type="paragraph" w:customStyle="1" w:styleId="Pa8">
    <w:name w:val="Pa8"/>
    <w:basedOn w:val="Default"/>
    <w:next w:val="Default"/>
    <w:uiPriority w:val="99"/>
    <w:qFormat/>
    <w:rsid w:val="00372591"/>
    <w:pPr>
      <w:widowControl/>
      <w:spacing w:line="181" w:lineRule="atLeast"/>
    </w:pPr>
    <w:rPr>
      <w:rFonts w:ascii="Sabon LT Std" w:eastAsia="MS Mincho" w:hAnsi="Sabon LT Std"/>
      <w:color w:val="auto"/>
      <w:sz w:val="20"/>
    </w:rPr>
  </w:style>
  <w:style w:type="character" w:customStyle="1" w:styleId="A2">
    <w:name w:val="A2"/>
    <w:uiPriority w:val="99"/>
    <w:rsid w:val="00372591"/>
    <w:rPr>
      <w:rFonts w:cs="Sabon LT Std"/>
      <w:color w:val="000000"/>
      <w:sz w:val="15"/>
      <w:szCs w:val="15"/>
    </w:rPr>
  </w:style>
  <w:style w:type="paragraph" w:customStyle="1" w:styleId="Pa15">
    <w:name w:val="Pa15"/>
    <w:basedOn w:val="Default"/>
    <w:next w:val="Default"/>
    <w:uiPriority w:val="99"/>
    <w:qFormat/>
    <w:rsid w:val="00372591"/>
    <w:pPr>
      <w:widowControl/>
      <w:spacing w:line="241" w:lineRule="atLeast"/>
    </w:pPr>
    <w:rPr>
      <w:rFonts w:ascii="Sabon LT Std" w:eastAsia="MS Mincho" w:hAnsi="Sabon LT Std"/>
      <w:color w:val="auto"/>
      <w:sz w:val="20"/>
    </w:rPr>
  </w:style>
  <w:style w:type="character" w:customStyle="1" w:styleId="searchword">
    <w:name w:val="searchword"/>
    <w:basedOn w:val="DefaultParagraphFont"/>
    <w:rsid w:val="00372591"/>
  </w:style>
  <w:style w:type="character" w:customStyle="1" w:styleId="meta-prep">
    <w:name w:val="meta-prep"/>
    <w:basedOn w:val="DefaultParagraphFont"/>
    <w:rsid w:val="00372591"/>
  </w:style>
  <w:style w:type="character" w:customStyle="1" w:styleId="entry-date">
    <w:name w:val="entry-date"/>
    <w:basedOn w:val="DefaultParagraphFont"/>
    <w:rsid w:val="00372591"/>
  </w:style>
  <w:style w:type="paragraph" w:customStyle="1" w:styleId="Shrink6">
    <w:name w:val="Shrink 6"/>
    <w:basedOn w:val="Normal"/>
    <w:qFormat/>
    <w:rsid w:val="00372591"/>
    <w:rPr>
      <w:rFonts w:eastAsia="Calibri"/>
      <w:sz w:val="12"/>
    </w:rPr>
  </w:style>
  <w:style w:type="paragraph" w:customStyle="1" w:styleId="HeaderCharCharCharCharCharCharCharCha">
    <w:name w:val="Header Char Char Char Char Char Char Char Cha"/>
    <w:aliases w:val="Char Char Char Cha"/>
    <w:basedOn w:val="Normal"/>
    <w:qFormat/>
    <w:rsid w:val="00372591"/>
    <w:pPr>
      <w:spacing w:before="100" w:beforeAutospacing="1" w:after="100" w:afterAutospacing="1"/>
    </w:pPr>
    <w:rPr>
      <w:rFonts w:eastAsia="Times New Roman"/>
    </w:rPr>
  </w:style>
  <w:style w:type="character" w:customStyle="1" w:styleId="CiteReal0">
    <w:name w:val="CiteReal"/>
    <w:uiPriority w:val="1"/>
    <w:qFormat/>
    <w:rsid w:val="00372591"/>
    <w:rPr>
      <w:rFonts w:ascii="Arial" w:hAnsi="Arial"/>
      <w:b/>
      <w:sz w:val="24"/>
      <w:u w:val="single"/>
    </w:rPr>
  </w:style>
  <w:style w:type="paragraph" w:customStyle="1" w:styleId="10ptfont">
    <w:name w:val="10pt font"/>
    <w:basedOn w:val="Normal"/>
    <w:link w:val="10ptfontChar"/>
    <w:autoRedefine/>
    <w:rsid w:val="00372591"/>
    <w:rPr>
      <w:rFonts w:eastAsia="Times New Roman"/>
    </w:rPr>
  </w:style>
  <w:style w:type="character" w:customStyle="1" w:styleId="10ptfontChar">
    <w:name w:val="10pt font Char"/>
    <w:link w:val="10ptfont"/>
    <w:rsid w:val="00372591"/>
    <w:rPr>
      <w:rFonts w:ascii="Calibri" w:eastAsia="Times New Roman" w:hAnsi="Calibri" w:cs="Calibri"/>
      <w:sz w:val="22"/>
    </w:rPr>
  </w:style>
  <w:style w:type="character" w:customStyle="1" w:styleId="HIGHLIGHT1">
    <w:name w:val="HIGHLIGHT"/>
    <w:uiPriority w:val="1"/>
    <w:qFormat/>
    <w:rsid w:val="00372591"/>
    <w:rPr>
      <w:rFonts w:ascii="Calibri" w:hAnsi="Calibri"/>
      <w:b/>
      <w:bCs/>
      <w:sz w:val="24"/>
      <w:u w:val="single"/>
      <w:bdr w:val="none" w:sz="0" w:space="0" w:color="auto"/>
      <w:shd w:val="clear" w:color="auto" w:fill="B3423F"/>
    </w:rPr>
  </w:style>
  <w:style w:type="character" w:customStyle="1" w:styleId="StyleUnderlineCharChar9ptBold">
    <w:name w:val="Style Underline Char Char + 9 pt Bold"/>
    <w:rsid w:val="00372591"/>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372591"/>
    <w:pPr>
      <w:suppressAutoHyphens/>
      <w:spacing w:before="280" w:after="280"/>
    </w:pPr>
    <w:rPr>
      <w:color w:val="000000"/>
    </w:rPr>
  </w:style>
  <w:style w:type="character" w:customStyle="1" w:styleId="StyleIntenseReferenceGaramond">
    <w:name w:val="Style Intense Reference + Garamond"/>
    <w:rsid w:val="00372591"/>
    <w:rPr>
      <w:rFonts w:ascii="Garamond" w:hAnsi="Garamond"/>
      <w:bCs/>
      <w:color w:val="auto"/>
      <w:spacing w:val="5"/>
      <w:sz w:val="20"/>
      <w:u w:val="single"/>
    </w:rPr>
  </w:style>
  <w:style w:type="character" w:customStyle="1" w:styleId="StyleIntenseReferenceGaramondBold">
    <w:name w:val="Style Intense Reference + Garamond Bold"/>
    <w:rsid w:val="00372591"/>
    <w:rPr>
      <w:rFonts w:ascii="Garamond" w:hAnsi="Garamond"/>
      <w:b/>
      <w:bCs/>
      <w:color w:val="auto"/>
      <w:spacing w:val="5"/>
      <w:sz w:val="20"/>
      <w:u w:val="single"/>
    </w:rPr>
  </w:style>
  <w:style w:type="character" w:customStyle="1" w:styleId="newstime">
    <w:name w:val="newstime"/>
    <w:basedOn w:val="DefaultParagraphFont"/>
    <w:rsid w:val="00372591"/>
  </w:style>
  <w:style w:type="character" w:customStyle="1" w:styleId="IntenseReference1">
    <w:name w:val="Intense Reference1"/>
    <w:qFormat/>
    <w:rsid w:val="00372591"/>
    <w:rPr>
      <w:rFonts w:ascii="Arial" w:hAnsi="Arial"/>
      <w:bCs/>
      <w:color w:val="auto"/>
      <w:spacing w:val="5"/>
      <w:sz w:val="20"/>
      <w:u w:val="thick"/>
    </w:rPr>
  </w:style>
  <w:style w:type="character" w:customStyle="1" w:styleId="StyleHeading2CharHeading2CharCharCharCharCharCharCharT">
    <w:name w:val="Style Heading 2 CharHeading 2 Char Char Char Char Char Char CharT..."/>
    <w:rsid w:val="00372591"/>
    <w:rPr>
      <w:rFonts w:ascii="Garamond" w:hAnsi="Garamond"/>
      <w:b/>
      <w:sz w:val="24"/>
      <w:szCs w:val="26"/>
      <w:bdr w:val="none" w:sz="0" w:space="0" w:color="auto"/>
      <w:shd w:val="clear" w:color="auto" w:fill="FFFF00"/>
    </w:rPr>
  </w:style>
  <w:style w:type="character" w:customStyle="1" w:styleId="ilad1">
    <w:name w:val="il_ad1"/>
    <w:rsid w:val="00372591"/>
    <w:rPr>
      <w:vanish/>
      <w:webHidden w:val="0"/>
      <w:color w:val="000000"/>
      <w:u w:val="single"/>
      <w:specVanish/>
    </w:rPr>
  </w:style>
  <w:style w:type="character" w:customStyle="1" w:styleId="ThickUnderlineCharChar">
    <w:name w:val="Thick Underline Char Char"/>
    <w:rsid w:val="00372591"/>
    <w:rPr>
      <w:sz w:val="24"/>
      <w:szCs w:val="24"/>
      <w:u w:val="thick"/>
      <w:lang w:val="en-US" w:eastAsia="en-US" w:bidi="ar-SA"/>
    </w:rPr>
  </w:style>
  <w:style w:type="character" w:customStyle="1" w:styleId="Underline21">
    <w:name w:val="Underline 2"/>
    <w:basedOn w:val="DefaultParagraphFont"/>
    <w:uiPriority w:val="1"/>
    <w:qFormat/>
    <w:rsid w:val="00372591"/>
    <w:rPr>
      <w:b/>
      <w:u w:val="single"/>
    </w:rPr>
  </w:style>
  <w:style w:type="paragraph" w:customStyle="1" w:styleId="first">
    <w:name w:val="first"/>
    <w:basedOn w:val="Normal"/>
    <w:qFormat/>
    <w:rsid w:val="00372591"/>
    <w:pPr>
      <w:spacing w:before="100" w:beforeAutospacing="1" w:after="100" w:afterAutospacing="1"/>
    </w:pPr>
    <w:rPr>
      <w:rFonts w:eastAsia="Times New Roman"/>
      <w:sz w:val="24"/>
    </w:rPr>
  </w:style>
  <w:style w:type="character" w:customStyle="1" w:styleId="tx">
    <w:name w:val="tx"/>
    <w:basedOn w:val="DefaultParagraphFont"/>
    <w:rsid w:val="00372591"/>
  </w:style>
  <w:style w:type="character" w:customStyle="1" w:styleId="oneclick-link">
    <w:name w:val="oneclick-link"/>
    <w:basedOn w:val="DefaultParagraphFont"/>
    <w:rsid w:val="00372591"/>
  </w:style>
  <w:style w:type="paragraph" w:customStyle="1" w:styleId="StyleHeading4TagsmalltextBigcardbodyNormalTagNotBold">
    <w:name w:val="Style Heading 4Tagsmall textBig cardbodyNormal Tag + Not Bold"/>
    <w:basedOn w:val="Heading4"/>
    <w:qFormat/>
    <w:rsid w:val="00372591"/>
    <w:rPr>
      <w:bCs w:val="0"/>
    </w:rPr>
  </w:style>
  <w:style w:type="character" w:customStyle="1" w:styleId="BlockHeadingsCharCharChar">
    <w:name w:val="Block Headings Char Char Char"/>
    <w:locked/>
    <w:rsid w:val="00372591"/>
  </w:style>
  <w:style w:type="paragraph" w:customStyle="1" w:styleId="BlockHeadingsCharChar">
    <w:name w:val="Block Headings Char Char"/>
    <w:basedOn w:val="Normal"/>
    <w:qFormat/>
    <w:rsid w:val="00372591"/>
  </w:style>
  <w:style w:type="character" w:customStyle="1" w:styleId="CitesCharCharCharChar">
    <w:name w:val="Cites Char Char Char Char"/>
    <w:locked/>
    <w:rsid w:val="00372591"/>
  </w:style>
  <w:style w:type="character" w:customStyle="1" w:styleId="TagsChar1CharChar">
    <w:name w:val="Tags Char1 Char Char"/>
    <w:locked/>
    <w:rsid w:val="00372591"/>
  </w:style>
  <w:style w:type="paragraph" w:customStyle="1" w:styleId="TagsChar1Char">
    <w:name w:val="Tags Char1 Char"/>
    <w:basedOn w:val="Normal"/>
    <w:qFormat/>
    <w:rsid w:val="00372591"/>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372591"/>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372591"/>
  </w:style>
  <w:style w:type="character" w:customStyle="1" w:styleId="CardsFont6ptCharCharChar">
    <w:name w:val="Cards + Font: 6 pt Char Char Char"/>
    <w:locked/>
    <w:rsid w:val="00372591"/>
  </w:style>
  <w:style w:type="character" w:customStyle="1" w:styleId="CardsUnderlineChar">
    <w:name w:val="Cards + Underline Char"/>
    <w:locked/>
    <w:rsid w:val="00372591"/>
  </w:style>
  <w:style w:type="paragraph" w:customStyle="1" w:styleId="CardsUnderline">
    <w:name w:val="Cards + Underline"/>
    <w:basedOn w:val="Normal"/>
    <w:next w:val="Style3"/>
    <w:qFormat/>
    <w:rsid w:val="00372591"/>
  </w:style>
  <w:style w:type="paragraph" w:customStyle="1" w:styleId="StyleNormalWebNormalWebChar1CharNormalWebCharCharC">
    <w:name w:val="Style Normal (Web)Normal (Web) Char1 CharNormal (Web) Char Char C..."/>
    <w:basedOn w:val="Title"/>
    <w:qFormat/>
    <w:rsid w:val="00372591"/>
    <w:pPr>
      <w:spacing w:before="0" w:after="0"/>
      <w:ind w:left="0" w:right="0"/>
      <w:jc w:val="left"/>
      <w:outlineLvl w:val="9"/>
    </w:pPr>
    <w:rPr>
      <w:rFonts w:ascii="Georgia" w:hAnsi="Georgia"/>
      <w:sz w:val="20"/>
      <w:u w:val="none"/>
    </w:rPr>
  </w:style>
  <w:style w:type="paragraph" w:customStyle="1" w:styleId="Reference">
    <w:name w:val="Reference"/>
    <w:qFormat/>
    <w:rsid w:val="00372591"/>
    <w:pPr>
      <w:spacing w:after="200" w:line="276" w:lineRule="auto"/>
    </w:pPr>
    <w:rPr>
      <w:rFonts w:eastAsiaTheme="minorHAnsi"/>
      <w:sz w:val="22"/>
      <w:szCs w:val="22"/>
    </w:rPr>
  </w:style>
  <w:style w:type="paragraph" w:customStyle="1" w:styleId="StyleHeading2Heading2Char2CharHeading2Char1CharCharHead">
    <w:name w:val="Style Heading 2Heading 2 Char2 CharHeading 2 Char1 Char CharHead..."/>
    <w:basedOn w:val="Heading2"/>
    <w:qFormat/>
    <w:rsid w:val="00372591"/>
    <w:rPr>
      <w:bCs w:val="0"/>
      <w:caps/>
    </w:rPr>
  </w:style>
  <w:style w:type="paragraph" w:customStyle="1" w:styleId="Blocktitle3">
    <w:name w:val="Block title"/>
    <w:basedOn w:val="Heading1"/>
    <w:next w:val="Debate-EmphasizedText-F5"/>
    <w:autoRedefine/>
    <w:qFormat/>
    <w:rsid w:val="00372591"/>
    <w:rPr>
      <w:bCs w:val="0"/>
      <w:caps/>
    </w:rPr>
  </w:style>
  <w:style w:type="paragraph" w:customStyle="1" w:styleId="SmallCite">
    <w:name w:val="Small Cite"/>
    <w:basedOn w:val="Normal"/>
    <w:next w:val="BlockHeading1"/>
    <w:qFormat/>
    <w:rsid w:val="00372591"/>
  </w:style>
  <w:style w:type="paragraph" w:customStyle="1" w:styleId="links1">
    <w:name w:val="links1"/>
    <w:basedOn w:val="Normal"/>
    <w:qFormat/>
    <w:rsid w:val="00372591"/>
  </w:style>
  <w:style w:type="paragraph" w:customStyle="1" w:styleId="endtext">
    <w:name w:val="endtext"/>
    <w:basedOn w:val="Normal"/>
    <w:next w:val="CardTag"/>
    <w:qFormat/>
    <w:rsid w:val="00372591"/>
  </w:style>
  <w:style w:type="paragraph" w:customStyle="1" w:styleId="g">
    <w:name w:val="g"/>
    <w:basedOn w:val="Normal"/>
    <w:next w:val="Paste"/>
    <w:qFormat/>
    <w:rsid w:val="00372591"/>
  </w:style>
  <w:style w:type="paragraph" w:customStyle="1" w:styleId="Repeatheader">
    <w:name w:val="Repeat header"/>
    <w:basedOn w:val="Normal"/>
    <w:next w:val="noindent"/>
    <w:autoRedefine/>
    <w:qFormat/>
    <w:rsid w:val="00372591"/>
  </w:style>
  <w:style w:type="paragraph" w:customStyle="1" w:styleId="StyleCardNotUnderlined8pt">
    <w:name w:val="Style Card Not Underlined + 8 pt"/>
    <w:basedOn w:val="Debate-CardTextUnderlined-F3"/>
    <w:next w:val="endtext"/>
    <w:qFormat/>
    <w:rsid w:val="00372591"/>
    <w:pPr>
      <w:spacing w:line="240" w:lineRule="auto"/>
      <w:contextualSpacing w:val="0"/>
    </w:pPr>
    <w:rPr>
      <w:sz w:val="22"/>
      <w:u w:val="none"/>
    </w:rPr>
  </w:style>
  <w:style w:type="paragraph" w:customStyle="1" w:styleId="CardNotUnderlined3">
    <w:name w:val="Card Not Underlined 3"/>
    <w:basedOn w:val="Debate-CardTextUnderlined-F3"/>
    <w:qFormat/>
    <w:rsid w:val="00372591"/>
    <w:pPr>
      <w:spacing w:line="240" w:lineRule="auto"/>
      <w:contextualSpacing w:val="0"/>
    </w:pPr>
    <w:rPr>
      <w:sz w:val="22"/>
      <w:u w:val="none"/>
    </w:rPr>
  </w:style>
  <w:style w:type="paragraph" w:customStyle="1" w:styleId="CardNotUnderlinedFinal">
    <w:name w:val="Card Not Underlined Final"/>
    <w:next w:val="g"/>
    <w:qFormat/>
    <w:rsid w:val="00372591"/>
    <w:pPr>
      <w:spacing w:after="160" w:line="259" w:lineRule="auto"/>
    </w:pPr>
    <w:rPr>
      <w:rFonts w:eastAsiaTheme="minorHAnsi"/>
      <w:sz w:val="22"/>
      <w:szCs w:val="22"/>
    </w:rPr>
  </w:style>
  <w:style w:type="paragraph" w:customStyle="1" w:styleId="Numbering">
    <w:name w:val="Numbering"/>
    <w:basedOn w:val="Normal"/>
    <w:next w:val="Normal"/>
    <w:qFormat/>
    <w:rsid w:val="00372591"/>
  </w:style>
  <w:style w:type="paragraph" w:customStyle="1" w:styleId="Un-IndexedHeading">
    <w:name w:val="Un-Indexed Heading"/>
    <w:basedOn w:val="Heading1"/>
    <w:next w:val="Normal"/>
    <w:qFormat/>
    <w:rsid w:val="00372591"/>
    <w:rPr>
      <w:bCs w:val="0"/>
      <w:caps/>
    </w:rPr>
  </w:style>
  <w:style w:type="paragraph" w:customStyle="1" w:styleId="Circle">
    <w:name w:val="Circle"/>
    <w:basedOn w:val="Normal"/>
    <w:next w:val="Normal"/>
    <w:qFormat/>
    <w:rsid w:val="00372591"/>
  </w:style>
  <w:style w:type="paragraph" w:customStyle="1" w:styleId="PageHeader">
    <w:name w:val="Page Header"/>
    <w:basedOn w:val="Normal"/>
    <w:next w:val="CardNotUnderlined3"/>
    <w:link w:val="PageHeaderChar"/>
    <w:qFormat/>
    <w:rsid w:val="00372591"/>
  </w:style>
  <w:style w:type="paragraph" w:customStyle="1" w:styleId="IndentedLettering">
    <w:name w:val="Indented Lettering"/>
    <w:basedOn w:val="Small"/>
    <w:next w:val="Normal"/>
    <w:qFormat/>
    <w:rsid w:val="00372591"/>
    <w:pPr>
      <w:spacing w:after="0" w:line="240" w:lineRule="auto"/>
    </w:pPr>
    <w:rPr>
      <w:rFonts w:eastAsiaTheme="minorHAnsi"/>
      <w:color w:val="auto"/>
      <w:sz w:val="22"/>
    </w:rPr>
  </w:style>
  <w:style w:type="paragraph" w:customStyle="1" w:styleId="Lettering">
    <w:name w:val="Lettering"/>
    <w:basedOn w:val="Small"/>
    <w:next w:val="Normal"/>
    <w:qFormat/>
    <w:rsid w:val="00372591"/>
    <w:pPr>
      <w:spacing w:after="0" w:line="240" w:lineRule="auto"/>
    </w:pPr>
    <w:rPr>
      <w:rFonts w:eastAsiaTheme="minorHAnsi"/>
      <w:color w:val="auto"/>
      <w:sz w:val="22"/>
    </w:rPr>
  </w:style>
  <w:style w:type="paragraph" w:customStyle="1" w:styleId="FileName">
    <w:name w:val="File Name"/>
    <w:basedOn w:val="Normal"/>
    <w:next w:val="Normal"/>
    <w:qFormat/>
    <w:rsid w:val="00372591"/>
  </w:style>
  <w:style w:type="paragraph" w:customStyle="1" w:styleId="Pagination">
    <w:name w:val="Pagination"/>
    <w:basedOn w:val="Normal"/>
    <w:next w:val="Normal"/>
    <w:qFormat/>
    <w:rsid w:val="00372591"/>
  </w:style>
  <w:style w:type="paragraph" w:customStyle="1" w:styleId="IndentedNumbering">
    <w:name w:val="Indented Numbering"/>
    <w:basedOn w:val="CardNotUnderlinedFinal"/>
    <w:next w:val="Normal"/>
    <w:qFormat/>
    <w:rsid w:val="00372591"/>
  </w:style>
  <w:style w:type="paragraph" w:customStyle="1" w:styleId="CardContinued1">
    <w:name w:val="Card Continued 1"/>
    <w:basedOn w:val="Normal"/>
    <w:next w:val="Normal"/>
    <w:qFormat/>
    <w:rsid w:val="00372591"/>
  </w:style>
  <w:style w:type="paragraph" w:customStyle="1" w:styleId="CardContinued2">
    <w:name w:val="Card Continued 2"/>
    <w:basedOn w:val="Circle"/>
    <w:next w:val="Normal"/>
    <w:qFormat/>
    <w:rsid w:val="00372591"/>
  </w:style>
  <w:style w:type="paragraph" w:customStyle="1" w:styleId="Clearformatting">
    <w:name w:val="Clear formatting"/>
    <w:basedOn w:val="Normal"/>
    <w:next w:val="IndentedLettering"/>
    <w:qFormat/>
    <w:rsid w:val="00372591"/>
  </w:style>
  <w:style w:type="paragraph" w:customStyle="1" w:styleId="SmallCardText">
    <w:name w:val="Small Card Text"/>
    <w:basedOn w:val="Lettering"/>
    <w:next w:val="FileName"/>
    <w:qFormat/>
    <w:rsid w:val="00372591"/>
  </w:style>
  <w:style w:type="paragraph" w:customStyle="1" w:styleId="TAGFONT">
    <w:name w:val="TAG FONT"/>
    <w:basedOn w:val="Normal"/>
    <w:next w:val="Pagination"/>
    <w:autoRedefine/>
    <w:qFormat/>
    <w:rsid w:val="00372591"/>
  </w:style>
  <w:style w:type="paragraph" w:customStyle="1" w:styleId="8point">
    <w:name w:val="8 point"/>
    <w:basedOn w:val="Normal"/>
    <w:next w:val="fullstory"/>
    <w:qFormat/>
    <w:rsid w:val="00372591"/>
  </w:style>
  <w:style w:type="paragraph" w:customStyle="1" w:styleId="citationunderline">
    <w:name w:val="citation/underline"/>
    <w:autoRedefine/>
    <w:qFormat/>
    <w:rsid w:val="00372591"/>
    <w:pPr>
      <w:spacing w:after="200" w:line="276" w:lineRule="auto"/>
    </w:pPr>
    <w:rPr>
      <w:rFonts w:eastAsiaTheme="minorHAnsi"/>
      <w:sz w:val="22"/>
      <w:szCs w:val="22"/>
    </w:rPr>
  </w:style>
  <w:style w:type="paragraph" w:customStyle="1" w:styleId="Style60">
    <w:name w:val="Style 6"/>
    <w:next w:val="8point"/>
    <w:qFormat/>
    <w:rsid w:val="00372591"/>
    <w:pPr>
      <w:spacing w:after="200" w:line="276" w:lineRule="auto"/>
    </w:pPr>
    <w:rPr>
      <w:rFonts w:eastAsiaTheme="minorHAnsi"/>
      <w:sz w:val="22"/>
      <w:szCs w:val="22"/>
    </w:rPr>
  </w:style>
  <w:style w:type="character" w:customStyle="1" w:styleId="DateCitesAuthorCharChar">
    <w:name w:val="DateCitesAuthor Char Char"/>
    <w:locked/>
    <w:rsid w:val="00372591"/>
  </w:style>
  <w:style w:type="paragraph" w:customStyle="1" w:styleId="DateCitesAuthorChar">
    <w:name w:val="DateCitesAuthor Char"/>
    <w:basedOn w:val="Normal"/>
    <w:next w:val="Minimize"/>
    <w:qFormat/>
    <w:rsid w:val="00372591"/>
  </w:style>
  <w:style w:type="paragraph" w:customStyle="1" w:styleId="articlebodynormaltext">
    <w:name w:val="articlebody_normaltext"/>
    <w:basedOn w:val="Normal"/>
    <w:next w:val="Citation-Complete"/>
    <w:qFormat/>
    <w:rsid w:val="00372591"/>
  </w:style>
  <w:style w:type="paragraph" w:customStyle="1" w:styleId="targetcaption">
    <w:name w:val="targetcaption"/>
    <w:basedOn w:val="Normal"/>
    <w:next w:val="2909F619802848F09E01365C32F34654"/>
    <w:qFormat/>
    <w:rsid w:val="00372591"/>
  </w:style>
  <w:style w:type="paragraph" w:customStyle="1" w:styleId="boldness">
    <w:name w:val="boldness"/>
    <w:basedOn w:val="Normal"/>
    <w:next w:val="TagCite"/>
    <w:qFormat/>
    <w:rsid w:val="00372591"/>
  </w:style>
  <w:style w:type="character" w:customStyle="1" w:styleId="UnderlineCardChar0">
    <w:name w:val="UnderlineCard Char"/>
    <w:locked/>
    <w:rsid w:val="00372591"/>
  </w:style>
  <w:style w:type="paragraph" w:customStyle="1" w:styleId="UnderlineCard0">
    <w:name w:val="UnderlineCard"/>
    <w:basedOn w:val="Heading4"/>
    <w:next w:val="CM6"/>
    <w:qFormat/>
    <w:rsid w:val="00372591"/>
    <w:rPr>
      <w:bCs w:val="0"/>
    </w:rPr>
  </w:style>
  <w:style w:type="paragraph" w:customStyle="1" w:styleId="CM21">
    <w:name w:val="CM21"/>
    <w:basedOn w:val="Normal"/>
    <w:uiPriority w:val="99"/>
    <w:qFormat/>
    <w:rsid w:val="00372591"/>
  </w:style>
  <w:style w:type="paragraph" w:customStyle="1" w:styleId="Pa10">
    <w:name w:val="Pa10"/>
    <w:basedOn w:val="Normal"/>
    <w:uiPriority w:val="99"/>
    <w:qFormat/>
    <w:rsid w:val="00372591"/>
  </w:style>
  <w:style w:type="paragraph" w:customStyle="1" w:styleId="Pa31">
    <w:name w:val="Pa3+1"/>
    <w:basedOn w:val="Normal"/>
    <w:uiPriority w:val="99"/>
    <w:qFormat/>
    <w:rsid w:val="00372591"/>
  </w:style>
  <w:style w:type="paragraph" w:customStyle="1" w:styleId="Pa1">
    <w:name w:val="Pa1"/>
    <w:basedOn w:val="Normal"/>
    <w:uiPriority w:val="99"/>
    <w:qFormat/>
    <w:rsid w:val="00372591"/>
  </w:style>
  <w:style w:type="character" w:customStyle="1" w:styleId="CardUpSize-LightChar">
    <w:name w:val="CardUpSize - Light Char"/>
    <w:basedOn w:val="DefaultParagraphFont"/>
    <w:locked/>
    <w:rsid w:val="00372591"/>
  </w:style>
  <w:style w:type="paragraph" w:customStyle="1" w:styleId="CardUpSize-Light">
    <w:name w:val="CardUpSize - Light"/>
    <w:basedOn w:val="Normal"/>
    <w:next w:val="Pa2"/>
    <w:qFormat/>
    <w:rsid w:val="00372591"/>
  </w:style>
  <w:style w:type="character" w:customStyle="1" w:styleId="CiteCardUpSize-HeavyChar">
    <w:name w:val="Cite // CardUpSize - Heavy Char"/>
    <w:basedOn w:val="DefaultParagraphFont"/>
    <w:locked/>
    <w:rsid w:val="00372591"/>
  </w:style>
  <w:style w:type="paragraph" w:customStyle="1" w:styleId="CiteCardUpSize-Heavy">
    <w:name w:val="Cite // CardUpSize - Heavy"/>
    <w:basedOn w:val="Normal"/>
    <w:next w:val="H4Tag"/>
    <w:qFormat/>
    <w:rsid w:val="00372591"/>
  </w:style>
  <w:style w:type="character" w:customStyle="1" w:styleId="UnderlineCharCharCharCharCharCharCharChar">
    <w:name w:val="Underline Char Char Char Char Char Char Char Char"/>
    <w:basedOn w:val="DefaultParagraphFont"/>
    <w:locked/>
    <w:rsid w:val="00372591"/>
  </w:style>
  <w:style w:type="paragraph" w:customStyle="1" w:styleId="UnderlineCharCharCharCharCharCharChar">
    <w:name w:val="Underline Char Char Char Char Char Char Char"/>
    <w:basedOn w:val="Normal"/>
    <w:qFormat/>
    <w:rsid w:val="00372591"/>
  </w:style>
  <w:style w:type="character" w:customStyle="1" w:styleId="SmalltextCharCharCharChar0">
    <w:name w:val="Small text Char Char Char Char"/>
    <w:basedOn w:val="DefaultParagraphFont"/>
    <w:locked/>
    <w:rsid w:val="00372591"/>
  </w:style>
  <w:style w:type="paragraph" w:customStyle="1" w:styleId="SmalltextCharCharChar0">
    <w:name w:val="Small text Char Char Char"/>
    <w:basedOn w:val="Normal"/>
    <w:next w:val="Analytics"/>
    <w:qFormat/>
    <w:rsid w:val="00372591"/>
  </w:style>
  <w:style w:type="paragraph" w:customStyle="1" w:styleId="Textbody">
    <w:name w:val="Text body"/>
    <w:basedOn w:val="SmalltextCharCharChar0"/>
    <w:next w:val="WW-Default"/>
    <w:qFormat/>
    <w:rsid w:val="00372591"/>
  </w:style>
  <w:style w:type="paragraph" w:customStyle="1" w:styleId="Default1">
    <w:name w:val="Default1"/>
    <w:basedOn w:val="Normal"/>
    <w:uiPriority w:val="99"/>
    <w:qFormat/>
    <w:rsid w:val="00372591"/>
  </w:style>
  <w:style w:type="paragraph" w:customStyle="1" w:styleId="NFAPWPheader">
    <w:name w:val="NFAP WP header"/>
    <w:basedOn w:val="Normal"/>
    <w:uiPriority w:val="99"/>
    <w:qFormat/>
    <w:rsid w:val="00372591"/>
  </w:style>
  <w:style w:type="character" w:customStyle="1" w:styleId="CiteCharCharChar">
    <w:name w:val="Cite Char Char Char"/>
    <w:locked/>
    <w:rsid w:val="00372591"/>
  </w:style>
  <w:style w:type="paragraph" w:customStyle="1" w:styleId="CiteCharChar">
    <w:name w:val="Cite Char Char"/>
    <w:basedOn w:val="Normal"/>
    <w:next w:val="Normal"/>
    <w:qFormat/>
    <w:rsid w:val="00372591"/>
  </w:style>
  <w:style w:type="paragraph" w:customStyle="1" w:styleId="CiteCardCharChar">
    <w:name w:val="Cite_Card Char Char"/>
    <w:autoRedefine/>
    <w:qFormat/>
    <w:rsid w:val="00372591"/>
    <w:pPr>
      <w:spacing w:after="200" w:line="276" w:lineRule="auto"/>
    </w:pPr>
    <w:rPr>
      <w:rFonts w:eastAsiaTheme="minorHAnsi"/>
      <w:sz w:val="22"/>
      <w:szCs w:val="22"/>
    </w:rPr>
  </w:style>
  <w:style w:type="character" w:customStyle="1" w:styleId="CiteCardCharCharCharChar">
    <w:name w:val="Cite_Card Char Char Char Char"/>
    <w:locked/>
    <w:rsid w:val="00372591"/>
  </w:style>
  <w:style w:type="paragraph" w:customStyle="1" w:styleId="CiteCardCharCharChar">
    <w:name w:val="Cite_Card Char Char Char"/>
    <w:qFormat/>
    <w:rsid w:val="00372591"/>
    <w:pPr>
      <w:spacing w:after="200" w:line="276" w:lineRule="auto"/>
    </w:pPr>
    <w:rPr>
      <w:rFonts w:eastAsiaTheme="minorHAnsi"/>
      <w:sz w:val="22"/>
      <w:szCs w:val="22"/>
    </w:rPr>
  </w:style>
  <w:style w:type="paragraph" w:customStyle="1" w:styleId="heading0">
    <w:name w:val="heading"/>
    <w:basedOn w:val="Normal"/>
    <w:qFormat/>
    <w:rsid w:val="00372591"/>
  </w:style>
  <w:style w:type="character" w:customStyle="1" w:styleId="LittleChar">
    <w:name w:val="Little Char"/>
    <w:locked/>
    <w:rsid w:val="00372591"/>
  </w:style>
  <w:style w:type="character" w:customStyle="1" w:styleId="DebateHeaderChar">
    <w:name w:val="Debate Header Char"/>
    <w:locked/>
    <w:rsid w:val="00372591"/>
  </w:style>
  <w:style w:type="character" w:customStyle="1" w:styleId="UnhighlightedChar">
    <w:name w:val="Unhighlighted Char"/>
    <w:locked/>
    <w:rsid w:val="00372591"/>
  </w:style>
  <w:style w:type="paragraph" w:customStyle="1" w:styleId="Unhighlighted">
    <w:name w:val="Unhighlighted"/>
    <w:basedOn w:val="Normal"/>
    <w:next w:val="TagCite2"/>
    <w:autoRedefine/>
    <w:qFormat/>
    <w:rsid w:val="00372591"/>
  </w:style>
  <w:style w:type="character" w:customStyle="1" w:styleId="StylecardUnderlineChar">
    <w:name w:val="Style card + Underline Char"/>
    <w:locked/>
    <w:rsid w:val="00372591"/>
  </w:style>
  <w:style w:type="paragraph" w:customStyle="1" w:styleId="StylecardUnderline">
    <w:name w:val="Style card + Underline"/>
    <w:basedOn w:val="CiteSpacing"/>
    <w:next w:val="Unhighlighted"/>
    <w:qFormat/>
    <w:rsid w:val="00372591"/>
    <w:pPr>
      <w:spacing w:before="60" w:after="60"/>
    </w:pPr>
    <w:rPr>
      <w:rFonts w:ascii="Calibri" w:eastAsiaTheme="minorEastAsia" w:hAnsi="Calibri" w:cs="Calibri"/>
      <w:szCs w:val="24"/>
    </w:rPr>
  </w:style>
  <w:style w:type="paragraph" w:customStyle="1" w:styleId="TagF3">
    <w:name w:val="Tag (F3)"/>
    <w:qFormat/>
    <w:rsid w:val="00372591"/>
    <w:pPr>
      <w:spacing w:after="200" w:line="276" w:lineRule="auto"/>
    </w:pPr>
    <w:rPr>
      <w:rFonts w:eastAsiaTheme="minorHAnsi"/>
      <w:sz w:val="22"/>
      <w:szCs w:val="22"/>
    </w:rPr>
  </w:style>
  <w:style w:type="paragraph" w:customStyle="1" w:styleId="style14">
    <w:name w:val="style14"/>
    <w:basedOn w:val="Normal"/>
    <w:next w:val="cites0"/>
    <w:qFormat/>
    <w:rsid w:val="00372591"/>
  </w:style>
  <w:style w:type="paragraph" w:customStyle="1" w:styleId="CardTagCite1Char">
    <w:name w:val="Card Tag + Cite #1 Char"/>
    <w:basedOn w:val="Normal"/>
    <w:qFormat/>
    <w:rsid w:val="00372591"/>
  </w:style>
  <w:style w:type="paragraph" w:customStyle="1" w:styleId="articlebody">
    <w:name w:val="articlebody"/>
    <w:basedOn w:val="Normal"/>
    <w:next w:val="i1"/>
    <w:qFormat/>
    <w:rsid w:val="00372591"/>
  </w:style>
  <w:style w:type="character" w:customStyle="1" w:styleId="CiteCardCharCharCharCharCharCharCharChar">
    <w:name w:val="Cite_Card Char Char Char Char Char Char Char Char"/>
    <w:locked/>
    <w:rsid w:val="00372591"/>
  </w:style>
  <w:style w:type="paragraph" w:customStyle="1" w:styleId="CiteCardCharCharCharCharCharCharChar">
    <w:name w:val="Cite_Card Char Char Char Char Char Char Char"/>
    <w:next w:val="CardTagCite1Char"/>
    <w:autoRedefine/>
    <w:qFormat/>
    <w:rsid w:val="00372591"/>
    <w:pPr>
      <w:spacing w:after="200" w:line="276" w:lineRule="auto"/>
    </w:pPr>
    <w:rPr>
      <w:rFonts w:eastAsiaTheme="minorHAnsi"/>
      <w:sz w:val="22"/>
      <w:szCs w:val="22"/>
    </w:rPr>
  </w:style>
  <w:style w:type="paragraph" w:customStyle="1" w:styleId="foldie">
    <w:name w:val="foldie"/>
    <w:next w:val="HotRoute"/>
    <w:qFormat/>
    <w:rsid w:val="00372591"/>
    <w:pPr>
      <w:spacing w:after="160" w:line="259" w:lineRule="auto"/>
    </w:pPr>
    <w:rPr>
      <w:rFonts w:eastAsiaTheme="minorHAnsi"/>
      <w:sz w:val="22"/>
      <w:szCs w:val="22"/>
    </w:rPr>
  </w:style>
  <w:style w:type="paragraph" w:customStyle="1" w:styleId="billtextsection">
    <w:name w:val="bill_text_section"/>
    <w:basedOn w:val="Normal"/>
    <w:next w:val="articlebody"/>
    <w:qFormat/>
    <w:rsid w:val="00372591"/>
  </w:style>
  <w:style w:type="character" w:customStyle="1" w:styleId="CiteNormalChar">
    <w:name w:val="Cite Normal Char"/>
    <w:locked/>
    <w:rsid w:val="00372591"/>
  </w:style>
  <w:style w:type="paragraph" w:customStyle="1" w:styleId="StyleNormalWeb10pt">
    <w:name w:val="Style Normal (Web) + 10 pt"/>
    <w:basedOn w:val="Title"/>
    <w:next w:val="Boldunderline1"/>
    <w:qFormat/>
    <w:rsid w:val="00372591"/>
    <w:pPr>
      <w:spacing w:before="0" w:after="0"/>
      <w:ind w:left="0" w:right="0"/>
      <w:jc w:val="left"/>
      <w:outlineLvl w:val="9"/>
    </w:pPr>
    <w:rPr>
      <w:rFonts w:ascii="Georgia" w:hAnsi="Georgia"/>
      <w:sz w:val="20"/>
      <w:u w:val="none"/>
    </w:rPr>
  </w:style>
  <w:style w:type="character" w:customStyle="1" w:styleId="cardChar3">
    <w:name w:val="%card Char"/>
    <w:locked/>
    <w:rsid w:val="00372591"/>
  </w:style>
  <w:style w:type="paragraph" w:customStyle="1" w:styleId="card0">
    <w:name w:val="%card"/>
    <w:basedOn w:val="Normal"/>
    <w:next w:val="BLOCKTITLE0"/>
    <w:qFormat/>
    <w:rsid w:val="00372591"/>
  </w:style>
  <w:style w:type="character" w:customStyle="1" w:styleId="UnunderlinedTextChar">
    <w:name w:val="Ununderlined Text Char"/>
    <w:locked/>
    <w:rsid w:val="00372591"/>
  </w:style>
  <w:style w:type="paragraph" w:customStyle="1" w:styleId="UnunderlinedText">
    <w:name w:val="Ununderlined Text"/>
    <w:basedOn w:val="Normal"/>
    <w:next w:val="card0"/>
    <w:autoRedefine/>
    <w:qFormat/>
    <w:rsid w:val="00372591"/>
  </w:style>
  <w:style w:type="character" w:customStyle="1" w:styleId="ReallyfuckingsmallCharCharCharChar">
    <w:name w:val="Really fucking small Char Char Char Char"/>
    <w:locked/>
    <w:rsid w:val="00372591"/>
  </w:style>
  <w:style w:type="paragraph" w:customStyle="1" w:styleId="ReallyfuckingsmallCharCharChar">
    <w:name w:val="Really fucking small Char Char Char"/>
    <w:basedOn w:val="Normal"/>
    <w:next w:val="NoSpacing"/>
    <w:qFormat/>
    <w:rsid w:val="00372591"/>
  </w:style>
  <w:style w:type="character" w:customStyle="1" w:styleId="CardDownx1Char">
    <w:name w:val="CardDown x1 Char"/>
    <w:locked/>
    <w:rsid w:val="00372591"/>
  </w:style>
  <w:style w:type="paragraph" w:customStyle="1" w:styleId="CardDownx1">
    <w:name w:val="CardDown x1"/>
    <w:basedOn w:val="Normal"/>
    <w:next w:val="Regular"/>
    <w:qFormat/>
    <w:rsid w:val="00372591"/>
  </w:style>
  <w:style w:type="paragraph" w:customStyle="1" w:styleId="CardDownx15">
    <w:name w:val="CardDown x1.5"/>
    <w:basedOn w:val="Normal"/>
    <w:qFormat/>
    <w:rsid w:val="00372591"/>
  </w:style>
  <w:style w:type="paragraph" w:customStyle="1" w:styleId="CiteTag">
    <w:name w:val="Cite/Tag"/>
    <w:basedOn w:val="Normal"/>
    <w:qFormat/>
    <w:rsid w:val="00372591"/>
  </w:style>
  <w:style w:type="paragraph" w:customStyle="1" w:styleId="Heading5SizeDown">
    <w:name w:val="Heading 5 Size Down"/>
    <w:basedOn w:val="Normal"/>
    <w:autoRedefine/>
    <w:qFormat/>
    <w:rsid w:val="00372591"/>
  </w:style>
  <w:style w:type="character" w:customStyle="1" w:styleId="StyleStyleArialNarrow9ptLeft-075ArialNarrowChar">
    <w:name w:val="Style Style Arial Narrow 9 pt Left:  -0.75&quot; + Arial Narrow Char"/>
    <w:locked/>
    <w:rsid w:val="00372591"/>
  </w:style>
  <w:style w:type="paragraph" w:customStyle="1" w:styleId="StyleStyleArialNarrow9ptLeft-075ArialNarrow">
    <w:name w:val="Style Style Arial Narrow 9 pt Left:  -0.75&quot; + Arial Narrow"/>
    <w:basedOn w:val="Normal"/>
    <w:next w:val="Heading5SizeDown"/>
    <w:qFormat/>
    <w:rsid w:val="00372591"/>
  </w:style>
  <w:style w:type="character" w:customStyle="1" w:styleId="StyleStyleCardTextLeft-075Right0Char">
    <w:name w:val="Style Style Card Text + Left:  -0.75&quot; + Right:  0&quot; Char"/>
    <w:locked/>
    <w:rsid w:val="00372591"/>
  </w:style>
  <w:style w:type="paragraph" w:customStyle="1" w:styleId="StyleStyleCardTextLeft-075Right0">
    <w:name w:val="Style Style Card Text + Left:  -0.75&quot; + Right:  0&quot;"/>
    <w:basedOn w:val="Normal"/>
    <w:next w:val="evidencetext"/>
    <w:autoRedefine/>
    <w:qFormat/>
    <w:rsid w:val="00372591"/>
  </w:style>
  <w:style w:type="paragraph" w:customStyle="1" w:styleId="ecxmsonormal">
    <w:name w:val="ecxmsonormal"/>
    <w:basedOn w:val="Normal"/>
    <w:qFormat/>
    <w:rsid w:val="00372591"/>
  </w:style>
  <w:style w:type="character" w:customStyle="1" w:styleId="DebateUnderlineBoldChar">
    <w:name w:val="Debate Underline Bold Char"/>
    <w:locked/>
    <w:rsid w:val="00372591"/>
  </w:style>
  <w:style w:type="paragraph" w:customStyle="1" w:styleId="DebateUnderlineBold">
    <w:name w:val="Debate Underline Bold"/>
    <w:basedOn w:val="Cardtext4"/>
    <w:qFormat/>
    <w:rsid w:val="00372591"/>
    <w:pPr>
      <w:widowControl/>
      <w:autoSpaceDE/>
      <w:autoSpaceDN/>
      <w:adjustRightInd/>
    </w:pPr>
    <w:rPr>
      <w:rFonts w:ascii="Georgia" w:hAnsi="Georgia"/>
      <w:szCs w:val="22"/>
      <w:u w:val="none"/>
    </w:rPr>
  </w:style>
  <w:style w:type="character" w:customStyle="1" w:styleId="StyleArialNarrow12ptBoldLeft-075Char">
    <w:name w:val="Style Arial Narrow 12 pt Bold Left:  -0.75&quot; Char"/>
    <w:locked/>
    <w:rsid w:val="00372591"/>
  </w:style>
  <w:style w:type="paragraph" w:customStyle="1" w:styleId="StyleArialNarrow12ptBoldLeft-075">
    <w:name w:val="Style Arial Narrow 12 pt Bold Left:  -0.75&quot;"/>
    <w:basedOn w:val="Normal"/>
    <w:next w:val="ecxmsonormal"/>
    <w:qFormat/>
    <w:rsid w:val="00372591"/>
  </w:style>
  <w:style w:type="character" w:customStyle="1" w:styleId="StyleStyleevidencetextBorderSinglesolidlineAuto05Char">
    <w:name w:val="Style Style evidence text + Border: : (Single solid line Auto  0.5 ... Char"/>
    <w:locked/>
    <w:rsid w:val="00372591"/>
  </w:style>
  <w:style w:type="paragraph" w:customStyle="1" w:styleId="StyleStyleevidencetextBorderSinglesolidlineAuto05">
    <w:name w:val="Style Style evidence text + Border: : (Single solid line Auto  0.5 ..."/>
    <w:basedOn w:val="Normal"/>
    <w:next w:val="DebateUnderlineBold"/>
    <w:qFormat/>
    <w:rsid w:val="00372591"/>
  </w:style>
  <w:style w:type="paragraph" w:customStyle="1" w:styleId="CiteCharCharCharChar">
    <w:name w:val="Cite Char Char Char Char"/>
    <w:basedOn w:val="Normal"/>
    <w:next w:val="Normal"/>
    <w:qFormat/>
    <w:rsid w:val="00372591"/>
  </w:style>
  <w:style w:type="character" w:customStyle="1" w:styleId="UnderliningCharChar1CharCharChar">
    <w:name w:val="Underlining Char Char1 Char Char Char"/>
    <w:locked/>
    <w:rsid w:val="00372591"/>
  </w:style>
  <w:style w:type="paragraph" w:customStyle="1" w:styleId="UnderliningCharChar1CharChar">
    <w:name w:val="Underlining Char Char1 Char Char"/>
    <w:basedOn w:val="Normal"/>
    <w:next w:val="Normal"/>
    <w:qFormat/>
    <w:rsid w:val="00372591"/>
  </w:style>
  <w:style w:type="paragraph" w:customStyle="1" w:styleId="CiteCharCharCharCharChar">
    <w:name w:val="Cite Char Char Char Char Char"/>
    <w:basedOn w:val="Normal"/>
    <w:next w:val="Normal"/>
    <w:qFormat/>
    <w:rsid w:val="00372591"/>
  </w:style>
  <w:style w:type="character" w:customStyle="1" w:styleId="UnderliningCharCharChar">
    <w:name w:val="Underlining Char Char Char"/>
    <w:locked/>
    <w:rsid w:val="00372591"/>
  </w:style>
  <w:style w:type="paragraph" w:customStyle="1" w:styleId="Style121">
    <w:name w:val="Style 12"/>
    <w:qFormat/>
    <w:rsid w:val="00372591"/>
    <w:pPr>
      <w:spacing w:after="200" w:line="276" w:lineRule="auto"/>
    </w:pPr>
    <w:rPr>
      <w:rFonts w:eastAsiaTheme="minorHAnsi"/>
      <w:sz w:val="22"/>
      <w:szCs w:val="22"/>
    </w:rPr>
  </w:style>
  <w:style w:type="paragraph" w:customStyle="1" w:styleId="Style7">
    <w:name w:val="Style 7"/>
    <w:next w:val="CiteCharCharCharCharChar"/>
    <w:qFormat/>
    <w:rsid w:val="00372591"/>
    <w:pPr>
      <w:spacing w:after="200" w:line="276" w:lineRule="auto"/>
    </w:pPr>
    <w:rPr>
      <w:rFonts w:eastAsiaTheme="minorHAnsi"/>
      <w:sz w:val="22"/>
      <w:szCs w:val="22"/>
    </w:rPr>
  </w:style>
  <w:style w:type="paragraph" w:customStyle="1" w:styleId="Style9">
    <w:name w:val="Style 9"/>
    <w:qFormat/>
    <w:rsid w:val="00372591"/>
    <w:pPr>
      <w:spacing w:after="200" w:line="276" w:lineRule="auto"/>
    </w:pPr>
    <w:rPr>
      <w:rFonts w:eastAsiaTheme="minorHAnsi"/>
      <w:sz w:val="22"/>
      <w:szCs w:val="22"/>
    </w:rPr>
  </w:style>
  <w:style w:type="paragraph" w:customStyle="1" w:styleId="Emphasis3">
    <w:name w:val="Emphasis3"/>
    <w:qFormat/>
    <w:rsid w:val="00372591"/>
    <w:pPr>
      <w:spacing w:after="200" w:line="276" w:lineRule="auto"/>
    </w:pPr>
    <w:rPr>
      <w:rFonts w:eastAsiaTheme="minorHAnsi"/>
      <w:sz w:val="22"/>
      <w:szCs w:val="22"/>
    </w:rPr>
  </w:style>
  <w:style w:type="paragraph" w:customStyle="1" w:styleId="formfldssel">
    <w:name w:val="formfldssel"/>
    <w:basedOn w:val="Normal"/>
    <w:qFormat/>
    <w:rsid w:val="00372591"/>
  </w:style>
  <w:style w:type="paragraph" w:customStyle="1" w:styleId="hpleftlk">
    <w:name w:val="hpleftlk"/>
    <w:basedOn w:val="Normal"/>
    <w:next w:val="SmallCard"/>
    <w:qFormat/>
    <w:rsid w:val="00372591"/>
  </w:style>
  <w:style w:type="paragraph" w:customStyle="1" w:styleId="lblu">
    <w:name w:val="lblu"/>
    <w:basedOn w:val="Normal"/>
    <w:next w:val="BreifTitle"/>
    <w:qFormat/>
    <w:rsid w:val="00372591"/>
  </w:style>
  <w:style w:type="paragraph" w:customStyle="1" w:styleId="Underlinestyle1">
    <w:name w:val="Underlinestyle"/>
    <w:basedOn w:val="Normal"/>
    <w:next w:val="Normal10pt"/>
    <w:qFormat/>
    <w:rsid w:val="00372591"/>
  </w:style>
  <w:style w:type="paragraph" w:customStyle="1" w:styleId="OffensiveLanguage">
    <w:name w:val="Offensive Language"/>
    <w:basedOn w:val="Normal"/>
    <w:next w:val="Normal"/>
    <w:qFormat/>
    <w:rsid w:val="00372591"/>
  </w:style>
  <w:style w:type="paragraph" w:customStyle="1" w:styleId="clearformatting0">
    <w:name w:val="clear formatting"/>
    <w:basedOn w:val="Normal"/>
    <w:next w:val="Style40"/>
    <w:qFormat/>
    <w:rsid w:val="00372591"/>
  </w:style>
  <w:style w:type="paragraph" w:customStyle="1" w:styleId="Style18">
    <w:name w:val="Style 18"/>
    <w:next w:val="CM10"/>
    <w:uiPriority w:val="99"/>
    <w:qFormat/>
    <w:rsid w:val="00372591"/>
    <w:pPr>
      <w:spacing w:after="200" w:line="276" w:lineRule="auto"/>
    </w:pPr>
    <w:rPr>
      <w:rFonts w:eastAsiaTheme="minorHAnsi"/>
      <w:sz w:val="22"/>
      <w:szCs w:val="22"/>
    </w:rPr>
  </w:style>
  <w:style w:type="paragraph" w:customStyle="1" w:styleId="formfld">
    <w:name w:val="formfld"/>
    <w:basedOn w:val="Normal"/>
    <w:next w:val="OffensiveLanguage"/>
    <w:qFormat/>
    <w:rsid w:val="00372591"/>
  </w:style>
  <w:style w:type="character" w:styleId="BookTitle">
    <w:name w:val="Book Title"/>
    <w:basedOn w:val="DefaultParagraphFont"/>
    <w:qFormat/>
    <w:rsid w:val="00372591"/>
    <w:rPr>
      <w:b/>
      <w:bCs/>
      <w:i/>
      <w:iCs/>
      <w:spacing w:val="5"/>
    </w:rPr>
  </w:style>
  <w:style w:type="character" w:customStyle="1" w:styleId="sup1">
    <w:name w:val="sup1"/>
    <w:rsid w:val="00372591"/>
  </w:style>
  <w:style w:type="character" w:customStyle="1" w:styleId="pgnum1">
    <w:name w:val="pgnum1"/>
    <w:rsid w:val="00372591"/>
  </w:style>
  <w:style w:type="character" w:customStyle="1" w:styleId="apple">
    <w:name w:val="apple"/>
    <w:rsid w:val="00372591"/>
  </w:style>
  <w:style w:type="character" w:customStyle="1" w:styleId="inhoud">
    <w:name w:val="inhoud"/>
    <w:rsid w:val="00372591"/>
  </w:style>
  <w:style w:type="character" w:customStyle="1" w:styleId="Cites-AuthorDate">
    <w:name w:val="Cites-Author/Date"/>
    <w:qFormat/>
    <w:rsid w:val="00372591"/>
  </w:style>
  <w:style w:type="character" w:customStyle="1" w:styleId="StyleCardtextChar10pt">
    <w:name w:val="Style Card text Char + 10 pt"/>
    <w:rsid w:val="00372591"/>
  </w:style>
  <w:style w:type="character" w:customStyle="1" w:styleId="smcaps">
    <w:name w:val="smcaps"/>
    <w:rsid w:val="00372591"/>
  </w:style>
  <w:style w:type="character" w:customStyle="1" w:styleId="Style1Char2">
    <w:name w:val="Style1 Char2"/>
    <w:rsid w:val="00372591"/>
  </w:style>
  <w:style w:type="character" w:customStyle="1" w:styleId="inside-head1">
    <w:name w:val="inside-head1"/>
    <w:rsid w:val="00372591"/>
  </w:style>
  <w:style w:type="character" w:customStyle="1" w:styleId="datestamp1">
    <w:name w:val="datestamp1"/>
    <w:rsid w:val="00372591"/>
  </w:style>
  <w:style w:type="character" w:customStyle="1" w:styleId="pagetools1">
    <w:name w:val="pagetools1"/>
    <w:rsid w:val="00372591"/>
  </w:style>
  <w:style w:type="character" w:customStyle="1" w:styleId="smallredtext">
    <w:name w:val="smallredtext"/>
    <w:rsid w:val="00372591"/>
  </w:style>
  <w:style w:type="character" w:customStyle="1" w:styleId="storyheading31">
    <w:name w:val="storyheading31"/>
    <w:rsid w:val="00372591"/>
  </w:style>
  <w:style w:type="character" w:customStyle="1" w:styleId="storydeck31">
    <w:name w:val="storydeck31"/>
    <w:rsid w:val="00372591"/>
  </w:style>
  <w:style w:type="character" w:customStyle="1" w:styleId="subtitle10">
    <w:name w:val="subtitle1"/>
    <w:rsid w:val="00372591"/>
  </w:style>
  <w:style w:type="character" w:customStyle="1" w:styleId="clsbiolink">
    <w:name w:val="clsbiolink"/>
    <w:rsid w:val="00372591"/>
  </w:style>
  <w:style w:type="character" w:customStyle="1" w:styleId="clssmaller">
    <w:name w:val="clssmaller"/>
    <w:rsid w:val="00372591"/>
  </w:style>
  <w:style w:type="character" w:customStyle="1" w:styleId="sm1">
    <w:name w:val="sm1"/>
    <w:rsid w:val="00372591"/>
  </w:style>
  <w:style w:type="character" w:customStyle="1" w:styleId="noindentChar">
    <w:name w:val="noindent Char"/>
    <w:rsid w:val="00372591"/>
  </w:style>
  <w:style w:type="character" w:customStyle="1" w:styleId="SmallChar1">
    <w:name w:val="Small Char1"/>
    <w:rsid w:val="00372591"/>
  </w:style>
  <w:style w:type="character" w:customStyle="1" w:styleId="fullcite0">
    <w:name w:val="fullcite"/>
    <w:rsid w:val="00372591"/>
  </w:style>
  <w:style w:type="character" w:customStyle="1" w:styleId="Style9ptThickunderline">
    <w:name w:val="Style 9 pt Thick underline"/>
    <w:rsid w:val="00372591"/>
  </w:style>
  <w:style w:type="character" w:customStyle="1" w:styleId="CardNotUnderlinedChar">
    <w:name w:val="Card Not Underlined Char"/>
    <w:rsid w:val="00372591"/>
  </w:style>
  <w:style w:type="character" w:customStyle="1" w:styleId="IndexHeadersCharChar">
    <w:name w:val="Index Headers Char Char"/>
    <w:rsid w:val="00372591"/>
  </w:style>
  <w:style w:type="character" w:customStyle="1" w:styleId="CircleChar1">
    <w:name w:val="Circle Char1"/>
    <w:rsid w:val="00372591"/>
  </w:style>
  <w:style w:type="character" w:customStyle="1" w:styleId="justify">
    <w:name w:val="justify"/>
    <w:rsid w:val="00372591"/>
  </w:style>
  <w:style w:type="character" w:customStyle="1" w:styleId="SmallCardTextChar">
    <w:name w:val="Small Card Text Char"/>
    <w:rsid w:val="00372591"/>
  </w:style>
  <w:style w:type="character" w:customStyle="1" w:styleId="tagChar30">
    <w:name w:val="tag Char3"/>
    <w:rsid w:val="00372591"/>
  </w:style>
  <w:style w:type="character" w:customStyle="1" w:styleId="awtw">
    <w:name w:val="awtw"/>
    <w:rsid w:val="00372591"/>
  </w:style>
  <w:style w:type="character" w:customStyle="1" w:styleId="ld3">
    <w:name w:val="ld3"/>
    <w:rsid w:val="00372591"/>
  </w:style>
  <w:style w:type="character" w:customStyle="1" w:styleId="5Notunderlined">
    <w:name w:val="5 Not underlined"/>
    <w:rsid w:val="00372591"/>
  </w:style>
  <w:style w:type="character" w:customStyle="1" w:styleId="externaledithide">
    <w:name w:val="external_edit_hide"/>
    <w:rsid w:val="00372591"/>
  </w:style>
  <w:style w:type="character" w:customStyle="1" w:styleId="CharacterStyle20">
    <w:name w:val="Character Style 20"/>
    <w:rsid w:val="00372591"/>
  </w:style>
  <w:style w:type="character" w:customStyle="1" w:styleId="A9">
    <w:name w:val="A9"/>
    <w:uiPriority w:val="99"/>
    <w:rsid w:val="00372591"/>
  </w:style>
  <w:style w:type="character" w:customStyle="1" w:styleId="centerheadlines">
    <w:name w:val="centerheadlines"/>
    <w:rsid w:val="00372591"/>
  </w:style>
  <w:style w:type="character" w:customStyle="1" w:styleId="datetime">
    <w:name w:val="datetime"/>
    <w:rsid w:val="00372591"/>
  </w:style>
  <w:style w:type="character" w:customStyle="1" w:styleId="info">
    <w:name w:val="info"/>
    <w:rsid w:val="00372591"/>
  </w:style>
  <w:style w:type="character" w:customStyle="1" w:styleId="datestory">
    <w:name w:val="datestory"/>
    <w:rsid w:val="00372591"/>
  </w:style>
  <w:style w:type="character" w:customStyle="1" w:styleId="goohl1">
    <w:name w:val="goohl1"/>
    <w:rsid w:val="00372591"/>
  </w:style>
  <w:style w:type="character" w:customStyle="1" w:styleId="StyleUnderlineBorderSinglesolidlineAuto05ptLinew">
    <w:name w:val="Style Underline Border: : (Single solid line Auto  0.5 pt Line w..."/>
    <w:basedOn w:val="DefaultParagraphFont"/>
    <w:rsid w:val="00372591"/>
  </w:style>
  <w:style w:type="character" w:customStyle="1" w:styleId="citeschar10">
    <w:name w:val="citeschar1"/>
    <w:basedOn w:val="DefaultParagraphFont"/>
    <w:rsid w:val="00372591"/>
  </w:style>
  <w:style w:type="character" w:customStyle="1" w:styleId="cardunderlinedchar1">
    <w:name w:val="cardunderlinedchar"/>
    <w:basedOn w:val="DefaultParagraphFont"/>
    <w:rsid w:val="00372591"/>
  </w:style>
  <w:style w:type="character" w:customStyle="1" w:styleId="Style1CharCharChar">
    <w:name w:val="Style1 Char Char Char"/>
    <w:locked/>
    <w:rsid w:val="00372591"/>
  </w:style>
  <w:style w:type="character" w:customStyle="1" w:styleId="provider">
    <w:name w:val="provider"/>
    <w:basedOn w:val="DefaultParagraphFont"/>
    <w:rsid w:val="00372591"/>
  </w:style>
  <w:style w:type="character" w:customStyle="1" w:styleId="vitstorybyline">
    <w:name w:val="vitstorybyline"/>
    <w:rsid w:val="00372591"/>
  </w:style>
  <w:style w:type="character" w:customStyle="1" w:styleId="yahoobuzzbadge-form">
    <w:name w:val="yahoobuzzbadge-form"/>
    <w:rsid w:val="00372591"/>
  </w:style>
  <w:style w:type="character" w:customStyle="1" w:styleId="tickerlinx">
    <w:name w:val="tickerlinx"/>
    <w:rsid w:val="00372591"/>
  </w:style>
  <w:style w:type="character" w:customStyle="1" w:styleId="post-author">
    <w:name w:val="post-author"/>
    <w:rsid w:val="00372591"/>
  </w:style>
  <w:style w:type="character" w:customStyle="1" w:styleId="post-timestamp">
    <w:name w:val="post-timestamp"/>
    <w:rsid w:val="00372591"/>
  </w:style>
  <w:style w:type="character" w:customStyle="1" w:styleId="mw-headline">
    <w:name w:val="mw-headline"/>
    <w:rsid w:val="00372591"/>
  </w:style>
  <w:style w:type="character" w:customStyle="1" w:styleId="month">
    <w:name w:val="month"/>
    <w:rsid w:val="00372591"/>
  </w:style>
  <w:style w:type="character" w:customStyle="1" w:styleId="texttitlebigred">
    <w:name w:val="texttitlebigred"/>
    <w:rsid w:val="00372591"/>
  </w:style>
  <w:style w:type="character" w:customStyle="1" w:styleId="subtitles">
    <w:name w:val="subtitles"/>
    <w:rsid w:val="00372591"/>
  </w:style>
  <w:style w:type="character" w:customStyle="1" w:styleId="CiteCardChar1">
    <w:name w:val="Cite_Card Char1"/>
    <w:rsid w:val="00372591"/>
  </w:style>
  <w:style w:type="character" w:customStyle="1" w:styleId="ptitleinside">
    <w:name w:val="p_title_inside"/>
    <w:rsid w:val="00372591"/>
  </w:style>
  <w:style w:type="character" w:customStyle="1" w:styleId="paramv">
    <w:name w:val="paramv"/>
    <w:rsid w:val="00372591"/>
  </w:style>
  <w:style w:type="character" w:customStyle="1" w:styleId="symbol">
    <w:name w:val="symbol"/>
    <w:rsid w:val="00372591"/>
  </w:style>
  <w:style w:type="character" w:customStyle="1" w:styleId="data">
    <w:name w:val="data"/>
    <w:rsid w:val="00372591"/>
  </w:style>
  <w:style w:type="character" w:customStyle="1" w:styleId="pub-date">
    <w:name w:val="pub-date"/>
    <w:rsid w:val="00372591"/>
  </w:style>
  <w:style w:type="character" w:customStyle="1" w:styleId="AuthorDateF4">
    <w:name w:val="Author Date (F4)"/>
    <w:rsid w:val="00372591"/>
  </w:style>
  <w:style w:type="character" w:customStyle="1" w:styleId="BoldUnderlineF6">
    <w:name w:val="Bold Underline (F6)"/>
    <w:rsid w:val="00372591"/>
  </w:style>
  <w:style w:type="character" w:customStyle="1" w:styleId="grouptext">
    <w:name w:val="group_text"/>
    <w:rsid w:val="00372591"/>
  </w:style>
  <w:style w:type="character" w:customStyle="1" w:styleId="StyleArial12ptBoldItalic">
    <w:name w:val="Style Arial 12 pt Bold Italic"/>
    <w:rsid w:val="00372591"/>
  </w:style>
  <w:style w:type="character" w:customStyle="1" w:styleId="verdana12grey1">
    <w:name w:val="verdana12grey1"/>
    <w:rsid w:val="00372591"/>
  </w:style>
  <w:style w:type="character" w:customStyle="1" w:styleId="verdana9grey1a">
    <w:name w:val="verdana9grey1a"/>
    <w:rsid w:val="00372591"/>
  </w:style>
  <w:style w:type="character" w:customStyle="1" w:styleId="nn-twttr-share-btn">
    <w:name w:val="nn-twttr-share-btn"/>
    <w:rsid w:val="00372591"/>
  </w:style>
  <w:style w:type="character" w:customStyle="1" w:styleId="count">
    <w:name w:val="count"/>
    <w:rsid w:val="00372591"/>
  </w:style>
  <w:style w:type="character" w:customStyle="1" w:styleId="comment-count">
    <w:name w:val="comment-count"/>
    <w:rsid w:val="00372591"/>
  </w:style>
  <w:style w:type="character" w:customStyle="1" w:styleId="comment-count-text">
    <w:name w:val="comment-count-text"/>
    <w:rsid w:val="00372591"/>
  </w:style>
  <w:style w:type="character" w:customStyle="1" w:styleId="lightheader">
    <w:name w:val="lightheader"/>
    <w:rsid w:val="00372591"/>
  </w:style>
  <w:style w:type="character" w:customStyle="1" w:styleId="CiteCardCharCharCharCharChar">
    <w:name w:val="Cite_Card Char Char Char Char Char"/>
    <w:rsid w:val="00372591"/>
  </w:style>
  <w:style w:type="character" w:customStyle="1" w:styleId="CiteCardCharCharCharCharCharChar">
    <w:name w:val="Cite_Card Char Char Char Char Char Char"/>
    <w:rsid w:val="00372591"/>
  </w:style>
  <w:style w:type="character" w:customStyle="1" w:styleId="yahoobuzzbadge">
    <w:name w:val="yahoobuzzbadge"/>
    <w:rsid w:val="00372591"/>
  </w:style>
  <w:style w:type="character" w:customStyle="1" w:styleId="StrongEmphasis">
    <w:name w:val="Strong Emphasis"/>
    <w:rsid w:val="00372591"/>
  </w:style>
  <w:style w:type="character" w:customStyle="1" w:styleId="article-articlebody">
    <w:name w:val="article-articlebody"/>
    <w:basedOn w:val="DefaultParagraphFont"/>
    <w:rsid w:val="00372591"/>
  </w:style>
  <w:style w:type="character" w:customStyle="1" w:styleId="pageheader0">
    <w:name w:val="pageheader"/>
    <w:basedOn w:val="DefaultParagraphFont"/>
    <w:rsid w:val="00372591"/>
  </w:style>
  <w:style w:type="character" w:customStyle="1" w:styleId="AuthorCharChar">
    <w:name w:val="Author Char Char"/>
    <w:rsid w:val="00372591"/>
  </w:style>
  <w:style w:type="character" w:customStyle="1" w:styleId="smallchar0">
    <w:name w:val="smallchar"/>
    <w:basedOn w:val="DefaultParagraphFont"/>
    <w:rsid w:val="00372591"/>
  </w:style>
  <w:style w:type="character" w:customStyle="1" w:styleId="Shortcite">
    <w:name w:val="Shortcite"/>
    <w:rsid w:val="00372591"/>
  </w:style>
  <w:style w:type="character" w:customStyle="1" w:styleId="Longcite">
    <w:name w:val="Longcite"/>
    <w:rsid w:val="00372591"/>
  </w:style>
  <w:style w:type="character" w:customStyle="1" w:styleId="address">
    <w:name w:val="address"/>
    <w:rsid w:val="00372591"/>
  </w:style>
  <w:style w:type="character" w:customStyle="1" w:styleId="NormalizationChar">
    <w:name w:val="Normalization Char"/>
    <w:rsid w:val="00372591"/>
  </w:style>
  <w:style w:type="character" w:customStyle="1" w:styleId="Shrinker">
    <w:name w:val="Shrinker"/>
    <w:rsid w:val="00372591"/>
  </w:style>
  <w:style w:type="character" w:customStyle="1" w:styleId="heading2char2">
    <w:name w:val="heading2char"/>
    <w:basedOn w:val="DefaultParagraphFont"/>
    <w:rsid w:val="00372591"/>
  </w:style>
  <w:style w:type="character" w:customStyle="1" w:styleId="underlinea">
    <w:name w:val="underlinea"/>
    <w:basedOn w:val="DefaultParagraphFont"/>
    <w:rsid w:val="00372591"/>
  </w:style>
  <w:style w:type="character" w:customStyle="1" w:styleId="StyleUnderlineChar9pt2">
    <w:name w:val="Style Underline Char + 9 pt2"/>
    <w:rsid w:val="00372591"/>
  </w:style>
  <w:style w:type="character" w:customStyle="1" w:styleId="StyleUnderlineChar9ptBold1">
    <w:name w:val="Style Underline Char + 9 pt Bold1"/>
    <w:rsid w:val="00372591"/>
  </w:style>
  <w:style w:type="character" w:customStyle="1" w:styleId="FontStyle329">
    <w:name w:val="Font Style329"/>
    <w:uiPriority w:val="99"/>
    <w:rsid w:val="00372591"/>
  </w:style>
  <w:style w:type="character" w:customStyle="1" w:styleId="FontStyle232">
    <w:name w:val="Font Style232"/>
    <w:uiPriority w:val="99"/>
    <w:rsid w:val="00372591"/>
  </w:style>
  <w:style w:type="character" w:customStyle="1" w:styleId="MicroTextCharChar">
    <w:name w:val="MicroText Char Char"/>
    <w:rsid w:val="00372591"/>
  </w:style>
  <w:style w:type="character" w:customStyle="1" w:styleId="style61">
    <w:name w:val="style6"/>
    <w:rsid w:val="00372591"/>
  </w:style>
  <w:style w:type="character" w:customStyle="1" w:styleId="Title2">
    <w:name w:val="Title2"/>
    <w:basedOn w:val="DefaultParagraphFont"/>
    <w:rsid w:val="00372591"/>
  </w:style>
  <w:style w:type="character" w:customStyle="1" w:styleId="pmterms2">
    <w:name w:val="pmterms2"/>
    <w:basedOn w:val="DefaultParagraphFont"/>
    <w:rsid w:val="00372591"/>
  </w:style>
  <w:style w:type="character" w:customStyle="1" w:styleId="BoldandUnderlineChar1Char2CharChar">
    <w:name w:val="Bold and Underline Char1 Char2 Char Char"/>
    <w:basedOn w:val="DefaultParagraphFont"/>
    <w:rsid w:val="00372591"/>
  </w:style>
  <w:style w:type="character" w:customStyle="1" w:styleId="UnderlineChar1Char1">
    <w:name w:val="Underline Char1 Char1"/>
    <w:basedOn w:val="DefaultParagraphFont"/>
    <w:rsid w:val="00372591"/>
  </w:style>
  <w:style w:type="character" w:customStyle="1" w:styleId="featurecontentgray1">
    <w:name w:val="featurecontentgray1"/>
    <w:basedOn w:val="DefaultParagraphFont"/>
    <w:rsid w:val="00372591"/>
  </w:style>
  <w:style w:type="character" w:customStyle="1" w:styleId="CardCharCharChar0">
    <w:name w:val="Card Char Char Char"/>
    <w:basedOn w:val="DefaultParagraphFont"/>
    <w:rsid w:val="00372591"/>
  </w:style>
  <w:style w:type="character" w:customStyle="1" w:styleId="big1">
    <w:name w:val="big1"/>
    <w:basedOn w:val="DefaultParagraphFont"/>
    <w:rsid w:val="00372591"/>
  </w:style>
  <w:style w:type="character" w:customStyle="1" w:styleId="articletitle1">
    <w:name w:val="articletitle1"/>
    <w:basedOn w:val="DefaultParagraphFont"/>
    <w:rsid w:val="00372591"/>
  </w:style>
  <w:style w:type="character" w:customStyle="1" w:styleId="prodgeneral">
    <w:name w:val="prodgeneral"/>
    <w:basedOn w:val="DefaultParagraphFont"/>
    <w:rsid w:val="00372591"/>
  </w:style>
  <w:style w:type="character" w:customStyle="1" w:styleId="Style10pt">
    <w:name w:val="Style 10 pt"/>
    <w:basedOn w:val="DefaultParagraphFont"/>
    <w:rsid w:val="00372591"/>
  </w:style>
  <w:style w:type="character" w:customStyle="1" w:styleId="StyleUnderlineChar0">
    <w:name w:val="Style Underline + Char"/>
    <w:basedOn w:val="DefaultParagraphFont"/>
    <w:rsid w:val="00372591"/>
  </w:style>
  <w:style w:type="character" w:customStyle="1" w:styleId="highlightChar">
    <w:name w:val="highlight Char"/>
    <w:basedOn w:val="DefaultParagraphFont"/>
    <w:rsid w:val="00372591"/>
  </w:style>
  <w:style w:type="character" w:customStyle="1" w:styleId="citeChar2">
    <w:name w:val="cite Char"/>
    <w:basedOn w:val="DefaultParagraphFont"/>
    <w:rsid w:val="00372591"/>
  </w:style>
  <w:style w:type="character" w:customStyle="1" w:styleId="OffensiveLanguageChar">
    <w:name w:val="Offensive Language Char"/>
    <w:rsid w:val="00372591"/>
  </w:style>
  <w:style w:type="character" w:customStyle="1" w:styleId="yellowfadeinnerspan">
    <w:name w:val="yellowfadeinnerspan"/>
    <w:rsid w:val="00372591"/>
  </w:style>
  <w:style w:type="character" w:customStyle="1" w:styleId="ipa">
    <w:name w:val="ipa"/>
    <w:basedOn w:val="DefaultParagraphFont"/>
    <w:rsid w:val="00372591"/>
  </w:style>
  <w:style w:type="table" w:customStyle="1" w:styleId="TableGrid1">
    <w:name w:val="Table Grid1"/>
    <w:basedOn w:val="TableNormal"/>
    <w:rsid w:val="00372591"/>
    <w:pPr>
      <w:spacing w:after="200" w:line="276" w:lineRule="auto"/>
    </w:pPr>
    <w:rPr>
      <w:rFonts w:eastAsiaTheme="minorHAnsi"/>
      <w:sz w:val="22"/>
      <w:szCs w:val="22"/>
    </w:rPr>
    <w:tblPr/>
  </w:style>
  <w:style w:type="character" w:customStyle="1" w:styleId="StyleciteChar">
    <w:name w:val="Style cite + Char"/>
    <w:basedOn w:val="DefaultParagraphFont"/>
    <w:rsid w:val="00372591"/>
  </w:style>
  <w:style w:type="character" w:customStyle="1" w:styleId="DebateUnderlinedChar">
    <w:name w:val="Debate Underlined Char"/>
    <w:locked/>
    <w:rsid w:val="00372591"/>
  </w:style>
  <w:style w:type="paragraph" w:customStyle="1" w:styleId="DebateUnderlined">
    <w:name w:val="Debate Underlined"/>
    <w:basedOn w:val="Normal"/>
    <w:next w:val="about"/>
    <w:qFormat/>
    <w:rsid w:val="00372591"/>
  </w:style>
  <w:style w:type="character" w:customStyle="1" w:styleId="Card10f2Char">
    <w:name w:val="Card.10.f2 Char"/>
    <w:locked/>
    <w:rsid w:val="00372591"/>
  </w:style>
  <w:style w:type="paragraph" w:customStyle="1" w:styleId="Card10f2">
    <w:name w:val="Card.10.f2"/>
    <w:basedOn w:val="Normal"/>
    <w:next w:val="thumbnail"/>
    <w:autoRedefine/>
    <w:qFormat/>
    <w:rsid w:val="00372591"/>
  </w:style>
  <w:style w:type="paragraph" w:customStyle="1" w:styleId="BodyText5">
    <w:name w:val="Body Text5"/>
    <w:basedOn w:val="Normal"/>
    <w:next w:val="wallacepara"/>
    <w:qFormat/>
    <w:rsid w:val="00372591"/>
  </w:style>
  <w:style w:type="paragraph" w:customStyle="1" w:styleId="user">
    <w:name w:val="user"/>
    <w:basedOn w:val="Normal"/>
    <w:next w:val="morelink"/>
    <w:qFormat/>
    <w:rsid w:val="00372591"/>
  </w:style>
  <w:style w:type="paragraph" w:customStyle="1" w:styleId="about">
    <w:name w:val="about"/>
    <w:basedOn w:val="Normal"/>
    <w:next w:val="audiolink"/>
    <w:qFormat/>
    <w:rsid w:val="00372591"/>
  </w:style>
  <w:style w:type="paragraph" w:customStyle="1" w:styleId="t6">
    <w:name w:val="t6"/>
    <w:basedOn w:val="Normal"/>
    <w:next w:val="nav1"/>
    <w:qFormat/>
    <w:rsid w:val="00372591"/>
  </w:style>
  <w:style w:type="paragraph" w:customStyle="1" w:styleId="thumbnail">
    <w:name w:val="thumbnail"/>
    <w:basedOn w:val="Normal"/>
    <w:next w:val="nav2"/>
    <w:qFormat/>
    <w:rsid w:val="00372591"/>
  </w:style>
  <w:style w:type="paragraph" w:customStyle="1" w:styleId="stand-first-alone">
    <w:name w:val="stand-first-alone"/>
    <w:basedOn w:val="Normal"/>
    <w:next w:val="Pa0"/>
    <w:qFormat/>
    <w:rsid w:val="00372591"/>
  </w:style>
  <w:style w:type="paragraph" w:customStyle="1" w:styleId="wallacepara">
    <w:name w:val="wallacepara"/>
    <w:basedOn w:val="Normal"/>
    <w:next w:val="CM45"/>
    <w:qFormat/>
    <w:rsid w:val="00372591"/>
  </w:style>
  <w:style w:type="paragraph" w:customStyle="1" w:styleId="morelink">
    <w:name w:val="morelink"/>
    <w:basedOn w:val="Normal"/>
    <w:next w:val="CM46"/>
    <w:qFormat/>
    <w:rsid w:val="00372591"/>
  </w:style>
  <w:style w:type="paragraph" w:customStyle="1" w:styleId="audiolink">
    <w:name w:val="audiolink"/>
    <w:basedOn w:val="Normal"/>
    <w:next w:val="F4-NormalText"/>
    <w:qFormat/>
    <w:rsid w:val="00372591"/>
  </w:style>
  <w:style w:type="paragraph" w:customStyle="1" w:styleId="titlestyle1">
    <w:name w:val="titlestyle1"/>
    <w:basedOn w:val="Normal"/>
    <w:next w:val="FullText"/>
    <w:qFormat/>
    <w:rsid w:val="00372591"/>
  </w:style>
  <w:style w:type="paragraph" w:customStyle="1" w:styleId="nav1">
    <w:name w:val="nav1"/>
    <w:basedOn w:val="Normal"/>
    <w:next w:val="TagLine0"/>
    <w:qFormat/>
    <w:rsid w:val="00372591"/>
  </w:style>
  <w:style w:type="paragraph" w:customStyle="1" w:styleId="nav2">
    <w:name w:val="nav2"/>
    <w:basedOn w:val="Normal"/>
    <w:qFormat/>
    <w:rsid w:val="00372591"/>
  </w:style>
  <w:style w:type="paragraph" w:customStyle="1" w:styleId="Pa0">
    <w:name w:val="Pa0"/>
    <w:basedOn w:val="Normal"/>
    <w:uiPriority w:val="99"/>
    <w:qFormat/>
    <w:rsid w:val="00372591"/>
  </w:style>
  <w:style w:type="paragraph" w:customStyle="1" w:styleId="CM45">
    <w:name w:val="CM45"/>
    <w:basedOn w:val="Normal"/>
    <w:uiPriority w:val="99"/>
    <w:qFormat/>
    <w:rsid w:val="00372591"/>
  </w:style>
  <w:style w:type="paragraph" w:customStyle="1" w:styleId="CM46">
    <w:name w:val="CM46"/>
    <w:basedOn w:val="Normal"/>
    <w:uiPriority w:val="99"/>
    <w:qFormat/>
    <w:rsid w:val="00372591"/>
  </w:style>
  <w:style w:type="character" w:customStyle="1" w:styleId="Heading18">
    <w:name w:val="Heading #18_"/>
    <w:basedOn w:val="DefaultParagraphFont"/>
    <w:locked/>
    <w:rsid w:val="00372591"/>
  </w:style>
  <w:style w:type="paragraph" w:customStyle="1" w:styleId="Heading180">
    <w:name w:val="Heading #18"/>
    <w:basedOn w:val="Normal"/>
    <w:qFormat/>
    <w:rsid w:val="00372591"/>
  </w:style>
  <w:style w:type="character" w:customStyle="1" w:styleId="Picturecaption2">
    <w:name w:val="Picture caption (2)_"/>
    <w:basedOn w:val="DefaultParagraphFont"/>
    <w:locked/>
    <w:rsid w:val="00372591"/>
  </w:style>
  <w:style w:type="paragraph" w:customStyle="1" w:styleId="Picturecaption20">
    <w:name w:val="Picture caption (2)"/>
    <w:basedOn w:val="Normal"/>
    <w:qFormat/>
    <w:rsid w:val="00372591"/>
  </w:style>
  <w:style w:type="character" w:customStyle="1" w:styleId="Picturecaption">
    <w:name w:val="Picture caption_"/>
    <w:basedOn w:val="DefaultParagraphFont"/>
    <w:locked/>
    <w:rsid w:val="00372591"/>
  </w:style>
  <w:style w:type="paragraph" w:customStyle="1" w:styleId="Picturecaption0">
    <w:name w:val="Picture caption"/>
    <w:basedOn w:val="Normal"/>
    <w:qFormat/>
    <w:rsid w:val="00372591"/>
  </w:style>
  <w:style w:type="character" w:customStyle="1" w:styleId="Bodytext31">
    <w:name w:val="Body text (31)_"/>
    <w:basedOn w:val="DefaultParagraphFont"/>
    <w:locked/>
    <w:rsid w:val="00372591"/>
  </w:style>
  <w:style w:type="paragraph" w:customStyle="1" w:styleId="Bodytext310">
    <w:name w:val="Body text (31)"/>
    <w:basedOn w:val="Normal"/>
    <w:qFormat/>
    <w:rsid w:val="00372591"/>
  </w:style>
  <w:style w:type="character" w:customStyle="1" w:styleId="Heading22">
    <w:name w:val="Heading #22_"/>
    <w:basedOn w:val="DefaultParagraphFont"/>
    <w:locked/>
    <w:rsid w:val="00372591"/>
  </w:style>
  <w:style w:type="paragraph" w:customStyle="1" w:styleId="Heading220">
    <w:name w:val="Heading #22"/>
    <w:basedOn w:val="Normal"/>
    <w:qFormat/>
    <w:rsid w:val="00372591"/>
  </w:style>
  <w:style w:type="character" w:customStyle="1" w:styleId="Bodytext131">
    <w:name w:val="Body text (131)_"/>
    <w:basedOn w:val="DefaultParagraphFont"/>
    <w:locked/>
    <w:rsid w:val="00372591"/>
  </w:style>
  <w:style w:type="paragraph" w:customStyle="1" w:styleId="Bodytext1310">
    <w:name w:val="Body text (131)"/>
    <w:basedOn w:val="Normal"/>
    <w:qFormat/>
    <w:rsid w:val="00372591"/>
  </w:style>
  <w:style w:type="character" w:customStyle="1" w:styleId="Bodytext140">
    <w:name w:val="Body text (140)_"/>
    <w:basedOn w:val="DefaultParagraphFont"/>
    <w:locked/>
    <w:rsid w:val="00372591"/>
  </w:style>
  <w:style w:type="paragraph" w:customStyle="1" w:styleId="Bodytext1400">
    <w:name w:val="Body text (140)"/>
    <w:basedOn w:val="Normal"/>
    <w:qFormat/>
    <w:rsid w:val="00372591"/>
  </w:style>
  <w:style w:type="character" w:customStyle="1" w:styleId="Bodytext141">
    <w:name w:val="Body text (141)_"/>
    <w:basedOn w:val="DefaultParagraphFont"/>
    <w:locked/>
    <w:rsid w:val="00372591"/>
  </w:style>
  <w:style w:type="paragraph" w:customStyle="1" w:styleId="Bodytext1410">
    <w:name w:val="Body text (141)"/>
    <w:basedOn w:val="Normal"/>
    <w:qFormat/>
    <w:rsid w:val="00372591"/>
  </w:style>
  <w:style w:type="character" w:customStyle="1" w:styleId="Tableofcontents20">
    <w:name w:val="Table of contents (20)_"/>
    <w:basedOn w:val="DefaultParagraphFont"/>
    <w:locked/>
    <w:rsid w:val="00372591"/>
  </w:style>
  <w:style w:type="paragraph" w:customStyle="1" w:styleId="Tableofcontents200">
    <w:name w:val="Table of contents (20)"/>
    <w:basedOn w:val="Normal"/>
    <w:qFormat/>
    <w:rsid w:val="00372591"/>
  </w:style>
  <w:style w:type="character" w:customStyle="1" w:styleId="Tableofcontents21">
    <w:name w:val="Table of contents (21)_"/>
    <w:basedOn w:val="DefaultParagraphFont"/>
    <w:locked/>
    <w:rsid w:val="00372591"/>
  </w:style>
  <w:style w:type="paragraph" w:customStyle="1" w:styleId="Tableofcontents210">
    <w:name w:val="Table of contents (21)"/>
    <w:basedOn w:val="Normal"/>
    <w:qFormat/>
    <w:rsid w:val="00372591"/>
  </w:style>
  <w:style w:type="character" w:customStyle="1" w:styleId="Tableofcontents22">
    <w:name w:val="Table of contents (22)_"/>
    <w:basedOn w:val="DefaultParagraphFont"/>
    <w:locked/>
    <w:rsid w:val="00372591"/>
  </w:style>
  <w:style w:type="paragraph" w:customStyle="1" w:styleId="Tableofcontents220">
    <w:name w:val="Table of contents (22)"/>
    <w:basedOn w:val="Normal"/>
    <w:qFormat/>
    <w:rsid w:val="00372591"/>
  </w:style>
  <w:style w:type="character" w:customStyle="1" w:styleId="Bodytext142">
    <w:name w:val="Body text (142)_"/>
    <w:basedOn w:val="DefaultParagraphFont"/>
    <w:locked/>
    <w:rsid w:val="00372591"/>
  </w:style>
  <w:style w:type="paragraph" w:customStyle="1" w:styleId="Bodytext1420">
    <w:name w:val="Body text (142)"/>
    <w:basedOn w:val="Normal"/>
    <w:qFormat/>
    <w:rsid w:val="00372591"/>
  </w:style>
  <w:style w:type="character" w:customStyle="1" w:styleId="Bodytext143">
    <w:name w:val="Body text (143)_"/>
    <w:basedOn w:val="DefaultParagraphFont"/>
    <w:locked/>
    <w:rsid w:val="00372591"/>
  </w:style>
  <w:style w:type="paragraph" w:customStyle="1" w:styleId="Bodytext1430">
    <w:name w:val="Body text (143)"/>
    <w:basedOn w:val="Normal"/>
    <w:qFormat/>
    <w:rsid w:val="00372591"/>
  </w:style>
  <w:style w:type="character" w:customStyle="1" w:styleId="Bodytext144Exact">
    <w:name w:val="Body text (144) Exact"/>
    <w:basedOn w:val="DefaultParagraphFont"/>
    <w:locked/>
    <w:rsid w:val="00372591"/>
  </w:style>
  <w:style w:type="paragraph" w:customStyle="1" w:styleId="Bodytext144">
    <w:name w:val="Body text (144)"/>
    <w:basedOn w:val="Normal"/>
    <w:qFormat/>
    <w:rsid w:val="00372591"/>
  </w:style>
  <w:style w:type="character" w:customStyle="1" w:styleId="Bodytext145Exact">
    <w:name w:val="Body text (145) Exact"/>
    <w:basedOn w:val="DefaultParagraphFont"/>
    <w:locked/>
    <w:rsid w:val="00372591"/>
  </w:style>
  <w:style w:type="paragraph" w:customStyle="1" w:styleId="Bodytext145">
    <w:name w:val="Body text (145)"/>
    <w:basedOn w:val="Normal"/>
    <w:qFormat/>
    <w:rsid w:val="00372591"/>
  </w:style>
  <w:style w:type="character" w:customStyle="1" w:styleId="Bodytext146">
    <w:name w:val="Body text (146)_"/>
    <w:basedOn w:val="DefaultParagraphFont"/>
    <w:locked/>
    <w:rsid w:val="00372591"/>
  </w:style>
  <w:style w:type="paragraph" w:customStyle="1" w:styleId="Bodytext1460">
    <w:name w:val="Body text (146)"/>
    <w:basedOn w:val="Normal"/>
    <w:qFormat/>
    <w:rsid w:val="00372591"/>
  </w:style>
  <w:style w:type="character" w:customStyle="1" w:styleId="Heading230">
    <w:name w:val="Heading #23_"/>
    <w:basedOn w:val="DefaultParagraphFont"/>
    <w:locked/>
    <w:rsid w:val="00372591"/>
  </w:style>
  <w:style w:type="paragraph" w:customStyle="1" w:styleId="Heading231">
    <w:name w:val="Heading #23"/>
    <w:basedOn w:val="Normal"/>
    <w:qFormat/>
    <w:rsid w:val="00372591"/>
  </w:style>
  <w:style w:type="character" w:customStyle="1" w:styleId="Picturecaption36">
    <w:name w:val="Picture caption (36)_"/>
    <w:basedOn w:val="DefaultParagraphFont"/>
    <w:locked/>
    <w:rsid w:val="00372591"/>
  </w:style>
  <w:style w:type="paragraph" w:customStyle="1" w:styleId="Picturecaption360">
    <w:name w:val="Picture caption (36)"/>
    <w:basedOn w:val="Normal"/>
    <w:qFormat/>
    <w:rsid w:val="00372591"/>
  </w:style>
  <w:style w:type="character" w:customStyle="1" w:styleId="Picturecaption42">
    <w:name w:val="Picture caption (42)_"/>
    <w:basedOn w:val="DefaultParagraphFont"/>
    <w:locked/>
    <w:rsid w:val="00372591"/>
  </w:style>
  <w:style w:type="paragraph" w:customStyle="1" w:styleId="Picturecaption420">
    <w:name w:val="Picture caption (42)"/>
    <w:basedOn w:val="Normal"/>
    <w:qFormat/>
    <w:rsid w:val="00372591"/>
  </w:style>
  <w:style w:type="character" w:customStyle="1" w:styleId="Bodytext154">
    <w:name w:val="Body text (154)_"/>
    <w:basedOn w:val="DefaultParagraphFont"/>
    <w:locked/>
    <w:rsid w:val="00372591"/>
  </w:style>
  <w:style w:type="paragraph" w:customStyle="1" w:styleId="Bodytext1540">
    <w:name w:val="Body text (154)"/>
    <w:basedOn w:val="Normal"/>
    <w:qFormat/>
    <w:rsid w:val="00372591"/>
  </w:style>
  <w:style w:type="character" w:customStyle="1" w:styleId="Bodytext155">
    <w:name w:val="Body text (155)_"/>
    <w:basedOn w:val="DefaultParagraphFont"/>
    <w:locked/>
    <w:rsid w:val="00372591"/>
  </w:style>
  <w:style w:type="paragraph" w:customStyle="1" w:styleId="Bodytext1550">
    <w:name w:val="Body text (155)"/>
    <w:basedOn w:val="Normal"/>
    <w:qFormat/>
    <w:rsid w:val="00372591"/>
  </w:style>
  <w:style w:type="character" w:customStyle="1" w:styleId="Bodytext156">
    <w:name w:val="Body text (156)_"/>
    <w:basedOn w:val="DefaultParagraphFont"/>
    <w:locked/>
    <w:rsid w:val="00372591"/>
  </w:style>
  <w:style w:type="paragraph" w:customStyle="1" w:styleId="Bodytext1560">
    <w:name w:val="Body text (156)"/>
    <w:basedOn w:val="Normal"/>
    <w:qFormat/>
    <w:rsid w:val="00372591"/>
  </w:style>
  <w:style w:type="character" w:customStyle="1" w:styleId="Bodytext60">
    <w:name w:val="Body text (60)_"/>
    <w:basedOn w:val="DefaultParagraphFont"/>
    <w:locked/>
    <w:rsid w:val="00372591"/>
  </w:style>
  <w:style w:type="paragraph" w:customStyle="1" w:styleId="Bodytext600">
    <w:name w:val="Body text (60)"/>
    <w:basedOn w:val="Normal"/>
    <w:qFormat/>
    <w:rsid w:val="00372591"/>
  </w:style>
  <w:style w:type="character" w:customStyle="1" w:styleId="Bodytext158">
    <w:name w:val="Body text (158)_"/>
    <w:basedOn w:val="DefaultParagraphFont"/>
    <w:locked/>
    <w:rsid w:val="00372591"/>
  </w:style>
  <w:style w:type="paragraph" w:customStyle="1" w:styleId="Bodytext1580">
    <w:name w:val="Body text (158)"/>
    <w:basedOn w:val="Normal"/>
    <w:qFormat/>
    <w:rsid w:val="00372591"/>
  </w:style>
  <w:style w:type="character" w:customStyle="1" w:styleId="Bodytext159">
    <w:name w:val="Body text (159)_"/>
    <w:basedOn w:val="DefaultParagraphFont"/>
    <w:locked/>
    <w:rsid w:val="00372591"/>
  </w:style>
  <w:style w:type="paragraph" w:customStyle="1" w:styleId="Bodytext1590">
    <w:name w:val="Body text (159)"/>
    <w:basedOn w:val="Normal"/>
    <w:qFormat/>
    <w:rsid w:val="00372591"/>
  </w:style>
  <w:style w:type="character" w:customStyle="1" w:styleId="Bodytext160">
    <w:name w:val="Body text (160)_"/>
    <w:basedOn w:val="DefaultParagraphFont"/>
    <w:locked/>
    <w:rsid w:val="00372591"/>
  </w:style>
  <w:style w:type="paragraph" w:customStyle="1" w:styleId="Bodytext1600">
    <w:name w:val="Body text (160)"/>
    <w:basedOn w:val="Normal"/>
    <w:qFormat/>
    <w:rsid w:val="00372591"/>
  </w:style>
  <w:style w:type="character" w:customStyle="1" w:styleId="Picturecaption4">
    <w:name w:val="Picture caption (4)_"/>
    <w:basedOn w:val="DefaultParagraphFont"/>
    <w:locked/>
    <w:rsid w:val="00372591"/>
  </w:style>
  <w:style w:type="paragraph" w:customStyle="1" w:styleId="Picturecaption40">
    <w:name w:val="Picture caption (4)"/>
    <w:basedOn w:val="Normal"/>
    <w:qFormat/>
    <w:rsid w:val="00372591"/>
  </w:style>
  <w:style w:type="character" w:customStyle="1" w:styleId="Heading10">
    <w:name w:val="Heading #10_"/>
    <w:basedOn w:val="DefaultParagraphFont"/>
    <w:locked/>
    <w:rsid w:val="00372591"/>
  </w:style>
  <w:style w:type="paragraph" w:customStyle="1" w:styleId="Heading100">
    <w:name w:val="Heading #10"/>
    <w:basedOn w:val="Normal"/>
    <w:qFormat/>
    <w:rsid w:val="00372591"/>
  </w:style>
  <w:style w:type="character" w:customStyle="1" w:styleId="Picturecaption3">
    <w:name w:val="Picture caption (3)_"/>
    <w:basedOn w:val="DefaultParagraphFont"/>
    <w:locked/>
    <w:rsid w:val="00372591"/>
  </w:style>
  <w:style w:type="paragraph" w:customStyle="1" w:styleId="Picturecaption30">
    <w:name w:val="Picture caption (3)"/>
    <w:basedOn w:val="Normal"/>
    <w:qFormat/>
    <w:rsid w:val="00372591"/>
  </w:style>
  <w:style w:type="character" w:customStyle="1" w:styleId="Heading13">
    <w:name w:val="Heading #13_"/>
    <w:basedOn w:val="DefaultParagraphFont"/>
    <w:locked/>
    <w:rsid w:val="00372591"/>
  </w:style>
  <w:style w:type="paragraph" w:customStyle="1" w:styleId="Heading130">
    <w:name w:val="Heading #13"/>
    <w:basedOn w:val="Normal"/>
    <w:qFormat/>
    <w:rsid w:val="00372591"/>
  </w:style>
  <w:style w:type="character" w:customStyle="1" w:styleId="Heading92">
    <w:name w:val="Heading #9 (2)_"/>
    <w:basedOn w:val="DefaultParagraphFont"/>
    <w:locked/>
    <w:rsid w:val="00372591"/>
  </w:style>
  <w:style w:type="paragraph" w:customStyle="1" w:styleId="Heading920">
    <w:name w:val="Heading #9 (2)"/>
    <w:basedOn w:val="Normal"/>
    <w:qFormat/>
    <w:rsid w:val="00372591"/>
  </w:style>
  <w:style w:type="character" w:customStyle="1" w:styleId="Heading15">
    <w:name w:val="Heading #15_"/>
    <w:basedOn w:val="DefaultParagraphFont"/>
    <w:locked/>
    <w:rsid w:val="00372591"/>
  </w:style>
  <w:style w:type="paragraph" w:customStyle="1" w:styleId="Heading150">
    <w:name w:val="Heading #15"/>
    <w:basedOn w:val="Normal"/>
    <w:qFormat/>
    <w:rsid w:val="00372591"/>
  </w:style>
  <w:style w:type="character" w:customStyle="1" w:styleId="Bodytext38">
    <w:name w:val="Body text (38)_"/>
    <w:basedOn w:val="DefaultParagraphFont"/>
    <w:locked/>
    <w:rsid w:val="00372591"/>
  </w:style>
  <w:style w:type="paragraph" w:customStyle="1" w:styleId="Bodytext380">
    <w:name w:val="Body text (38)"/>
    <w:basedOn w:val="Normal"/>
    <w:qFormat/>
    <w:rsid w:val="00372591"/>
  </w:style>
  <w:style w:type="character" w:customStyle="1" w:styleId="Heading17">
    <w:name w:val="Heading #17_"/>
    <w:basedOn w:val="DefaultParagraphFont"/>
    <w:locked/>
    <w:rsid w:val="00372591"/>
  </w:style>
  <w:style w:type="paragraph" w:customStyle="1" w:styleId="Heading170">
    <w:name w:val="Heading #17"/>
    <w:basedOn w:val="Normal"/>
    <w:qFormat/>
    <w:rsid w:val="00372591"/>
  </w:style>
  <w:style w:type="character" w:customStyle="1" w:styleId="Bodytext97Exact">
    <w:name w:val="Body text (97) Exact"/>
    <w:basedOn w:val="DefaultParagraphFont"/>
    <w:locked/>
    <w:rsid w:val="00372591"/>
  </w:style>
  <w:style w:type="paragraph" w:customStyle="1" w:styleId="Bodytext97">
    <w:name w:val="Body text (97)"/>
    <w:basedOn w:val="Normal"/>
    <w:qFormat/>
    <w:rsid w:val="00372591"/>
  </w:style>
  <w:style w:type="character" w:customStyle="1" w:styleId="Bodytext42">
    <w:name w:val="Body text (42)_"/>
    <w:basedOn w:val="DefaultParagraphFont"/>
    <w:locked/>
    <w:rsid w:val="00372591"/>
  </w:style>
  <w:style w:type="paragraph" w:customStyle="1" w:styleId="Bodytext420">
    <w:name w:val="Body text (42)"/>
    <w:basedOn w:val="Normal"/>
    <w:qFormat/>
    <w:rsid w:val="00372591"/>
  </w:style>
  <w:style w:type="character" w:customStyle="1" w:styleId="Picturecaption9">
    <w:name w:val="Picture caption (9)_"/>
    <w:basedOn w:val="DefaultParagraphFont"/>
    <w:locked/>
    <w:rsid w:val="00372591"/>
  </w:style>
  <w:style w:type="paragraph" w:customStyle="1" w:styleId="Picturecaption90">
    <w:name w:val="Picture caption (9)"/>
    <w:basedOn w:val="Normal"/>
    <w:qFormat/>
    <w:rsid w:val="00372591"/>
  </w:style>
  <w:style w:type="character" w:customStyle="1" w:styleId="Bodytext96Exact">
    <w:name w:val="Body text (96) Exact"/>
    <w:basedOn w:val="DefaultParagraphFont"/>
    <w:locked/>
    <w:rsid w:val="00372591"/>
  </w:style>
  <w:style w:type="paragraph" w:customStyle="1" w:styleId="Bodytext96">
    <w:name w:val="Body text (96)"/>
    <w:basedOn w:val="Normal"/>
    <w:qFormat/>
    <w:rsid w:val="00372591"/>
  </w:style>
  <w:style w:type="character" w:customStyle="1" w:styleId="Heading142">
    <w:name w:val="Heading #14 (2)_"/>
    <w:basedOn w:val="DefaultParagraphFont"/>
    <w:locked/>
    <w:rsid w:val="00372591"/>
  </w:style>
  <w:style w:type="paragraph" w:customStyle="1" w:styleId="Heading1420">
    <w:name w:val="Heading #14 (2)"/>
    <w:basedOn w:val="Normal"/>
    <w:qFormat/>
    <w:rsid w:val="00372591"/>
  </w:style>
  <w:style w:type="character" w:customStyle="1" w:styleId="Picturecaption31">
    <w:name w:val="Picture caption (31)_"/>
    <w:basedOn w:val="DefaultParagraphFont"/>
    <w:locked/>
    <w:rsid w:val="00372591"/>
  </w:style>
  <w:style w:type="paragraph" w:customStyle="1" w:styleId="Picturecaption310">
    <w:name w:val="Picture caption (31)"/>
    <w:basedOn w:val="Normal"/>
    <w:qFormat/>
    <w:rsid w:val="00372591"/>
  </w:style>
  <w:style w:type="character" w:customStyle="1" w:styleId="Picturecaption27">
    <w:name w:val="Picture caption (27)_"/>
    <w:basedOn w:val="DefaultParagraphFont"/>
    <w:locked/>
    <w:rsid w:val="00372591"/>
  </w:style>
  <w:style w:type="paragraph" w:customStyle="1" w:styleId="Picturecaption270">
    <w:name w:val="Picture caption (27)"/>
    <w:basedOn w:val="Normal"/>
    <w:qFormat/>
    <w:rsid w:val="00372591"/>
  </w:style>
  <w:style w:type="character" w:customStyle="1" w:styleId="Bodytext43Exact">
    <w:name w:val="Body text (43) Exact"/>
    <w:basedOn w:val="DefaultParagraphFont"/>
    <w:locked/>
    <w:rsid w:val="00372591"/>
  </w:style>
  <w:style w:type="paragraph" w:customStyle="1" w:styleId="Bodytext43">
    <w:name w:val="Body text (43)"/>
    <w:basedOn w:val="Normal"/>
    <w:qFormat/>
    <w:rsid w:val="00372591"/>
  </w:style>
  <w:style w:type="character" w:customStyle="1" w:styleId="Bodytext109">
    <w:name w:val="Body text (109)_"/>
    <w:basedOn w:val="DefaultParagraphFont"/>
    <w:locked/>
    <w:rsid w:val="00372591"/>
  </w:style>
  <w:style w:type="paragraph" w:customStyle="1" w:styleId="Bodytext1090">
    <w:name w:val="Body text (109)"/>
    <w:basedOn w:val="Normal"/>
    <w:qFormat/>
    <w:rsid w:val="00372591"/>
  </w:style>
  <w:style w:type="character" w:customStyle="1" w:styleId="Bodytext110">
    <w:name w:val="Body text (110)_"/>
    <w:basedOn w:val="DefaultParagraphFont"/>
    <w:locked/>
    <w:rsid w:val="00372591"/>
  </w:style>
  <w:style w:type="paragraph" w:customStyle="1" w:styleId="Bodytext1100">
    <w:name w:val="Body text (110)"/>
    <w:basedOn w:val="Normal"/>
    <w:qFormat/>
    <w:rsid w:val="00372591"/>
  </w:style>
  <w:style w:type="character" w:customStyle="1" w:styleId="Bodytext111">
    <w:name w:val="Body text (111)_"/>
    <w:basedOn w:val="DefaultParagraphFont"/>
    <w:locked/>
    <w:rsid w:val="00372591"/>
  </w:style>
  <w:style w:type="paragraph" w:customStyle="1" w:styleId="Bodytext1110">
    <w:name w:val="Body text (111)"/>
    <w:basedOn w:val="Normal"/>
    <w:qFormat/>
    <w:rsid w:val="00372591"/>
  </w:style>
  <w:style w:type="character" w:customStyle="1" w:styleId="Tablecaption7">
    <w:name w:val="Table caption (7)_"/>
    <w:basedOn w:val="DefaultParagraphFont"/>
    <w:locked/>
    <w:rsid w:val="00372591"/>
  </w:style>
  <w:style w:type="paragraph" w:customStyle="1" w:styleId="Tablecaption70">
    <w:name w:val="Table caption (7)"/>
    <w:basedOn w:val="Normal"/>
    <w:qFormat/>
    <w:rsid w:val="00372591"/>
  </w:style>
  <w:style w:type="character" w:customStyle="1" w:styleId="Bodytext112">
    <w:name w:val="Body text (112)_"/>
    <w:basedOn w:val="DefaultParagraphFont"/>
    <w:locked/>
    <w:rsid w:val="00372591"/>
  </w:style>
  <w:style w:type="paragraph" w:customStyle="1" w:styleId="Bodytext1120">
    <w:name w:val="Body text (112)"/>
    <w:basedOn w:val="Normal"/>
    <w:qFormat/>
    <w:rsid w:val="00372591"/>
  </w:style>
  <w:style w:type="character" w:customStyle="1" w:styleId="Bodytext113">
    <w:name w:val="Body text (113)_"/>
    <w:basedOn w:val="DefaultParagraphFont"/>
    <w:locked/>
    <w:rsid w:val="00372591"/>
  </w:style>
  <w:style w:type="paragraph" w:customStyle="1" w:styleId="Bodytext1130">
    <w:name w:val="Body text (113)"/>
    <w:basedOn w:val="Normal"/>
    <w:qFormat/>
    <w:rsid w:val="00372591"/>
  </w:style>
  <w:style w:type="character" w:customStyle="1" w:styleId="Tableofcontents10">
    <w:name w:val="Table of contents (10)_"/>
    <w:basedOn w:val="DefaultParagraphFont"/>
    <w:locked/>
    <w:rsid w:val="00372591"/>
  </w:style>
  <w:style w:type="paragraph" w:customStyle="1" w:styleId="Tableofcontents100">
    <w:name w:val="Table of contents (10)"/>
    <w:basedOn w:val="Normal"/>
    <w:qFormat/>
    <w:rsid w:val="00372591"/>
  </w:style>
  <w:style w:type="character" w:customStyle="1" w:styleId="Tableofcontents12">
    <w:name w:val="Table of contents (12)_"/>
    <w:basedOn w:val="DefaultParagraphFont"/>
    <w:locked/>
    <w:rsid w:val="00372591"/>
  </w:style>
  <w:style w:type="paragraph" w:customStyle="1" w:styleId="Tableofcontents120">
    <w:name w:val="Table of contents (12)"/>
    <w:basedOn w:val="Normal"/>
    <w:qFormat/>
    <w:rsid w:val="00372591"/>
  </w:style>
  <w:style w:type="character" w:customStyle="1" w:styleId="Tableofcontents14">
    <w:name w:val="Table of contents (14)_"/>
    <w:basedOn w:val="DefaultParagraphFont"/>
    <w:locked/>
    <w:rsid w:val="00372591"/>
  </w:style>
  <w:style w:type="paragraph" w:customStyle="1" w:styleId="Tableofcontents140">
    <w:name w:val="Table of contents (14)"/>
    <w:basedOn w:val="Normal"/>
    <w:qFormat/>
    <w:rsid w:val="00372591"/>
  </w:style>
  <w:style w:type="character" w:customStyle="1" w:styleId="Heading162">
    <w:name w:val="Heading #16 (2)_"/>
    <w:basedOn w:val="DefaultParagraphFont"/>
    <w:locked/>
    <w:rsid w:val="00372591"/>
  </w:style>
  <w:style w:type="paragraph" w:customStyle="1" w:styleId="Heading1620">
    <w:name w:val="Heading #16 (2)"/>
    <w:basedOn w:val="Normal"/>
    <w:qFormat/>
    <w:rsid w:val="00372591"/>
  </w:style>
  <w:style w:type="paragraph" w:customStyle="1" w:styleId="txgreen">
    <w:name w:val="txgreen"/>
    <w:basedOn w:val="Normal"/>
    <w:uiPriority w:val="99"/>
    <w:qFormat/>
    <w:rsid w:val="00372591"/>
  </w:style>
  <w:style w:type="paragraph" w:customStyle="1" w:styleId="rtecenter">
    <w:name w:val="rtecenter"/>
    <w:basedOn w:val="Normal"/>
    <w:uiPriority w:val="99"/>
    <w:qFormat/>
    <w:rsid w:val="00372591"/>
  </w:style>
  <w:style w:type="paragraph" w:customStyle="1" w:styleId="StyleHeading4TagBigcardNotBold">
    <w:name w:val="Style Heading 4TagBig card + Not Bold"/>
    <w:basedOn w:val="Heading4"/>
    <w:qFormat/>
    <w:rsid w:val="00372591"/>
    <w:rPr>
      <w:bCs w:val="0"/>
    </w:rPr>
  </w:style>
  <w:style w:type="paragraph" w:customStyle="1" w:styleId="Stylecardtext8pt">
    <w:name w:val="Style card text + 8 pt"/>
    <w:basedOn w:val="Normal"/>
    <w:qFormat/>
    <w:rsid w:val="00372591"/>
  </w:style>
  <w:style w:type="paragraph" w:customStyle="1" w:styleId="Stylecardtext5pt">
    <w:name w:val="Style card text + 5 pt"/>
    <w:basedOn w:val="Normal"/>
    <w:qFormat/>
    <w:rsid w:val="00372591"/>
  </w:style>
  <w:style w:type="character" w:customStyle="1" w:styleId="StyleLatinGaramond9ptUnderline">
    <w:name w:val="Style (Latin) Garamond 9 pt Underline"/>
    <w:rsid w:val="00372591"/>
  </w:style>
  <w:style w:type="character" w:customStyle="1" w:styleId="ellipsistext">
    <w:name w:val="ellipsis_text"/>
    <w:basedOn w:val="DefaultParagraphFont"/>
    <w:rsid w:val="00372591"/>
  </w:style>
  <w:style w:type="character" w:customStyle="1" w:styleId="referencediv">
    <w:name w:val="referencediv"/>
    <w:basedOn w:val="DefaultParagraphFont"/>
    <w:rsid w:val="00372591"/>
  </w:style>
  <w:style w:type="character" w:customStyle="1" w:styleId="cite0">
    <w:name w:val="cite0"/>
    <w:rsid w:val="00372591"/>
  </w:style>
  <w:style w:type="character" w:customStyle="1" w:styleId="Aunderline1">
    <w:name w:val="Aunderline"/>
    <w:qFormat/>
    <w:rsid w:val="00372591"/>
  </w:style>
  <w:style w:type="character" w:customStyle="1" w:styleId="desc">
    <w:name w:val="desc"/>
    <w:basedOn w:val="DefaultParagraphFont"/>
    <w:rsid w:val="00372591"/>
  </w:style>
  <w:style w:type="character" w:customStyle="1" w:styleId="n">
    <w:name w:val="n"/>
    <w:rsid w:val="00372591"/>
  </w:style>
  <w:style w:type="character" w:customStyle="1" w:styleId="in-top">
    <w:name w:val="in-top"/>
    <w:rsid w:val="00372591"/>
  </w:style>
  <w:style w:type="character" w:customStyle="1" w:styleId="nukeled">
    <w:name w:val="nukeled"/>
    <w:rsid w:val="00372591"/>
  </w:style>
  <w:style w:type="character" w:customStyle="1" w:styleId="contextlyrelated">
    <w:name w:val="contextly_related"/>
    <w:rsid w:val="00372591"/>
  </w:style>
  <w:style w:type="character" w:customStyle="1" w:styleId="in-right">
    <w:name w:val="in-right"/>
    <w:rsid w:val="00372591"/>
  </w:style>
  <w:style w:type="character" w:customStyle="1" w:styleId="adtext">
    <w:name w:val="ad_text"/>
    <w:rsid w:val="00372591"/>
  </w:style>
  <w:style w:type="character" w:customStyle="1" w:styleId="linkrow">
    <w:name w:val="link_row"/>
    <w:rsid w:val="00372591"/>
  </w:style>
  <w:style w:type="character" w:customStyle="1" w:styleId="revision-date">
    <w:name w:val="revision-date"/>
    <w:rsid w:val="00372591"/>
  </w:style>
  <w:style w:type="character" w:customStyle="1" w:styleId="facebook-share">
    <w:name w:val="facebook-share"/>
    <w:rsid w:val="00372591"/>
  </w:style>
  <w:style w:type="character" w:customStyle="1" w:styleId="facebook-share-label">
    <w:name w:val="facebook-share-label"/>
    <w:rsid w:val="00372591"/>
  </w:style>
  <w:style w:type="character" w:customStyle="1" w:styleId="ata11y">
    <w:name w:val="at_a11y"/>
    <w:rsid w:val="00372591"/>
  </w:style>
  <w:style w:type="character" w:customStyle="1" w:styleId="tpk">
    <w:name w:val="tpk"/>
    <w:rsid w:val="00372591"/>
  </w:style>
  <w:style w:type="character" w:customStyle="1" w:styleId="A24">
    <w:name w:val="A24"/>
    <w:uiPriority w:val="99"/>
    <w:rsid w:val="00372591"/>
  </w:style>
  <w:style w:type="character" w:customStyle="1" w:styleId="A25">
    <w:name w:val="A25"/>
    <w:uiPriority w:val="99"/>
    <w:rsid w:val="00372591"/>
  </w:style>
  <w:style w:type="character" w:customStyle="1" w:styleId="Headerorfooter">
    <w:name w:val="Header or footer_"/>
    <w:basedOn w:val="DefaultParagraphFont"/>
    <w:rsid w:val="00372591"/>
  </w:style>
  <w:style w:type="character" w:customStyle="1" w:styleId="Headerorfooter0">
    <w:name w:val="Header or footer"/>
    <w:basedOn w:val="Bodytext100"/>
    <w:rsid w:val="00372591"/>
  </w:style>
  <w:style w:type="character" w:customStyle="1" w:styleId="Bodytext32">
    <w:name w:val="Body text (3)_"/>
    <w:basedOn w:val="DefaultParagraphFont"/>
    <w:rsid w:val="00372591"/>
  </w:style>
  <w:style w:type="character" w:customStyle="1" w:styleId="Bodytext31Exact">
    <w:name w:val="Body text (31) Exact"/>
    <w:basedOn w:val="DefaultParagraphFont"/>
    <w:rsid w:val="00372591"/>
  </w:style>
  <w:style w:type="character" w:customStyle="1" w:styleId="Bodytext100">
    <w:name w:val="Body text (10)_"/>
    <w:basedOn w:val="DefaultParagraphFont"/>
    <w:rsid w:val="00372591"/>
  </w:style>
  <w:style w:type="character" w:customStyle="1" w:styleId="Bodytext33">
    <w:name w:val="Body text (3)"/>
    <w:basedOn w:val="Bodytext3Spacing0ptExact"/>
    <w:rsid w:val="00372591"/>
  </w:style>
  <w:style w:type="character" w:customStyle="1" w:styleId="Bodytext46">
    <w:name w:val="Body text (46)_"/>
    <w:basedOn w:val="DefaultParagraphFont"/>
    <w:rsid w:val="00372591"/>
  </w:style>
  <w:style w:type="character" w:customStyle="1" w:styleId="Bodytext51">
    <w:name w:val="Body text (51)_"/>
    <w:basedOn w:val="DefaultParagraphFont"/>
    <w:rsid w:val="00372591"/>
  </w:style>
  <w:style w:type="character" w:customStyle="1" w:styleId="Bodytext34">
    <w:name w:val="Body text (34)_"/>
    <w:basedOn w:val="DefaultParagraphFont"/>
    <w:rsid w:val="00372591"/>
  </w:style>
  <w:style w:type="character" w:customStyle="1" w:styleId="Bodytext3Spacing0ptExact">
    <w:name w:val="Body text (3) + Spacing 0 pt Exact"/>
    <w:rsid w:val="00372591"/>
  </w:style>
  <w:style w:type="character" w:customStyle="1" w:styleId="Bodytext82">
    <w:name w:val="Body text (82)_"/>
    <w:basedOn w:val="DefaultParagraphFont"/>
    <w:rsid w:val="00372591"/>
  </w:style>
  <w:style w:type="character" w:customStyle="1" w:styleId="PicturecaptionSpacing0ptExact">
    <w:name w:val="Picture caption + Spacing 0 pt Exact"/>
    <w:basedOn w:val="DefaultParagraphFont"/>
    <w:rsid w:val="00372591"/>
  </w:style>
  <w:style w:type="character" w:customStyle="1" w:styleId="Tableofcontents13">
    <w:name w:val="Table of contents (13)_"/>
    <w:basedOn w:val="DefaultParagraphFont"/>
    <w:rsid w:val="00372591"/>
  </w:style>
  <w:style w:type="character" w:customStyle="1" w:styleId="Bodytext114">
    <w:name w:val="Body text (114)_"/>
    <w:basedOn w:val="DefaultParagraphFont"/>
    <w:rsid w:val="00372591"/>
  </w:style>
  <w:style w:type="character" w:customStyle="1" w:styleId="Bodytext115">
    <w:name w:val="Body text (115)_"/>
    <w:basedOn w:val="DefaultParagraphFont"/>
    <w:rsid w:val="00372591"/>
  </w:style>
  <w:style w:type="character" w:customStyle="1" w:styleId="Bodytext1150">
    <w:name w:val="Body text (115)"/>
    <w:basedOn w:val="Picturecaption2Spacing0ptExact"/>
    <w:rsid w:val="00372591"/>
  </w:style>
  <w:style w:type="character" w:customStyle="1" w:styleId="Bodytext820">
    <w:name w:val="Body text (82)"/>
    <w:rsid w:val="00372591"/>
  </w:style>
  <w:style w:type="character" w:customStyle="1" w:styleId="Bodytext101">
    <w:name w:val="Body text (10)"/>
    <w:basedOn w:val="PicturecaptionSpacing0ptExact"/>
    <w:rsid w:val="00372591"/>
  </w:style>
  <w:style w:type="character" w:customStyle="1" w:styleId="Bodytext82Spacing0ptExact">
    <w:name w:val="Body text (82) + Spacing 0 pt Exact"/>
    <w:basedOn w:val="Bodytext820"/>
    <w:rsid w:val="00372591"/>
  </w:style>
  <w:style w:type="character" w:customStyle="1" w:styleId="Bodytext131Exact">
    <w:name w:val="Body text (131) Exact"/>
    <w:basedOn w:val="DefaultParagraphFont"/>
    <w:rsid w:val="00372591"/>
  </w:style>
  <w:style w:type="character" w:customStyle="1" w:styleId="Picturecaption2Spacing0ptExact">
    <w:name w:val="Picture caption (2) + Spacing 0 pt Exact"/>
    <w:basedOn w:val="DefaultParagraphFont"/>
    <w:rsid w:val="00372591"/>
  </w:style>
  <w:style w:type="character" w:customStyle="1" w:styleId="Bodytext114Exact">
    <w:name w:val="Body text (114) Exact"/>
    <w:basedOn w:val="Bodytext131Exact"/>
    <w:rsid w:val="00372591"/>
  </w:style>
  <w:style w:type="character" w:customStyle="1" w:styleId="Bodytext340">
    <w:name w:val="Body text (34)"/>
    <w:basedOn w:val="BodyText40"/>
    <w:rsid w:val="0037259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510">
    <w:name w:val="Body text (51)"/>
    <w:basedOn w:val="Bodytext115"/>
    <w:rsid w:val="00372591"/>
  </w:style>
  <w:style w:type="character" w:customStyle="1" w:styleId="Bodytext1140">
    <w:name w:val="Body text (114)"/>
    <w:basedOn w:val="Bodytext131Exact"/>
    <w:rsid w:val="00372591"/>
  </w:style>
  <w:style w:type="character" w:customStyle="1" w:styleId="Tableofcontents130">
    <w:name w:val="Table of contents (13)"/>
    <w:basedOn w:val="Bodytext82Spacing0ptExact"/>
    <w:rsid w:val="00372591"/>
  </w:style>
  <w:style w:type="character" w:customStyle="1" w:styleId="Bodytext460">
    <w:name w:val="Body text (46)"/>
    <w:basedOn w:val="Bodytext114"/>
    <w:rsid w:val="00372591"/>
  </w:style>
  <w:style w:type="character" w:customStyle="1" w:styleId="Bodytext46NotBold">
    <w:name w:val="Body text (46) + Not Bold"/>
    <w:basedOn w:val="Bodytext114"/>
    <w:rsid w:val="00372591"/>
  </w:style>
  <w:style w:type="character" w:customStyle="1" w:styleId="Bodytext46SegoeUI">
    <w:name w:val="Body text (46) + Segoe UI"/>
    <w:basedOn w:val="Bodytext114"/>
    <w:rsid w:val="00372591"/>
  </w:style>
  <w:style w:type="character" w:customStyle="1" w:styleId="Bodytext115Spacing0ptExact">
    <w:name w:val="Body text (115) + Spacing 0 pt Exact"/>
    <w:basedOn w:val="Picturecaption2Spacing0ptExact"/>
    <w:rsid w:val="00372591"/>
  </w:style>
  <w:style w:type="character" w:customStyle="1" w:styleId="Picturecaption42SmallCaps">
    <w:name w:val="Picture caption (42) + Small Caps"/>
    <w:basedOn w:val="DefaultParagraphFont"/>
    <w:rsid w:val="00372591"/>
  </w:style>
  <w:style w:type="character" w:customStyle="1" w:styleId="Bodytext155Exact">
    <w:name w:val="Body text (155) Exact"/>
    <w:basedOn w:val="DefaultParagraphFont"/>
    <w:rsid w:val="00372591"/>
  </w:style>
  <w:style w:type="character" w:customStyle="1" w:styleId="Bodytext157">
    <w:name w:val="Body text (157)_"/>
    <w:basedOn w:val="DefaultParagraphFont"/>
    <w:rsid w:val="00372591"/>
  </w:style>
  <w:style w:type="character" w:customStyle="1" w:styleId="Bodytext157Spacing0pt">
    <w:name w:val="Body text (157) + Spacing 0 pt"/>
    <w:basedOn w:val="Bodytext39"/>
    <w:rsid w:val="00372591"/>
  </w:style>
  <w:style w:type="character" w:customStyle="1" w:styleId="Bodytext1570">
    <w:name w:val="Body text (157)"/>
    <w:basedOn w:val="Bodytext39"/>
    <w:rsid w:val="00372591"/>
  </w:style>
  <w:style w:type="character" w:customStyle="1" w:styleId="Heading2213pt">
    <w:name w:val="Heading #22 + 13 pt"/>
    <w:basedOn w:val="DefaultParagraphFont"/>
    <w:rsid w:val="00372591"/>
  </w:style>
  <w:style w:type="character" w:customStyle="1" w:styleId="Heading22125pt">
    <w:name w:val="Heading #22 + 12.5 pt"/>
    <w:basedOn w:val="DefaultParagraphFont"/>
    <w:rsid w:val="00372591"/>
  </w:style>
  <w:style w:type="character" w:customStyle="1" w:styleId="Bodytext300">
    <w:name w:val="Body text (30)_"/>
    <w:basedOn w:val="DefaultParagraphFont"/>
    <w:rsid w:val="00372591"/>
  </w:style>
  <w:style w:type="character" w:customStyle="1" w:styleId="Bodytext301">
    <w:name w:val="Body text (30)"/>
    <w:basedOn w:val="Bodytext3TimesNewRoman"/>
    <w:rsid w:val="00372591"/>
  </w:style>
  <w:style w:type="character" w:customStyle="1" w:styleId="Bodytext39">
    <w:name w:val="Body text (39)_"/>
    <w:basedOn w:val="DefaultParagraphFont"/>
    <w:rsid w:val="00372591"/>
  </w:style>
  <w:style w:type="character" w:customStyle="1" w:styleId="Bodytext390">
    <w:name w:val="Body text (39)"/>
    <w:basedOn w:val="BodytextExact"/>
    <w:rsid w:val="00372591"/>
  </w:style>
  <w:style w:type="character" w:customStyle="1" w:styleId="Bodytext159Exact">
    <w:name w:val="Body text (159) Exact"/>
    <w:basedOn w:val="DefaultParagraphFont"/>
    <w:rsid w:val="00372591"/>
  </w:style>
  <w:style w:type="character" w:customStyle="1" w:styleId="Bodytext60Spacing0pt">
    <w:name w:val="Body text (60) + Spacing 0 pt"/>
    <w:basedOn w:val="DefaultParagraphFont"/>
    <w:rsid w:val="00372591"/>
  </w:style>
  <w:style w:type="character" w:customStyle="1" w:styleId="Bodytext3Spacing-1pt">
    <w:name w:val="Body text (3) + Spacing -1 pt"/>
    <w:basedOn w:val="Bodytext3Spacing0ptExact"/>
    <w:rsid w:val="00372591"/>
  </w:style>
  <w:style w:type="character" w:customStyle="1" w:styleId="Bodytext3TimesNewRoman">
    <w:name w:val="Body text (3) + Times New Roman"/>
    <w:aliases w:val="11.5 pt"/>
    <w:basedOn w:val="Bodytext3Spacing0ptExact"/>
    <w:rsid w:val="00372591"/>
  </w:style>
  <w:style w:type="character" w:customStyle="1" w:styleId="Bodytext2NotBold">
    <w:name w:val="Body text (2) + Not Bold"/>
    <w:basedOn w:val="Bodytext33"/>
    <w:rsid w:val="00372591"/>
  </w:style>
  <w:style w:type="character" w:customStyle="1" w:styleId="BodytextExact">
    <w:name w:val="Body text Exact"/>
    <w:basedOn w:val="DefaultParagraphFont"/>
    <w:rsid w:val="00372591"/>
  </w:style>
  <w:style w:type="character" w:customStyle="1" w:styleId="Heading13Italic">
    <w:name w:val="Heading #13 + Italic"/>
    <w:basedOn w:val="DefaultParagraphFont"/>
    <w:rsid w:val="00372591"/>
  </w:style>
  <w:style w:type="character" w:customStyle="1" w:styleId="Heading92Spacing2pt">
    <w:name w:val="Heading #9 (2) + Spacing 2 pt"/>
    <w:basedOn w:val="DefaultParagraphFont"/>
    <w:rsid w:val="00372591"/>
  </w:style>
  <w:style w:type="character" w:customStyle="1" w:styleId="Bodytext38Spacing0pt">
    <w:name w:val="Body text (38) + Spacing 0 pt"/>
    <w:basedOn w:val="DefaultParagraphFont"/>
    <w:rsid w:val="00372591"/>
  </w:style>
  <w:style w:type="character" w:customStyle="1" w:styleId="Bodytext42Spacing-1pt">
    <w:name w:val="Body text (42) + Spacing -1 pt"/>
    <w:basedOn w:val="DefaultParagraphFont"/>
    <w:rsid w:val="00372591"/>
  </w:style>
  <w:style w:type="character" w:customStyle="1" w:styleId="Bodytext35">
    <w:name w:val="Body text (35)_"/>
    <w:basedOn w:val="DefaultParagraphFont"/>
    <w:rsid w:val="00372591"/>
  </w:style>
  <w:style w:type="character" w:customStyle="1" w:styleId="Picturecaption19">
    <w:name w:val="Picture caption (19)_"/>
    <w:basedOn w:val="DefaultParagraphFont"/>
    <w:rsid w:val="00372591"/>
  </w:style>
  <w:style w:type="character" w:customStyle="1" w:styleId="Picturecaption9Exact">
    <w:name w:val="Picture caption (9) Exact"/>
    <w:basedOn w:val="DefaultParagraphFont"/>
    <w:rsid w:val="00372591"/>
  </w:style>
  <w:style w:type="character" w:customStyle="1" w:styleId="Bodytext87">
    <w:name w:val="Body text (87)_"/>
    <w:basedOn w:val="DefaultParagraphFont"/>
    <w:rsid w:val="00372591"/>
  </w:style>
  <w:style w:type="character" w:customStyle="1" w:styleId="Bodytext6">
    <w:name w:val="Body text (6)_"/>
    <w:basedOn w:val="DefaultParagraphFont"/>
    <w:rsid w:val="00372591"/>
  </w:style>
  <w:style w:type="character" w:customStyle="1" w:styleId="Heading142SmallCaps">
    <w:name w:val="Heading #14 (2) + Small Caps"/>
    <w:basedOn w:val="DefaultParagraphFont"/>
    <w:rsid w:val="00372591"/>
  </w:style>
  <w:style w:type="character" w:customStyle="1" w:styleId="Bodytext350">
    <w:name w:val="Body text (35)"/>
    <w:basedOn w:val="Picturecaption190"/>
    <w:rsid w:val="00372591"/>
  </w:style>
  <w:style w:type="character" w:customStyle="1" w:styleId="Picturecaption190">
    <w:name w:val="Picture caption (19)"/>
    <w:basedOn w:val="Picturecaption27Spacing0pt"/>
    <w:rsid w:val="00372591"/>
  </w:style>
  <w:style w:type="character" w:customStyle="1" w:styleId="Picturecaption27Spacing0pt">
    <w:name w:val="Picture caption (27) + Spacing 0 pt"/>
    <w:basedOn w:val="DefaultParagraphFont"/>
    <w:rsid w:val="00372591"/>
  </w:style>
  <w:style w:type="character" w:customStyle="1" w:styleId="Bodytext43Spacing0ptExact">
    <w:name w:val="Body text (43) + Spacing 0 pt Exact"/>
    <w:basedOn w:val="DefaultParagraphFont"/>
    <w:rsid w:val="00372591"/>
  </w:style>
  <w:style w:type="character" w:customStyle="1" w:styleId="Bodytext61">
    <w:name w:val="Body text (6)"/>
    <w:basedOn w:val="Bodytext870"/>
    <w:rsid w:val="00372591"/>
  </w:style>
  <w:style w:type="character" w:customStyle="1" w:styleId="Bodytext870">
    <w:name w:val="Body text (87)"/>
    <w:basedOn w:val="DefaultParagraphFont"/>
    <w:rsid w:val="00372591"/>
  </w:style>
  <w:style w:type="character" w:customStyle="1" w:styleId="BodytextSegoeUI">
    <w:name w:val="Body text + Segoe UI"/>
    <w:aliases w:val="21.5 pt"/>
    <w:basedOn w:val="DefaultParagraphFont"/>
    <w:rsid w:val="00372591"/>
  </w:style>
  <w:style w:type="character" w:customStyle="1" w:styleId="Bodytext68">
    <w:name w:val="Body text (68)_"/>
    <w:basedOn w:val="DefaultParagraphFont"/>
    <w:rsid w:val="00372591"/>
  </w:style>
  <w:style w:type="character" w:customStyle="1" w:styleId="Bodytext112SmallCaps">
    <w:name w:val="Body text (112) + Small Caps"/>
    <w:basedOn w:val="DefaultParagraphFont"/>
    <w:rsid w:val="00372591"/>
  </w:style>
  <w:style w:type="character" w:customStyle="1" w:styleId="Bodytext680">
    <w:name w:val="Body text (68)"/>
    <w:basedOn w:val="Heading162SmallCaps"/>
    <w:rsid w:val="00372591"/>
  </w:style>
  <w:style w:type="character" w:customStyle="1" w:styleId="Tableofcontents11">
    <w:name w:val="Table of contents (11)_"/>
    <w:basedOn w:val="DefaultParagraphFont"/>
    <w:rsid w:val="00372591"/>
  </w:style>
  <w:style w:type="character" w:customStyle="1" w:styleId="Tableofcontents110">
    <w:name w:val="Table of contents (11)"/>
    <w:basedOn w:val="article-quote-right"/>
    <w:rsid w:val="00372591"/>
  </w:style>
  <w:style w:type="character" w:customStyle="1" w:styleId="Tableofcontents15">
    <w:name w:val="Table of contents (15)_"/>
    <w:basedOn w:val="DefaultParagraphFont"/>
    <w:rsid w:val="00372591"/>
  </w:style>
  <w:style w:type="character" w:customStyle="1" w:styleId="Tableofcontents150">
    <w:name w:val="Table of contents (15)"/>
    <w:basedOn w:val="StyleBox12pt"/>
    <w:rsid w:val="00372591"/>
  </w:style>
  <w:style w:type="character" w:customStyle="1" w:styleId="Heading162SmallCaps">
    <w:name w:val="Heading #16 (2) + Small Caps"/>
    <w:basedOn w:val="DefaultParagraphFont"/>
    <w:rsid w:val="00372591"/>
  </w:style>
  <w:style w:type="character" w:customStyle="1" w:styleId="amp">
    <w:name w:val="amp"/>
    <w:basedOn w:val="DefaultParagraphFont"/>
    <w:rsid w:val="00372591"/>
  </w:style>
  <w:style w:type="character" w:customStyle="1" w:styleId="article-quote-right">
    <w:name w:val="article-quote-right"/>
    <w:basedOn w:val="DefaultParagraphFont"/>
    <w:rsid w:val="00372591"/>
  </w:style>
  <w:style w:type="character" w:customStyle="1" w:styleId="StyleBox12ptBold">
    <w:name w:val="Style Box + 12 pt Bold"/>
    <w:basedOn w:val="DefaultParagraphFont"/>
    <w:rsid w:val="00372591"/>
  </w:style>
  <w:style w:type="character" w:customStyle="1" w:styleId="StyleBox12pt">
    <w:name w:val="Style Box + 12 pt"/>
    <w:basedOn w:val="DefaultParagraphFont"/>
    <w:rsid w:val="00372591"/>
  </w:style>
  <w:style w:type="character" w:customStyle="1" w:styleId="commentstext0">
    <w:name w:val="commentstext"/>
    <w:rsid w:val="00372591"/>
  </w:style>
  <w:style w:type="character" w:customStyle="1" w:styleId="wikicreatelink">
    <w:name w:val="wikicreatelink"/>
    <w:basedOn w:val="DefaultParagraphFont"/>
    <w:rsid w:val="00372591"/>
  </w:style>
  <w:style w:type="character" w:customStyle="1" w:styleId="facebook-share-count">
    <w:name w:val="facebook-share-count"/>
    <w:basedOn w:val="DefaultParagraphFont"/>
    <w:rsid w:val="00372591"/>
  </w:style>
  <w:style w:type="character" w:customStyle="1" w:styleId="tickerwrap">
    <w:name w:val="ticker_wrap"/>
    <w:basedOn w:val="DefaultParagraphFont"/>
    <w:rsid w:val="00372591"/>
  </w:style>
  <w:style w:type="character" w:customStyle="1" w:styleId="smallcaps0">
    <w:name w:val="small_caps"/>
    <w:basedOn w:val="DefaultParagraphFont"/>
    <w:rsid w:val="00372591"/>
  </w:style>
  <w:style w:type="character" w:customStyle="1" w:styleId="StyleGaramondText1">
    <w:name w:val="Style Garamond Text 1"/>
    <w:basedOn w:val="DefaultParagraphFont"/>
    <w:rsid w:val="00372591"/>
  </w:style>
  <w:style w:type="character" w:customStyle="1" w:styleId="StyleGaramondText1Underline">
    <w:name w:val="Style Garamond Text 1 Underline"/>
    <w:basedOn w:val="DefaultParagraphFont"/>
    <w:rsid w:val="00372591"/>
  </w:style>
  <w:style w:type="character" w:customStyle="1" w:styleId="StyleBoldUnderlineBorderSinglesolidlineAuto05pt">
    <w:name w:val="Style Bold Underline Border: : (Single solid line Auto  0.5 pt ..."/>
    <w:basedOn w:val="DefaultParagraphFont"/>
    <w:rsid w:val="00372591"/>
  </w:style>
  <w:style w:type="character" w:customStyle="1" w:styleId="StyleStyleBoldUnderlineUnderlineIntenseEmphasisIntenseEmpha">
    <w:name w:val="Style Style Bold UnderlineUnderlineIntense EmphasisIntense Empha..."/>
    <w:basedOn w:val="DefaultParagraphFont"/>
    <w:rsid w:val="00372591"/>
  </w:style>
  <w:style w:type="character" w:customStyle="1" w:styleId="Style7ptBold">
    <w:name w:val="Style 7 pt Bold"/>
    <w:basedOn w:val="DefaultParagraphFont"/>
    <w:rsid w:val="00372591"/>
  </w:style>
  <w:style w:type="character" w:styleId="HTMLAcronym">
    <w:name w:val="HTML Acronym"/>
    <w:basedOn w:val="DefaultParagraphFont"/>
    <w:uiPriority w:val="99"/>
    <w:semiHidden/>
    <w:unhideWhenUsed/>
    <w:rsid w:val="00372591"/>
  </w:style>
  <w:style w:type="paragraph" w:styleId="HTMLAddress">
    <w:name w:val="HTML Address"/>
    <w:basedOn w:val="Normal"/>
    <w:link w:val="HTMLAddressChar"/>
    <w:uiPriority w:val="99"/>
    <w:unhideWhenUsed/>
    <w:rsid w:val="00372591"/>
    <w:rPr>
      <w:i/>
      <w:iCs/>
    </w:rPr>
  </w:style>
  <w:style w:type="character" w:customStyle="1" w:styleId="HTMLAddressChar">
    <w:name w:val="HTML Address Char"/>
    <w:basedOn w:val="DefaultParagraphFont"/>
    <w:link w:val="HTMLAddress"/>
    <w:uiPriority w:val="99"/>
    <w:rsid w:val="00372591"/>
    <w:rPr>
      <w:rFonts w:ascii="Calibri" w:hAnsi="Calibri" w:cs="Calibri"/>
      <w:i/>
      <w:iCs/>
      <w:sz w:val="22"/>
    </w:rPr>
  </w:style>
  <w:style w:type="paragraph" w:styleId="Index1">
    <w:name w:val="index 1"/>
    <w:basedOn w:val="Normal"/>
    <w:next w:val="Normal"/>
    <w:autoRedefine/>
    <w:unhideWhenUsed/>
    <w:rsid w:val="00372591"/>
    <w:pPr>
      <w:ind w:left="220" w:hanging="220"/>
    </w:pPr>
  </w:style>
  <w:style w:type="character" w:customStyle="1" w:styleId="cardunderlineChar0">
    <w:name w:val="card underline Char"/>
    <w:locked/>
    <w:rsid w:val="00372591"/>
  </w:style>
  <w:style w:type="paragraph" w:customStyle="1" w:styleId="cardunderline">
    <w:name w:val="card underline"/>
    <w:basedOn w:val="Normal"/>
    <w:next w:val="GAUnderline"/>
    <w:qFormat/>
    <w:rsid w:val="00372591"/>
  </w:style>
  <w:style w:type="paragraph" w:customStyle="1" w:styleId="Hat1">
    <w:name w:val="Hat1"/>
    <w:basedOn w:val="Normal"/>
    <w:next w:val="Normal"/>
    <w:uiPriority w:val="2"/>
    <w:qFormat/>
    <w:rsid w:val="00372591"/>
  </w:style>
  <w:style w:type="paragraph" w:customStyle="1" w:styleId="post-subtitle">
    <w:name w:val="post-subtitle"/>
    <w:basedOn w:val="Normal"/>
    <w:qFormat/>
    <w:rsid w:val="00372591"/>
  </w:style>
  <w:style w:type="paragraph" w:customStyle="1" w:styleId="para">
    <w:name w:val="para"/>
    <w:basedOn w:val="Normal"/>
    <w:next w:val="ReallySamllText"/>
    <w:qFormat/>
    <w:rsid w:val="00372591"/>
  </w:style>
  <w:style w:type="paragraph" w:customStyle="1" w:styleId="noindent0">
    <w:name w:val="no_indent"/>
    <w:basedOn w:val="Normal"/>
    <w:next w:val="NormalWeb3"/>
    <w:qFormat/>
    <w:rsid w:val="00372591"/>
  </w:style>
  <w:style w:type="paragraph" w:customStyle="1" w:styleId="tagline1">
    <w:name w:val="tagline"/>
    <w:basedOn w:val="Normal"/>
    <w:next w:val="cardCharCharCharCharChar"/>
    <w:qFormat/>
    <w:rsid w:val="00372591"/>
  </w:style>
  <w:style w:type="paragraph" w:customStyle="1" w:styleId="Block1">
    <w:name w:val="Block1"/>
    <w:basedOn w:val="Normal"/>
    <w:next w:val="Normal"/>
    <w:uiPriority w:val="3"/>
    <w:qFormat/>
    <w:rsid w:val="00372591"/>
  </w:style>
  <w:style w:type="paragraph" w:customStyle="1" w:styleId="TOCHeading1">
    <w:name w:val="TOC Heading1"/>
    <w:basedOn w:val="Heading1"/>
    <w:next w:val="Normal"/>
    <w:uiPriority w:val="39"/>
    <w:qFormat/>
    <w:rsid w:val="00372591"/>
    <w:rPr>
      <w:bCs w:val="0"/>
      <w:caps/>
    </w:rPr>
  </w:style>
  <w:style w:type="paragraph" w:customStyle="1" w:styleId="NoteLevel11">
    <w:name w:val="Note Level 11"/>
    <w:basedOn w:val="Normal"/>
    <w:next w:val="HeaderFooter"/>
    <w:uiPriority w:val="99"/>
    <w:qFormat/>
    <w:rsid w:val="00372591"/>
  </w:style>
  <w:style w:type="character" w:customStyle="1" w:styleId="ReallySamllTextChar">
    <w:name w:val="ReallySamllText Char"/>
    <w:locked/>
    <w:rsid w:val="00372591"/>
  </w:style>
  <w:style w:type="paragraph" w:customStyle="1" w:styleId="ReallySamllText">
    <w:name w:val="ReallySamllText"/>
    <w:basedOn w:val="Normal"/>
    <w:next w:val="CardTextUnderlined"/>
    <w:autoRedefine/>
    <w:qFormat/>
    <w:rsid w:val="00372591"/>
  </w:style>
  <w:style w:type="paragraph" w:customStyle="1" w:styleId="NormalWeb3">
    <w:name w:val="Normal (Web)3"/>
    <w:basedOn w:val="Normal"/>
    <w:next w:val="CardTagCharChar"/>
    <w:qFormat/>
    <w:rsid w:val="00372591"/>
  </w:style>
  <w:style w:type="paragraph" w:customStyle="1" w:styleId="cardCharCharCharCharChar">
    <w:name w:val="card Char Char Char Char Char"/>
    <w:basedOn w:val="Normal"/>
    <w:next w:val="fixed"/>
    <w:qFormat/>
    <w:rsid w:val="00372591"/>
  </w:style>
  <w:style w:type="paragraph" w:customStyle="1" w:styleId="TagCiteChar4">
    <w:name w:val="Tag / Cite Char"/>
    <w:basedOn w:val="Normal"/>
    <w:next w:val="textonormal"/>
    <w:qFormat/>
    <w:rsid w:val="00372591"/>
  </w:style>
  <w:style w:type="paragraph" w:customStyle="1" w:styleId="PageNumber2">
    <w:name w:val="Page Number2"/>
    <w:basedOn w:val="Normal"/>
    <w:next w:val="Normal"/>
    <w:qFormat/>
    <w:rsid w:val="00372591"/>
  </w:style>
  <w:style w:type="paragraph" w:customStyle="1" w:styleId="HeaderFooter">
    <w:name w:val="Header &amp; Footer"/>
    <w:next w:val="ExecutiveSummarytext"/>
    <w:qFormat/>
    <w:rsid w:val="00372591"/>
    <w:pPr>
      <w:spacing w:after="200" w:line="276" w:lineRule="auto"/>
    </w:pPr>
    <w:rPr>
      <w:rFonts w:eastAsiaTheme="minorHAnsi"/>
      <w:sz w:val="22"/>
      <w:szCs w:val="22"/>
    </w:rPr>
  </w:style>
  <w:style w:type="paragraph" w:customStyle="1" w:styleId="CardTextSmall0">
    <w:name w:val="Card Text Small"/>
    <w:basedOn w:val="Normal"/>
    <w:qFormat/>
    <w:rsid w:val="00372591"/>
  </w:style>
  <w:style w:type="paragraph" w:customStyle="1" w:styleId="CardTextUnderlined">
    <w:name w:val="Card Text Underlined"/>
    <w:basedOn w:val="Normal"/>
    <w:next w:val="NormalUnderline"/>
    <w:qFormat/>
    <w:rsid w:val="00372591"/>
  </w:style>
  <w:style w:type="paragraph" w:customStyle="1" w:styleId="HeaderDebate">
    <w:name w:val="Header Debate"/>
    <w:basedOn w:val="Normal"/>
    <w:next w:val="byline1"/>
    <w:qFormat/>
    <w:rsid w:val="00372591"/>
  </w:style>
  <w:style w:type="paragraph" w:customStyle="1" w:styleId="CardTagCharChar">
    <w:name w:val="Card Tag Char Char"/>
    <w:basedOn w:val="Normal"/>
    <w:next w:val="NoteLevel31"/>
    <w:qFormat/>
    <w:rsid w:val="00372591"/>
  </w:style>
  <w:style w:type="paragraph" w:customStyle="1" w:styleId="fixed">
    <w:name w:val="fixed"/>
    <w:basedOn w:val="Normal"/>
    <w:next w:val="NoteLevel41"/>
    <w:qFormat/>
    <w:rsid w:val="00372591"/>
  </w:style>
  <w:style w:type="paragraph" w:customStyle="1" w:styleId="textonormal">
    <w:name w:val="textonormal"/>
    <w:basedOn w:val="Normal"/>
    <w:next w:val="NoteLevel51"/>
    <w:qFormat/>
    <w:rsid w:val="00372591"/>
  </w:style>
  <w:style w:type="paragraph" w:customStyle="1" w:styleId="ExecutiveSummarytext">
    <w:name w:val="Executive Summary text"/>
    <w:basedOn w:val="Normal"/>
    <w:next w:val="Normal"/>
    <w:qFormat/>
    <w:rsid w:val="00372591"/>
  </w:style>
  <w:style w:type="character" w:customStyle="1" w:styleId="NormalUnderlineChar1">
    <w:name w:val="Normal Underline Char1"/>
    <w:locked/>
    <w:rsid w:val="00372591"/>
  </w:style>
  <w:style w:type="paragraph" w:customStyle="1" w:styleId="byline1">
    <w:name w:val="byline1"/>
    <w:basedOn w:val="Normal"/>
    <w:qFormat/>
    <w:rsid w:val="00372591"/>
  </w:style>
  <w:style w:type="paragraph" w:customStyle="1" w:styleId="PlaceholderText1">
    <w:name w:val="Placeholder Text1"/>
    <w:basedOn w:val="Normal"/>
    <w:next w:val="ImportantText"/>
    <w:qFormat/>
    <w:rsid w:val="00372591"/>
  </w:style>
  <w:style w:type="paragraph" w:customStyle="1" w:styleId="NoteLevel31">
    <w:name w:val="Note Level 31"/>
    <w:basedOn w:val="Normal"/>
    <w:qFormat/>
    <w:rsid w:val="00372591"/>
  </w:style>
  <w:style w:type="paragraph" w:customStyle="1" w:styleId="NoteLevel41">
    <w:name w:val="Note Level 41"/>
    <w:basedOn w:val="Normal"/>
    <w:next w:val="StyleBodyText11ptBlackUnderline"/>
    <w:qFormat/>
    <w:rsid w:val="00372591"/>
  </w:style>
  <w:style w:type="paragraph" w:customStyle="1" w:styleId="NoteLevel51">
    <w:name w:val="Note Level 51"/>
    <w:basedOn w:val="Normal"/>
    <w:qFormat/>
    <w:rsid w:val="00372591"/>
  </w:style>
  <w:style w:type="paragraph" w:customStyle="1" w:styleId="NoteLevel61">
    <w:name w:val="Note Level 61"/>
    <w:basedOn w:val="Normal"/>
    <w:next w:val="StyleBodyText11ptBoldBlack"/>
    <w:qFormat/>
    <w:rsid w:val="00372591"/>
  </w:style>
  <w:style w:type="paragraph" w:customStyle="1" w:styleId="NoteLevel71">
    <w:name w:val="Note Level 71"/>
    <w:basedOn w:val="Normal"/>
    <w:qFormat/>
    <w:rsid w:val="00372591"/>
  </w:style>
  <w:style w:type="paragraph" w:customStyle="1" w:styleId="NoteLevel81">
    <w:name w:val="Note Level 81"/>
    <w:basedOn w:val="Normal"/>
    <w:next w:val="StyletinyBold"/>
    <w:qFormat/>
    <w:rsid w:val="00372591"/>
  </w:style>
  <w:style w:type="paragraph" w:customStyle="1" w:styleId="NoteLevel91">
    <w:name w:val="Note Level 91"/>
    <w:basedOn w:val="Normal"/>
    <w:qFormat/>
    <w:rsid w:val="00372591"/>
  </w:style>
  <w:style w:type="character" w:customStyle="1" w:styleId="ImportantTextChar">
    <w:name w:val="Important Text Char"/>
    <w:locked/>
    <w:rsid w:val="00372591"/>
  </w:style>
  <w:style w:type="paragraph" w:customStyle="1" w:styleId="ImportantText">
    <w:name w:val="Important Text"/>
    <w:basedOn w:val="Normal"/>
    <w:next w:val="Normal"/>
    <w:qFormat/>
    <w:rsid w:val="00372591"/>
  </w:style>
  <w:style w:type="character" w:customStyle="1" w:styleId="StyleBodyText11ptBlackUnderlineChar">
    <w:name w:val="Style Body Text + 11 pt Black Underline Char"/>
    <w:locked/>
    <w:rsid w:val="00372591"/>
  </w:style>
  <w:style w:type="paragraph" w:customStyle="1" w:styleId="StyleBodyText11ptBlackUnderline">
    <w:name w:val="Style Body Text + 11 pt Black Underline"/>
    <w:basedOn w:val="Normal"/>
    <w:next w:val="ListContents"/>
    <w:qFormat/>
    <w:rsid w:val="00372591"/>
  </w:style>
  <w:style w:type="character" w:customStyle="1" w:styleId="StyleBodyText11ptBoldBlackChar">
    <w:name w:val="Style Body Text + 11 pt Bold Black Char"/>
    <w:locked/>
    <w:rsid w:val="00372591"/>
  </w:style>
  <w:style w:type="paragraph" w:customStyle="1" w:styleId="StyleBodyText11ptBoldBlack">
    <w:name w:val="Style Body Text + 11 pt Bold Black"/>
    <w:basedOn w:val="Normal"/>
    <w:next w:val="StyleListContents11ptCustomColorRGB353132Underline"/>
    <w:qFormat/>
    <w:rsid w:val="00372591"/>
  </w:style>
  <w:style w:type="character" w:customStyle="1" w:styleId="StyletinyBoldChar">
    <w:name w:val="Style tiny + Bold Char"/>
    <w:locked/>
    <w:rsid w:val="00372591"/>
  </w:style>
  <w:style w:type="paragraph" w:customStyle="1" w:styleId="StyletinyBold">
    <w:name w:val="Style tiny + Bold"/>
    <w:basedOn w:val="TagF3"/>
    <w:qFormat/>
    <w:rsid w:val="00372591"/>
  </w:style>
  <w:style w:type="character" w:customStyle="1" w:styleId="Heading5SizeDownChar">
    <w:name w:val="Heading 5 Size Down Char"/>
    <w:locked/>
    <w:rsid w:val="00372591"/>
  </w:style>
  <w:style w:type="character" w:customStyle="1" w:styleId="Normal2BoldChar">
    <w:name w:val="Normal2 + Bold Char"/>
    <w:locked/>
    <w:rsid w:val="00372591"/>
  </w:style>
  <w:style w:type="paragraph" w:customStyle="1" w:styleId="Normal2Bold">
    <w:name w:val="Normal2 + Bold"/>
    <w:basedOn w:val="Normal"/>
    <w:next w:val="Unimportant"/>
    <w:qFormat/>
    <w:rsid w:val="00372591"/>
  </w:style>
  <w:style w:type="character" w:customStyle="1" w:styleId="ListContentsChar">
    <w:name w:val="List Contents Char"/>
    <w:locked/>
    <w:rsid w:val="00372591"/>
  </w:style>
  <w:style w:type="paragraph" w:customStyle="1" w:styleId="ListContents">
    <w:name w:val="List Contents"/>
    <w:basedOn w:val="Normal"/>
    <w:next w:val="Ununderlined"/>
    <w:qFormat/>
    <w:rsid w:val="00372591"/>
  </w:style>
  <w:style w:type="character" w:customStyle="1" w:styleId="StyleListContents11ptCustomColorRGB353132UnderlineChar">
    <w:name w:val="Style List Contents + 11 pt Custom Color(RGB(353132)) Underline Char"/>
    <w:locked/>
    <w:rsid w:val="00372591"/>
  </w:style>
  <w:style w:type="paragraph" w:customStyle="1" w:styleId="StyleListContents11ptCustomColorRGB353132Underline">
    <w:name w:val="Style List Contents + 11 pt Custom Color(RGB(353132)) Underline"/>
    <w:basedOn w:val="Ununderlined"/>
    <w:qFormat/>
    <w:rsid w:val="00372591"/>
    <w:pPr>
      <w:jc w:val="left"/>
    </w:pPr>
    <w:rPr>
      <w:rFonts w:eastAsiaTheme="minorHAnsi"/>
      <w:sz w:val="20"/>
      <w:szCs w:val="22"/>
    </w:rPr>
  </w:style>
  <w:style w:type="character" w:customStyle="1" w:styleId="StyleCards12ptThickunderlineChar2">
    <w:name w:val="Style Cards + 12 pt Thick underline Char2"/>
    <w:locked/>
    <w:rsid w:val="00372591"/>
  </w:style>
  <w:style w:type="paragraph" w:customStyle="1" w:styleId="StyleCards12ptThickunderline">
    <w:name w:val="Style Cards + 12 pt Thick underline"/>
    <w:basedOn w:val="Normal"/>
    <w:qFormat/>
    <w:rsid w:val="00372591"/>
  </w:style>
  <w:style w:type="character" w:customStyle="1" w:styleId="UnimportantCharChar">
    <w:name w:val="Unimportant Char Char"/>
    <w:locked/>
    <w:rsid w:val="00372591"/>
  </w:style>
  <w:style w:type="paragraph" w:customStyle="1" w:styleId="Unimportant">
    <w:name w:val="Unimportant"/>
    <w:basedOn w:val="Normal"/>
    <w:next w:val="DebateCite"/>
    <w:qFormat/>
    <w:rsid w:val="00372591"/>
  </w:style>
  <w:style w:type="paragraph" w:customStyle="1" w:styleId="StyleHeading1Justified">
    <w:name w:val="Style Heading 1 + Justified"/>
    <w:basedOn w:val="Normal"/>
    <w:next w:val="Normal"/>
    <w:qFormat/>
    <w:rsid w:val="00372591"/>
  </w:style>
  <w:style w:type="paragraph" w:customStyle="1" w:styleId="textunderline0">
    <w:name w:val="text underline"/>
    <w:basedOn w:val="Normal"/>
    <w:next w:val="Heading4Cite"/>
    <w:autoRedefine/>
    <w:qFormat/>
    <w:rsid w:val="00372591"/>
  </w:style>
  <w:style w:type="character" w:customStyle="1" w:styleId="DebateTagChar">
    <w:name w:val="Debate Tag Char"/>
    <w:locked/>
    <w:rsid w:val="00372591"/>
  </w:style>
  <w:style w:type="paragraph" w:customStyle="1" w:styleId="DebateTag">
    <w:name w:val="Debate Tag"/>
    <w:basedOn w:val="Normal"/>
    <w:autoRedefine/>
    <w:qFormat/>
    <w:rsid w:val="00372591"/>
  </w:style>
  <w:style w:type="paragraph" w:customStyle="1" w:styleId="DebateCite">
    <w:name w:val="Debate Cite"/>
    <w:basedOn w:val="Normal"/>
    <w:next w:val="Normaltag"/>
    <w:autoRedefine/>
    <w:qFormat/>
    <w:rsid w:val="00372591"/>
  </w:style>
  <w:style w:type="paragraph" w:customStyle="1" w:styleId="PreformattedText">
    <w:name w:val="Preformatted Text"/>
    <w:basedOn w:val="Normal"/>
    <w:next w:val="Cardnon-underlined"/>
    <w:qFormat/>
    <w:rsid w:val="00372591"/>
  </w:style>
  <w:style w:type="paragraph" w:customStyle="1" w:styleId="MaggieTag">
    <w:name w:val="MaggieTag"/>
    <w:basedOn w:val="Heading2"/>
    <w:next w:val="BlockTitle4"/>
    <w:qFormat/>
    <w:rsid w:val="00372591"/>
    <w:rPr>
      <w:bCs w:val="0"/>
      <w:caps/>
    </w:rPr>
  </w:style>
  <w:style w:type="paragraph" w:customStyle="1" w:styleId="4">
    <w:name w:val="4"/>
    <w:basedOn w:val="Normal"/>
    <w:next w:val="DottedUnderline1"/>
    <w:qFormat/>
    <w:rsid w:val="00372591"/>
  </w:style>
  <w:style w:type="paragraph" w:customStyle="1" w:styleId="BlockTitle4">
    <w:name w:val="%Block Title"/>
    <w:basedOn w:val="Heading1"/>
    <w:next w:val="PageNumber4"/>
    <w:qFormat/>
    <w:rsid w:val="00372591"/>
    <w:rPr>
      <w:bCs w:val="0"/>
      <w:caps/>
    </w:rPr>
  </w:style>
  <w:style w:type="paragraph" w:customStyle="1" w:styleId="HiddenBlockHeader">
    <w:name w:val="Hidden Block Header"/>
    <w:basedOn w:val="Normal"/>
    <w:next w:val="Cardtext4"/>
    <w:link w:val="HiddenBlockHeaderChar"/>
    <w:qFormat/>
    <w:rsid w:val="00372591"/>
  </w:style>
  <w:style w:type="paragraph" w:customStyle="1" w:styleId="ThickUnderline">
    <w:name w:val="ThickUnderline"/>
    <w:qFormat/>
    <w:rsid w:val="00372591"/>
    <w:pPr>
      <w:spacing w:after="200" w:line="276" w:lineRule="auto"/>
    </w:pPr>
    <w:rPr>
      <w:rFonts w:eastAsiaTheme="minorHAnsi"/>
      <w:sz w:val="22"/>
      <w:szCs w:val="22"/>
    </w:rPr>
  </w:style>
  <w:style w:type="paragraph" w:customStyle="1" w:styleId="DottedUnderline1">
    <w:name w:val="DottedUnderline"/>
    <w:basedOn w:val="Normal"/>
    <w:qFormat/>
    <w:rsid w:val="00372591"/>
  </w:style>
  <w:style w:type="character" w:customStyle="1" w:styleId="Card-UnderlineChar">
    <w:name w:val="Card-Underline Char"/>
    <w:locked/>
    <w:rsid w:val="00372591"/>
  </w:style>
  <w:style w:type="paragraph" w:customStyle="1" w:styleId="Card-Underline0">
    <w:name w:val="Card-Underline"/>
    <w:basedOn w:val="Normal"/>
    <w:next w:val="read"/>
    <w:qFormat/>
    <w:rsid w:val="00372591"/>
  </w:style>
  <w:style w:type="paragraph" w:customStyle="1" w:styleId="PageNumber3">
    <w:name w:val="Page Number3"/>
    <w:basedOn w:val="Normal"/>
    <w:next w:val="Normal"/>
    <w:qFormat/>
    <w:rsid w:val="00372591"/>
  </w:style>
  <w:style w:type="paragraph" w:customStyle="1" w:styleId="PageNumber4">
    <w:name w:val="Page Number4"/>
    <w:basedOn w:val="Normal"/>
    <w:next w:val="Normal"/>
    <w:qFormat/>
    <w:rsid w:val="00372591"/>
  </w:style>
  <w:style w:type="paragraph" w:customStyle="1" w:styleId="PageNumber5">
    <w:name w:val="Page Number5"/>
    <w:basedOn w:val="Normal"/>
    <w:next w:val="Normal"/>
    <w:qFormat/>
    <w:rsid w:val="00372591"/>
  </w:style>
  <w:style w:type="paragraph" w:customStyle="1" w:styleId="smalltext1">
    <w:name w:val="small text1"/>
    <w:basedOn w:val="Normal"/>
    <w:next w:val="Normal"/>
    <w:uiPriority w:val="4"/>
    <w:qFormat/>
    <w:rsid w:val="00372591"/>
  </w:style>
  <w:style w:type="character" w:customStyle="1" w:styleId="CircleChar">
    <w:name w:val="Circle Char"/>
    <w:locked/>
    <w:rsid w:val="00372591"/>
  </w:style>
  <w:style w:type="paragraph" w:customStyle="1" w:styleId="PageNumber6">
    <w:name w:val="Page Number6"/>
    <w:basedOn w:val="Normal"/>
    <w:next w:val="Normal"/>
    <w:qFormat/>
    <w:rsid w:val="00372591"/>
  </w:style>
  <w:style w:type="paragraph" w:customStyle="1" w:styleId="lastupdated">
    <w:name w:val="lastupdated"/>
    <w:basedOn w:val="Normal"/>
    <w:qFormat/>
    <w:rsid w:val="00372591"/>
  </w:style>
  <w:style w:type="paragraph" w:customStyle="1" w:styleId="hn-byline">
    <w:name w:val="hn-byline"/>
    <w:basedOn w:val="Normal"/>
    <w:next w:val="bodyintro"/>
    <w:qFormat/>
    <w:rsid w:val="00372591"/>
  </w:style>
  <w:style w:type="paragraph" w:customStyle="1" w:styleId="articleinfo">
    <w:name w:val="articleinfo"/>
    <w:basedOn w:val="Normal"/>
    <w:next w:val="indent"/>
    <w:qFormat/>
    <w:rsid w:val="00372591"/>
  </w:style>
  <w:style w:type="character" w:customStyle="1" w:styleId="StyleStyle16ptChar">
    <w:name w:val="Style Style1 + 6 pt Char"/>
    <w:locked/>
    <w:rsid w:val="00372591"/>
  </w:style>
  <w:style w:type="paragraph" w:customStyle="1" w:styleId="StyleStyle16pt">
    <w:name w:val="Style Style1 + 6 pt"/>
    <w:basedOn w:val="Normal"/>
    <w:qFormat/>
    <w:rsid w:val="00372591"/>
  </w:style>
  <w:style w:type="paragraph" w:customStyle="1" w:styleId="PageNumber7">
    <w:name w:val="Page Number7"/>
    <w:basedOn w:val="Normal"/>
    <w:next w:val="Normal"/>
    <w:qFormat/>
    <w:rsid w:val="00372591"/>
  </w:style>
  <w:style w:type="paragraph" w:customStyle="1" w:styleId="OmniPage4">
    <w:name w:val="OmniPage #4"/>
    <w:basedOn w:val="Normal"/>
    <w:qFormat/>
    <w:rsid w:val="00372591"/>
  </w:style>
  <w:style w:type="paragraph" w:customStyle="1" w:styleId="OmniPage10">
    <w:name w:val="OmniPage #10"/>
    <w:basedOn w:val="Normal"/>
    <w:qFormat/>
    <w:rsid w:val="00372591"/>
  </w:style>
  <w:style w:type="paragraph" w:customStyle="1" w:styleId="PageNumber8">
    <w:name w:val="Page Number8"/>
    <w:basedOn w:val="Normal"/>
    <w:next w:val="Normal"/>
    <w:qFormat/>
    <w:rsid w:val="00372591"/>
  </w:style>
  <w:style w:type="paragraph" w:customStyle="1" w:styleId="bodyintro">
    <w:name w:val="bodyintro"/>
    <w:basedOn w:val="Normal"/>
    <w:uiPriority w:val="99"/>
    <w:qFormat/>
    <w:rsid w:val="00372591"/>
  </w:style>
  <w:style w:type="paragraph" w:customStyle="1" w:styleId="indent">
    <w:name w:val="indent"/>
    <w:basedOn w:val="Normal"/>
    <w:uiPriority w:val="99"/>
    <w:qFormat/>
    <w:rsid w:val="00372591"/>
  </w:style>
  <w:style w:type="paragraph" w:customStyle="1" w:styleId="center">
    <w:name w:val="center"/>
    <w:basedOn w:val="Normal"/>
    <w:uiPriority w:val="99"/>
    <w:qFormat/>
    <w:rsid w:val="00372591"/>
  </w:style>
  <w:style w:type="character" w:customStyle="1" w:styleId="Style8ptChar">
    <w:name w:val="Style 8 pt Char"/>
    <w:rsid w:val="00372591"/>
  </w:style>
  <w:style w:type="character" w:customStyle="1" w:styleId="message-item">
    <w:name w:val="message-item"/>
    <w:rsid w:val="00372591"/>
  </w:style>
  <w:style w:type="character" w:customStyle="1" w:styleId="datestamp">
    <w:name w:val="datestamp"/>
    <w:rsid w:val="00372591"/>
  </w:style>
  <w:style w:type="character" w:customStyle="1" w:styleId="i">
    <w:name w:val="i"/>
    <w:rsid w:val="00372591"/>
  </w:style>
  <w:style w:type="character" w:customStyle="1" w:styleId="forenames">
    <w:name w:val="forenames"/>
    <w:rsid w:val="00372591"/>
  </w:style>
  <w:style w:type="character" w:customStyle="1" w:styleId="surname">
    <w:name w:val="surname"/>
    <w:rsid w:val="00372591"/>
  </w:style>
  <w:style w:type="character" w:customStyle="1" w:styleId="medium-font">
    <w:name w:val="medium-font"/>
    <w:rsid w:val="00372591"/>
  </w:style>
  <w:style w:type="character" w:customStyle="1" w:styleId="title-link-wrapper">
    <w:name w:val="title-link-wrapper"/>
    <w:rsid w:val="00372591"/>
  </w:style>
  <w:style w:type="character" w:customStyle="1" w:styleId="refpreview">
    <w:name w:val="refpreview"/>
    <w:rsid w:val="00372591"/>
  </w:style>
  <w:style w:type="character" w:customStyle="1" w:styleId="loose1">
    <w:name w:val="loose1"/>
    <w:rsid w:val="00372591"/>
  </w:style>
  <w:style w:type="character" w:customStyle="1" w:styleId="email">
    <w:name w:val="email"/>
    <w:rsid w:val="00372591"/>
  </w:style>
  <w:style w:type="character" w:customStyle="1" w:styleId="gsa">
    <w:name w:val="gs_a"/>
    <w:rsid w:val="00372591"/>
  </w:style>
  <w:style w:type="character" w:customStyle="1" w:styleId="mainarttitle">
    <w:name w:val="mainarttitle"/>
    <w:rsid w:val="00372591"/>
  </w:style>
  <w:style w:type="character" w:customStyle="1" w:styleId="mainartauthor">
    <w:name w:val="mainartauthor"/>
    <w:rsid w:val="00372591"/>
  </w:style>
  <w:style w:type="character" w:customStyle="1" w:styleId="mainartdate">
    <w:name w:val="mainartdate"/>
    <w:rsid w:val="00372591"/>
  </w:style>
  <w:style w:type="character" w:customStyle="1" w:styleId="gsggs">
    <w:name w:val="gs_ggs"/>
    <w:rsid w:val="00372591"/>
  </w:style>
  <w:style w:type="character" w:customStyle="1" w:styleId="ahead">
    <w:name w:val="a_head"/>
    <w:rsid w:val="00372591"/>
  </w:style>
  <w:style w:type="character" w:customStyle="1" w:styleId="footnote1">
    <w:name w:val="footnote"/>
    <w:rsid w:val="00372591"/>
  </w:style>
  <w:style w:type="character" w:customStyle="1" w:styleId="docbody">
    <w:name w:val="docbody"/>
    <w:rsid w:val="00372591"/>
  </w:style>
  <w:style w:type="character" w:customStyle="1" w:styleId="superscript">
    <w:name w:val="superscript"/>
    <w:rsid w:val="00372591"/>
  </w:style>
  <w:style w:type="character" w:customStyle="1" w:styleId="bwxsm">
    <w:name w:val="b w xsm"/>
    <w:rsid w:val="00372591"/>
  </w:style>
  <w:style w:type="character" w:customStyle="1" w:styleId="fstd">
    <w:name w:val="f std"/>
    <w:rsid w:val="00372591"/>
  </w:style>
  <w:style w:type="character" w:customStyle="1" w:styleId="gl">
    <w:name w:val="gl"/>
    <w:rsid w:val="00372591"/>
  </w:style>
  <w:style w:type="character" w:customStyle="1" w:styleId="bio1">
    <w:name w:val="bio1"/>
    <w:rsid w:val="00372591"/>
  </w:style>
  <w:style w:type="character" w:customStyle="1" w:styleId="cardCharCharCharCharCharChar">
    <w:name w:val="card Char Char Char Char Char Char"/>
    <w:rsid w:val="00372591"/>
  </w:style>
  <w:style w:type="character" w:customStyle="1" w:styleId="Style24ptBoldUnderlineCenteredCharChar">
    <w:name w:val="Style 24 pt Bold Underline Centered Char Char"/>
    <w:rsid w:val="00372591"/>
  </w:style>
  <w:style w:type="character" w:customStyle="1" w:styleId="TagCiteCharChar0">
    <w:name w:val="Tag / Cite Char Char"/>
    <w:rsid w:val="00372591"/>
  </w:style>
  <w:style w:type="character" w:customStyle="1" w:styleId="CardTextUnderlinedCharChar">
    <w:name w:val="Card Text Underlined Char Char"/>
    <w:rsid w:val="00372591"/>
  </w:style>
  <w:style w:type="character" w:customStyle="1" w:styleId="CardTagCharCharChar">
    <w:name w:val="Card Tag Char Char Char"/>
    <w:rsid w:val="00372591"/>
  </w:style>
  <w:style w:type="character" w:customStyle="1" w:styleId="mainbody">
    <w:name w:val="mainbody"/>
    <w:basedOn w:val="DefaultParagraphFont"/>
    <w:rsid w:val="00372591"/>
  </w:style>
  <w:style w:type="character" w:customStyle="1" w:styleId="UnderlineStyleChar2">
    <w:name w:val="Underline Style Char2"/>
    <w:rsid w:val="00372591"/>
  </w:style>
  <w:style w:type="character" w:customStyle="1" w:styleId="t13">
    <w:name w:val="t13"/>
    <w:basedOn w:val="DefaultParagraphFont"/>
    <w:rsid w:val="00372591"/>
  </w:style>
  <w:style w:type="character" w:customStyle="1" w:styleId="SmallFont7pt">
    <w:name w:val="Small Font (7 pt)"/>
    <w:qFormat/>
    <w:rsid w:val="00372591"/>
  </w:style>
  <w:style w:type="character" w:customStyle="1" w:styleId="CharChar17">
    <w:name w:val="Char Char17"/>
    <w:locked/>
    <w:rsid w:val="00372591"/>
  </w:style>
  <w:style w:type="character" w:customStyle="1" w:styleId="ilspan">
    <w:name w:val="il_span"/>
    <w:basedOn w:val="DefaultParagraphFont"/>
    <w:rsid w:val="00372591"/>
  </w:style>
  <w:style w:type="character" w:customStyle="1" w:styleId="leftidx1">
    <w:name w:val="leftidx1"/>
    <w:rsid w:val="00372591"/>
  </w:style>
  <w:style w:type="character" w:customStyle="1" w:styleId="blue1">
    <w:name w:val="blue1"/>
    <w:rsid w:val="00372591"/>
  </w:style>
  <w:style w:type="character" w:customStyle="1" w:styleId="author-link1">
    <w:name w:val="author-link1"/>
    <w:rsid w:val="00372591"/>
  </w:style>
  <w:style w:type="character" w:customStyle="1" w:styleId="black1">
    <w:name w:val="black1"/>
    <w:rsid w:val="00372591"/>
  </w:style>
  <w:style w:type="character" w:customStyle="1" w:styleId="StyleunderlinedCharBold">
    <w:name w:val="Style underlined Char + Bold"/>
    <w:rsid w:val="00372591"/>
  </w:style>
  <w:style w:type="character" w:customStyle="1" w:styleId="CardUnderline0">
    <w:name w:val="Card Underline"/>
    <w:rsid w:val="00372591"/>
  </w:style>
  <w:style w:type="character" w:customStyle="1" w:styleId="lingoregion">
    <w:name w:val="lingo_region"/>
    <w:basedOn w:val="DefaultParagraphFont"/>
    <w:rsid w:val="00372591"/>
  </w:style>
  <w:style w:type="character" w:customStyle="1" w:styleId="cite1">
    <w:name w:val="%cite"/>
    <w:rsid w:val="00372591"/>
  </w:style>
  <w:style w:type="character" w:customStyle="1" w:styleId="Emphasis21">
    <w:name w:val="%Emphasis2"/>
    <w:rsid w:val="00372591"/>
  </w:style>
  <w:style w:type="character" w:customStyle="1" w:styleId="bodycontentlink">
    <w:name w:val="bodycontentlink"/>
    <w:basedOn w:val="DefaultParagraphFont"/>
    <w:rsid w:val="00372591"/>
  </w:style>
  <w:style w:type="character" w:customStyle="1" w:styleId="AAAcite">
    <w:name w:val="AAAcite"/>
    <w:rsid w:val="00372591"/>
  </w:style>
  <w:style w:type="character" w:customStyle="1" w:styleId="tmplheaderlink">
    <w:name w:val="tmplheaderlink"/>
    <w:rsid w:val="00372591"/>
  </w:style>
  <w:style w:type="character" w:customStyle="1" w:styleId="StyleStyleUnderlineUnderlineStyleBoldUnderlineIntenseEmphas">
    <w:name w:val="Style Style UnderlineUnderlineStyle Bold UnderlineIntense Emphas..."/>
    <w:basedOn w:val="DefaultParagraphFont"/>
    <w:rsid w:val="00372591"/>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372591"/>
    <w:rPr>
      <w:b w:val="0"/>
      <w:sz w:val="24"/>
      <w:u w:val="single"/>
      <w:bdr w:val="none" w:sz="0" w:space="0" w:color="auto"/>
    </w:rPr>
  </w:style>
  <w:style w:type="character" w:customStyle="1" w:styleId="Bodytext11">
    <w:name w:val="Body text (11)"/>
    <w:rsid w:val="0037259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37259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372591"/>
  </w:style>
  <w:style w:type="paragraph" w:customStyle="1" w:styleId="StyleJustified">
    <w:name w:val="Style Justified"/>
    <w:basedOn w:val="Normal"/>
    <w:qFormat/>
    <w:rsid w:val="00372591"/>
    <w:rPr>
      <w:rFonts w:eastAsia="Times New Roman"/>
      <w:szCs w:val="20"/>
    </w:rPr>
  </w:style>
  <w:style w:type="paragraph" w:customStyle="1" w:styleId="Style5">
    <w:name w:val="Style5"/>
    <w:basedOn w:val="Normal"/>
    <w:link w:val="Style5Char"/>
    <w:uiPriority w:val="99"/>
    <w:qFormat/>
    <w:rsid w:val="00372591"/>
    <w:pPr>
      <w:ind w:left="432" w:right="432"/>
      <w:jc w:val="both"/>
    </w:pPr>
    <w:rPr>
      <w:rFonts w:eastAsia="Times New Roman"/>
    </w:rPr>
  </w:style>
  <w:style w:type="character" w:customStyle="1" w:styleId="Style5Char">
    <w:name w:val="Style5 Char"/>
    <w:link w:val="Style5"/>
    <w:uiPriority w:val="99"/>
    <w:rsid w:val="00372591"/>
    <w:rPr>
      <w:rFonts w:ascii="Calibri" w:eastAsia="Times New Roman" w:hAnsi="Calibri" w:cs="Calibri"/>
      <w:sz w:val="22"/>
    </w:rPr>
  </w:style>
  <w:style w:type="paragraph" w:customStyle="1" w:styleId="Style100">
    <w:name w:val="Style10"/>
    <w:basedOn w:val="Normal"/>
    <w:link w:val="Style10Char"/>
    <w:uiPriority w:val="99"/>
    <w:qFormat/>
    <w:rsid w:val="00372591"/>
    <w:pPr>
      <w:ind w:right="432"/>
    </w:pPr>
    <w:rPr>
      <w:rFonts w:eastAsia="Times New Roman"/>
      <w:b/>
      <w:sz w:val="24"/>
    </w:rPr>
  </w:style>
  <w:style w:type="character" w:customStyle="1" w:styleId="Style10Char">
    <w:name w:val="Style10 Char"/>
    <w:link w:val="Style100"/>
    <w:uiPriority w:val="99"/>
    <w:rsid w:val="00372591"/>
    <w:rPr>
      <w:rFonts w:ascii="Calibri" w:eastAsia="Times New Roman" w:hAnsi="Calibri" w:cs="Calibri"/>
      <w:b/>
    </w:rPr>
  </w:style>
  <w:style w:type="character" w:customStyle="1" w:styleId="StyleStyleBoldUnderlineUnderlineapple-style-span6ptBoldK">
    <w:name w:val="Style Style Bold UnderlineUnderlineapple-style-span + 6 ptBoldK..."/>
    <w:basedOn w:val="DefaultParagraphFont"/>
    <w:rsid w:val="00372591"/>
    <w:rPr>
      <w:b w:val="0"/>
      <w:bCs w:val="0"/>
      <w:sz w:val="22"/>
      <w:u w:val="single"/>
      <w:bdr w:val="none" w:sz="0" w:space="0" w:color="auto"/>
    </w:rPr>
  </w:style>
  <w:style w:type="paragraph" w:customStyle="1" w:styleId="UnderlinedEv">
    <w:name w:val="Underlined Ev"/>
    <w:basedOn w:val="Normal"/>
    <w:next w:val="Normal"/>
    <w:link w:val="UnderlinedEvChar"/>
    <w:qFormat/>
    <w:rsid w:val="00372591"/>
    <w:rPr>
      <w:rFonts w:ascii="Times New Roman" w:eastAsia="Times New Roman" w:hAnsi="Times New Roman" w:cstheme="minorBidi"/>
      <w:sz w:val="24"/>
      <w:u w:val="single"/>
    </w:rPr>
  </w:style>
  <w:style w:type="character" w:customStyle="1" w:styleId="StyleUnderlineBorderSinglesolidlineAuto225ptLine">
    <w:name w:val="Style Underline Border: : (Single solid line Auto  2.25 pt Line ..."/>
    <w:basedOn w:val="DefaultParagraphFont"/>
    <w:rsid w:val="00372591"/>
    <w:rPr>
      <w:u w:val="single"/>
      <w:bdr w:val="none" w:sz="0" w:space="0" w:color="auto"/>
    </w:rPr>
  </w:style>
  <w:style w:type="character" w:customStyle="1" w:styleId="UnderlinedEvidenceCharChar">
    <w:name w:val="Underlined Evidence Char Char"/>
    <w:rsid w:val="00372591"/>
    <w:rPr>
      <w:rFonts w:ascii="Verdana" w:hAnsi="Verdana" w:hint="default"/>
      <w:sz w:val="21"/>
      <w:szCs w:val="21"/>
      <w:u w:val="thick"/>
      <w:lang w:val="en-US" w:eastAsia="en-US" w:bidi="ar-SA"/>
    </w:rPr>
  </w:style>
  <w:style w:type="character" w:customStyle="1" w:styleId="role">
    <w:name w:val="role"/>
    <w:rsid w:val="00372591"/>
  </w:style>
  <w:style w:type="character" w:customStyle="1" w:styleId="pagination0">
    <w:name w:val="pagination"/>
    <w:basedOn w:val="DefaultParagraphFont"/>
    <w:rsid w:val="00372591"/>
  </w:style>
  <w:style w:type="character" w:customStyle="1" w:styleId="doi">
    <w:name w:val="doi"/>
    <w:basedOn w:val="DefaultParagraphFont"/>
    <w:rsid w:val="00372591"/>
  </w:style>
  <w:style w:type="character" w:customStyle="1" w:styleId="bodycontents">
    <w:name w:val="bodycontents"/>
    <w:basedOn w:val="DefaultParagraphFont"/>
    <w:rsid w:val="00372591"/>
  </w:style>
  <w:style w:type="character" w:customStyle="1" w:styleId="comma">
    <w:name w:val="comma"/>
    <w:basedOn w:val="DefaultParagraphFont"/>
    <w:rsid w:val="00372591"/>
  </w:style>
  <w:style w:type="character" w:customStyle="1" w:styleId="pad5right">
    <w:name w:val="pad5right"/>
    <w:basedOn w:val="DefaultParagraphFont"/>
    <w:rsid w:val="00372591"/>
  </w:style>
  <w:style w:type="character" w:customStyle="1" w:styleId="divider">
    <w:name w:val="divider"/>
    <w:basedOn w:val="DefaultParagraphFont"/>
    <w:rsid w:val="00372591"/>
  </w:style>
  <w:style w:type="character" w:customStyle="1" w:styleId="blogdate">
    <w:name w:val="blogdate"/>
    <w:basedOn w:val="DefaultParagraphFont"/>
    <w:rsid w:val="00372591"/>
  </w:style>
  <w:style w:type="character" w:customStyle="1" w:styleId="ticker">
    <w:name w:val="ticker"/>
    <w:basedOn w:val="DefaultParagraphFont"/>
    <w:rsid w:val="00372591"/>
  </w:style>
  <w:style w:type="character" w:customStyle="1" w:styleId="posted">
    <w:name w:val="posted"/>
    <w:basedOn w:val="DefaultParagraphFont"/>
    <w:rsid w:val="00372591"/>
  </w:style>
  <w:style w:type="character" w:customStyle="1" w:styleId="time">
    <w:name w:val="time"/>
    <w:basedOn w:val="DefaultParagraphFont"/>
    <w:rsid w:val="00372591"/>
  </w:style>
  <w:style w:type="character" w:customStyle="1" w:styleId="dot">
    <w:name w:val="dot"/>
    <w:basedOn w:val="DefaultParagraphFont"/>
    <w:rsid w:val="00372591"/>
  </w:style>
  <w:style w:type="character" w:customStyle="1" w:styleId="hn-date">
    <w:name w:val="hn-date"/>
    <w:basedOn w:val="DefaultParagraphFont"/>
    <w:rsid w:val="00372591"/>
  </w:style>
  <w:style w:type="character" w:customStyle="1" w:styleId="location">
    <w:name w:val="location"/>
    <w:basedOn w:val="DefaultParagraphFont"/>
    <w:rsid w:val="00372591"/>
  </w:style>
  <w:style w:type="character" w:customStyle="1" w:styleId="dropcap-letter">
    <w:name w:val="dropcap-letter"/>
    <w:basedOn w:val="DefaultParagraphFont"/>
    <w:rsid w:val="00372591"/>
  </w:style>
  <w:style w:type="character" w:customStyle="1" w:styleId="offscreen">
    <w:name w:val="offscreen"/>
    <w:basedOn w:val="DefaultParagraphFont"/>
    <w:rsid w:val="00372591"/>
  </w:style>
  <w:style w:type="character" w:customStyle="1" w:styleId="linked-in">
    <w:name w:val="linked-in"/>
    <w:basedOn w:val="DefaultParagraphFont"/>
    <w:rsid w:val="00372591"/>
  </w:style>
  <w:style w:type="character" w:customStyle="1" w:styleId="divs">
    <w:name w:val="divs"/>
    <w:basedOn w:val="DefaultParagraphFont"/>
    <w:rsid w:val="00372591"/>
  </w:style>
  <w:style w:type="character" w:customStyle="1" w:styleId="h4">
    <w:name w:val="h4"/>
    <w:rsid w:val="00372591"/>
  </w:style>
  <w:style w:type="character" w:customStyle="1" w:styleId="postheader">
    <w:name w:val="postheader"/>
    <w:basedOn w:val="DefaultParagraphFont"/>
    <w:rsid w:val="00372591"/>
  </w:style>
  <w:style w:type="numbering" w:customStyle="1" w:styleId="1ai1">
    <w:name w:val="1 / a / i1"/>
    <w:rsid w:val="00372591"/>
    <w:pPr>
      <w:numPr>
        <w:numId w:val="2"/>
      </w:numPr>
    </w:pPr>
  </w:style>
  <w:style w:type="numbering" w:styleId="1ai">
    <w:name w:val="Outline List 1"/>
    <w:basedOn w:val="NoList"/>
    <w:unhideWhenUsed/>
    <w:rsid w:val="00372591"/>
    <w:pPr>
      <w:numPr>
        <w:numId w:val="3"/>
      </w:numPr>
    </w:pPr>
  </w:style>
  <w:style w:type="paragraph" w:styleId="Index2">
    <w:name w:val="index 2"/>
    <w:basedOn w:val="Normal"/>
    <w:next w:val="Normal"/>
    <w:autoRedefine/>
    <w:rsid w:val="00372591"/>
    <w:pPr>
      <w:spacing w:after="200" w:line="276" w:lineRule="auto"/>
      <w:ind w:left="400" w:hanging="200"/>
    </w:pPr>
    <w:rPr>
      <w:bCs/>
    </w:rPr>
  </w:style>
  <w:style w:type="paragraph" w:styleId="Index3">
    <w:name w:val="index 3"/>
    <w:basedOn w:val="Normal"/>
    <w:next w:val="Normal"/>
    <w:autoRedefine/>
    <w:rsid w:val="00372591"/>
    <w:pPr>
      <w:spacing w:after="200" w:line="276" w:lineRule="auto"/>
      <w:ind w:left="600" w:hanging="200"/>
    </w:pPr>
    <w:rPr>
      <w:bCs/>
    </w:rPr>
  </w:style>
  <w:style w:type="paragraph" w:styleId="Index4">
    <w:name w:val="index 4"/>
    <w:basedOn w:val="Normal"/>
    <w:next w:val="Normal"/>
    <w:autoRedefine/>
    <w:rsid w:val="00372591"/>
    <w:pPr>
      <w:spacing w:after="200" w:line="276" w:lineRule="auto"/>
      <w:ind w:left="800" w:hanging="200"/>
    </w:pPr>
    <w:rPr>
      <w:bCs/>
    </w:rPr>
  </w:style>
  <w:style w:type="paragraph" w:styleId="Index5">
    <w:name w:val="index 5"/>
    <w:basedOn w:val="Normal"/>
    <w:next w:val="Normal"/>
    <w:autoRedefine/>
    <w:rsid w:val="00372591"/>
    <w:pPr>
      <w:spacing w:after="200" w:line="276" w:lineRule="auto"/>
      <w:ind w:left="1000" w:hanging="200"/>
    </w:pPr>
    <w:rPr>
      <w:bCs/>
    </w:rPr>
  </w:style>
  <w:style w:type="paragraph" w:styleId="Index6">
    <w:name w:val="index 6"/>
    <w:basedOn w:val="Normal"/>
    <w:next w:val="Normal"/>
    <w:autoRedefine/>
    <w:rsid w:val="00372591"/>
    <w:pPr>
      <w:spacing w:after="200" w:line="276" w:lineRule="auto"/>
      <w:ind w:left="1200" w:hanging="200"/>
    </w:pPr>
    <w:rPr>
      <w:bCs/>
    </w:rPr>
  </w:style>
  <w:style w:type="paragraph" w:styleId="Index7">
    <w:name w:val="index 7"/>
    <w:basedOn w:val="Normal"/>
    <w:next w:val="Normal"/>
    <w:autoRedefine/>
    <w:rsid w:val="00372591"/>
    <w:pPr>
      <w:spacing w:after="200" w:line="276" w:lineRule="auto"/>
      <w:ind w:left="1400" w:hanging="200"/>
    </w:pPr>
    <w:rPr>
      <w:bCs/>
    </w:rPr>
  </w:style>
  <w:style w:type="paragraph" w:styleId="Index8">
    <w:name w:val="index 8"/>
    <w:basedOn w:val="Normal"/>
    <w:next w:val="Normal"/>
    <w:autoRedefine/>
    <w:rsid w:val="00372591"/>
    <w:pPr>
      <w:spacing w:after="200" w:line="276" w:lineRule="auto"/>
      <w:ind w:left="1600" w:hanging="200"/>
    </w:pPr>
    <w:rPr>
      <w:bCs/>
    </w:rPr>
  </w:style>
  <w:style w:type="paragraph" w:styleId="Index9">
    <w:name w:val="index 9"/>
    <w:basedOn w:val="Normal"/>
    <w:next w:val="Normal"/>
    <w:autoRedefine/>
    <w:rsid w:val="00372591"/>
    <w:pPr>
      <w:spacing w:after="200" w:line="276" w:lineRule="auto"/>
      <w:ind w:left="1800" w:hanging="200"/>
    </w:pPr>
    <w:rPr>
      <w:bCs/>
    </w:rPr>
  </w:style>
  <w:style w:type="paragraph" w:styleId="IndexHeading">
    <w:name w:val="index heading"/>
    <w:basedOn w:val="Normal"/>
    <w:next w:val="Index1"/>
    <w:rsid w:val="00372591"/>
    <w:pPr>
      <w:spacing w:after="200" w:line="276" w:lineRule="auto"/>
    </w:pPr>
    <w:rPr>
      <w:bCs/>
    </w:rPr>
  </w:style>
  <w:style w:type="numbering" w:customStyle="1" w:styleId="NoList8">
    <w:name w:val="No List8"/>
    <w:next w:val="NoList"/>
    <w:semiHidden/>
    <w:unhideWhenUsed/>
    <w:rsid w:val="00372591"/>
  </w:style>
  <w:style w:type="numbering" w:customStyle="1" w:styleId="NoList9">
    <w:name w:val="No List9"/>
    <w:next w:val="NoList"/>
    <w:semiHidden/>
    <w:unhideWhenUsed/>
    <w:rsid w:val="00372591"/>
  </w:style>
  <w:style w:type="numbering" w:customStyle="1" w:styleId="NoList10">
    <w:name w:val="No List10"/>
    <w:next w:val="NoList"/>
    <w:semiHidden/>
    <w:unhideWhenUsed/>
    <w:rsid w:val="00372591"/>
  </w:style>
  <w:style w:type="numbering" w:customStyle="1" w:styleId="NoList13">
    <w:name w:val="No List13"/>
    <w:next w:val="NoList"/>
    <w:semiHidden/>
    <w:unhideWhenUsed/>
    <w:rsid w:val="00372591"/>
  </w:style>
  <w:style w:type="numbering" w:customStyle="1" w:styleId="NoList14">
    <w:name w:val="No List14"/>
    <w:next w:val="NoList"/>
    <w:semiHidden/>
    <w:unhideWhenUsed/>
    <w:rsid w:val="00372591"/>
  </w:style>
  <w:style w:type="numbering" w:customStyle="1" w:styleId="NoList15">
    <w:name w:val="No List15"/>
    <w:next w:val="NoList"/>
    <w:uiPriority w:val="99"/>
    <w:semiHidden/>
    <w:unhideWhenUsed/>
    <w:rsid w:val="00372591"/>
  </w:style>
  <w:style w:type="numbering" w:customStyle="1" w:styleId="NoList16">
    <w:name w:val="No List16"/>
    <w:next w:val="NoList"/>
    <w:uiPriority w:val="99"/>
    <w:semiHidden/>
    <w:unhideWhenUsed/>
    <w:rsid w:val="00372591"/>
  </w:style>
  <w:style w:type="numbering" w:customStyle="1" w:styleId="NoList17">
    <w:name w:val="No List17"/>
    <w:next w:val="NoList"/>
    <w:semiHidden/>
    <w:unhideWhenUsed/>
    <w:rsid w:val="00372591"/>
  </w:style>
  <w:style w:type="numbering" w:customStyle="1" w:styleId="NoList18">
    <w:name w:val="No List18"/>
    <w:next w:val="NoList"/>
    <w:uiPriority w:val="99"/>
    <w:semiHidden/>
    <w:unhideWhenUsed/>
    <w:rsid w:val="00372591"/>
  </w:style>
  <w:style w:type="numbering" w:customStyle="1" w:styleId="NoList19">
    <w:name w:val="No List19"/>
    <w:next w:val="NoList"/>
    <w:uiPriority w:val="99"/>
    <w:semiHidden/>
    <w:unhideWhenUsed/>
    <w:rsid w:val="00372591"/>
  </w:style>
  <w:style w:type="numbering" w:customStyle="1" w:styleId="NoList20">
    <w:name w:val="No List20"/>
    <w:next w:val="NoList"/>
    <w:semiHidden/>
    <w:unhideWhenUsed/>
    <w:rsid w:val="00372591"/>
  </w:style>
  <w:style w:type="numbering" w:customStyle="1" w:styleId="NoList31">
    <w:name w:val="No List31"/>
    <w:next w:val="NoList"/>
    <w:semiHidden/>
    <w:unhideWhenUsed/>
    <w:rsid w:val="00372591"/>
  </w:style>
  <w:style w:type="numbering" w:customStyle="1" w:styleId="NoList41">
    <w:name w:val="No List41"/>
    <w:next w:val="NoList"/>
    <w:semiHidden/>
    <w:unhideWhenUsed/>
    <w:rsid w:val="00372591"/>
  </w:style>
  <w:style w:type="numbering" w:customStyle="1" w:styleId="NoList51">
    <w:name w:val="No List51"/>
    <w:next w:val="NoList"/>
    <w:semiHidden/>
    <w:unhideWhenUsed/>
    <w:rsid w:val="00372591"/>
  </w:style>
  <w:style w:type="numbering" w:customStyle="1" w:styleId="NoList61">
    <w:name w:val="No List61"/>
    <w:next w:val="NoList"/>
    <w:semiHidden/>
    <w:unhideWhenUsed/>
    <w:rsid w:val="00372591"/>
  </w:style>
  <w:style w:type="numbering" w:customStyle="1" w:styleId="NoList71">
    <w:name w:val="No List71"/>
    <w:next w:val="NoList"/>
    <w:semiHidden/>
    <w:unhideWhenUsed/>
    <w:rsid w:val="00372591"/>
  </w:style>
  <w:style w:type="numbering" w:customStyle="1" w:styleId="NoList81">
    <w:name w:val="No List81"/>
    <w:next w:val="NoList"/>
    <w:semiHidden/>
    <w:unhideWhenUsed/>
    <w:rsid w:val="00372591"/>
  </w:style>
  <w:style w:type="numbering" w:customStyle="1" w:styleId="NoList91">
    <w:name w:val="No List91"/>
    <w:next w:val="NoList"/>
    <w:semiHidden/>
    <w:unhideWhenUsed/>
    <w:rsid w:val="00372591"/>
  </w:style>
  <w:style w:type="numbering" w:customStyle="1" w:styleId="NoList101">
    <w:name w:val="No List101"/>
    <w:next w:val="NoList"/>
    <w:uiPriority w:val="99"/>
    <w:semiHidden/>
    <w:unhideWhenUsed/>
    <w:rsid w:val="00372591"/>
  </w:style>
  <w:style w:type="numbering" w:customStyle="1" w:styleId="NoList121">
    <w:name w:val="No List121"/>
    <w:next w:val="NoList"/>
    <w:semiHidden/>
    <w:unhideWhenUsed/>
    <w:rsid w:val="00372591"/>
  </w:style>
  <w:style w:type="numbering" w:customStyle="1" w:styleId="NoList131">
    <w:name w:val="No List131"/>
    <w:next w:val="NoList"/>
    <w:semiHidden/>
    <w:unhideWhenUsed/>
    <w:rsid w:val="00372591"/>
  </w:style>
  <w:style w:type="numbering" w:customStyle="1" w:styleId="NoList141">
    <w:name w:val="No List141"/>
    <w:next w:val="NoList"/>
    <w:semiHidden/>
    <w:unhideWhenUsed/>
    <w:rsid w:val="00372591"/>
  </w:style>
  <w:style w:type="paragraph" w:customStyle="1" w:styleId="Quote20">
    <w:name w:val="Quote2"/>
    <w:basedOn w:val="Default"/>
    <w:next w:val="Default"/>
    <w:qFormat/>
    <w:rsid w:val="00372591"/>
    <w:pPr>
      <w:widowControl/>
    </w:pPr>
    <w:rPr>
      <w:rFonts w:eastAsia="Calibri"/>
      <w:color w:val="auto"/>
      <w:szCs w:val="22"/>
    </w:rPr>
  </w:style>
  <w:style w:type="character" w:customStyle="1" w:styleId="StyleLatinBaskervilleUnderline">
    <w:name w:val="Style (Latin) Baskerville Underline"/>
    <w:rsid w:val="00372591"/>
    <w:rPr>
      <w:rFonts w:ascii="Baskerville" w:hAnsi="Baskerville"/>
      <w:sz w:val="26"/>
      <w:u w:val="single"/>
    </w:rPr>
  </w:style>
  <w:style w:type="numbering" w:customStyle="1" w:styleId="NoList22">
    <w:name w:val="No List22"/>
    <w:next w:val="NoList"/>
    <w:semiHidden/>
    <w:unhideWhenUsed/>
    <w:rsid w:val="00372591"/>
  </w:style>
  <w:style w:type="numbering" w:customStyle="1" w:styleId="NoList23">
    <w:name w:val="No List23"/>
    <w:next w:val="NoList"/>
    <w:semiHidden/>
    <w:unhideWhenUsed/>
    <w:rsid w:val="00372591"/>
  </w:style>
  <w:style w:type="numbering" w:customStyle="1" w:styleId="NoList24">
    <w:name w:val="No List24"/>
    <w:next w:val="NoList"/>
    <w:semiHidden/>
    <w:unhideWhenUsed/>
    <w:rsid w:val="00372591"/>
  </w:style>
  <w:style w:type="numbering" w:customStyle="1" w:styleId="NoList25">
    <w:name w:val="No List25"/>
    <w:next w:val="NoList"/>
    <w:semiHidden/>
    <w:unhideWhenUsed/>
    <w:rsid w:val="00372591"/>
  </w:style>
  <w:style w:type="character" w:customStyle="1" w:styleId="dropcap1">
    <w:name w:val="dropcap1"/>
    <w:rsid w:val="00372591"/>
  </w:style>
  <w:style w:type="character" w:customStyle="1" w:styleId="HighlightedUnderlineEmphasis">
    <w:name w:val="Highlighted Underline Emphasis"/>
    <w:rsid w:val="00372591"/>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372591"/>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372591"/>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372591"/>
    <w:rPr>
      <w:rFonts w:ascii="Georgia" w:hAnsi="Georgia"/>
      <w:u w:val="single"/>
    </w:rPr>
  </w:style>
  <w:style w:type="paragraph" w:customStyle="1" w:styleId="StyleCardsGeorgia12ptBoldThickunderlineBorderSin">
    <w:name w:val="Style Cards + Georgia 12 pt Bold Thick underline Border: : (Sin..."/>
    <w:basedOn w:val="Normal"/>
    <w:qFormat/>
    <w:rsid w:val="00372591"/>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372591"/>
    <w:rPr>
      <w:rFonts w:ascii="Georgia" w:hAnsi="Georgia"/>
      <w:sz w:val="24"/>
      <w:u w:val="single"/>
    </w:rPr>
  </w:style>
  <w:style w:type="paragraph" w:customStyle="1" w:styleId="StyleCardsGeorgia">
    <w:name w:val="Style Cards + Georgia"/>
    <w:basedOn w:val="Normal"/>
    <w:qFormat/>
    <w:rsid w:val="00372591"/>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372591"/>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372591"/>
    <w:pPr>
      <w:spacing w:after="200" w:line="276" w:lineRule="auto"/>
      <w:contextualSpacing/>
    </w:pPr>
    <w:rPr>
      <w:rFonts w:eastAsia="Malgun Gothic"/>
      <w:szCs w:val="22"/>
      <w:u w:val="single"/>
    </w:rPr>
  </w:style>
  <w:style w:type="character" w:customStyle="1" w:styleId="StyleStyleBoldUnderlineUnderlineIntenseEmphasis1apple-style-1">
    <w:name w:val="Style Style Bold UnderlineUnderlineIntense Emphasis1apple-style-...1"/>
    <w:basedOn w:val="DefaultParagraphFont"/>
    <w:rsid w:val="00372591"/>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372591"/>
    <w:rPr>
      <w:b w:val="0"/>
      <w:bCs w:val="0"/>
      <w:sz w:val="22"/>
      <w:u w:val="single"/>
      <w:bdr w:val="none" w:sz="0" w:space="0" w:color="auto"/>
    </w:rPr>
  </w:style>
  <w:style w:type="character" w:customStyle="1" w:styleId="maintitle">
    <w:name w:val="maintitle"/>
    <w:basedOn w:val="DefaultParagraphFont"/>
    <w:rsid w:val="00372591"/>
  </w:style>
  <w:style w:type="character" w:customStyle="1" w:styleId="cit-title">
    <w:name w:val="cit-title"/>
    <w:basedOn w:val="DefaultParagraphFont"/>
    <w:rsid w:val="00372591"/>
  </w:style>
  <w:style w:type="paragraph" w:customStyle="1" w:styleId="txttitle">
    <w:name w:val="txttitle"/>
    <w:basedOn w:val="Normal"/>
    <w:rsid w:val="00372591"/>
    <w:pPr>
      <w:spacing w:before="100" w:beforeAutospacing="1" w:after="100" w:afterAutospacing="1"/>
    </w:pPr>
    <w:rPr>
      <w:sz w:val="24"/>
    </w:rPr>
  </w:style>
  <w:style w:type="character" w:customStyle="1" w:styleId="volume">
    <w:name w:val="volume"/>
    <w:basedOn w:val="DefaultParagraphFont"/>
    <w:rsid w:val="00372591"/>
  </w:style>
  <w:style w:type="character" w:customStyle="1" w:styleId="z3988">
    <w:name w:val="z3988"/>
    <w:basedOn w:val="DefaultParagraphFont"/>
    <w:rsid w:val="00372591"/>
  </w:style>
  <w:style w:type="character" w:customStyle="1" w:styleId="nowrap">
    <w:name w:val="nowrap"/>
    <w:basedOn w:val="DefaultParagraphFont"/>
    <w:rsid w:val="00372591"/>
  </w:style>
  <w:style w:type="paragraph" w:customStyle="1" w:styleId="SmallCards">
    <w:name w:val="Small Cards"/>
    <w:basedOn w:val="Normal"/>
    <w:link w:val="SmallCardsChar"/>
    <w:autoRedefine/>
    <w:rsid w:val="00372591"/>
    <w:rPr>
      <w:rFonts w:eastAsia="Times New Roman"/>
      <w:sz w:val="16"/>
      <w:szCs w:val="20"/>
    </w:rPr>
  </w:style>
  <w:style w:type="character" w:customStyle="1" w:styleId="freeaccess">
    <w:name w:val="freeaccess"/>
    <w:basedOn w:val="DefaultParagraphFont"/>
    <w:rsid w:val="00372591"/>
  </w:style>
  <w:style w:type="character" w:customStyle="1" w:styleId="articoloinside">
    <w:name w:val="articolo_inside"/>
    <w:rsid w:val="00372591"/>
  </w:style>
  <w:style w:type="paragraph" w:customStyle="1" w:styleId="pagetools">
    <w:name w:val="pagetools"/>
    <w:basedOn w:val="Normal"/>
    <w:qFormat/>
    <w:rsid w:val="00372591"/>
    <w:pPr>
      <w:spacing w:before="100" w:beforeAutospacing="1" w:after="100" w:afterAutospacing="1"/>
    </w:pPr>
    <w:rPr>
      <w:rFonts w:eastAsia="Times New Roman"/>
      <w:sz w:val="24"/>
    </w:rPr>
  </w:style>
  <w:style w:type="character" w:customStyle="1" w:styleId="job">
    <w:name w:val="job"/>
    <w:basedOn w:val="DefaultParagraphFont"/>
    <w:rsid w:val="00372591"/>
  </w:style>
  <w:style w:type="character" w:customStyle="1" w:styleId="publisher">
    <w:name w:val="publisher"/>
    <w:basedOn w:val="DefaultParagraphFont"/>
    <w:rsid w:val="00372591"/>
  </w:style>
  <w:style w:type="character" w:customStyle="1" w:styleId="pubyear">
    <w:name w:val="pubyear"/>
    <w:basedOn w:val="DefaultParagraphFont"/>
    <w:rsid w:val="00372591"/>
  </w:style>
  <w:style w:type="character" w:customStyle="1" w:styleId="pubcity">
    <w:name w:val="pubcity"/>
    <w:basedOn w:val="DefaultParagraphFont"/>
    <w:rsid w:val="00372591"/>
  </w:style>
  <w:style w:type="paragraph" w:customStyle="1" w:styleId="C-Text">
    <w:name w:val="C-Text"/>
    <w:basedOn w:val="Normal"/>
    <w:qFormat/>
    <w:rsid w:val="00372591"/>
    <w:pPr>
      <w:tabs>
        <w:tab w:val="num" w:pos="720"/>
      </w:tabs>
      <w:ind w:left="720" w:hanging="360"/>
    </w:pPr>
    <w:rPr>
      <w:rFonts w:ascii="Garamond" w:hAnsi="Garamond"/>
      <w:sz w:val="24"/>
    </w:rPr>
  </w:style>
  <w:style w:type="character" w:customStyle="1" w:styleId="ecdate">
    <w:name w:val="ec_date"/>
    <w:basedOn w:val="DefaultParagraphFont"/>
    <w:rsid w:val="00372591"/>
    <w:rPr>
      <w:rFonts w:ascii="Verdana" w:hAnsi="Verdana" w:hint="default"/>
      <w:sz w:val="20"/>
      <w:szCs w:val="20"/>
      <w:shd w:val="clear" w:color="auto" w:fill="FFFFFF"/>
    </w:rPr>
  </w:style>
  <w:style w:type="paragraph" w:customStyle="1" w:styleId="ecmsonormal">
    <w:name w:val="ec_msonormal"/>
    <w:basedOn w:val="Normal"/>
    <w:qFormat/>
    <w:rsid w:val="00372591"/>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372591"/>
  </w:style>
  <w:style w:type="character" w:customStyle="1" w:styleId="articleheadline">
    <w:name w:val="articleheadline"/>
    <w:basedOn w:val="DefaultParagraphFont"/>
    <w:rsid w:val="00372591"/>
  </w:style>
  <w:style w:type="paragraph" w:customStyle="1" w:styleId="u-intro">
    <w:name w:val="u-intro"/>
    <w:basedOn w:val="Normal"/>
    <w:qFormat/>
    <w:rsid w:val="00372591"/>
    <w:pPr>
      <w:spacing w:before="100" w:beforeAutospacing="1" w:after="100" w:afterAutospacing="1"/>
    </w:pPr>
    <w:rPr>
      <w:sz w:val="24"/>
    </w:rPr>
  </w:style>
  <w:style w:type="character" w:customStyle="1" w:styleId="u-byline">
    <w:name w:val="u-byline"/>
    <w:basedOn w:val="DefaultParagraphFont"/>
    <w:rsid w:val="00372591"/>
  </w:style>
  <w:style w:type="character" w:customStyle="1" w:styleId="articlebya">
    <w:name w:val="articleby_a"/>
    <w:basedOn w:val="DefaultParagraphFont"/>
    <w:rsid w:val="00372591"/>
  </w:style>
  <w:style w:type="character" w:customStyle="1" w:styleId="popupwinby">
    <w:name w:val="popupwinby"/>
    <w:basedOn w:val="DefaultParagraphFont"/>
    <w:rsid w:val="00372591"/>
  </w:style>
  <w:style w:type="character" w:customStyle="1" w:styleId="storyheader">
    <w:name w:val="storyheader"/>
    <w:basedOn w:val="DefaultParagraphFont"/>
    <w:rsid w:val="00372591"/>
  </w:style>
  <w:style w:type="character" w:customStyle="1" w:styleId="marron">
    <w:name w:val="marron"/>
    <w:basedOn w:val="DefaultParagraphFont"/>
    <w:rsid w:val="00372591"/>
  </w:style>
  <w:style w:type="character" w:customStyle="1" w:styleId="StyleNormalWeb10ptChar">
    <w:name w:val="Style Normal (Web) + 10 pt Char"/>
    <w:basedOn w:val="DefaultParagraphFont"/>
    <w:rsid w:val="00372591"/>
    <w:rPr>
      <w:szCs w:val="24"/>
      <w:lang w:val="en-US" w:eastAsia="en-US" w:bidi="ar-SA"/>
    </w:rPr>
  </w:style>
  <w:style w:type="paragraph" w:customStyle="1" w:styleId="TagCiteShells">
    <w:name w:val="Tag/Cite/Shells"/>
    <w:basedOn w:val="Normal"/>
    <w:qFormat/>
    <w:rsid w:val="00372591"/>
    <w:rPr>
      <w:b/>
    </w:rPr>
  </w:style>
  <w:style w:type="paragraph" w:customStyle="1" w:styleId="DefinitionTerm">
    <w:name w:val="Definition Term"/>
    <w:basedOn w:val="Normal"/>
    <w:next w:val="Normal"/>
    <w:qFormat/>
    <w:rsid w:val="00372591"/>
    <w:rPr>
      <w:snapToGrid w:val="0"/>
      <w:sz w:val="24"/>
    </w:rPr>
  </w:style>
  <w:style w:type="character" w:customStyle="1" w:styleId="Style3CharChar">
    <w:name w:val="Style3 Char Char"/>
    <w:basedOn w:val="DefaultParagraphFont"/>
    <w:rsid w:val="00372591"/>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372591"/>
    <w:pPr>
      <w:spacing w:after="60"/>
    </w:pPr>
    <w:rPr>
      <w:rFonts w:eastAsia="SimSun" w:cs="Times New Roman"/>
      <w:bCs w:val="0"/>
      <w:sz w:val="20"/>
      <w:lang w:eastAsia="zh-CN"/>
    </w:rPr>
  </w:style>
  <w:style w:type="character" w:customStyle="1" w:styleId="NormalChar0">
    <w:name w:val="Normal Char"/>
    <w:basedOn w:val="DefaultParagraphFont"/>
    <w:rsid w:val="00372591"/>
    <w:rPr>
      <w:lang w:eastAsia="en-US"/>
    </w:rPr>
  </w:style>
  <w:style w:type="character" w:customStyle="1" w:styleId="BoldUnderlineChar4">
    <w:name w:val="Bold + Underline Char"/>
    <w:basedOn w:val="DefaultParagraphFont"/>
    <w:rsid w:val="00372591"/>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372591"/>
  </w:style>
  <w:style w:type="character" w:customStyle="1" w:styleId="CharacterStyle7">
    <w:name w:val="Character Style 7"/>
    <w:rsid w:val="00372591"/>
    <w:rPr>
      <w:rFonts w:ascii="Arial Narrow" w:hAnsi="Arial Narrow" w:cs="Arial Narrow"/>
      <w:sz w:val="20"/>
      <w:szCs w:val="20"/>
      <w:u w:val="single"/>
    </w:rPr>
  </w:style>
  <w:style w:type="character" w:customStyle="1" w:styleId="StyleStyle4Char">
    <w:name w:val="Style Style4 + Char"/>
    <w:basedOn w:val="DefaultParagraphFont"/>
    <w:rsid w:val="00372591"/>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372591"/>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372591"/>
    <w:rPr>
      <w:rFonts w:ascii="Verdana" w:hAnsi="Verdana"/>
      <w:sz w:val="21"/>
      <w:szCs w:val="21"/>
      <w:u w:val="thick"/>
    </w:rPr>
  </w:style>
  <w:style w:type="character" w:styleId="PlaceholderText">
    <w:name w:val="Placeholder Text"/>
    <w:basedOn w:val="DefaultParagraphFont"/>
    <w:uiPriority w:val="99"/>
    <w:rsid w:val="00372591"/>
    <w:rPr>
      <w:color w:val="808080"/>
    </w:rPr>
  </w:style>
  <w:style w:type="paragraph" w:customStyle="1" w:styleId="Cite8">
    <w:name w:val="Cite8"/>
    <w:basedOn w:val="Normal"/>
    <w:autoRedefine/>
    <w:uiPriority w:val="99"/>
    <w:qFormat/>
    <w:rsid w:val="00372591"/>
    <w:rPr>
      <w:rFonts w:eastAsia="Calibri"/>
      <w:sz w:val="16"/>
    </w:rPr>
  </w:style>
  <w:style w:type="character" w:customStyle="1" w:styleId="BoxX2">
    <w:name w:val="BoxX2"/>
    <w:qFormat/>
    <w:rsid w:val="00372591"/>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372591"/>
    <w:rPr>
      <w:rFonts w:ascii="Garamond" w:hAnsi="Garamond" w:hint="default"/>
      <w:sz w:val="16"/>
    </w:rPr>
  </w:style>
  <w:style w:type="paragraph" w:customStyle="1" w:styleId="StyleStyle49pt9">
    <w:name w:val="Style Style4 + 9 pt9"/>
    <w:basedOn w:val="Style4"/>
    <w:link w:val="StyleStyle49pt9Char"/>
    <w:rsid w:val="00372591"/>
    <w:pPr>
      <w:keepNext w:val="0"/>
      <w:keepLines w:val="0"/>
      <w:pageBreakBefore w:val="0"/>
      <w:spacing w:before="0"/>
      <w:jc w:val="left"/>
      <w:outlineLvl w:val="9"/>
    </w:pPr>
    <w:rPr>
      <w:rFonts w:eastAsia="SimSun"/>
      <w:bCs w:val="0"/>
      <w:sz w:val="22"/>
      <w:lang w:eastAsia="zh-CN"/>
    </w:rPr>
  </w:style>
  <w:style w:type="character" w:customStyle="1" w:styleId="StyleStyle49pt9Char">
    <w:name w:val="Style Style4 + 9 pt9 Char"/>
    <w:link w:val="StyleStyle49pt9"/>
    <w:rsid w:val="00372591"/>
    <w:rPr>
      <w:rFonts w:ascii="Calibri" w:eastAsia="SimSun" w:hAnsi="Calibri" w:cs="Calibri"/>
      <w:sz w:val="22"/>
      <w:u w:val="single"/>
      <w:lang w:eastAsia="zh-CN"/>
    </w:rPr>
  </w:style>
  <w:style w:type="character" w:customStyle="1" w:styleId="UnderlineCard1">
    <w:name w:val="Underline Card"/>
    <w:uiPriority w:val="6"/>
    <w:qFormat/>
    <w:rsid w:val="00372591"/>
    <w:rPr>
      <w:rFonts w:ascii="Arial" w:hAnsi="Arial"/>
      <w:b w:val="0"/>
      <w:bCs/>
      <w:sz w:val="20"/>
      <w:u w:val="single"/>
    </w:rPr>
  </w:style>
  <w:style w:type="paragraph" w:customStyle="1" w:styleId="DebateBlocking">
    <w:name w:val="DebateBlocking"/>
    <w:basedOn w:val="Normal"/>
    <w:next w:val="Nothing"/>
    <w:uiPriority w:val="99"/>
    <w:qFormat/>
    <w:rsid w:val="00372591"/>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372591"/>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372591"/>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372591"/>
    <w:pPr>
      <w:spacing w:before="100" w:beforeAutospacing="1" w:after="100" w:afterAutospacing="1"/>
    </w:pPr>
    <w:rPr>
      <w:rFonts w:eastAsia="Times New Roman"/>
      <w:sz w:val="24"/>
    </w:rPr>
  </w:style>
  <w:style w:type="character" w:customStyle="1" w:styleId="created">
    <w:name w:val="created"/>
    <w:basedOn w:val="DefaultParagraphFont"/>
    <w:rsid w:val="00372591"/>
  </w:style>
  <w:style w:type="paragraph" w:customStyle="1" w:styleId="8font">
    <w:name w:val="8font"/>
    <w:basedOn w:val="Normal"/>
    <w:next w:val="Normal"/>
    <w:autoRedefine/>
    <w:qFormat/>
    <w:rsid w:val="00372591"/>
    <w:rPr>
      <w:rFonts w:eastAsia="Cambria"/>
      <w:sz w:val="16"/>
      <w:szCs w:val="16"/>
    </w:rPr>
  </w:style>
  <w:style w:type="paragraph" w:customStyle="1" w:styleId="CiteLittle">
    <w:name w:val="Cite Little"/>
    <w:next w:val="Normal"/>
    <w:qFormat/>
    <w:rsid w:val="00372591"/>
    <w:rPr>
      <w:rFonts w:ascii="Arial" w:eastAsia="Times New Roman" w:hAnsi="Arial" w:cs="Times New Roman"/>
      <w:bCs/>
      <w:kern w:val="32"/>
      <w:sz w:val="16"/>
      <w:szCs w:val="32"/>
    </w:rPr>
  </w:style>
  <w:style w:type="character" w:customStyle="1" w:styleId="StyleAsianMSMinchoBold">
    <w:name w:val="Style (Asian) MS Mincho Bold"/>
    <w:rsid w:val="00372591"/>
    <w:rPr>
      <w:rFonts w:ascii="Times New Roman" w:eastAsia="MS Mincho" w:hAnsi="Times New Roman"/>
      <w:b/>
      <w:bCs/>
      <w:u w:val="thick"/>
    </w:rPr>
  </w:style>
  <w:style w:type="character" w:customStyle="1" w:styleId="StyleAsianMSMincho">
    <w:name w:val="Style (Asian) MS Mincho"/>
    <w:rsid w:val="00372591"/>
    <w:rPr>
      <w:rFonts w:ascii="Times New Roman" w:eastAsia="MS Mincho" w:hAnsi="Times New Roman"/>
      <w:u w:val="thick"/>
    </w:rPr>
  </w:style>
  <w:style w:type="paragraph" w:customStyle="1" w:styleId="docheader">
    <w:name w:val="doc header"/>
    <w:autoRedefine/>
    <w:qFormat/>
    <w:rsid w:val="00372591"/>
    <w:rPr>
      <w:rFonts w:ascii="Times New Roman" w:eastAsia="Malgun Gothic" w:hAnsi="Times New Roman" w:cs="Times New Roman"/>
      <w:b/>
      <w:sz w:val="20"/>
    </w:rPr>
  </w:style>
  <w:style w:type="paragraph" w:customStyle="1" w:styleId="docfooter">
    <w:name w:val="doc footer"/>
    <w:autoRedefine/>
    <w:qFormat/>
    <w:rsid w:val="00372591"/>
    <w:pPr>
      <w:jc w:val="right"/>
    </w:pPr>
    <w:rPr>
      <w:rFonts w:ascii="Times New Roman" w:eastAsia="Malgun Gothic" w:hAnsi="Times New Roman" w:cs="Times New Roman"/>
      <w:b/>
      <w:sz w:val="22"/>
    </w:rPr>
  </w:style>
  <w:style w:type="character" w:customStyle="1" w:styleId="crosslinkpopup">
    <w:name w:val="crosslinkpopup"/>
    <w:rsid w:val="00372591"/>
  </w:style>
  <w:style w:type="character" w:customStyle="1" w:styleId="CardCharChar1">
    <w:name w:val="Card Char Char1"/>
    <w:rsid w:val="00372591"/>
    <w:rPr>
      <w:b/>
      <w:bCs/>
      <w:sz w:val="28"/>
      <w:szCs w:val="28"/>
    </w:rPr>
  </w:style>
  <w:style w:type="paragraph" w:customStyle="1" w:styleId="bloctitles">
    <w:name w:val="bloc titles"/>
    <w:basedOn w:val="Heading1"/>
    <w:next w:val="Normal"/>
    <w:link w:val="bloctitlesChar"/>
    <w:autoRedefine/>
    <w:qFormat/>
    <w:rsid w:val="00372591"/>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bCs w:val="0"/>
      <w:caps/>
      <w:sz w:val="28"/>
      <w:u w:val="single"/>
    </w:rPr>
  </w:style>
  <w:style w:type="character" w:customStyle="1" w:styleId="bloctitlesChar">
    <w:name w:val="bloc titles Char"/>
    <w:link w:val="bloctitles"/>
    <w:rsid w:val="00372591"/>
    <w:rPr>
      <w:rFonts w:ascii="Calibri" w:eastAsia="Times New Roman" w:hAnsi="Calibri" w:cs="Times New Roman"/>
      <w:b/>
      <w:caps/>
      <w:sz w:val="28"/>
      <w:szCs w:val="32"/>
      <w:u w:val="single"/>
    </w:rPr>
  </w:style>
  <w:style w:type="paragraph" w:customStyle="1" w:styleId="blocorganizer">
    <w:name w:val="bloc organizer"/>
    <w:basedOn w:val="Heading1"/>
    <w:next w:val="bloctitles"/>
    <w:link w:val="blocorganizerChar"/>
    <w:autoRedefine/>
    <w:qFormat/>
    <w:rsid w:val="00372591"/>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val="0"/>
      <w:caps/>
      <w:sz w:val="4"/>
      <w:u w:val="single"/>
    </w:rPr>
  </w:style>
  <w:style w:type="character" w:customStyle="1" w:styleId="blocorganizerChar">
    <w:name w:val="bloc organizer Char"/>
    <w:link w:val="blocorganizer"/>
    <w:rsid w:val="00372591"/>
    <w:rPr>
      <w:rFonts w:ascii="Calibri" w:eastAsia="Times New Roman" w:hAnsi="Calibri" w:cs="Times New Roman"/>
      <w:b/>
      <w:caps/>
      <w:sz w:val="4"/>
      <w:szCs w:val="32"/>
      <w:u w:val="single"/>
    </w:rPr>
  </w:style>
  <w:style w:type="character" w:customStyle="1" w:styleId="UnderlineBoldChar">
    <w:name w:val="Underline Bold Char"/>
    <w:locked/>
    <w:rsid w:val="00372591"/>
    <w:rPr>
      <w:rFonts w:ascii="Times New Roman" w:eastAsia="Times New Roman" w:hAnsi="Times New Roman" w:cs="Calibri"/>
      <w:b/>
      <w:sz w:val="24"/>
      <w:szCs w:val="20"/>
      <w:u w:val="single"/>
    </w:rPr>
  </w:style>
  <w:style w:type="character" w:customStyle="1" w:styleId="tagChar0">
    <w:name w:val="%tag Char"/>
    <w:link w:val="tag0"/>
    <w:rsid w:val="00372591"/>
    <w:rPr>
      <w:rFonts w:ascii="Garamond" w:eastAsia="Calibri" w:hAnsi="Garamond" w:cs="Calibri"/>
      <w:bCs/>
      <w:sz w:val="18"/>
    </w:rPr>
  </w:style>
  <w:style w:type="character" w:customStyle="1" w:styleId="AAAcardChar">
    <w:name w:val="AAAcard Char"/>
    <w:link w:val="AAAcard"/>
    <w:rsid w:val="00372591"/>
    <w:rPr>
      <w:rFonts w:ascii="Calibri" w:eastAsia="Times New Roman" w:hAnsi="Calibri" w:cs="Calibri"/>
      <w:sz w:val="22"/>
    </w:rPr>
  </w:style>
  <w:style w:type="character" w:customStyle="1" w:styleId="underlineCharChar0">
    <w:name w:val="underline Char Char"/>
    <w:rsid w:val="00372591"/>
    <w:rPr>
      <w:rFonts w:ascii="Arial Narrow" w:eastAsia="Times New Roman" w:hAnsi="Arial Narrow" w:cs="Calibri"/>
      <w:sz w:val="24"/>
      <w:u w:val="single"/>
    </w:rPr>
  </w:style>
  <w:style w:type="paragraph" w:customStyle="1" w:styleId="tagstyle0">
    <w:name w:val="tagstyle"/>
    <w:basedOn w:val="Normal"/>
    <w:rsid w:val="00372591"/>
    <w:pPr>
      <w:spacing w:before="100" w:beforeAutospacing="1" w:after="100" w:afterAutospacing="1"/>
    </w:pPr>
    <w:rPr>
      <w:rFonts w:eastAsia="Times New Roman"/>
      <w:sz w:val="24"/>
    </w:rPr>
  </w:style>
  <w:style w:type="character" w:customStyle="1" w:styleId="newsstorytitle">
    <w:name w:val="news_story_title"/>
    <w:rsid w:val="00372591"/>
  </w:style>
  <w:style w:type="character" w:customStyle="1" w:styleId="yqlink">
    <w:name w:val="yqlink"/>
    <w:rsid w:val="00372591"/>
  </w:style>
  <w:style w:type="character" w:customStyle="1" w:styleId="clbody">
    <w:name w:val="clbody"/>
    <w:rsid w:val="00372591"/>
  </w:style>
  <w:style w:type="character" w:customStyle="1" w:styleId="Boxing">
    <w:name w:val="Boxing"/>
    <w:rsid w:val="00372591"/>
    <w:rPr>
      <w:rFonts w:ascii="Arial Narrow" w:hAnsi="Arial Narrow"/>
      <w:dstrike w:val="0"/>
      <w:sz w:val="20"/>
      <w:bdr w:val="single" w:sz="2" w:space="0" w:color="auto"/>
      <w:vertAlign w:val="baseline"/>
    </w:rPr>
  </w:style>
  <w:style w:type="paragraph" w:customStyle="1" w:styleId="Analyticals">
    <w:name w:val="Analyticals"/>
    <w:basedOn w:val="Normal"/>
    <w:rsid w:val="00372591"/>
    <w:rPr>
      <w:rFonts w:eastAsia="Times New Roman"/>
      <w:sz w:val="24"/>
    </w:rPr>
  </w:style>
  <w:style w:type="character" w:customStyle="1" w:styleId="boldandunderlinecharcharcharcharcharcharcharcharcharcharcharcharcharcharcharchar0">
    <w:name w:val="boldandunderlinecharcharcharcharcharcharcharcharcharcharcharcharcharcharcharchar"/>
    <w:rsid w:val="00372591"/>
  </w:style>
  <w:style w:type="character" w:customStyle="1" w:styleId="underlinecharcharcharcharcharcharcharcharcharcharcharcharcharchar0">
    <w:name w:val="underlinecharcharcharcharcharcharcharcharcharcharcharcharcharchar"/>
    <w:rsid w:val="00372591"/>
  </w:style>
  <w:style w:type="character" w:customStyle="1" w:styleId="CharCharCharCharCharChar1Char">
    <w:name w:val="Char Char Char Char Char Char1 Char"/>
    <w:rsid w:val="00372591"/>
    <w:rPr>
      <w:rFonts w:ascii="Times New Roman" w:eastAsia="Times New Roman" w:hAnsi="Times New Roman" w:cs="Times New Roman"/>
      <w:b/>
      <w:sz w:val="24"/>
      <w:szCs w:val="24"/>
    </w:rPr>
  </w:style>
  <w:style w:type="character" w:customStyle="1" w:styleId="emphasis22">
    <w:name w:val="emphasis2"/>
    <w:rsid w:val="00372591"/>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372591"/>
    <w:rPr>
      <w:sz w:val="24"/>
      <w:szCs w:val="24"/>
      <w:lang w:val="en-US" w:eastAsia="en-US" w:bidi="ar-SA"/>
    </w:rPr>
  </w:style>
  <w:style w:type="character" w:customStyle="1" w:styleId="NewTag">
    <w:name w:val="NewTag"/>
    <w:uiPriority w:val="1"/>
    <w:qFormat/>
    <w:rsid w:val="00372591"/>
    <w:rPr>
      <w:rFonts w:ascii="Georgia" w:hAnsi="Georgia"/>
      <w:b/>
      <w:sz w:val="24"/>
    </w:rPr>
  </w:style>
  <w:style w:type="character" w:customStyle="1" w:styleId="searchtools-record-title">
    <w:name w:val="searchtools-record-title"/>
    <w:basedOn w:val="DefaultParagraphFont"/>
    <w:rsid w:val="00372591"/>
  </w:style>
  <w:style w:type="character" w:customStyle="1" w:styleId="rightside">
    <w:name w:val="rightside"/>
    <w:rsid w:val="00372591"/>
  </w:style>
  <w:style w:type="character" w:customStyle="1" w:styleId="flourish">
    <w:name w:val="flourish"/>
    <w:rsid w:val="00372591"/>
  </w:style>
  <w:style w:type="character" w:customStyle="1" w:styleId="style150">
    <w:name w:val="style150"/>
    <w:rsid w:val="00372591"/>
  </w:style>
  <w:style w:type="character" w:customStyle="1" w:styleId="head">
    <w:name w:val="head"/>
    <w:rsid w:val="00372591"/>
  </w:style>
  <w:style w:type="character" w:customStyle="1" w:styleId="apturelink">
    <w:name w:val="apturelink"/>
    <w:rsid w:val="00372591"/>
  </w:style>
  <w:style w:type="character" w:customStyle="1" w:styleId="apturelinkicon">
    <w:name w:val="apturelinkicon"/>
    <w:rsid w:val="00372591"/>
  </w:style>
  <w:style w:type="character" w:customStyle="1" w:styleId="titletxt">
    <w:name w:val="titletxt"/>
    <w:rsid w:val="00372591"/>
  </w:style>
  <w:style w:type="character" w:customStyle="1" w:styleId="colbcopy">
    <w:name w:val="colbcopy"/>
    <w:rsid w:val="00372591"/>
  </w:style>
  <w:style w:type="character" w:customStyle="1" w:styleId="hcard">
    <w:name w:val="hcard"/>
    <w:rsid w:val="00372591"/>
  </w:style>
  <w:style w:type="table" w:styleId="MediumGrid2">
    <w:name w:val="Medium Grid 2"/>
    <w:basedOn w:val="TableNormal"/>
    <w:uiPriority w:val="68"/>
    <w:rsid w:val="00372591"/>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372591"/>
    <w:rPr>
      <w:rFonts w:ascii="Courier" w:eastAsia="Cambria" w:hAnsi="Courier" w:cs="Calibri"/>
      <w:sz w:val="21"/>
      <w:szCs w:val="21"/>
    </w:rPr>
  </w:style>
  <w:style w:type="paragraph" w:customStyle="1" w:styleId="hotroute2">
    <w:name w:val="hotroute"/>
    <w:basedOn w:val="Normal"/>
    <w:qFormat/>
    <w:rsid w:val="00372591"/>
    <w:pPr>
      <w:ind w:left="288"/>
    </w:pPr>
  </w:style>
  <w:style w:type="paragraph" w:customStyle="1" w:styleId="DeleteAnalytics">
    <w:name w:val="Delete Analytics"/>
    <w:basedOn w:val="Heading4"/>
    <w:qFormat/>
    <w:rsid w:val="00372591"/>
    <w:rPr>
      <w:bCs w:val="0"/>
      <w:color w:val="800000"/>
    </w:rPr>
  </w:style>
  <w:style w:type="paragraph" w:customStyle="1" w:styleId="Boxempahsis">
    <w:name w:val="Box empahsis"/>
    <w:basedOn w:val="Normal"/>
    <w:link w:val="BoxempahsisChar"/>
    <w:qFormat/>
    <w:rsid w:val="00372591"/>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372591"/>
    <w:rPr>
      <w:rFonts w:ascii="Franklin Gothic Heavy" w:hAnsi="Franklin Gothic Heavy" w:cs="Calibri"/>
      <w:u w:val="single"/>
      <w:bdr w:val="single" w:sz="4" w:space="0" w:color="auto"/>
    </w:rPr>
  </w:style>
  <w:style w:type="character" w:customStyle="1" w:styleId="Qualified">
    <w:name w:val="Qualified"/>
    <w:rsid w:val="00372591"/>
    <w:rPr>
      <w:rFonts w:asciiTheme="majorHAnsi" w:hAnsiTheme="majorHAnsi"/>
      <w:b/>
      <w:bCs/>
      <w:sz w:val="16"/>
    </w:rPr>
  </w:style>
  <w:style w:type="character" w:customStyle="1" w:styleId="Underline-Highlighted-WFU">
    <w:name w:val="Underline-Highlighted-WFU"/>
    <w:basedOn w:val="DefaultParagraphFont"/>
    <w:uiPriority w:val="1"/>
    <w:qFormat/>
    <w:rsid w:val="00372591"/>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372591"/>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372591"/>
    <w:rPr>
      <w:rFonts w:ascii="Arial" w:eastAsia="Times New Roman" w:hAnsi="Arial" w:cs="Arial"/>
      <w:b/>
      <w:bCs/>
      <w:kern w:val="32"/>
      <w:sz w:val="28"/>
      <w:szCs w:val="32"/>
    </w:rPr>
  </w:style>
  <w:style w:type="character" w:customStyle="1" w:styleId="columntexthead">
    <w:name w:val="columntexthead"/>
    <w:rsid w:val="00372591"/>
  </w:style>
  <w:style w:type="character" w:customStyle="1" w:styleId="instruction">
    <w:name w:val="instruction"/>
    <w:rsid w:val="00372591"/>
  </w:style>
  <w:style w:type="character" w:customStyle="1" w:styleId="listpipe">
    <w:name w:val="listpipe"/>
    <w:rsid w:val="00372591"/>
  </w:style>
  <w:style w:type="character" w:customStyle="1" w:styleId="imagelink">
    <w:name w:val="imagelink"/>
    <w:rsid w:val="00372591"/>
  </w:style>
  <w:style w:type="character" w:customStyle="1" w:styleId="leadin">
    <w:name w:val="leadin"/>
    <w:rsid w:val="00372591"/>
  </w:style>
  <w:style w:type="character" w:customStyle="1" w:styleId="noticiabyline">
    <w:name w:val="noticia_byline"/>
    <w:rsid w:val="00372591"/>
  </w:style>
  <w:style w:type="character" w:customStyle="1" w:styleId="rightnowyahoo">
    <w:name w:val="right_now_yahoo"/>
    <w:rsid w:val="00372591"/>
  </w:style>
  <w:style w:type="character" w:customStyle="1" w:styleId="submittedmeta">
    <w:name w:val="submitted meta"/>
    <w:rsid w:val="00372591"/>
  </w:style>
  <w:style w:type="character" w:customStyle="1" w:styleId="A10">
    <w:name w:val="A10"/>
    <w:uiPriority w:val="99"/>
    <w:rsid w:val="00372591"/>
    <w:rPr>
      <w:color w:val="000000"/>
      <w:sz w:val="12"/>
      <w:szCs w:val="12"/>
    </w:rPr>
  </w:style>
  <w:style w:type="paragraph" w:customStyle="1" w:styleId="Pa7">
    <w:name w:val="Pa7"/>
    <w:basedOn w:val="Default"/>
    <w:next w:val="Default"/>
    <w:uiPriority w:val="99"/>
    <w:qFormat/>
    <w:rsid w:val="00372591"/>
    <w:pPr>
      <w:widowControl/>
      <w:spacing w:before="280" w:line="221" w:lineRule="atLeast"/>
    </w:pPr>
    <w:rPr>
      <w:rFonts w:ascii="Baskerville" w:hAnsi="Baskerville"/>
      <w:color w:val="auto"/>
    </w:rPr>
  </w:style>
  <w:style w:type="character" w:customStyle="1" w:styleId="AAAunderline">
    <w:name w:val="AAAunderline"/>
    <w:qFormat/>
    <w:rsid w:val="00372591"/>
    <w:rPr>
      <w:b/>
      <w:u w:val="single"/>
    </w:rPr>
  </w:style>
  <w:style w:type="paragraph" w:customStyle="1" w:styleId="IndexHeader">
    <w:name w:val="Index Header"/>
    <w:basedOn w:val="Normal"/>
    <w:rsid w:val="00372591"/>
    <w:pPr>
      <w:ind w:left="-720"/>
      <w:outlineLvl w:val="0"/>
    </w:pPr>
    <w:rPr>
      <w:rFonts w:eastAsia="Times New Roman"/>
      <w:b/>
      <w:bCs/>
      <w:sz w:val="36"/>
      <w:szCs w:val="20"/>
    </w:rPr>
  </w:style>
  <w:style w:type="character" w:customStyle="1" w:styleId="IndexHeaderChar">
    <w:name w:val="Index Header Char"/>
    <w:rsid w:val="00372591"/>
    <w:rPr>
      <w:rFonts w:ascii="Times New Roman" w:eastAsia="Times New Roman" w:hAnsi="Times New Roman"/>
      <w:b/>
      <w:bCs/>
      <w:sz w:val="36"/>
    </w:rPr>
  </w:style>
  <w:style w:type="paragraph" w:customStyle="1" w:styleId="CardRead">
    <w:name w:val="Card_Read"/>
    <w:basedOn w:val="Normal"/>
    <w:rsid w:val="00372591"/>
    <w:rPr>
      <w:rFonts w:ascii="Times" w:eastAsia="Times" w:hAnsi="Times"/>
      <w:szCs w:val="20"/>
    </w:rPr>
  </w:style>
  <w:style w:type="paragraph" w:customStyle="1" w:styleId="CardNU">
    <w:name w:val="CardNU"/>
    <w:basedOn w:val="Normal"/>
    <w:rsid w:val="00372591"/>
    <w:rPr>
      <w:rFonts w:ascii="Times" w:eastAsia="Times" w:hAnsi="Times"/>
      <w:sz w:val="14"/>
      <w:szCs w:val="20"/>
    </w:rPr>
  </w:style>
  <w:style w:type="paragraph" w:customStyle="1" w:styleId="StyleHeading310pt">
    <w:name w:val="Style Heading 3 + 10 pt"/>
    <w:basedOn w:val="Heading3"/>
    <w:rsid w:val="00372591"/>
    <w:pPr>
      <w:keepLines w:val="0"/>
      <w:pageBreakBefore w:val="0"/>
      <w:ind w:left="576"/>
      <w:jc w:val="left"/>
    </w:pPr>
    <w:rPr>
      <w:rFonts w:eastAsia="Times New Roman" w:cs="Arial"/>
      <w:b w:val="0"/>
      <w:caps/>
      <w:sz w:val="20"/>
      <w:szCs w:val="26"/>
      <w:u w:val="none"/>
    </w:rPr>
  </w:style>
  <w:style w:type="character" w:customStyle="1" w:styleId="StyleHeading310ptChar">
    <w:name w:val="Style Heading 3 + 10 pt Char"/>
    <w:rsid w:val="00372591"/>
    <w:rPr>
      <w:rFonts w:ascii="Times New Roman" w:eastAsia="Times New Roman" w:hAnsi="Times New Roman" w:cs="Arial"/>
      <w:b/>
      <w:bCs/>
      <w:sz w:val="26"/>
      <w:szCs w:val="26"/>
    </w:rPr>
  </w:style>
  <w:style w:type="paragraph" w:customStyle="1" w:styleId="Style30">
    <w:name w:val="Style 3"/>
    <w:basedOn w:val="Normal"/>
    <w:rsid w:val="00372591"/>
    <w:pPr>
      <w:autoSpaceDE w:val="0"/>
      <w:autoSpaceDN w:val="0"/>
      <w:spacing w:line="326" w:lineRule="auto"/>
      <w:ind w:firstLine="216"/>
      <w:jc w:val="both"/>
    </w:pPr>
    <w:rPr>
      <w:rFonts w:eastAsia="Times New Roman"/>
      <w:sz w:val="6"/>
      <w:szCs w:val="6"/>
    </w:rPr>
  </w:style>
  <w:style w:type="paragraph" w:customStyle="1" w:styleId="CardText-NotUnderlined">
    <w:name w:val="Card Text - Not Underlined"/>
    <w:basedOn w:val="Normal"/>
    <w:rsid w:val="00372591"/>
    <w:pPr>
      <w:spacing w:after="60"/>
    </w:pPr>
    <w:rPr>
      <w:rFonts w:eastAsia="Times New Roman"/>
      <w:sz w:val="18"/>
    </w:rPr>
  </w:style>
  <w:style w:type="paragraph" w:customStyle="1" w:styleId="OmniPage8">
    <w:name w:val="OmniPage #8"/>
    <w:basedOn w:val="Normal"/>
    <w:rsid w:val="00372591"/>
    <w:rPr>
      <w:rFonts w:eastAsia="Times New Roman"/>
      <w:color w:val="000000"/>
      <w:szCs w:val="20"/>
    </w:rPr>
  </w:style>
  <w:style w:type="paragraph" w:customStyle="1" w:styleId="OmniPage2">
    <w:name w:val="OmniPage #2"/>
    <w:basedOn w:val="Normal"/>
    <w:rsid w:val="00372591"/>
    <w:rPr>
      <w:rFonts w:eastAsia="Times New Roman"/>
      <w:color w:val="000000"/>
      <w:szCs w:val="20"/>
    </w:rPr>
  </w:style>
  <w:style w:type="paragraph" w:customStyle="1" w:styleId="OmniPage6">
    <w:name w:val="OmniPage #6"/>
    <w:basedOn w:val="Normal"/>
    <w:rsid w:val="00372591"/>
    <w:rPr>
      <w:rFonts w:eastAsia="Times New Roman"/>
      <w:color w:val="000000"/>
      <w:szCs w:val="20"/>
    </w:rPr>
  </w:style>
  <w:style w:type="paragraph" w:customStyle="1" w:styleId="OmniPage7">
    <w:name w:val="OmniPage #7"/>
    <w:basedOn w:val="Normal"/>
    <w:rsid w:val="00372591"/>
    <w:rPr>
      <w:rFonts w:eastAsia="Times New Roman"/>
      <w:color w:val="000000"/>
      <w:szCs w:val="20"/>
    </w:rPr>
  </w:style>
  <w:style w:type="paragraph" w:customStyle="1" w:styleId="OmniPage11">
    <w:name w:val="OmniPage #11"/>
    <w:basedOn w:val="Normal"/>
    <w:rsid w:val="00372591"/>
    <w:rPr>
      <w:rFonts w:eastAsia="Times New Roman"/>
      <w:color w:val="000000"/>
      <w:szCs w:val="20"/>
    </w:rPr>
  </w:style>
  <w:style w:type="paragraph" w:customStyle="1" w:styleId="OmniPage12">
    <w:name w:val="OmniPage #12"/>
    <w:basedOn w:val="Normal"/>
    <w:rsid w:val="00372591"/>
    <w:rPr>
      <w:rFonts w:eastAsia="Times New Roman"/>
      <w:color w:val="000000"/>
      <w:szCs w:val="20"/>
    </w:rPr>
  </w:style>
  <w:style w:type="paragraph" w:customStyle="1" w:styleId="OmniPage13">
    <w:name w:val="OmniPage #13"/>
    <w:basedOn w:val="Normal"/>
    <w:rsid w:val="00372591"/>
    <w:rPr>
      <w:rFonts w:eastAsia="Times New Roman"/>
      <w:color w:val="000000"/>
      <w:szCs w:val="20"/>
    </w:rPr>
  </w:style>
  <w:style w:type="paragraph" w:customStyle="1" w:styleId="OmniPage14">
    <w:name w:val="OmniPage #14"/>
    <w:basedOn w:val="Normal"/>
    <w:rsid w:val="00372591"/>
    <w:rPr>
      <w:rFonts w:eastAsia="Times New Roman"/>
      <w:color w:val="000000"/>
      <w:szCs w:val="20"/>
    </w:rPr>
  </w:style>
  <w:style w:type="paragraph" w:customStyle="1" w:styleId="OmniPage15">
    <w:name w:val="OmniPage #15"/>
    <w:basedOn w:val="Normal"/>
    <w:rsid w:val="00372591"/>
    <w:rPr>
      <w:rFonts w:eastAsia="Times New Roman"/>
      <w:color w:val="000000"/>
      <w:szCs w:val="20"/>
    </w:rPr>
  </w:style>
  <w:style w:type="paragraph" w:customStyle="1" w:styleId="OmniPage17">
    <w:name w:val="OmniPage #17"/>
    <w:basedOn w:val="Normal"/>
    <w:rsid w:val="00372591"/>
    <w:rPr>
      <w:rFonts w:eastAsia="Times New Roman"/>
      <w:color w:val="000000"/>
      <w:szCs w:val="20"/>
    </w:rPr>
  </w:style>
  <w:style w:type="paragraph" w:customStyle="1" w:styleId="OmniPage19">
    <w:name w:val="OmniPage #19"/>
    <w:basedOn w:val="Normal"/>
    <w:rsid w:val="00372591"/>
    <w:rPr>
      <w:rFonts w:eastAsia="Times New Roman"/>
      <w:color w:val="000000"/>
      <w:szCs w:val="20"/>
    </w:rPr>
  </w:style>
  <w:style w:type="paragraph" w:customStyle="1" w:styleId="OmniPage20">
    <w:name w:val="OmniPage #20"/>
    <w:basedOn w:val="Normal"/>
    <w:rsid w:val="00372591"/>
    <w:rPr>
      <w:rFonts w:eastAsia="Times New Roman"/>
      <w:color w:val="000000"/>
      <w:szCs w:val="20"/>
    </w:rPr>
  </w:style>
  <w:style w:type="paragraph" w:customStyle="1" w:styleId="OmniPage21">
    <w:name w:val="OmniPage #21"/>
    <w:basedOn w:val="Normal"/>
    <w:rsid w:val="00372591"/>
    <w:rPr>
      <w:rFonts w:eastAsia="Times New Roman"/>
      <w:color w:val="000000"/>
      <w:szCs w:val="20"/>
    </w:rPr>
  </w:style>
  <w:style w:type="paragraph" w:customStyle="1" w:styleId="OmniPage22">
    <w:name w:val="OmniPage #22"/>
    <w:basedOn w:val="Normal"/>
    <w:rsid w:val="00372591"/>
    <w:rPr>
      <w:rFonts w:eastAsia="Times New Roman"/>
      <w:color w:val="000000"/>
      <w:szCs w:val="20"/>
    </w:rPr>
  </w:style>
  <w:style w:type="paragraph" w:customStyle="1" w:styleId="OmniPage25">
    <w:name w:val="OmniPage #25"/>
    <w:basedOn w:val="Normal"/>
    <w:rsid w:val="00372591"/>
    <w:rPr>
      <w:rFonts w:eastAsia="Times New Roman"/>
      <w:color w:val="000000"/>
      <w:szCs w:val="20"/>
    </w:rPr>
  </w:style>
  <w:style w:type="paragraph" w:customStyle="1" w:styleId="OmniPage18">
    <w:name w:val="OmniPage #18"/>
    <w:basedOn w:val="Normal"/>
    <w:rsid w:val="00372591"/>
    <w:rPr>
      <w:rFonts w:eastAsia="Times New Roman"/>
      <w:color w:val="000000"/>
      <w:szCs w:val="20"/>
    </w:rPr>
  </w:style>
  <w:style w:type="paragraph" w:customStyle="1" w:styleId="OmniPage26">
    <w:name w:val="OmniPage #26"/>
    <w:basedOn w:val="Normal"/>
    <w:rsid w:val="00372591"/>
    <w:rPr>
      <w:rFonts w:eastAsia="Times New Roman"/>
      <w:color w:val="000000"/>
      <w:szCs w:val="20"/>
    </w:rPr>
  </w:style>
  <w:style w:type="character" w:customStyle="1" w:styleId="iagsheaderlarge">
    <w:name w:val="iags_header_large"/>
    <w:rsid w:val="00372591"/>
  </w:style>
  <w:style w:type="paragraph" w:customStyle="1" w:styleId="OmniPage9">
    <w:name w:val="OmniPage #9"/>
    <w:basedOn w:val="Normal"/>
    <w:rsid w:val="00372591"/>
    <w:rPr>
      <w:rFonts w:eastAsia="Times New Roman"/>
      <w:color w:val="000000"/>
      <w:szCs w:val="20"/>
    </w:rPr>
  </w:style>
  <w:style w:type="paragraph" w:customStyle="1" w:styleId="OmniPage5">
    <w:name w:val="OmniPage #5"/>
    <w:basedOn w:val="Normal"/>
    <w:rsid w:val="00372591"/>
    <w:rPr>
      <w:rFonts w:eastAsia="Times New Roman"/>
      <w:color w:val="000000"/>
      <w:szCs w:val="20"/>
    </w:rPr>
  </w:style>
  <w:style w:type="character" w:customStyle="1" w:styleId="style12char0">
    <w:name w:val="style12char"/>
    <w:rsid w:val="00372591"/>
  </w:style>
  <w:style w:type="character" w:customStyle="1" w:styleId="charchar2">
    <w:name w:val="charchar2"/>
    <w:rsid w:val="00372591"/>
  </w:style>
  <w:style w:type="character" w:customStyle="1" w:styleId="style11char0">
    <w:name w:val="style11char"/>
    <w:rsid w:val="00372591"/>
  </w:style>
  <w:style w:type="paragraph" w:customStyle="1" w:styleId="CitesandCardText">
    <w:name w:val="Cites and Card Text"/>
    <w:basedOn w:val="Normal"/>
    <w:rsid w:val="00372591"/>
    <w:rPr>
      <w:rFonts w:eastAsia="Times New Roman"/>
    </w:rPr>
  </w:style>
  <w:style w:type="paragraph" w:styleId="List2">
    <w:name w:val="List 2"/>
    <w:basedOn w:val="Default"/>
    <w:next w:val="Default"/>
    <w:rsid w:val="00372591"/>
    <w:pPr>
      <w:widowControl/>
    </w:pPr>
    <w:rPr>
      <w:color w:val="auto"/>
    </w:rPr>
  </w:style>
  <w:style w:type="paragraph" w:customStyle="1" w:styleId="Style16">
    <w:name w:val="Style 16"/>
    <w:basedOn w:val="Normal"/>
    <w:rsid w:val="00372591"/>
    <w:pPr>
      <w:autoSpaceDE w:val="0"/>
      <w:autoSpaceDN w:val="0"/>
      <w:adjustRightInd w:val="0"/>
    </w:pPr>
    <w:rPr>
      <w:rFonts w:eastAsia="Times New Roman"/>
      <w:sz w:val="24"/>
    </w:rPr>
  </w:style>
  <w:style w:type="paragraph" w:customStyle="1" w:styleId="smalltext2">
    <w:name w:val="smalltext"/>
    <w:basedOn w:val="Normal"/>
    <w:link w:val="smalltextChar0"/>
    <w:rsid w:val="00372591"/>
    <w:rPr>
      <w:rFonts w:eastAsia="Times New Roman"/>
      <w:sz w:val="16"/>
    </w:rPr>
  </w:style>
  <w:style w:type="character" w:customStyle="1" w:styleId="smalltextChar0">
    <w:name w:val="smalltext Char"/>
    <w:link w:val="smalltext2"/>
    <w:rsid w:val="00372591"/>
    <w:rPr>
      <w:rFonts w:ascii="Calibri" w:eastAsia="Times New Roman" w:hAnsi="Calibri" w:cs="Calibri"/>
      <w:sz w:val="16"/>
    </w:rPr>
  </w:style>
  <w:style w:type="paragraph" w:customStyle="1" w:styleId="StyleJustifiedFirstline1cmAfter6ptLinespacing1">
    <w:name w:val="Style Justified First line:  1 cm After:  6 pt Line spacing:  1...."/>
    <w:basedOn w:val="Default"/>
    <w:next w:val="Default"/>
    <w:rsid w:val="00372591"/>
    <w:pPr>
      <w:widowControl/>
      <w:spacing w:after="120"/>
    </w:pPr>
    <w:rPr>
      <w:color w:val="auto"/>
    </w:rPr>
  </w:style>
  <w:style w:type="paragraph" w:customStyle="1" w:styleId="headingChar">
    <w:name w:val="heading Char"/>
    <w:basedOn w:val="Normal"/>
    <w:rsid w:val="00372591"/>
    <w:pPr>
      <w:jc w:val="center"/>
    </w:pPr>
    <w:rPr>
      <w:rFonts w:ascii="Arial Black" w:eastAsia="Times New Roman" w:hAnsi="Arial Black"/>
      <w:b/>
      <w:sz w:val="36"/>
      <w:u w:val="single"/>
    </w:rPr>
  </w:style>
  <w:style w:type="character" w:customStyle="1" w:styleId="boldunderlineCharChar0">
    <w:name w:val="boldunderline Char Char"/>
    <w:rsid w:val="00372591"/>
    <w:rPr>
      <w:b/>
      <w:sz w:val="22"/>
      <w:szCs w:val="24"/>
      <w:u w:val="single"/>
      <w:lang w:val="en-US" w:eastAsia="en-US" w:bidi="ar-SA"/>
    </w:rPr>
  </w:style>
  <w:style w:type="paragraph" w:customStyle="1" w:styleId="Bullets-squares">
    <w:name w:val="Bullets - squares"/>
    <w:basedOn w:val="Normal"/>
    <w:next w:val="Normal"/>
    <w:rsid w:val="00372591"/>
    <w:pPr>
      <w:numPr>
        <w:numId w:val="4"/>
      </w:numPr>
      <w:tabs>
        <w:tab w:val="clear" w:pos="567"/>
      </w:tabs>
      <w:overflowPunct w:val="0"/>
      <w:autoSpaceDE w:val="0"/>
      <w:autoSpaceDN w:val="0"/>
      <w:adjustRightInd w:val="0"/>
      <w:ind w:left="720" w:hanging="360"/>
      <w:jc w:val="both"/>
      <w:textAlignment w:val="baseline"/>
    </w:pPr>
    <w:rPr>
      <w:rFonts w:eastAsia="Times New Roman"/>
      <w:lang w:val="en-GB"/>
    </w:rPr>
  </w:style>
  <w:style w:type="paragraph" w:customStyle="1" w:styleId="Size8">
    <w:name w:val="Size 8"/>
    <w:link w:val="Size8Char"/>
    <w:rsid w:val="00372591"/>
    <w:rPr>
      <w:rFonts w:ascii="Times New Roman" w:eastAsia="Times New Roman" w:hAnsi="Times New Roman" w:cs="Times New Roman"/>
      <w:sz w:val="16"/>
      <w:szCs w:val="22"/>
    </w:rPr>
  </w:style>
  <w:style w:type="character" w:customStyle="1" w:styleId="Size8Char">
    <w:name w:val="Size 8 Char"/>
    <w:link w:val="Size8"/>
    <w:rsid w:val="00372591"/>
    <w:rPr>
      <w:rFonts w:ascii="Times New Roman" w:eastAsia="Times New Roman" w:hAnsi="Times New Roman" w:cs="Times New Roman"/>
      <w:sz w:val="16"/>
      <w:szCs w:val="22"/>
    </w:rPr>
  </w:style>
  <w:style w:type="paragraph" w:customStyle="1" w:styleId="RegularCite">
    <w:name w:val="Regular Cite"/>
    <w:qFormat/>
    <w:rsid w:val="00372591"/>
    <w:rPr>
      <w:rFonts w:ascii="Times New Roman" w:eastAsia="Times New Roman" w:hAnsi="Times New Roman" w:cs="Times New Roman"/>
      <w:sz w:val="20"/>
      <w:szCs w:val="22"/>
    </w:rPr>
  </w:style>
  <w:style w:type="character" w:customStyle="1" w:styleId="eudoraheader">
    <w:name w:val="eudoraheader"/>
    <w:rsid w:val="00372591"/>
  </w:style>
  <w:style w:type="character" w:customStyle="1" w:styleId="emailstyle26">
    <w:name w:val="emailstyle26"/>
    <w:rsid w:val="00372591"/>
  </w:style>
  <w:style w:type="paragraph" w:customStyle="1" w:styleId="context">
    <w:name w:val="context"/>
    <w:basedOn w:val="Normal"/>
    <w:rsid w:val="00372591"/>
    <w:pPr>
      <w:spacing w:before="100" w:beforeAutospacing="1" w:after="100" w:afterAutospacing="1"/>
    </w:pPr>
    <w:rPr>
      <w:rFonts w:eastAsia="Times New Roman"/>
      <w:sz w:val="24"/>
    </w:rPr>
  </w:style>
  <w:style w:type="character" w:customStyle="1" w:styleId="sendtofriend">
    <w:name w:val="sendtofriend"/>
    <w:rsid w:val="00372591"/>
  </w:style>
  <w:style w:type="character" w:customStyle="1" w:styleId="pagetype">
    <w:name w:val="pagetype"/>
    <w:rsid w:val="00372591"/>
  </w:style>
  <w:style w:type="character" w:customStyle="1" w:styleId="byl">
    <w:name w:val="byl"/>
    <w:rsid w:val="00372591"/>
  </w:style>
  <w:style w:type="character" w:customStyle="1" w:styleId="byd">
    <w:name w:val="byd"/>
    <w:rsid w:val="00372591"/>
  </w:style>
  <w:style w:type="paragraph" w:customStyle="1" w:styleId="Size6">
    <w:name w:val="Size 6"/>
    <w:link w:val="Size6Char"/>
    <w:qFormat/>
    <w:rsid w:val="00372591"/>
    <w:rPr>
      <w:rFonts w:ascii="Times New Roman" w:eastAsia="Times New Roman" w:hAnsi="Times New Roman" w:cs="Times New Roman"/>
      <w:sz w:val="16"/>
      <w:szCs w:val="22"/>
    </w:rPr>
  </w:style>
  <w:style w:type="character" w:customStyle="1" w:styleId="Size6Char">
    <w:name w:val="Size 6 Char"/>
    <w:link w:val="Size6"/>
    <w:rsid w:val="00372591"/>
    <w:rPr>
      <w:rFonts w:ascii="Times New Roman" w:eastAsia="Times New Roman" w:hAnsi="Times New Roman" w:cs="Times New Roman"/>
      <w:sz w:val="16"/>
      <w:szCs w:val="22"/>
    </w:rPr>
  </w:style>
  <w:style w:type="character" w:customStyle="1" w:styleId="underliningchar0">
    <w:name w:val="underliningchar"/>
    <w:rsid w:val="00372591"/>
  </w:style>
  <w:style w:type="paragraph" w:customStyle="1" w:styleId="TxBrp11">
    <w:name w:val="TxBr_p11"/>
    <w:basedOn w:val="Normal"/>
    <w:rsid w:val="00372591"/>
    <w:pPr>
      <w:tabs>
        <w:tab w:val="left" w:pos="204"/>
      </w:tabs>
      <w:autoSpaceDE w:val="0"/>
      <w:autoSpaceDN w:val="0"/>
      <w:adjustRightInd w:val="0"/>
      <w:spacing w:line="240" w:lineRule="atLeast"/>
      <w:jc w:val="both"/>
    </w:pPr>
    <w:rPr>
      <w:rFonts w:eastAsia="Times New Roman"/>
      <w:sz w:val="24"/>
    </w:rPr>
  </w:style>
  <w:style w:type="paragraph" w:customStyle="1" w:styleId="TxBrp15">
    <w:name w:val="TxBr_p15"/>
    <w:basedOn w:val="Normal"/>
    <w:rsid w:val="00372591"/>
    <w:pPr>
      <w:tabs>
        <w:tab w:val="left" w:pos="1661"/>
      </w:tabs>
      <w:autoSpaceDE w:val="0"/>
      <w:autoSpaceDN w:val="0"/>
      <w:adjustRightInd w:val="0"/>
      <w:spacing w:line="300" w:lineRule="atLeast"/>
      <w:ind w:left="1282"/>
      <w:jc w:val="both"/>
    </w:pPr>
    <w:rPr>
      <w:rFonts w:eastAsia="Times New Roman"/>
      <w:sz w:val="24"/>
    </w:rPr>
  </w:style>
  <w:style w:type="paragraph" w:customStyle="1" w:styleId="TxBrp16">
    <w:name w:val="TxBr_p16"/>
    <w:basedOn w:val="Normal"/>
    <w:rsid w:val="00372591"/>
    <w:pPr>
      <w:tabs>
        <w:tab w:val="left" w:pos="1882"/>
      </w:tabs>
      <w:autoSpaceDE w:val="0"/>
      <w:autoSpaceDN w:val="0"/>
      <w:adjustRightInd w:val="0"/>
      <w:spacing w:line="300" w:lineRule="atLeast"/>
      <w:ind w:left="1661" w:firstLine="222"/>
      <w:jc w:val="both"/>
    </w:pPr>
    <w:rPr>
      <w:rFonts w:eastAsia="Times New Roman"/>
      <w:sz w:val="24"/>
    </w:rPr>
  </w:style>
  <w:style w:type="paragraph" w:customStyle="1" w:styleId="TxBrp7">
    <w:name w:val="TxBr_p7"/>
    <w:basedOn w:val="Normal"/>
    <w:rsid w:val="00372591"/>
    <w:pPr>
      <w:tabs>
        <w:tab w:val="left" w:pos="204"/>
      </w:tabs>
      <w:autoSpaceDE w:val="0"/>
      <w:autoSpaceDN w:val="0"/>
      <w:adjustRightInd w:val="0"/>
      <w:spacing w:line="300" w:lineRule="atLeast"/>
      <w:jc w:val="both"/>
    </w:pPr>
    <w:rPr>
      <w:rFonts w:eastAsia="Times New Roman"/>
      <w:sz w:val="24"/>
    </w:rPr>
  </w:style>
  <w:style w:type="paragraph" w:customStyle="1" w:styleId="TxBrp3">
    <w:name w:val="TxBr_p3"/>
    <w:basedOn w:val="Normal"/>
    <w:rsid w:val="00372591"/>
    <w:pPr>
      <w:tabs>
        <w:tab w:val="left" w:pos="1581"/>
      </w:tabs>
      <w:autoSpaceDE w:val="0"/>
      <w:autoSpaceDN w:val="0"/>
      <w:adjustRightInd w:val="0"/>
      <w:spacing w:line="300" w:lineRule="atLeast"/>
      <w:ind w:left="1203"/>
      <w:jc w:val="both"/>
    </w:pPr>
    <w:rPr>
      <w:rFonts w:eastAsia="Times New Roman"/>
      <w:sz w:val="24"/>
    </w:rPr>
  </w:style>
  <w:style w:type="paragraph" w:customStyle="1" w:styleId="TxBrp4">
    <w:name w:val="TxBr_p4"/>
    <w:basedOn w:val="Normal"/>
    <w:rsid w:val="00372591"/>
    <w:pPr>
      <w:tabs>
        <w:tab w:val="left" w:pos="1371"/>
      </w:tabs>
      <w:autoSpaceDE w:val="0"/>
      <w:autoSpaceDN w:val="0"/>
      <w:adjustRightInd w:val="0"/>
      <w:spacing w:line="240" w:lineRule="atLeast"/>
      <w:ind w:left="993"/>
      <w:jc w:val="both"/>
    </w:pPr>
    <w:rPr>
      <w:rFonts w:eastAsia="Times New Roman"/>
      <w:sz w:val="24"/>
    </w:rPr>
  </w:style>
  <w:style w:type="paragraph" w:customStyle="1" w:styleId="TxBrp6">
    <w:name w:val="TxBr_p6"/>
    <w:basedOn w:val="Normal"/>
    <w:rsid w:val="00372591"/>
    <w:pPr>
      <w:tabs>
        <w:tab w:val="left" w:pos="204"/>
      </w:tabs>
      <w:autoSpaceDE w:val="0"/>
      <w:autoSpaceDN w:val="0"/>
      <w:adjustRightInd w:val="0"/>
      <w:spacing w:line="300" w:lineRule="atLeast"/>
    </w:pPr>
    <w:rPr>
      <w:rFonts w:eastAsia="Times New Roman"/>
      <w:sz w:val="24"/>
    </w:rPr>
  </w:style>
  <w:style w:type="paragraph" w:customStyle="1" w:styleId="TxBrp5">
    <w:name w:val="TxBr_p5"/>
    <w:basedOn w:val="Normal"/>
    <w:rsid w:val="00372591"/>
    <w:pPr>
      <w:tabs>
        <w:tab w:val="left" w:pos="255"/>
      </w:tabs>
      <w:autoSpaceDE w:val="0"/>
      <w:autoSpaceDN w:val="0"/>
      <w:adjustRightInd w:val="0"/>
      <w:spacing w:line="300" w:lineRule="atLeast"/>
      <w:ind w:firstLine="255"/>
      <w:jc w:val="both"/>
    </w:pPr>
    <w:rPr>
      <w:rFonts w:eastAsia="Times New Roman"/>
      <w:sz w:val="24"/>
    </w:rPr>
  </w:style>
  <w:style w:type="paragraph" w:customStyle="1" w:styleId="TxBrp27">
    <w:name w:val="TxBr_p27"/>
    <w:basedOn w:val="Normal"/>
    <w:rsid w:val="00372591"/>
    <w:pPr>
      <w:tabs>
        <w:tab w:val="left" w:pos="204"/>
      </w:tabs>
      <w:autoSpaceDE w:val="0"/>
      <w:autoSpaceDN w:val="0"/>
      <w:adjustRightInd w:val="0"/>
      <w:spacing w:line="300" w:lineRule="atLeast"/>
    </w:pPr>
    <w:rPr>
      <w:rFonts w:eastAsia="Times New Roman"/>
      <w:sz w:val="24"/>
    </w:rPr>
  </w:style>
  <w:style w:type="paragraph" w:customStyle="1" w:styleId="TxBrp10">
    <w:name w:val="TxBr_p10"/>
    <w:basedOn w:val="Normal"/>
    <w:rsid w:val="00372591"/>
    <w:pPr>
      <w:tabs>
        <w:tab w:val="left" w:pos="204"/>
      </w:tabs>
      <w:autoSpaceDE w:val="0"/>
      <w:autoSpaceDN w:val="0"/>
      <w:adjustRightInd w:val="0"/>
      <w:spacing w:line="300" w:lineRule="atLeast"/>
      <w:jc w:val="both"/>
    </w:pPr>
    <w:rPr>
      <w:rFonts w:eastAsia="Times New Roman"/>
      <w:sz w:val="24"/>
    </w:rPr>
  </w:style>
  <w:style w:type="paragraph" w:customStyle="1" w:styleId="TxBrp25">
    <w:name w:val="TxBr_p25"/>
    <w:basedOn w:val="Normal"/>
    <w:rsid w:val="00372591"/>
    <w:pPr>
      <w:tabs>
        <w:tab w:val="left" w:pos="204"/>
      </w:tabs>
      <w:autoSpaceDE w:val="0"/>
      <w:autoSpaceDN w:val="0"/>
      <w:adjustRightInd w:val="0"/>
      <w:spacing w:line="300" w:lineRule="atLeast"/>
      <w:jc w:val="both"/>
    </w:pPr>
    <w:rPr>
      <w:rFonts w:eastAsia="Times New Roman"/>
      <w:sz w:val="24"/>
    </w:rPr>
  </w:style>
  <w:style w:type="paragraph" w:customStyle="1" w:styleId="TxBrp8">
    <w:name w:val="TxBr_p8"/>
    <w:basedOn w:val="Normal"/>
    <w:rsid w:val="00372591"/>
    <w:pPr>
      <w:tabs>
        <w:tab w:val="left" w:pos="340"/>
      </w:tabs>
      <w:autoSpaceDE w:val="0"/>
      <w:autoSpaceDN w:val="0"/>
      <w:adjustRightInd w:val="0"/>
      <w:spacing w:line="300" w:lineRule="atLeast"/>
      <w:ind w:firstLine="340"/>
      <w:jc w:val="both"/>
    </w:pPr>
    <w:rPr>
      <w:rFonts w:eastAsia="Times New Roman"/>
      <w:sz w:val="24"/>
    </w:rPr>
  </w:style>
  <w:style w:type="paragraph" w:customStyle="1" w:styleId="TxBrp12">
    <w:name w:val="TxBr_p12"/>
    <w:basedOn w:val="Normal"/>
    <w:rsid w:val="00372591"/>
    <w:pPr>
      <w:tabs>
        <w:tab w:val="left" w:pos="317"/>
      </w:tabs>
      <w:autoSpaceDE w:val="0"/>
      <w:autoSpaceDN w:val="0"/>
      <w:adjustRightInd w:val="0"/>
      <w:spacing w:line="300" w:lineRule="atLeast"/>
      <w:ind w:firstLine="318"/>
      <w:jc w:val="both"/>
    </w:pPr>
    <w:rPr>
      <w:rFonts w:eastAsia="Times New Roman"/>
      <w:sz w:val="24"/>
    </w:rPr>
  </w:style>
  <w:style w:type="paragraph" w:customStyle="1" w:styleId="TxBrp9">
    <w:name w:val="TxBr_p9"/>
    <w:basedOn w:val="Normal"/>
    <w:rsid w:val="00372591"/>
    <w:pPr>
      <w:tabs>
        <w:tab w:val="left" w:pos="2931"/>
      </w:tabs>
      <w:autoSpaceDE w:val="0"/>
      <w:autoSpaceDN w:val="0"/>
      <w:adjustRightInd w:val="0"/>
      <w:spacing w:line="300" w:lineRule="atLeast"/>
      <w:ind w:left="2552"/>
      <w:jc w:val="both"/>
    </w:pPr>
    <w:rPr>
      <w:rFonts w:eastAsia="Times New Roman"/>
      <w:sz w:val="24"/>
    </w:rPr>
  </w:style>
  <w:style w:type="character" w:customStyle="1" w:styleId="adtext124">
    <w:name w:val="adtext124"/>
    <w:rsid w:val="00372591"/>
    <w:rPr>
      <w:vanish w:val="0"/>
      <w:webHidden w:val="0"/>
      <w:color w:val="999999"/>
      <w:sz w:val="12"/>
      <w:szCs w:val="12"/>
      <w:specVanish/>
    </w:rPr>
  </w:style>
  <w:style w:type="paragraph" w:customStyle="1" w:styleId="CardsFont8pt">
    <w:name w:val="Cards + Font: 8 pt"/>
    <w:basedOn w:val="Normal"/>
    <w:rsid w:val="00372591"/>
    <w:pPr>
      <w:autoSpaceDE w:val="0"/>
      <w:autoSpaceDN w:val="0"/>
      <w:adjustRightInd w:val="0"/>
      <w:ind w:left="432" w:right="432"/>
      <w:jc w:val="both"/>
    </w:pPr>
    <w:rPr>
      <w:rFonts w:eastAsia="Times New Roman"/>
      <w:sz w:val="16"/>
      <w:szCs w:val="20"/>
    </w:rPr>
  </w:style>
  <w:style w:type="character" w:customStyle="1" w:styleId="CardsFont8ptChar">
    <w:name w:val="Cards + Font: 8 pt Char"/>
    <w:rsid w:val="00372591"/>
    <w:rPr>
      <w:sz w:val="16"/>
    </w:rPr>
  </w:style>
  <w:style w:type="character" w:customStyle="1" w:styleId="TagLineCharChar">
    <w:name w:val="Tag Line Char Char"/>
    <w:rsid w:val="00372591"/>
    <w:rPr>
      <w:rFonts w:cs="Arial"/>
      <w:b/>
      <w:bCs/>
      <w:iCs/>
      <w:sz w:val="24"/>
      <w:szCs w:val="28"/>
      <w:lang w:val="en-US" w:eastAsia="en-US" w:bidi="ar-SA"/>
    </w:rPr>
  </w:style>
  <w:style w:type="paragraph" w:customStyle="1" w:styleId="published">
    <w:name w:val="published"/>
    <w:basedOn w:val="Normal"/>
    <w:rsid w:val="00372591"/>
    <w:pPr>
      <w:spacing w:before="100" w:beforeAutospacing="1" w:after="100" w:afterAutospacing="1"/>
    </w:pPr>
    <w:rPr>
      <w:rFonts w:eastAsia="Times New Roman"/>
      <w:sz w:val="24"/>
    </w:rPr>
  </w:style>
  <w:style w:type="character" w:customStyle="1" w:styleId="articlecommentcount">
    <w:name w:val="article_comment_count"/>
    <w:rsid w:val="00372591"/>
  </w:style>
  <w:style w:type="character" w:customStyle="1" w:styleId="articlerecommendcount">
    <w:name w:val="article_recommend_count"/>
    <w:rsid w:val="00372591"/>
  </w:style>
  <w:style w:type="character" w:customStyle="1" w:styleId="normaltext1">
    <w:name w:val="normal_text"/>
    <w:rsid w:val="00372591"/>
  </w:style>
  <w:style w:type="paragraph" w:customStyle="1" w:styleId="storytimestamp">
    <w:name w:val="storytimestamp"/>
    <w:basedOn w:val="Normal"/>
    <w:rsid w:val="00372591"/>
    <w:pPr>
      <w:spacing w:before="100" w:beforeAutospacing="1" w:after="100" w:afterAutospacing="1"/>
    </w:pPr>
    <w:rPr>
      <w:rFonts w:eastAsia="Times New Roman"/>
      <w:sz w:val="24"/>
    </w:rPr>
  </w:style>
  <w:style w:type="character" w:customStyle="1" w:styleId="story-byline">
    <w:name w:val="story-byline"/>
    <w:rsid w:val="00372591"/>
  </w:style>
  <w:style w:type="character" w:customStyle="1" w:styleId="story-titleline">
    <w:name w:val="story-titleline"/>
    <w:rsid w:val="00372591"/>
  </w:style>
  <w:style w:type="paragraph" w:styleId="ListBullet2">
    <w:name w:val="List Bullet 2"/>
    <w:basedOn w:val="Normal"/>
    <w:rsid w:val="00372591"/>
    <w:pPr>
      <w:tabs>
        <w:tab w:val="num" w:pos="1440"/>
      </w:tabs>
      <w:ind w:left="1440" w:hanging="360"/>
    </w:pPr>
    <w:rPr>
      <w:rFonts w:eastAsia="Times New Roman"/>
      <w:b/>
      <w:sz w:val="24"/>
      <w:szCs w:val="44"/>
    </w:rPr>
  </w:style>
  <w:style w:type="paragraph" w:customStyle="1" w:styleId="Cardnotunderlined0">
    <w:name w:val="Card not underlined"/>
    <w:basedOn w:val="Normal"/>
    <w:rsid w:val="00372591"/>
    <w:rPr>
      <w:rFonts w:eastAsia="Times New Roman"/>
      <w:color w:val="000000"/>
      <w:sz w:val="10"/>
    </w:rPr>
  </w:style>
  <w:style w:type="character" w:customStyle="1" w:styleId="UnderlineCardChar1">
    <w:name w:val="Underline Card Char"/>
    <w:rsid w:val="00372591"/>
    <w:rPr>
      <w:sz w:val="22"/>
      <w:szCs w:val="24"/>
      <w:u w:val="single"/>
      <w:lang w:val="en-US" w:eastAsia="en-US" w:bidi="ar-SA"/>
    </w:rPr>
  </w:style>
  <w:style w:type="character" w:customStyle="1" w:styleId="SourcesCharChar1">
    <w:name w:val="Sources Char Char1"/>
    <w:rsid w:val="00372591"/>
    <w:rPr>
      <w:rFonts w:cs="Arial"/>
      <w:b/>
      <w:bCs/>
      <w:iCs/>
      <w:sz w:val="24"/>
      <w:szCs w:val="28"/>
      <w:lang w:val="en-US" w:eastAsia="en-US" w:bidi="ar-SA"/>
    </w:rPr>
  </w:style>
  <w:style w:type="paragraph" w:customStyle="1" w:styleId="OmniPage3">
    <w:name w:val="OmniPage #3"/>
    <w:basedOn w:val="Normal"/>
    <w:rsid w:val="00372591"/>
    <w:rPr>
      <w:rFonts w:eastAsia="Times New Roman"/>
      <w:color w:val="000000"/>
      <w:szCs w:val="20"/>
    </w:rPr>
  </w:style>
  <w:style w:type="paragraph" w:customStyle="1" w:styleId="OmniPage16">
    <w:name w:val="OmniPage #16"/>
    <w:basedOn w:val="Normal"/>
    <w:rsid w:val="00372591"/>
    <w:rPr>
      <w:rFonts w:eastAsia="Times New Roman"/>
      <w:color w:val="000000"/>
      <w:szCs w:val="20"/>
    </w:rPr>
  </w:style>
  <w:style w:type="paragraph" w:customStyle="1" w:styleId="OmniPage23">
    <w:name w:val="OmniPage #23"/>
    <w:basedOn w:val="Normal"/>
    <w:rsid w:val="00372591"/>
    <w:rPr>
      <w:rFonts w:eastAsia="Times New Roman"/>
      <w:color w:val="000000"/>
      <w:szCs w:val="20"/>
    </w:rPr>
  </w:style>
  <w:style w:type="paragraph" w:customStyle="1" w:styleId="OmniPage24">
    <w:name w:val="OmniPage #24"/>
    <w:basedOn w:val="Normal"/>
    <w:rsid w:val="00372591"/>
    <w:rPr>
      <w:rFonts w:eastAsia="Times New Roman"/>
      <w:color w:val="000000"/>
      <w:szCs w:val="20"/>
    </w:rPr>
  </w:style>
  <w:style w:type="paragraph" w:customStyle="1" w:styleId="OmniPage27">
    <w:name w:val="OmniPage #27"/>
    <w:basedOn w:val="Normal"/>
    <w:rsid w:val="00372591"/>
    <w:rPr>
      <w:rFonts w:eastAsia="Times New Roman"/>
      <w:color w:val="000000"/>
      <w:szCs w:val="20"/>
    </w:rPr>
  </w:style>
  <w:style w:type="paragraph" w:customStyle="1" w:styleId="OmniPage28">
    <w:name w:val="OmniPage #28"/>
    <w:basedOn w:val="Normal"/>
    <w:rsid w:val="00372591"/>
    <w:rPr>
      <w:rFonts w:eastAsia="Times New Roman"/>
      <w:color w:val="000000"/>
      <w:szCs w:val="20"/>
    </w:rPr>
  </w:style>
  <w:style w:type="paragraph" w:customStyle="1" w:styleId="OmniPage29">
    <w:name w:val="OmniPage #29"/>
    <w:basedOn w:val="Normal"/>
    <w:rsid w:val="00372591"/>
    <w:rPr>
      <w:rFonts w:eastAsia="Times New Roman"/>
      <w:color w:val="000000"/>
      <w:szCs w:val="20"/>
    </w:rPr>
  </w:style>
  <w:style w:type="paragraph" w:customStyle="1" w:styleId="OmniPage30">
    <w:name w:val="OmniPage #30"/>
    <w:basedOn w:val="Normal"/>
    <w:rsid w:val="00372591"/>
    <w:rPr>
      <w:rFonts w:eastAsia="Times New Roman"/>
      <w:color w:val="000000"/>
      <w:szCs w:val="20"/>
    </w:rPr>
  </w:style>
  <w:style w:type="paragraph" w:customStyle="1" w:styleId="OmniPage31">
    <w:name w:val="OmniPage #31"/>
    <w:basedOn w:val="Normal"/>
    <w:rsid w:val="00372591"/>
    <w:rPr>
      <w:rFonts w:eastAsia="Times New Roman"/>
      <w:color w:val="000000"/>
      <w:szCs w:val="20"/>
    </w:rPr>
  </w:style>
  <w:style w:type="paragraph" w:customStyle="1" w:styleId="OmniPage32">
    <w:name w:val="OmniPage #32"/>
    <w:basedOn w:val="Normal"/>
    <w:rsid w:val="00372591"/>
    <w:rPr>
      <w:rFonts w:eastAsia="Times New Roman"/>
      <w:color w:val="000000"/>
      <w:szCs w:val="20"/>
    </w:rPr>
  </w:style>
  <w:style w:type="paragraph" w:customStyle="1" w:styleId="OmniPage33">
    <w:name w:val="OmniPage #33"/>
    <w:basedOn w:val="Normal"/>
    <w:rsid w:val="00372591"/>
    <w:rPr>
      <w:rFonts w:eastAsia="Times New Roman"/>
      <w:color w:val="000000"/>
      <w:szCs w:val="20"/>
    </w:rPr>
  </w:style>
  <w:style w:type="paragraph" w:customStyle="1" w:styleId="OmniPage34">
    <w:name w:val="OmniPage #34"/>
    <w:basedOn w:val="Normal"/>
    <w:rsid w:val="00372591"/>
    <w:rPr>
      <w:rFonts w:eastAsia="Times New Roman"/>
      <w:color w:val="000000"/>
      <w:szCs w:val="20"/>
    </w:rPr>
  </w:style>
  <w:style w:type="paragraph" w:customStyle="1" w:styleId="OmniPage35">
    <w:name w:val="OmniPage #35"/>
    <w:basedOn w:val="Normal"/>
    <w:rsid w:val="00372591"/>
    <w:rPr>
      <w:rFonts w:eastAsia="Times New Roman"/>
      <w:color w:val="000000"/>
      <w:szCs w:val="20"/>
    </w:rPr>
  </w:style>
  <w:style w:type="paragraph" w:customStyle="1" w:styleId="OmniPage36">
    <w:name w:val="OmniPage #36"/>
    <w:basedOn w:val="Normal"/>
    <w:rsid w:val="00372591"/>
    <w:rPr>
      <w:rFonts w:eastAsia="Times New Roman"/>
      <w:color w:val="000000"/>
      <w:szCs w:val="20"/>
    </w:rPr>
  </w:style>
  <w:style w:type="paragraph" w:customStyle="1" w:styleId="OmniPage37">
    <w:name w:val="OmniPage #37"/>
    <w:basedOn w:val="Normal"/>
    <w:rsid w:val="00372591"/>
    <w:rPr>
      <w:rFonts w:eastAsia="Times New Roman"/>
      <w:color w:val="000000"/>
      <w:szCs w:val="20"/>
    </w:rPr>
  </w:style>
  <w:style w:type="paragraph" w:customStyle="1" w:styleId="OmniPage38">
    <w:name w:val="OmniPage #38"/>
    <w:basedOn w:val="Normal"/>
    <w:rsid w:val="00372591"/>
    <w:rPr>
      <w:rFonts w:eastAsia="Times New Roman"/>
      <w:color w:val="000000"/>
      <w:szCs w:val="20"/>
    </w:rPr>
  </w:style>
  <w:style w:type="paragraph" w:customStyle="1" w:styleId="OmniPage39">
    <w:name w:val="OmniPage #39"/>
    <w:basedOn w:val="Normal"/>
    <w:rsid w:val="00372591"/>
    <w:rPr>
      <w:rFonts w:eastAsia="Times New Roman"/>
      <w:color w:val="000000"/>
      <w:szCs w:val="20"/>
    </w:rPr>
  </w:style>
  <w:style w:type="paragraph" w:customStyle="1" w:styleId="OmniPage40">
    <w:name w:val="OmniPage #40"/>
    <w:basedOn w:val="Normal"/>
    <w:rsid w:val="00372591"/>
    <w:rPr>
      <w:rFonts w:eastAsia="Times New Roman"/>
      <w:color w:val="000000"/>
      <w:szCs w:val="20"/>
    </w:rPr>
  </w:style>
  <w:style w:type="paragraph" w:customStyle="1" w:styleId="OmniPage41">
    <w:name w:val="OmniPage #41"/>
    <w:basedOn w:val="Normal"/>
    <w:rsid w:val="00372591"/>
    <w:rPr>
      <w:rFonts w:eastAsia="Times New Roman"/>
      <w:color w:val="000000"/>
      <w:szCs w:val="20"/>
    </w:rPr>
  </w:style>
  <w:style w:type="paragraph" w:customStyle="1" w:styleId="OmniPage42">
    <w:name w:val="OmniPage #42"/>
    <w:basedOn w:val="Normal"/>
    <w:rsid w:val="00372591"/>
    <w:rPr>
      <w:rFonts w:eastAsia="Times New Roman"/>
      <w:color w:val="000000"/>
      <w:szCs w:val="20"/>
    </w:rPr>
  </w:style>
  <w:style w:type="paragraph" w:customStyle="1" w:styleId="OmniPage43">
    <w:name w:val="OmniPage #43"/>
    <w:basedOn w:val="Normal"/>
    <w:rsid w:val="00372591"/>
    <w:rPr>
      <w:rFonts w:eastAsia="Times New Roman"/>
      <w:color w:val="000000"/>
      <w:szCs w:val="20"/>
    </w:rPr>
  </w:style>
  <w:style w:type="paragraph" w:customStyle="1" w:styleId="OmniPage44">
    <w:name w:val="OmniPage #44"/>
    <w:basedOn w:val="Normal"/>
    <w:rsid w:val="00372591"/>
    <w:rPr>
      <w:rFonts w:eastAsia="Times New Roman"/>
      <w:color w:val="000000"/>
      <w:szCs w:val="20"/>
    </w:rPr>
  </w:style>
  <w:style w:type="paragraph" w:customStyle="1" w:styleId="OmniPage45">
    <w:name w:val="OmniPage #45"/>
    <w:basedOn w:val="Normal"/>
    <w:rsid w:val="00372591"/>
    <w:rPr>
      <w:rFonts w:eastAsia="Times New Roman"/>
      <w:color w:val="000000"/>
      <w:szCs w:val="20"/>
    </w:rPr>
  </w:style>
  <w:style w:type="paragraph" w:customStyle="1" w:styleId="OmniPage46">
    <w:name w:val="OmniPage #46"/>
    <w:basedOn w:val="Normal"/>
    <w:rsid w:val="00372591"/>
    <w:rPr>
      <w:rFonts w:eastAsia="Times New Roman"/>
      <w:color w:val="000000"/>
      <w:szCs w:val="20"/>
    </w:rPr>
  </w:style>
  <w:style w:type="paragraph" w:customStyle="1" w:styleId="OmniPage47">
    <w:name w:val="OmniPage #47"/>
    <w:basedOn w:val="Normal"/>
    <w:rsid w:val="00372591"/>
    <w:rPr>
      <w:rFonts w:eastAsia="Times New Roman"/>
      <w:color w:val="000000"/>
      <w:szCs w:val="20"/>
    </w:rPr>
  </w:style>
  <w:style w:type="paragraph" w:customStyle="1" w:styleId="OmniPage48">
    <w:name w:val="OmniPage #48"/>
    <w:basedOn w:val="Normal"/>
    <w:rsid w:val="00372591"/>
    <w:rPr>
      <w:rFonts w:eastAsia="Times New Roman"/>
      <w:color w:val="000000"/>
      <w:szCs w:val="20"/>
    </w:rPr>
  </w:style>
  <w:style w:type="paragraph" w:customStyle="1" w:styleId="OmniPage49">
    <w:name w:val="OmniPage #49"/>
    <w:basedOn w:val="Normal"/>
    <w:rsid w:val="00372591"/>
    <w:rPr>
      <w:rFonts w:eastAsia="Times New Roman"/>
      <w:color w:val="000000"/>
      <w:szCs w:val="20"/>
    </w:rPr>
  </w:style>
  <w:style w:type="paragraph" w:customStyle="1" w:styleId="OmniPage50">
    <w:name w:val="OmniPage #50"/>
    <w:basedOn w:val="Normal"/>
    <w:rsid w:val="00372591"/>
    <w:rPr>
      <w:rFonts w:eastAsia="Times New Roman"/>
      <w:color w:val="000000"/>
      <w:szCs w:val="20"/>
    </w:rPr>
  </w:style>
  <w:style w:type="paragraph" w:customStyle="1" w:styleId="OmniPage51">
    <w:name w:val="OmniPage #51"/>
    <w:basedOn w:val="Normal"/>
    <w:rsid w:val="00372591"/>
    <w:rPr>
      <w:rFonts w:eastAsia="Times New Roman"/>
      <w:color w:val="000000"/>
      <w:szCs w:val="20"/>
    </w:rPr>
  </w:style>
  <w:style w:type="paragraph" w:customStyle="1" w:styleId="OmniPage52">
    <w:name w:val="OmniPage #52"/>
    <w:basedOn w:val="Normal"/>
    <w:rsid w:val="00372591"/>
    <w:rPr>
      <w:rFonts w:eastAsia="Times New Roman"/>
      <w:color w:val="000000"/>
      <w:szCs w:val="20"/>
    </w:rPr>
  </w:style>
  <w:style w:type="paragraph" w:customStyle="1" w:styleId="OmniPage53">
    <w:name w:val="OmniPage #53"/>
    <w:basedOn w:val="Normal"/>
    <w:rsid w:val="00372591"/>
    <w:rPr>
      <w:rFonts w:eastAsia="Times New Roman"/>
      <w:color w:val="000000"/>
      <w:szCs w:val="20"/>
    </w:rPr>
  </w:style>
  <w:style w:type="paragraph" w:customStyle="1" w:styleId="OmniPage54">
    <w:name w:val="OmniPage #54"/>
    <w:basedOn w:val="Normal"/>
    <w:rsid w:val="00372591"/>
    <w:rPr>
      <w:rFonts w:eastAsia="Times New Roman"/>
      <w:color w:val="000000"/>
      <w:szCs w:val="20"/>
    </w:rPr>
  </w:style>
  <w:style w:type="paragraph" w:customStyle="1" w:styleId="OmniPage55">
    <w:name w:val="OmniPage #55"/>
    <w:basedOn w:val="Normal"/>
    <w:rsid w:val="00372591"/>
    <w:rPr>
      <w:rFonts w:eastAsia="Times New Roman"/>
      <w:color w:val="000000"/>
      <w:szCs w:val="20"/>
    </w:rPr>
  </w:style>
  <w:style w:type="paragraph" w:customStyle="1" w:styleId="OmniPage56">
    <w:name w:val="OmniPage #56"/>
    <w:basedOn w:val="Normal"/>
    <w:rsid w:val="00372591"/>
    <w:rPr>
      <w:rFonts w:eastAsia="Times New Roman"/>
      <w:color w:val="000000"/>
      <w:szCs w:val="20"/>
    </w:rPr>
  </w:style>
  <w:style w:type="paragraph" w:customStyle="1" w:styleId="OmniPage57">
    <w:name w:val="OmniPage #57"/>
    <w:basedOn w:val="Normal"/>
    <w:rsid w:val="00372591"/>
    <w:rPr>
      <w:rFonts w:eastAsia="Times New Roman"/>
      <w:color w:val="000000"/>
      <w:szCs w:val="20"/>
    </w:rPr>
  </w:style>
  <w:style w:type="paragraph" w:customStyle="1" w:styleId="OmniPage58">
    <w:name w:val="OmniPage #58"/>
    <w:basedOn w:val="Normal"/>
    <w:rsid w:val="00372591"/>
    <w:rPr>
      <w:rFonts w:eastAsia="Times New Roman"/>
      <w:color w:val="000000"/>
      <w:szCs w:val="20"/>
    </w:rPr>
  </w:style>
  <w:style w:type="paragraph" w:customStyle="1" w:styleId="OmniPage59">
    <w:name w:val="OmniPage #59"/>
    <w:basedOn w:val="Normal"/>
    <w:rsid w:val="00372591"/>
    <w:rPr>
      <w:rFonts w:eastAsia="Times New Roman"/>
      <w:color w:val="000000"/>
      <w:szCs w:val="20"/>
    </w:rPr>
  </w:style>
  <w:style w:type="paragraph" w:customStyle="1" w:styleId="OmniPage60">
    <w:name w:val="OmniPage #60"/>
    <w:basedOn w:val="Normal"/>
    <w:rsid w:val="00372591"/>
    <w:rPr>
      <w:rFonts w:eastAsia="Times New Roman"/>
      <w:color w:val="000000"/>
      <w:szCs w:val="20"/>
    </w:rPr>
  </w:style>
  <w:style w:type="paragraph" w:customStyle="1" w:styleId="OmniPage61">
    <w:name w:val="OmniPage #61"/>
    <w:basedOn w:val="Normal"/>
    <w:rsid w:val="00372591"/>
    <w:rPr>
      <w:rFonts w:eastAsia="Times New Roman"/>
      <w:color w:val="000000"/>
      <w:szCs w:val="20"/>
    </w:rPr>
  </w:style>
  <w:style w:type="paragraph" w:customStyle="1" w:styleId="OmniPage62">
    <w:name w:val="OmniPage #62"/>
    <w:basedOn w:val="Normal"/>
    <w:rsid w:val="00372591"/>
    <w:rPr>
      <w:rFonts w:eastAsia="Times New Roman"/>
      <w:color w:val="000000"/>
      <w:szCs w:val="20"/>
    </w:rPr>
  </w:style>
  <w:style w:type="paragraph" w:customStyle="1" w:styleId="OmniPage63">
    <w:name w:val="OmniPage #63"/>
    <w:basedOn w:val="Normal"/>
    <w:rsid w:val="00372591"/>
    <w:rPr>
      <w:rFonts w:eastAsia="Times New Roman"/>
      <w:color w:val="000000"/>
      <w:szCs w:val="20"/>
    </w:rPr>
  </w:style>
  <w:style w:type="paragraph" w:customStyle="1" w:styleId="OmniPage64">
    <w:name w:val="OmniPage #64"/>
    <w:basedOn w:val="Normal"/>
    <w:rsid w:val="00372591"/>
    <w:rPr>
      <w:rFonts w:eastAsia="Times New Roman"/>
      <w:color w:val="000000"/>
      <w:szCs w:val="20"/>
    </w:rPr>
  </w:style>
  <w:style w:type="paragraph" w:customStyle="1" w:styleId="OmniPage65">
    <w:name w:val="OmniPage #65"/>
    <w:basedOn w:val="Normal"/>
    <w:rsid w:val="00372591"/>
    <w:rPr>
      <w:rFonts w:eastAsia="Times New Roman"/>
      <w:color w:val="000000"/>
      <w:szCs w:val="20"/>
    </w:rPr>
  </w:style>
  <w:style w:type="paragraph" w:customStyle="1" w:styleId="OmniPage66">
    <w:name w:val="OmniPage #66"/>
    <w:basedOn w:val="Normal"/>
    <w:rsid w:val="00372591"/>
    <w:rPr>
      <w:rFonts w:eastAsia="Times New Roman"/>
      <w:color w:val="000000"/>
      <w:szCs w:val="20"/>
    </w:rPr>
  </w:style>
  <w:style w:type="paragraph" w:customStyle="1" w:styleId="OmniPage67">
    <w:name w:val="OmniPage #67"/>
    <w:basedOn w:val="Normal"/>
    <w:rsid w:val="00372591"/>
    <w:rPr>
      <w:rFonts w:eastAsia="Times New Roman"/>
      <w:color w:val="000000"/>
      <w:szCs w:val="20"/>
    </w:rPr>
  </w:style>
  <w:style w:type="paragraph" w:customStyle="1" w:styleId="OmniPage68">
    <w:name w:val="OmniPage #68"/>
    <w:basedOn w:val="Normal"/>
    <w:rsid w:val="00372591"/>
    <w:rPr>
      <w:rFonts w:eastAsia="Times New Roman"/>
      <w:color w:val="000000"/>
      <w:szCs w:val="20"/>
    </w:rPr>
  </w:style>
  <w:style w:type="paragraph" w:customStyle="1" w:styleId="OmniPage69">
    <w:name w:val="OmniPage #69"/>
    <w:basedOn w:val="Normal"/>
    <w:rsid w:val="00372591"/>
    <w:rPr>
      <w:rFonts w:eastAsia="Times New Roman"/>
      <w:color w:val="000000"/>
      <w:szCs w:val="20"/>
    </w:rPr>
  </w:style>
  <w:style w:type="paragraph" w:customStyle="1" w:styleId="OmniPage70">
    <w:name w:val="OmniPage #70"/>
    <w:basedOn w:val="Normal"/>
    <w:rsid w:val="00372591"/>
    <w:rPr>
      <w:rFonts w:eastAsia="Times New Roman"/>
      <w:color w:val="000000"/>
      <w:szCs w:val="20"/>
    </w:rPr>
  </w:style>
  <w:style w:type="paragraph" w:customStyle="1" w:styleId="OmniPage71">
    <w:name w:val="OmniPage #71"/>
    <w:basedOn w:val="Normal"/>
    <w:rsid w:val="00372591"/>
    <w:rPr>
      <w:rFonts w:eastAsia="Times New Roman"/>
      <w:color w:val="000000"/>
      <w:szCs w:val="20"/>
    </w:rPr>
  </w:style>
  <w:style w:type="table" w:customStyle="1" w:styleId="MediumGrid22">
    <w:name w:val="Medium Grid 22"/>
    <w:basedOn w:val="TableNormal"/>
    <w:uiPriority w:val="68"/>
    <w:rsid w:val="00372591"/>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372591"/>
    <w:rPr>
      <w:rFonts w:ascii="Times New Roman" w:eastAsia="Times New Roman" w:hAnsi="Times New Roman" w:cs="Calibri"/>
      <w:sz w:val="16"/>
      <w:szCs w:val="20"/>
    </w:rPr>
  </w:style>
  <w:style w:type="character" w:customStyle="1" w:styleId="createby">
    <w:name w:val="createby"/>
    <w:rsid w:val="00372591"/>
  </w:style>
  <w:style w:type="character" w:customStyle="1" w:styleId="quote-right">
    <w:name w:val="quote-right"/>
    <w:rsid w:val="00372591"/>
  </w:style>
  <w:style w:type="character" w:customStyle="1" w:styleId="smallcase">
    <w:name w:val="smallcase"/>
    <w:rsid w:val="00372591"/>
  </w:style>
  <w:style w:type="character" w:customStyle="1" w:styleId="ft0">
    <w:name w:val="ft0"/>
    <w:rsid w:val="00372591"/>
  </w:style>
  <w:style w:type="character" w:customStyle="1" w:styleId="ft2">
    <w:name w:val="ft2"/>
    <w:rsid w:val="00372591"/>
  </w:style>
  <w:style w:type="character" w:customStyle="1" w:styleId="ft3">
    <w:name w:val="ft3"/>
    <w:rsid w:val="00372591"/>
  </w:style>
  <w:style w:type="character" w:customStyle="1" w:styleId="StyleTimesNewRoman12ptBold1">
    <w:name w:val="Style Times New Roman 12 pt Bold1"/>
    <w:rsid w:val="00372591"/>
    <w:rPr>
      <w:b/>
      <w:bCs/>
      <w:sz w:val="24"/>
    </w:rPr>
  </w:style>
  <w:style w:type="character" w:customStyle="1" w:styleId="CircledChar2">
    <w:name w:val="Circled Char2"/>
    <w:rsid w:val="00372591"/>
    <w:rPr>
      <w:rFonts w:eastAsia="MS Mincho"/>
      <w:b/>
      <w:szCs w:val="24"/>
      <w:u w:val="single"/>
      <w:lang w:val="en-US" w:eastAsia="ja-JP" w:bidi="ar-SA"/>
    </w:rPr>
  </w:style>
  <w:style w:type="character" w:customStyle="1" w:styleId="SmallTextChar2">
    <w:name w:val="Small Text Char2"/>
    <w:rsid w:val="00372591"/>
    <w:rPr>
      <w:rFonts w:eastAsia="MS Mincho"/>
      <w:sz w:val="15"/>
      <w:szCs w:val="24"/>
      <w:lang w:val="en-US" w:eastAsia="ja-JP" w:bidi="ar-SA"/>
    </w:rPr>
  </w:style>
  <w:style w:type="character" w:customStyle="1" w:styleId="BoldandUnderlineCharCharCharCharChar1">
    <w:name w:val="Bold and Underline Char Char Char Char Char1"/>
    <w:rsid w:val="00372591"/>
    <w:rPr>
      <w:b/>
      <w:szCs w:val="24"/>
      <w:u w:val="single"/>
      <w:lang w:val="en-US" w:eastAsia="en-US" w:bidi="ar-SA"/>
    </w:rPr>
  </w:style>
  <w:style w:type="character" w:customStyle="1" w:styleId="SmallCardChar">
    <w:name w:val="Small Card Char"/>
    <w:rsid w:val="00372591"/>
    <w:rPr>
      <w:rFonts w:ascii="Palatino Linotype" w:eastAsia="Times New Roman" w:hAnsi="Palatino Linotype"/>
      <w:sz w:val="12"/>
      <w:szCs w:val="24"/>
    </w:rPr>
  </w:style>
  <w:style w:type="character" w:customStyle="1" w:styleId="StyleBoldUnderline10ptBold">
    <w:name w:val="Style Bold Underline + 10 pt Bold"/>
    <w:rsid w:val="00372591"/>
    <w:rPr>
      <w:b/>
      <w:bCs/>
      <w:sz w:val="20"/>
      <w:u w:val="thick"/>
    </w:rPr>
  </w:style>
  <w:style w:type="character" w:customStyle="1" w:styleId="separator">
    <w:name w:val="separator"/>
    <w:rsid w:val="00372591"/>
  </w:style>
  <w:style w:type="character" w:customStyle="1" w:styleId="PageHeaderChar">
    <w:name w:val="Page Header Char"/>
    <w:link w:val="PageHeader"/>
    <w:rsid w:val="00372591"/>
    <w:rPr>
      <w:rFonts w:ascii="Calibri" w:hAnsi="Calibri" w:cs="Calibri"/>
      <w:sz w:val="22"/>
    </w:rPr>
  </w:style>
  <w:style w:type="paragraph" w:customStyle="1" w:styleId="NormalUnderline0">
    <w:name w:val="Normal + Underline"/>
    <w:basedOn w:val="Normal"/>
    <w:link w:val="NormalUnderlineChar0"/>
    <w:qFormat/>
    <w:rsid w:val="00372591"/>
    <w:pPr>
      <w:ind w:left="720"/>
    </w:pPr>
    <w:rPr>
      <w:rFonts w:eastAsia="Times New Roman"/>
      <w:b/>
      <w:sz w:val="24"/>
      <w:u w:val="single"/>
    </w:rPr>
  </w:style>
  <w:style w:type="paragraph" w:customStyle="1" w:styleId="NormalNoUnderline">
    <w:name w:val="Normal + No Underline"/>
    <w:basedOn w:val="Normal"/>
    <w:link w:val="NormalNoUnderlineChar"/>
    <w:rsid w:val="00372591"/>
    <w:pPr>
      <w:ind w:left="720"/>
    </w:pPr>
    <w:rPr>
      <w:rFonts w:eastAsia="Times New Roman"/>
      <w:sz w:val="12"/>
    </w:rPr>
  </w:style>
  <w:style w:type="character" w:customStyle="1" w:styleId="NormalUnderlineChar0">
    <w:name w:val="Normal + Underline Char"/>
    <w:link w:val="NormalUnderline0"/>
    <w:rsid w:val="00372591"/>
    <w:rPr>
      <w:rFonts w:ascii="Calibri" w:eastAsia="Times New Roman" w:hAnsi="Calibri" w:cs="Calibri"/>
      <w:b/>
      <w:u w:val="single"/>
    </w:rPr>
  </w:style>
  <w:style w:type="character" w:customStyle="1" w:styleId="NormalNoUnderlineChar">
    <w:name w:val="Normal + No Underline Char"/>
    <w:link w:val="NormalNoUnderline"/>
    <w:rsid w:val="00372591"/>
    <w:rPr>
      <w:rFonts w:ascii="Calibri" w:eastAsia="Times New Roman" w:hAnsi="Calibri" w:cs="Calibri"/>
      <w:sz w:val="12"/>
    </w:rPr>
  </w:style>
  <w:style w:type="paragraph" w:customStyle="1" w:styleId="TagCite3">
    <w:name w:val="Tag Cite"/>
    <w:basedOn w:val="PageHeader"/>
    <w:link w:val="TagCiteChar5"/>
    <w:qFormat/>
    <w:rsid w:val="00372591"/>
    <w:rPr>
      <w:rFonts w:eastAsia="SimSun"/>
      <w:b/>
      <w:sz w:val="24"/>
      <w:lang w:eastAsia="zh-CN"/>
    </w:rPr>
  </w:style>
  <w:style w:type="character" w:customStyle="1" w:styleId="TagCiteChar5">
    <w:name w:val="Tag Cite Char"/>
    <w:link w:val="TagCite3"/>
    <w:rsid w:val="00372591"/>
    <w:rPr>
      <w:rFonts w:ascii="Calibri" w:eastAsia="SimSun" w:hAnsi="Calibri" w:cs="Calibri"/>
      <w:b/>
      <w:lang w:eastAsia="zh-CN"/>
    </w:rPr>
  </w:style>
  <w:style w:type="character" w:customStyle="1" w:styleId="smalllink">
    <w:name w:val="smalllink"/>
    <w:rsid w:val="00372591"/>
  </w:style>
  <w:style w:type="character" w:customStyle="1" w:styleId="bighead1">
    <w:name w:val="bighead1"/>
    <w:rsid w:val="00372591"/>
    <w:rPr>
      <w:rFonts w:ascii="Verdana" w:hAnsi="Verdana" w:hint="default"/>
      <w:b/>
      <w:bCs/>
      <w:sz w:val="27"/>
      <w:szCs w:val="27"/>
    </w:rPr>
  </w:style>
  <w:style w:type="character" w:customStyle="1" w:styleId="Underline-WFU">
    <w:name w:val="Underline-WFU"/>
    <w:uiPriority w:val="1"/>
    <w:qFormat/>
    <w:rsid w:val="00372591"/>
    <w:rPr>
      <w:rFonts w:ascii="Cambria" w:hAnsi="Cambria"/>
      <w:sz w:val="21"/>
      <w:u w:val="single"/>
    </w:rPr>
  </w:style>
  <w:style w:type="paragraph" w:customStyle="1" w:styleId="Tiny-WFU">
    <w:name w:val="Tiny-WFU"/>
    <w:basedOn w:val="Normal"/>
    <w:qFormat/>
    <w:rsid w:val="00372591"/>
    <w:rPr>
      <w:rFonts w:ascii="Cambria" w:eastAsia="Malgun Gothic" w:hAnsi="Cambria"/>
      <w:sz w:val="12"/>
      <w:lang w:eastAsia="ko-KR"/>
    </w:rPr>
  </w:style>
  <w:style w:type="character" w:customStyle="1" w:styleId="b">
    <w:name w:val="b"/>
    <w:rsid w:val="00372591"/>
  </w:style>
  <w:style w:type="paragraph" w:customStyle="1" w:styleId="Indentation">
    <w:name w:val="Indentation"/>
    <w:basedOn w:val="Normal"/>
    <w:qFormat/>
    <w:rsid w:val="00372591"/>
    <w:pPr>
      <w:ind w:left="288" w:right="288"/>
    </w:pPr>
    <w:rPr>
      <w:rFonts w:eastAsia="Calibri"/>
    </w:rPr>
  </w:style>
  <w:style w:type="character" w:customStyle="1" w:styleId="left-date1">
    <w:name w:val="left-date1"/>
    <w:rsid w:val="00372591"/>
    <w:rPr>
      <w:rFonts w:ascii="Verdana" w:hAnsi="Verdana" w:hint="default"/>
      <w:color w:val="666666"/>
      <w:sz w:val="14"/>
      <w:szCs w:val="14"/>
    </w:rPr>
  </w:style>
  <w:style w:type="character" w:customStyle="1" w:styleId="org">
    <w:name w:val="org"/>
    <w:basedOn w:val="DefaultParagraphFont"/>
    <w:rsid w:val="00372591"/>
  </w:style>
  <w:style w:type="paragraph" w:customStyle="1" w:styleId="seeall">
    <w:name w:val="seeall"/>
    <w:basedOn w:val="Normal"/>
    <w:rsid w:val="00372591"/>
    <w:pPr>
      <w:spacing w:before="100" w:beforeAutospacing="1" w:after="100" w:afterAutospacing="1"/>
    </w:pPr>
    <w:rPr>
      <w:rFonts w:eastAsia="Times New Roman"/>
      <w:sz w:val="24"/>
    </w:rPr>
  </w:style>
  <w:style w:type="character" w:customStyle="1" w:styleId="list-comma">
    <w:name w:val="list-comma"/>
    <w:basedOn w:val="DefaultParagraphFont"/>
    <w:rsid w:val="00372591"/>
  </w:style>
  <w:style w:type="character" w:customStyle="1" w:styleId="livefyre-commentcount">
    <w:name w:val="livefyre-commentcount"/>
    <w:basedOn w:val="DefaultParagraphFont"/>
    <w:rsid w:val="00372591"/>
  </w:style>
  <w:style w:type="character" w:customStyle="1" w:styleId="rednegchange">
    <w:name w:val="red_neg_change"/>
    <w:basedOn w:val="DefaultParagraphFont"/>
    <w:rsid w:val="00372591"/>
  </w:style>
  <w:style w:type="character" w:customStyle="1" w:styleId="wsodqchgshow">
    <w:name w:val="wsodq_chgshow"/>
    <w:basedOn w:val="DefaultParagraphFont"/>
    <w:rsid w:val="00372591"/>
  </w:style>
  <w:style w:type="character" w:customStyle="1" w:styleId="greenposchange">
    <w:name w:val="green_pos_change"/>
    <w:basedOn w:val="DefaultParagraphFont"/>
    <w:rsid w:val="00372591"/>
  </w:style>
  <w:style w:type="character" w:customStyle="1" w:styleId="image-credit">
    <w:name w:val="image-credit"/>
    <w:basedOn w:val="DefaultParagraphFont"/>
    <w:rsid w:val="00372591"/>
  </w:style>
  <w:style w:type="paragraph" w:customStyle="1" w:styleId="gascontcredit">
    <w:name w:val="gas_cont_credit"/>
    <w:basedOn w:val="Normal"/>
    <w:rsid w:val="00372591"/>
    <w:pPr>
      <w:spacing w:before="100" w:beforeAutospacing="1" w:after="100" w:afterAutospacing="1"/>
    </w:pPr>
    <w:rPr>
      <w:rFonts w:eastAsia="Times New Roman"/>
      <w:sz w:val="24"/>
    </w:rPr>
  </w:style>
  <w:style w:type="character" w:customStyle="1" w:styleId="BoldandUnderlineChar6">
    <w:name w:val="Bold and Underline Char6"/>
    <w:basedOn w:val="DefaultParagraphFont"/>
    <w:rsid w:val="00372591"/>
    <w:rPr>
      <w:b/>
      <w:szCs w:val="24"/>
      <w:u w:val="single"/>
      <w:lang w:val="en-US" w:eastAsia="en-US" w:bidi="ar-SA"/>
    </w:rPr>
  </w:style>
  <w:style w:type="paragraph" w:customStyle="1" w:styleId="endarticle">
    <w:name w:val="endarticle"/>
    <w:basedOn w:val="Normal"/>
    <w:uiPriority w:val="99"/>
    <w:qFormat/>
    <w:rsid w:val="00372591"/>
    <w:pPr>
      <w:spacing w:before="100" w:beforeAutospacing="1" w:after="100" w:afterAutospacing="1"/>
    </w:pPr>
    <w:rPr>
      <w:rFonts w:eastAsia="Times New Roman"/>
      <w:sz w:val="24"/>
    </w:rPr>
  </w:style>
  <w:style w:type="paragraph" w:customStyle="1" w:styleId="a-body-text">
    <w:name w:val="a-body-text"/>
    <w:basedOn w:val="Normal"/>
    <w:uiPriority w:val="99"/>
    <w:qFormat/>
    <w:rsid w:val="00372591"/>
    <w:pPr>
      <w:spacing w:before="100" w:beforeAutospacing="1" w:after="100" w:afterAutospacing="1"/>
    </w:pPr>
    <w:rPr>
      <w:rFonts w:eastAsia="Times New Roman"/>
      <w:sz w:val="24"/>
    </w:rPr>
  </w:style>
  <w:style w:type="paragraph" w:customStyle="1" w:styleId="obgpara">
    <w:name w:val="obg_para"/>
    <w:basedOn w:val="Normal"/>
    <w:uiPriority w:val="99"/>
    <w:qFormat/>
    <w:rsid w:val="00372591"/>
    <w:pPr>
      <w:spacing w:before="100" w:beforeAutospacing="1" w:after="100" w:afterAutospacing="1"/>
    </w:pPr>
    <w:rPr>
      <w:rFonts w:eastAsia="Times New Roman"/>
      <w:sz w:val="24"/>
    </w:rPr>
  </w:style>
  <w:style w:type="character" w:customStyle="1" w:styleId="caption4">
    <w:name w:val="caption4"/>
    <w:basedOn w:val="DefaultParagraphFont"/>
    <w:rsid w:val="00372591"/>
  </w:style>
  <w:style w:type="character" w:customStyle="1" w:styleId="honorific-prefix">
    <w:name w:val="honorific-prefix"/>
    <w:basedOn w:val="DefaultParagraphFont"/>
    <w:rsid w:val="00372591"/>
  </w:style>
  <w:style w:type="character" w:customStyle="1" w:styleId="given-name">
    <w:name w:val="given-name"/>
    <w:basedOn w:val="DefaultParagraphFont"/>
    <w:rsid w:val="00372591"/>
  </w:style>
  <w:style w:type="character" w:customStyle="1" w:styleId="family-name">
    <w:name w:val="family-name"/>
    <w:basedOn w:val="DefaultParagraphFont"/>
    <w:rsid w:val="00372591"/>
  </w:style>
  <w:style w:type="character" w:customStyle="1" w:styleId="chead">
    <w:name w:val="chead"/>
    <w:basedOn w:val="DefaultParagraphFont"/>
    <w:rsid w:val="00372591"/>
  </w:style>
  <w:style w:type="character" w:customStyle="1" w:styleId="obgcapsstart">
    <w:name w:val="obg_caps_start"/>
    <w:basedOn w:val="DefaultParagraphFont"/>
    <w:rsid w:val="00372591"/>
  </w:style>
  <w:style w:type="character" w:customStyle="1" w:styleId="pmtermsel">
    <w:name w:val="pmtermsel"/>
    <w:basedOn w:val="DefaultParagraphFont"/>
    <w:rsid w:val="00372591"/>
  </w:style>
  <w:style w:type="character" w:customStyle="1" w:styleId="showipapr">
    <w:name w:val="show_ipapr"/>
    <w:basedOn w:val="DefaultParagraphFont"/>
    <w:rsid w:val="00372591"/>
  </w:style>
  <w:style w:type="character" w:customStyle="1" w:styleId="dnindex">
    <w:name w:val="dnindex"/>
    <w:basedOn w:val="DefaultParagraphFont"/>
    <w:rsid w:val="00372591"/>
  </w:style>
  <w:style w:type="character" w:customStyle="1" w:styleId="althead">
    <w:name w:val="althead"/>
    <w:basedOn w:val="DefaultParagraphFont"/>
    <w:rsid w:val="00372591"/>
  </w:style>
  <w:style w:type="character" w:customStyle="1" w:styleId="arbd1">
    <w:name w:val="arbd1"/>
    <w:basedOn w:val="DefaultParagraphFont"/>
    <w:rsid w:val="00372591"/>
  </w:style>
  <w:style w:type="character" w:customStyle="1" w:styleId="unx">
    <w:name w:val="unx"/>
    <w:basedOn w:val="DefaultParagraphFont"/>
    <w:rsid w:val="00372591"/>
  </w:style>
  <w:style w:type="character" w:customStyle="1" w:styleId="lrdctph">
    <w:name w:val="lr_dct_ph"/>
    <w:basedOn w:val="DefaultParagraphFont"/>
    <w:rsid w:val="00372591"/>
  </w:style>
  <w:style w:type="paragraph" w:customStyle="1" w:styleId="TxBr41p1">
    <w:name w:val="TxBr_41p1"/>
    <w:basedOn w:val="Normal"/>
    <w:qFormat/>
    <w:rsid w:val="00372591"/>
    <w:pPr>
      <w:tabs>
        <w:tab w:val="left" w:pos="204"/>
      </w:tabs>
      <w:autoSpaceDE w:val="0"/>
      <w:autoSpaceDN w:val="0"/>
      <w:adjustRightInd w:val="0"/>
      <w:spacing w:line="238" w:lineRule="atLeast"/>
      <w:jc w:val="both"/>
    </w:pPr>
    <w:rPr>
      <w:rFonts w:eastAsia="Times New Roman"/>
      <w:sz w:val="24"/>
    </w:rPr>
  </w:style>
  <w:style w:type="character" w:customStyle="1" w:styleId="style3Char0">
    <w:name w:val="style 3 Char"/>
    <w:rsid w:val="00372591"/>
    <w:rPr>
      <w:sz w:val="18"/>
      <w:szCs w:val="24"/>
      <w:lang w:val="en-US" w:eastAsia="en-US" w:bidi="ar-SA"/>
    </w:rPr>
  </w:style>
  <w:style w:type="paragraph" w:customStyle="1" w:styleId="003Cite">
    <w:name w:val="003Cite"/>
    <w:basedOn w:val="Normal"/>
    <w:qFormat/>
    <w:rsid w:val="00372591"/>
    <w:rPr>
      <w:rFonts w:eastAsia="Calibri"/>
      <w:sz w:val="16"/>
      <w:szCs w:val="16"/>
    </w:rPr>
  </w:style>
  <w:style w:type="paragraph" w:customStyle="1" w:styleId="NormalBold">
    <w:name w:val="Normal + Bold"/>
    <w:aliases w:val="Double Underline"/>
    <w:basedOn w:val="Normal"/>
    <w:link w:val="NormalBoldChar"/>
    <w:qFormat/>
    <w:rsid w:val="00372591"/>
    <w:pPr>
      <w:jc w:val="both"/>
    </w:pPr>
    <w:rPr>
      <w:b/>
      <w:color w:val="000000"/>
      <w:u w:val="single"/>
    </w:rPr>
  </w:style>
  <w:style w:type="character" w:customStyle="1" w:styleId="NormalBoldChar">
    <w:name w:val="Normal + Bold Char"/>
    <w:aliases w:val="Double Underline Char"/>
    <w:basedOn w:val="DefaultParagraphFont"/>
    <w:link w:val="NormalBold"/>
    <w:rsid w:val="00372591"/>
    <w:rPr>
      <w:rFonts w:ascii="Calibri" w:hAnsi="Calibri" w:cs="Calibri"/>
      <w:b/>
      <w:color w:val="000000"/>
      <w:sz w:val="22"/>
      <w:u w:val="single"/>
    </w:rPr>
  </w:style>
  <w:style w:type="character" w:customStyle="1" w:styleId="BlockHeadingsChar1">
    <w:name w:val="Block Headings Char1"/>
    <w:rsid w:val="00372591"/>
    <w:rPr>
      <w:b/>
      <w:caps/>
    </w:rPr>
  </w:style>
  <w:style w:type="character" w:customStyle="1" w:styleId="FontStyle170">
    <w:name w:val="Font Style170"/>
    <w:uiPriority w:val="99"/>
    <w:rsid w:val="00372591"/>
    <w:rPr>
      <w:rFonts w:ascii="Bookman Old Style" w:hAnsi="Bookman Old Style" w:cs="Bookman Old Style"/>
      <w:sz w:val="16"/>
      <w:szCs w:val="16"/>
    </w:rPr>
  </w:style>
  <w:style w:type="character" w:customStyle="1" w:styleId="Styleunderline12pt">
    <w:name w:val="Style underline + 12 pt"/>
    <w:rsid w:val="00372591"/>
    <w:rPr>
      <w:rFonts w:ascii="Times New Roman" w:hAnsi="Times New Roman"/>
      <w:bCs/>
      <w:sz w:val="20"/>
      <w:u w:val="single"/>
    </w:rPr>
  </w:style>
  <w:style w:type="character" w:customStyle="1" w:styleId="StyleUnderlineChar19pt">
    <w:name w:val="Style Underline Char1 + 9 pt"/>
    <w:basedOn w:val="UnderlineChar1"/>
    <w:rsid w:val="00372591"/>
    <w:rPr>
      <w:rFonts w:ascii="Times New Roman" w:hAnsi="Times New Roman"/>
      <w:sz w:val="20"/>
      <w:szCs w:val="24"/>
      <w:u w:val="single"/>
      <w:lang w:val="en-US" w:eastAsia="en-US" w:bidi="ar-SA"/>
    </w:rPr>
  </w:style>
  <w:style w:type="character" w:customStyle="1" w:styleId="StyleUnderlineChar19pt1">
    <w:name w:val="Style Underline Char1 + 9 pt1"/>
    <w:basedOn w:val="UnderlineChar1"/>
    <w:rsid w:val="00372591"/>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372591"/>
    <w:rPr>
      <w:rFonts w:ascii="Times New Roman" w:hAnsi="Times New Roman"/>
      <w:sz w:val="20"/>
      <w:u w:val="single"/>
      <w:lang w:val="en-US" w:eastAsia="en-US" w:bidi="ar-SA"/>
    </w:rPr>
  </w:style>
  <w:style w:type="paragraph" w:customStyle="1" w:styleId="StyleUnderline9pt10">
    <w:name w:val="Style Underline + 9 pt1"/>
    <w:rsid w:val="00372591"/>
    <w:rPr>
      <w:rFonts w:ascii="Times New Roman" w:eastAsia="SimSun" w:hAnsi="Times New Roman" w:cs="Times New Roman"/>
      <w:sz w:val="20"/>
      <w:szCs w:val="20"/>
      <w:u w:val="single"/>
    </w:rPr>
  </w:style>
  <w:style w:type="character" w:customStyle="1" w:styleId="Style9ptUnderline1">
    <w:name w:val="Style 9 pt Underline1"/>
    <w:rsid w:val="00372591"/>
    <w:rPr>
      <w:sz w:val="20"/>
      <w:u w:val="single"/>
    </w:rPr>
  </w:style>
  <w:style w:type="character" w:customStyle="1" w:styleId="StyleUnderlineChar19pt2">
    <w:name w:val="Style Underline Char1 + 9 pt2"/>
    <w:basedOn w:val="UnderlineChar1"/>
    <w:rsid w:val="00372591"/>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372591"/>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372591"/>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372591"/>
    <w:rPr>
      <w:rFonts w:ascii="Times New Roman" w:hAnsi="Times New Roman"/>
      <w:b/>
      <w:bCs/>
      <w:sz w:val="20"/>
      <w:szCs w:val="24"/>
      <w:u w:val="single"/>
      <w:lang w:val="en-US" w:eastAsia="en-US" w:bidi="ar-SA"/>
    </w:rPr>
  </w:style>
  <w:style w:type="character" w:customStyle="1" w:styleId="content">
    <w:name w:val="content"/>
    <w:basedOn w:val="DefaultParagraphFont"/>
    <w:rsid w:val="00372591"/>
  </w:style>
  <w:style w:type="character" w:customStyle="1" w:styleId="tagCharCharCharChar">
    <w:name w:val="tag Char Char Char Char"/>
    <w:rsid w:val="00372591"/>
    <w:rPr>
      <w:rFonts w:ascii="Georgia" w:eastAsia="Calibri" w:hAnsi="Georgia" w:cs="Calibri"/>
      <w:b/>
      <w:sz w:val="24"/>
    </w:rPr>
  </w:style>
  <w:style w:type="character" w:customStyle="1" w:styleId="3">
    <w:name w:val="3"/>
    <w:rsid w:val="00372591"/>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372591"/>
    <w:rPr>
      <w:rFonts w:cs="Arial"/>
      <w:b/>
      <w:bCs/>
      <w:iCs/>
      <w:szCs w:val="28"/>
      <w:lang w:val="en-US" w:eastAsia="en-US" w:bidi="ar-SA"/>
    </w:rPr>
  </w:style>
  <w:style w:type="paragraph" w:customStyle="1" w:styleId="EmphasisText">
    <w:name w:val="Emphasis Text"/>
    <w:basedOn w:val="UnderlinedText"/>
    <w:link w:val="EmphasisTextChar"/>
    <w:rsid w:val="00372591"/>
    <w:pPr>
      <w:jc w:val="left"/>
    </w:pPr>
    <w:rPr>
      <w:rFonts w:eastAsia="SimSun"/>
      <w:u w:val="single"/>
    </w:rPr>
  </w:style>
  <w:style w:type="character" w:customStyle="1" w:styleId="EmphasisTextChar">
    <w:name w:val="Emphasis Text Char"/>
    <w:link w:val="EmphasisText"/>
    <w:rsid w:val="00372591"/>
    <w:rPr>
      <w:rFonts w:ascii="Calibri" w:eastAsia="SimSun" w:hAnsi="Calibri" w:cs="Calibri"/>
      <w:b/>
      <w:u w:val="single"/>
    </w:rPr>
  </w:style>
  <w:style w:type="character" w:customStyle="1" w:styleId="7">
    <w:name w:val="7"/>
    <w:rsid w:val="00372591"/>
    <w:rPr>
      <w:rFonts w:cs="Arial"/>
      <w:bCs/>
      <w:sz w:val="20"/>
      <w:u w:val="single"/>
      <w:lang w:val="en-US" w:eastAsia="en-US" w:bidi="ar-SA"/>
    </w:rPr>
  </w:style>
  <w:style w:type="character" w:customStyle="1" w:styleId="StyleUnderlineChar19pt4">
    <w:name w:val="Style Underline Char1 + 9 pt4"/>
    <w:basedOn w:val="UnderlineChar1"/>
    <w:rsid w:val="00372591"/>
    <w:rPr>
      <w:rFonts w:ascii="Times New Roman" w:hAnsi="Times New Roman"/>
      <w:sz w:val="20"/>
      <w:szCs w:val="24"/>
      <w:u w:val="single"/>
      <w:lang w:val="en-US" w:eastAsia="en-US" w:bidi="ar-SA"/>
    </w:rPr>
  </w:style>
  <w:style w:type="character" w:customStyle="1" w:styleId="StyleUnderlineChar19ptBold1">
    <w:name w:val="Style Underline Char1 + 9 pt Bold1"/>
    <w:rsid w:val="00372591"/>
    <w:rPr>
      <w:rFonts w:ascii="Times New Roman" w:hAnsi="Times New Roman"/>
      <w:b/>
      <w:bCs/>
      <w:sz w:val="20"/>
      <w:szCs w:val="24"/>
      <w:u w:val="single"/>
      <w:lang w:val="en-US" w:eastAsia="en-US" w:bidi="ar-SA"/>
    </w:rPr>
  </w:style>
  <w:style w:type="character" w:customStyle="1" w:styleId="Style9ptUnderline3">
    <w:name w:val="Style 9 pt Underline3"/>
    <w:rsid w:val="00372591"/>
    <w:rPr>
      <w:sz w:val="20"/>
      <w:u w:val="single"/>
    </w:rPr>
  </w:style>
  <w:style w:type="character" w:customStyle="1" w:styleId="Style9ptUnderline4">
    <w:name w:val="Style 9 pt Underline4"/>
    <w:rsid w:val="00372591"/>
    <w:rPr>
      <w:sz w:val="20"/>
      <w:u w:val="single"/>
    </w:rPr>
  </w:style>
  <w:style w:type="character" w:customStyle="1" w:styleId="55">
    <w:name w:val="55"/>
    <w:rsid w:val="00372591"/>
    <w:rPr>
      <w:rFonts w:cs="Arial"/>
      <w:bCs/>
      <w:sz w:val="20"/>
      <w:u w:val="single"/>
      <w:lang w:val="en-US" w:eastAsia="en-US" w:bidi="ar-SA"/>
    </w:rPr>
  </w:style>
  <w:style w:type="paragraph" w:customStyle="1" w:styleId="CardBody">
    <w:name w:val="Card Body"/>
    <w:basedOn w:val="Normal"/>
    <w:link w:val="CardBodyChar"/>
    <w:qFormat/>
    <w:rsid w:val="00372591"/>
    <w:rPr>
      <w:rFonts w:eastAsia="Calibri"/>
      <w:sz w:val="16"/>
    </w:rPr>
  </w:style>
  <w:style w:type="character" w:customStyle="1" w:styleId="CardBodyChar">
    <w:name w:val="Card Body Char"/>
    <w:link w:val="CardBody"/>
    <w:rsid w:val="00372591"/>
    <w:rPr>
      <w:rFonts w:ascii="Calibri" w:eastAsia="Calibri" w:hAnsi="Calibri" w:cs="Calibri"/>
      <w:sz w:val="16"/>
    </w:rPr>
  </w:style>
  <w:style w:type="character" w:customStyle="1" w:styleId="Styleunderline9ptBold">
    <w:name w:val="Style underline + 9 pt Bold"/>
    <w:rsid w:val="00372591"/>
    <w:rPr>
      <w:b/>
      <w:bCs/>
      <w:sz w:val="20"/>
      <w:u w:val="single"/>
    </w:rPr>
  </w:style>
  <w:style w:type="character" w:customStyle="1" w:styleId="StyleUnderliningChar9ptBold">
    <w:name w:val="Style Underlining Char + 9 pt Bold"/>
    <w:rsid w:val="00372591"/>
    <w:rPr>
      <w:rFonts w:ascii="Times New Roman" w:hAnsi="Times New Roman"/>
      <w:b/>
      <w:bCs/>
      <w:sz w:val="20"/>
      <w:szCs w:val="24"/>
      <w:u w:val="single"/>
      <w:lang w:val="en-US" w:eastAsia="en-US" w:bidi="ar-SA"/>
    </w:rPr>
  </w:style>
  <w:style w:type="character" w:customStyle="1" w:styleId="StyleUnderliningChar9pt">
    <w:name w:val="Style Underlining Char + 9 pt"/>
    <w:rsid w:val="00372591"/>
    <w:rPr>
      <w:rFonts w:ascii="Times New Roman" w:hAnsi="Times New Roman"/>
      <w:sz w:val="20"/>
      <w:szCs w:val="24"/>
      <w:u w:val="single"/>
      <w:lang w:val="en-US" w:eastAsia="en-US" w:bidi="ar-SA"/>
    </w:rPr>
  </w:style>
  <w:style w:type="character" w:customStyle="1" w:styleId="34">
    <w:name w:val="34"/>
    <w:rsid w:val="00372591"/>
    <w:rPr>
      <w:rFonts w:ascii="Times New Roman" w:hAnsi="Times New Roman" w:cs="Arial"/>
      <w:bCs/>
      <w:sz w:val="20"/>
      <w:u w:val="single"/>
      <w:lang w:val="en-US" w:eastAsia="en-US" w:bidi="ar-SA"/>
    </w:rPr>
  </w:style>
  <w:style w:type="character" w:customStyle="1" w:styleId="45">
    <w:name w:val="45"/>
    <w:rsid w:val="00372591"/>
    <w:rPr>
      <w:rFonts w:ascii="Times New Roman" w:hAnsi="Times New Roman" w:cs="Arial"/>
      <w:b/>
      <w:bCs/>
      <w:sz w:val="20"/>
      <w:u w:val="single"/>
      <w:lang w:val="en-US" w:eastAsia="en-US" w:bidi="ar-SA"/>
    </w:rPr>
  </w:style>
  <w:style w:type="character" w:customStyle="1" w:styleId="Style9ptUnderline5">
    <w:name w:val="Style 9 pt Underline5"/>
    <w:rsid w:val="00372591"/>
    <w:rPr>
      <w:rFonts w:ascii="Times New Roman" w:hAnsi="Times New Roman"/>
      <w:sz w:val="20"/>
      <w:u w:val="single"/>
    </w:rPr>
  </w:style>
  <w:style w:type="character" w:customStyle="1" w:styleId="Style9ptBoldUnderline2">
    <w:name w:val="Style 9 pt Bold Underline2"/>
    <w:rsid w:val="00372591"/>
    <w:rPr>
      <w:rFonts w:ascii="Times New Roman" w:hAnsi="Times New Roman"/>
      <w:b/>
      <w:bCs/>
      <w:sz w:val="20"/>
      <w:u w:val="single"/>
    </w:rPr>
  </w:style>
  <w:style w:type="character" w:customStyle="1" w:styleId="StyleBoldItalicUnderlineBorderSinglesolidlineAuto">
    <w:name w:val="Style Bold Italic Underline Border: : (Single solid line Auto ..."/>
    <w:rsid w:val="00372591"/>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372591"/>
    <w:pPr>
      <w:keepNext w:val="0"/>
      <w:keepLines w:val="0"/>
      <w:pageBreakBefore w:val="0"/>
      <w:spacing w:before="0"/>
      <w:jc w:val="left"/>
      <w:outlineLvl w:val="9"/>
    </w:pPr>
    <w:rPr>
      <w:bCs w:val="0"/>
      <w:sz w:val="22"/>
      <w:lang w:eastAsia="zh-CN"/>
    </w:rPr>
  </w:style>
  <w:style w:type="character" w:customStyle="1" w:styleId="StyleStyle49pt1Char">
    <w:name w:val="Style Style4 + 9 pt1 Char"/>
    <w:basedOn w:val="Style4Char"/>
    <w:link w:val="StyleStyle49pt1"/>
    <w:rsid w:val="00372591"/>
    <w:rPr>
      <w:rFonts w:ascii="Calibri" w:eastAsia="Times New Roman" w:hAnsi="Calibri" w:cs="Calibri"/>
      <w:bCs w:val="0"/>
      <w:sz w:val="22"/>
      <w:u w:val="single"/>
      <w:lang w:eastAsia="zh-CN"/>
    </w:rPr>
  </w:style>
  <w:style w:type="paragraph" w:customStyle="1" w:styleId="StyleStyle49ptBold1">
    <w:name w:val="Style Style4 + 9 pt Bold1"/>
    <w:basedOn w:val="Style4"/>
    <w:link w:val="StyleStyle49ptBold1Char"/>
    <w:rsid w:val="00372591"/>
    <w:pPr>
      <w:keepNext w:val="0"/>
      <w:keepLines w:val="0"/>
      <w:pageBreakBefore w:val="0"/>
      <w:spacing w:before="0"/>
      <w:jc w:val="left"/>
      <w:outlineLvl w:val="9"/>
    </w:pPr>
    <w:rPr>
      <w:rFonts w:eastAsiaTheme="minorHAnsi"/>
      <w:b/>
      <w:sz w:val="22"/>
    </w:rPr>
  </w:style>
  <w:style w:type="character" w:customStyle="1" w:styleId="StyleStyle49ptBold1Char">
    <w:name w:val="Style Style4 + 9 pt Bold1 Char"/>
    <w:link w:val="StyleStyle49ptBold1"/>
    <w:rsid w:val="00372591"/>
    <w:rPr>
      <w:rFonts w:ascii="Calibri" w:eastAsiaTheme="minorHAnsi" w:hAnsi="Calibri" w:cs="Calibri"/>
      <w:b/>
      <w:bCs/>
      <w:sz w:val="22"/>
      <w:u w:val="single"/>
    </w:rPr>
  </w:style>
  <w:style w:type="paragraph" w:customStyle="1" w:styleId="StyleStyle49pt2">
    <w:name w:val="Style Style4 + 9 pt2"/>
    <w:basedOn w:val="Style4"/>
    <w:link w:val="StyleStyle49pt2Char"/>
    <w:rsid w:val="00372591"/>
    <w:pPr>
      <w:keepNext w:val="0"/>
      <w:keepLines w:val="0"/>
      <w:pageBreakBefore w:val="0"/>
      <w:spacing w:before="0"/>
      <w:jc w:val="left"/>
      <w:outlineLvl w:val="9"/>
    </w:pPr>
    <w:rPr>
      <w:bCs w:val="0"/>
      <w:sz w:val="22"/>
      <w:lang w:eastAsia="zh-CN"/>
    </w:rPr>
  </w:style>
  <w:style w:type="character" w:customStyle="1" w:styleId="StyleStyle49pt2Char">
    <w:name w:val="Style Style4 + 9 pt2 Char"/>
    <w:basedOn w:val="Style4Char"/>
    <w:link w:val="StyleStyle49pt2"/>
    <w:rsid w:val="00372591"/>
    <w:rPr>
      <w:rFonts w:ascii="Calibri" w:eastAsia="Times New Roman" w:hAnsi="Calibri" w:cs="Calibri"/>
      <w:bCs w:val="0"/>
      <w:sz w:val="22"/>
      <w:u w:val="single"/>
      <w:lang w:eastAsia="zh-CN"/>
    </w:rPr>
  </w:style>
  <w:style w:type="paragraph" w:customStyle="1" w:styleId="StyleStyle49ptBold2">
    <w:name w:val="Style Style4 + 9 pt Bold2"/>
    <w:basedOn w:val="Style4"/>
    <w:link w:val="StyleStyle49ptBold2Char"/>
    <w:rsid w:val="00372591"/>
    <w:pPr>
      <w:keepNext w:val="0"/>
      <w:keepLines w:val="0"/>
      <w:pageBreakBefore w:val="0"/>
      <w:spacing w:before="0"/>
      <w:jc w:val="left"/>
      <w:outlineLvl w:val="9"/>
    </w:pPr>
    <w:rPr>
      <w:rFonts w:eastAsiaTheme="minorHAnsi"/>
      <w:b/>
      <w:sz w:val="22"/>
    </w:rPr>
  </w:style>
  <w:style w:type="character" w:customStyle="1" w:styleId="StyleStyle49ptBold2Char">
    <w:name w:val="Style Style4 + 9 pt Bold2 Char"/>
    <w:link w:val="StyleStyle49ptBold2"/>
    <w:rsid w:val="00372591"/>
    <w:rPr>
      <w:rFonts w:ascii="Calibri" w:eastAsiaTheme="minorHAnsi" w:hAnsi="Calibri" w:cs="Calibri"/>
      <w:b/>
      <w:bCs/>
      <w:sz w:val="22"/>
      <w:u w:val="single"/>
    </w:rPr>
  </w:style>
  <w:style w:type="character" w:customStyle="1" w:styleId="23">
    <w:name w:val="23"/>
    <w:rsid w:val="00372591"/>
    <w:rPr>
      <w:rFonts w:ascii="Times New Roman" w:hAnsi="Times New Roman" w:cs="Arial"/>
      <w:bCs/>
      <w:sz w:val="20"/>
      <w:u w:val="single"/>
      <w:lang w:val="en-US" w:eastAsia="en-US" w:bidi="ar-SA"/>
    </w:rPr>
  </w:style>
  <w:style w:type="character" w:customStyle="1" w:styleId="33">
    <w:name w:val="33"/>
    <w:rsid w:val="00372591"/>
    <w:rPr>
      <w:rFonts w:ascii="Times New Roman" w:hAnsi="Times New Roman" w:cs="Arial"/>
      <w:b/>
      <w:bCs/>
      <w:sz w:val="20"/>
      <w:u w:val="single"/>
      <w:lang w:val="en-US" w:eastAsia="en-US" w:bidi="ar-SA"/>
    </w:rPr>
  </w:style>
  <w:style w:type="character" w:customStyle="1" w:styleId="StyleArialNarrow9pt">
    <w:name w:val="Style Arial Narrow 9 pt"/>
    <w:rsid w:val="00372591"/>
    <w:rPr>
      <w:rFonts w:ascii="Times New Roman" w:hAnsi="Times New Roman"/>
      <w:sz w:val="20"/>
    </w:rPr>
  </w:style>
  <w:style w:type="paragraph" w:customStyle="1" w:styleId="CiteBody">
    <w:name w:val="Cite Body"/>
    <w:basedOn w:val="Normal"/>
    <w:link w:val="CiteBodyChar"/>
    <w:qFormat/>
    <w:rsid w:val="00372591"/>
    <w:rPr>
      <w:rFonts w:eastAsia="Calibri"/>
      <w:szCs w:val="16"/>
    </w:rPr>
  </w:style>
  <w:style w:type="paragraph" w:customStyle="1" w:styleId="CiteBold">
    <w:name w:val="Cite Bold"/>
    <w:basedOn w:val="CiteBody"/>
    <w:link w:val="CiteBoldChar"/>
    <w:qFormat/>
    <w:rsid w:val="00372591"/>
    <w:rPr>
      <w:b/>
    </w:rPr>
  </w:style>
  <w:style w:type="character" w:customStyle="1" w:styleId="CiteBodyChar">
    <w:name w:val="Cite Body Char"/>
    <w:link w:val="CiteBody"/>
    <w:rsid w:val="00372591"/>
    <w:rPr>
      <w:rFonts w:ascii="Calibri" w:eastAsia="Calibri" w:hAnsi="Calibri" w:cs="Calibri"/>
      <w:sz w:val="22"/>
      <w:szCs w:val="16"/>
    </w:rPr>
  </w:style>
  <w:style w:type="character" w:customStyle="1" w:styleId="CiteBoldChar">
    <w:name w:val="Cite Bold Char"/>
    <w:link w:val="CiteBold"/>
    <w:rsid w:val="00372591"/>
    <w:rPr>
      <w:rFonts w:ascii="Calibri" w:eastAsia="Calibri" w:hAnsi="Calibri" w:cs="Calibri"/>
      <w:b/>
      <w:sz w:val="22"/>
      <w:szCs w:val="16"/>
    </w:rPr>
  </w:style>
  <w:style w:type="paragraph" w:customStyle="1" w:styleId="StyleCardBody11ptUnderline">
    <w:name w:val="Style Card Body + 11 pt Underline"/>
    <w:basedOn w:val="CardBody"/>
    <w:link w:val="StyleCardBody11ptUnderlineChar"/>
    <w:rsid w:val="00372591"/>
    <w:rPr>
      <w:sz w:val="20"/>
      <w:u w:val="single"/>
    </w:rPr>
  </w:style>
  <w:style w:type="character" w:customStyle="1" w:styleId="StyleCardBody11ptUnderlineChar">
    <w:name w:val="Style Card Body + 11 pt Underline Char"/>
    <w:link w:val="StyleCardBody11ptUnderline"/>
    <w:rsid w:val="00372591"/>
    <w:rPr>
      <w:rFonts w:ascii="Calibri" w:eastAsia="Calibri" w:hAnsi="Calibri" w:cs="Calibri"/>
      <w:sz w:val="20"/>
      <w:u w:val="single"/>
    </w:rPr>
  </w:style>
  <w:style w:type="paragraph" w:customStyle="1" w:styleId="StyleStyle49pt4">
    <w:name w:val="Style Style4 + 9 pt4"/>
    <w:basedOn w:val="Style4"/>
    <w:link w:val="StyleStyle49pt4Char"/>
    <w:rsid w:val="00372591"/>
    <w:pPr>
      <w:keepNext w:val="0"/>
      <w:keepLines w:val="0"/>
      <w:pageBreakBefore w:val="0"/>
      <w:spacing w:before="0"/>
      <w:jc w:val="left"/>
      <w:outlineLvl w:val="9"/>
    </w:pPr>
    <w:rPr>
      <w:bCs w:val="0"/>
      <w:sz w:val="22"/>
      <w:lang w:eastAsia="zh-CN"/>
    </w:rPr>
  </w:style>
  <w:style w:type="character" w:customStyle="1" w:styleId="StyleStyle49pt4Char">
    <w:name w:val="Style Style4 + 9 pt4 Char"/>
    <w:basedOn w:val="Style4Char"/>
    <w:link w:val="StyleStyle49pt4"/>
    <w:rsid w:val="00372591"/>
    <w:rPr>
      <w:rFonts w:ascii="Calibri" w:eastAsia="Times New Roman" w:hAnsi="Calibri" w:cs="Calibri"/>
      <w:bCs w:val="0"/>
      <w:sz w:val="22"/>
      <w:u w:val="single"/>
      <w:lang w:eastAsia="zh-CN"/>
    </w:rPr>
  </w:style>
  <w:style w:type="paragraph" w:customStyle="1" w:styleId="StyleStyle49ptBold4">
    <w:name w:val="Style Style4 + 9 pt Bold4"/>
    <w:basedOn w:val="Style4"/>
    <w:link w:val="StyleStyle49ptBold4Char"/>
    <w:rsid w:val="00372591"/>
    <w:pPr>
      <w:keepNext w:val="0"/>
      <w:keepLines w:val="0"/>
      <w:pageBreakBefore w:val="0"/>
      <w:spacing w:before="0"/>
      <w:jc w:val="left"/>
      <w:outlineLvl w:val="9"/>
    </w:pPr>
    <w:rPr>
      <w:rFonts w:eastAsiaTheme="minorHAnsi"/>
      <w:b/>
      <w:sz w:val="22"/>
    </w:rPr>
  </w:style>
  <w:style w:type="character" w:customStyle="1" w:styleId="StyleStyle49ptBold4Char">
    <w:name w:val="Style Style4 + 9 pt Bold4 Char"/>
    <w:link w:val="StyleStyle49ptBold4"/>
    <w:rsid w:val="00372591"/>
    <w:rPr>
      <w:rFonts w:ascii="Calibri" w:eastAsiaTheme="minorHAnsi" w:hAnsi="Calibri" w:cs="Calibri"/>
      <w:b/>
      <w:bCs/>
      <w:sz w:val="22"/>
      <w:u w:val="single"/>
    </w:rPr>
  </w:style>
  <w:style w:type="character" w:customStyle="1" w:styleId="StyleUnderlineCharChar9pt2">
    <w:name w:val="Style Underline Char Char + 9 pt2"/>
    <w:basedOn w:val="DefaultParagraphFont"/>
    <w:rsid w:val="00372591"/>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372591"/>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372591"/>
    <w:rPr>
      <w:b/>
      <w:bCs/>
      <w:sz w:val="20"/>
      <w:u w:val="single"/>
      <w:bdr w:val="single" w:sz="4" w:space="0" w:color="auto"/>
    </w:rPr>
  </w:style>
  <w:style w:type="character" w:customStyle="1" w:styleId="Style9ptUnderline7">
    <w:name w:val="Style 9 pt Underline7"/>
    <w:rsid w:val="00372591"/>
    <w:rPr>
      <w:sz w:val="20"/>
      <w:u w:val="single"/>
    </w:rPr>
  </w:style>
  <w:style w:type="character" w:customStyle="1" w:styleId="Style9ptBoldUnderline3">
    <w:name w:val="Style 9 pt Bold Underline3"/>
    <w:rsid w:val="00372591"/>
    <w:rPr>
      <w:b/>
      <w:bCs/>
      <w:sz w:val="20"/>
      <w:u w:val="single"/>
    </w:rPr>
  </w:style>
  <w:style w:type="character" w:customStyle="1" w:styleId="Style9ptUnderline8">
    <w:name w:val="Style 9 pt Underline8"/>
    <w:rsid w:val="00372591"/>
    <w:rPr>
      <w:sz w:val="20"/>
      <w:u w:val="single"/>
    </w:rPr>
  </w:style>
  <w:style w:type="paragraph" w:customStyle="1" w:styleId="StyleStyle49pt5">
    <w:name w:val="Style Style4 + 9 pt5"/>
    <w:basedOn w:val="Style4"/>
    <w:link w:val="StyleStyle49pt5Char"/>
    <w:rsid w:val="00372591"/>
    <w:pPr>
      <w:keepNext w:val="0"/>
      <w:keepLines w:val="0"/>
      <w:pageBreakBefore w:val="0"/>
      <w:spacing w:before="0"/>
      <w:jc w:val="left"/>
      <w:outlineLvl w:val="9"/>
    </w:pPr>
    <w:rPr>
      <w:bCs w:val="0"/>
      <w:sz w:val="22"/>
      <w:lang w:eastAsia="zh-CN"/>
    </w:rPr>
  </w:style>
  <w:style w:type="character" w:customStyle="1" w:styleId="StyleStyle49pt5Char">
    <w:name w:val="Style Style4 + 9 pt5 Char"/>
    <w:basedOn w:val="Style4Char"/>
    <w:link w:val="StyleStyle49pt5"/>
    <w:rsid w:val="00372591"/>
    <w:rPr>
      <w:rFonts w:ascii="Calibri" w:eastAsia="Times New Roman" w:hAnsi="Calibri" w:cs="Calibri"/>
      <w:bCs w:val="0"/>
      <w:sz w:val="22"/>
      <w:u w:val="single"/>
      <w:lang w:eastAsia="zh-CN"/>
    </w:rPr>
  </w:style>
  <w:style w:type="character" w:customStyle="1" w:styleId="66">
    <w:name w:val="66"/>
    <w:rsid w:val="00372591"/>
    <w:rPr>
      <w:rFonts w:cs="Arial"/>
      <w:bCs/>
      <w:sz w:val="20"/>
      <w:u w:val="single"/>
      <w:lang w:val="en-US" w:eastAsia="en-US" w:bidi="ar-SA"/>
    </w:rPr>
  </w:style>
  <w:style w:type="character" w:customStyle="1" w:styleId="Style9ptUnderline9">
    <w:name w:val="Style 9 pt Underline9"/>
    <w:rsid w:val="00372591"/>
    <w:rPr>
      <w:sz w:val="20"/>
      <w:u w:val="single"/>
    </w:rPr>
  </w:style>
  <w:style w:type="paragraph" w:customStyle="1" w:styleId="StyleStyle49ptBold5">
    <w:name w:val="Style Style4 + 9 pt Bold5"/>
    <w:basedOn w:val="Style4"/>
    <w:link w:val="StyleStyle49ptBold5Char"/>
    <w:rsid w:val="00372591"/>
    <w:pPr>
      <w:keepNext w:val="0"/>
      <w:keepLines w:val="0"/>
      <w:pageBreakBefore w:val="0"/>
      <w:spacing w:before="0"/>
      <w:jc w:val="left"/>
      <w:outlineLvl w:val="9"/>
    </w:pPr>
    <w:rPr>
      <w:rFonts w:eastAsiaTheme="minorHAnsi"/>
      <w:b/>
      <w:sz w:val="22"/>
    </w:rPr>
  </w:style>
  <w:style w:type="character" w:customStyle="1" w:styleId="StyleStyle49ptBold5Char">
    <w:name w:val="Style Style4 + 9 pt Bold5 Char"/>
    <w:link w:val="StyleStyle49ptBold5"/>
    <w:rsid w:val="00372591"/>
    <w:rPr>
      <w:rFonts w:ascii="Calibri" w:eastAsiaTheme="minorHAnsi" w:hAnsi="Calibri" w:cs="Calibri"/>
      <w:b/>
      <w:bCs/>
      <w:sz w:val="22"/>
      <w:u w:val="single"/>
    </w:rPr>
  </w:style>
  <w:style w:type="character" w:customStyle="1" w:styleId="Style9ptBoldUnderline4">
    <w:name w:val="Style 9 pt Bold Underline4"/>
    <w:rsid w:val="00372591"/>
    <w:rPr>
      <w:b/>
      <w:bCs/>
      <w:sz w:val="20"/>
      <w:u w:val="single"/>
    </w:rPr>
  </w:style>
  <w:style w:type="paragraph" w:customStyle="1" w:styleId="StyleStyle49pt7">
    <w:name w:val="Style Style4 + 9 pt7"/>
    <w:basedOn w:val="Style4"/>
    <w:link w:val="StyleStyle49pt7Char"/>
    <w:rsid w:val="00372591"/>
    <w:pPr>
      <w:keepNext w:val="0"/>
      <w:keepLines w:val="0"/>
      <w:pageBreakBefore w:val="0"/>
      <w:spacing w:before="0"/>
      <w:jc w:val="left"/>
      <w:outlineLvl w:val="9"/>
    </w:pPr>
    <w:rPr>
      <w:bCs w:val="0"/>
      <w:sz w:val="22"/>
      <w:lang w:eastAsia="zh-CN"/>
    </w:rPr>
  </w:style>
  <w:style w:type="character" w:customStyle="1" w:styleId="StyleStyle49pt7Char">
    <w:name w:val="Style Style4 + 9 pt7 Char"/>
    <w:basedOn w:val="Style4Char"/>
    <w:link w:val="StyleStyle49pt7"/>
    <w:rsid w:val="00372591"/>
    <w:rPr>
      <w:rFonts w:ascii="Calibri" w:eastAsia="Times New Roman" w:hAnsi="Calibri" w:cs="Calibri"/>
      <w:bCs w:val="0"/>
      <w:sz w:val="22"/>
      <w:u w:val="single"/>
      <w:lang w:eastAsia="zh-CN"/>
    </w:rPr>
  </w:style>
  <w:style w:type="character" w:customStyle="1" w:styleId="titleblue14">
    <w:name w:val="titleblue14"/>
    <w:basedOn w:val="DefaultParagraphFont"/>
    <w:rsid w:val="00372591"/>
  </w:style>
  <w:style w:type="paragraph" w:customStyle="1" w:styleId="FONT7">
    <w:name w:val="FONT 7"/>
    <w:qFormat/>
    <w:rsid w:val="00372591"/>
    <w:rPr>
      <w:rFonts w:ascii="Times New Roman" w:eastAsia="SimSun" w:hAnsi="Times New Roman" w:cs="Arial"/>
      <w:bCs/>
      <w:iCs/>
      <w:sz w:val="14"/>
      <w:szCs w:val="28"/>
    </w:rPr>
  </w:style>
  <w:style w:type="paragraph" w:customStyle="1" w:styleId="StyleStyle49pt8">
    <w:name w:val="Style Style4 + 9 pt8"/>
    <w:basedOn w:val="Style4"/>
    <w:rsid w:val="00372591"/>
    <w:pPr>
      <w:keepNext w:val="0"/>
      <w:keepLines w:val="0"/>
      <w:pageBreakBefore w:val="0"/>
      <w:spacing w:before="0"/>
      <w:jc w:val="left"/>
      <w:outlineLvl w:val="9"/>
    </w:pPr>
    <w:rPr>
      <w:rFonts w:eastAsiaTheme="minorHAnsi"/>
      <w:bCs w:val="0"/>
      <w:sz w:val="22"/>
    </w:rPr>
  </w:style>
  <w:style w:type="paragraph" w:customStyle="1" w:styleId="StyleHeading2Underline">
    <w:name w:val="Style Heading 2 + Underline"/>
    <w:basedOn w:val="Heading2"/>
    <w:link w:val="StyleHeading2UnderlineChar"/>
    <w:rsid w:val="00372591"/>
    <w:pPr>
      <w:tabs>
        <w:tab w:val="right" w:leader="dot" w:pos="9360"/>
      </w:tabs>
      <w:spacing w:before="240" w:after="240"/>
      <w:ind w:left="-900" w:right="-900"/>
    </w:pPr>
    <w:rPr>
      <w:rFonts w:eastAsia="Times New Roman" w:cs="Times New Roman"/>
      <w:bCs w:val="0"/>
      <w:caps/>
      <w:sz w:val="24"/>
      <w:u w:val="single"/>
    </w:rPr>
  </w:style>
  <w:style w:type="character" w:customStyle="1" w:styleId="StyleHeading2UnderlineChar">
    <w:name w:val="Style Heading 2 + Underline Char"/>
    <w:link w:val="StyleHeading2Underline"/>
    <w:rsid w:val="00372591"/>
    <w:rPr>
      <w:rFonts w:ascii="Calibri" w:eastAsia="Times New Roman" w:hAnsi="Calibri" w:cs="Times New Roman"/>
      <w:b/>
      <w:caps/>
      <w:szCs w:val="44"/>
      <w:u w:val="single"/>
    </w:rPr>
  </w:style>
  <w:style w:type="paragraph" w:customStyle="1" w:styleId="StyleCardText11ptBoldUnderline">
    <w:name w:val="Style Card Text + 11 pt Bold Underline"/>
    <w:link w:val="StyleCardText11ptBoldUnderlineChar"/>
    <w:rsid w:val="00372591"/>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372591"/>
    <w:rPr>
      <w:rFonts w:eastAsia="Calibri"/>
      <w:b/>
      <w:bCs/>
      <w:sz w:val="22"/>
      <w:u w:val="single"/>
    </w:rPr>
  </w:style>
  <w:style w:type="paragraph" w:customStyle="1" w:styleId="StyleStyle49ptBold6">
    <w:name w:val="Style Style4 + 9 pt Bold6"/>
    <w:basedOn w:val="Style4"/>
    <w:link w:val="StyleStyle49ptBold6Char"/>
    <w:rsid w:val="00372591"/>
    <w:pPr>
      <w:keepNext w:val="0"/>
      <w:keepLines w:val="0"/>
      <w:pageBreakBefore w:val="0"/>
      <w:spacing w:before="0"/>
      <w:jc w:val="left"/>
      <w:outlineLvl w:val="9"/>
    </w:pPr>
    <w:rPr>
      <w:rFonts w:eastAsiaTheme="minorHAnsi"/>
      <w:b/>
      <w:sz w:val="22"/>
    </w:rPr>
  </w:style>
  <w:style w:type="character" w:customStyle="1" w:styleId="StyleStyle49ptBold6Char">
    <w:name w:val="Style Style4 + 9 pt Bold6 Char"/>
    <w:link w:val="StyleStyle49ptBold6"/>
    <w:rsid w:val="00372591"/>
    <w:rPr>
      <w:rFonts w:ascii="Calibri" w:eastAsiaTheme="minorHAnsi" w:hAnsi="Calibri" w:cs="Calibri"/>
      <w:b/>
      <w:bCs/>
      <w:sz w:val="22"/>
      <w:u w:val="single"/>
    </w:rPr>
  </w:style>
  <w:style w:type="paragraph" w:customStyle="1" w:styleId="StyleCircled11pt">
    <w:name w:val="Style Circled + 11 pt"/>
    <w:basedOn w:val="Circled"/>
    <w:link w:val="StyleCircled11ptChar"/>
    <w:rsid w:val="00372591"/>
    <w:rPr>
      <w:rFonts w:asciiTheme="minorHAnsi" w:eastAsia="Calibri" w:hAnsiTheme="minorHAnsi" w:cstheme="minorBidi"/>
      <w:bCs/>
      <w:sz w:val="22"/>
      <w:szCs w:val="24"/>
      <w:lang w:val="en-US" w:eastAsia="en-US"/>
    </w:rPr>
  </w:style>
  <w:style w:type="character" w:customStyle="1" w:styleId="StyleCircled11ptChar">
    <w:name w:val="Style Circled + 11 pt Char"/>
    <w:link w:val="StyleCircled11pt"/>
    <w:rsid w:val="00372591"/>
    <w:rPr>
      <w:rFonts w:eastAsia="Calibri"/>
      <w:b/>
      <w:bCs/>
      <w:sz w:val="22"/>
      <w:u w:val="single"/>
    </w:rPr>
  </w:style>
  <w:style w:type="paragraph" w:customStyle="1" w:styleId="StyleCircled11ptBorderSinglesolidlineAuto05pt">
    <w:name w:val="Style Circled + 11 pt Border: : (Single solid line Auto  0.5 pt ..."/>
    <w:basedOn w:val="Circled"/>
    <w:link w:val="StyleCircled11ptBorderSinglesolidlineAuto05ptChar"/>
    <w:rsid w:val="00372591"/>
    <w:rPr>
      <w:rFonts w:asciiTheme="minorHAnsi" w:eastAsia="Calibri" w:hAnsiTheme="minorHAnsi" w:cstheme="minorBidi"/>
      <w:bCs/>
      <w:sz w:val="22"/>
      <w:szCs w:val="24"/>
      <w:bdr w:val="single" w:sz="4" w:space="0" w:color="auto"/>
      <w:lang w:val="en-US" w:eastAsia="en-US"/>
    </w:rPr>
  </w:style>
  <w:style w:type="character" w:customStyle="1" w:styleId="StyleCircled11ptBorderSinglesolidlineAuto05ptChar">
    <w:name w:val="Style Circled + 11 pt Border: : (Single solid line Auto  0.5 pt ... Char"/>
    <w:link w:val="StyleCircled11ptBorderSinglesolidlineAuto05pt"/>
    <w:rsid w:val="00372591"/>
    <w:rPr>
      <w:rFonts w:eastAsia="Calibri"/>
      <w:b/>
      <w:bCs/>
      <w:sz w:val="22"/>
      <w:u w:val="single"/>
      <w:bdr w:val="single" w:sz="4" w:space="0" w:color="auto"/>
    </w:rPr>
  </w:style>
  <w:style w:type="character" w:customStyle="1" w:styleId="StyleUnderlineCharChar9pt3">
    <w:name w:val="Style Underline Char Char + 9 pt3"/>
    <w:basedOn w:val="DefaultParagraphFont"/>
    <w:rsid w:val="00372591"/>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372591"/>
    <w:rPr>
      <w:sz w:val="20"/>
      <w:u w:val="single"/>
    </w:rPr>
  </w:style>
  <w:style w:type="character" w:customStyle="1" w:styleId="BoldandUnderlineChar2CharCharChar">
    <w:name w:val="Bold and Underline Char2 Char Char Char"/>
    <w:rsid w:val="00372591"/>
    <w:rPr>
      <w:b/>
      <w:szCs w:val="24"/>
      <w:u w:val="single"/>
      <w:lang w:val="en-US" w:eastAsia="en-US" w:bidi="ar-SA"/>
    </w:rPr>
  </w:style>
  <w:style w:type="paragraph" w:customStyle="1" w:styleId="textboldChar">
    <w:name w:val="text bold Char"/>
    <w:basedOn w:val="Normal"/>
    <w:link w:val="textboldCharChar"/>
    <w:rsid w:val="00372591"/>
    <w:pPr>
      <w:ind w:left="720"/>
    </w:pPr>
    <w:rPr>
      <w:rFonts w:eastAsia="Calibri"/>
      <w:b/>
      <w:sz w:val="24"/>
      <w:u w:val="thick"/>
    </w:rPr>
  </w:style>
  <w:style w:type="character" w:customStyle="1" w:styleId="textboldCharChar">
    <w:name w:val="text bold Char Char"/>
    <w:link w:val="textboldChar"/>
    <w:rsid w:val="00372591"/>
    <w:rPr>
      <w:rFonts w:ascii="Calibri" w:eastAsia="Calibri" w:hAnsi="Calibri" w:cs="Calibri"/>
      <w:b/>
      <w:u w:val="thick"/>
    </w:rPr>
  </w:style>
  <w:style w:type="character" w:customStyle="1" w:styleId="snapnoshots">
    <w:name w:val="snap_noshots"/>
    <w:basedOn w:val="DefaultParagraphFont"/>
    <w:rsid w:val="00372591"/>
  </w:style>
  <w:style w:type="character" w:customStyle="1" w:styleId="cnbcsbhdcomp">
    <w:name w:val="cnbc_sbhd_comp"/>
    <w:rsid w:val="00372591"/>
  </w:style>
  <w:style w:type="character" w:customStyle="1" w:styleId="blox-headline">
    <w:name w:val="blox-headline"/>
    <w:rsid w:val="00372591"/>
  </w:style>
  <w:style w:type="character" w:customStyle="1" w:styleId="Heading2CharCharCharCharCharChar1CharChar">
    <w:name w:val="Heading 2 Char Char Char Char Char Char1 Char Char"/>
    <w:basedOn w:val="DefaultParagraphFont"/>
    <w:uiPriority w:val="99"/>
    <w:rsid w:val="00372591"/>
    <w:rPr>
      <w:rFonts w:cs="Arial"/>
      <w:b/>
      <w:bCs/>
      <w:iCs/>
      <w:sz w:val="28"/>
      <w:lang w:val="en-US" w:eastAsia="en-US"/>
    </w:rPr>
  </w:style>
  <w:style w:type="character" w:customStyle="1" w:styleId="postsubtitle">
    <w:name w:val="post_subtitle"/>
    <w:basedOn w:val="DefaultParagraphFont"/>
    <w:rsid w:val="00372591"/>
  </w:style>
  <w:style w:type="character" w:customStyle="1" w:styleId="NoterefInText">
    <w:name w:val="_NoterefInText"/>
    <w:uiPriority w:val="99"/>
    <w:rsid w:val="00372591"/>
    <w:rPr>
      <w:rFonts w:cs="New Baskerville"/>
      <w:color w:val="000000"/>
    </w:rPr>
  </w:style>
  <w:style w:type="character" w:customStyle="1" w:styleId="postauthor">
    <w:name w:val="postauthor"/>
    <w:basedOn w:val="DefaultParagraphFont"/>
    <w:rsid w:val="00372591"/>
  </w:style>
  <w:style w:type="paragraph" w:customStyle="1" w:styleId="notes-source-hasnotes">
    <w:name w:val="notes-source-hasnotes"/>
    <w:basedOn w:val="Normal"/>
    <w:qFormat/>
    <w:rsid w:val="00372591"/>
    <w:pPr>
      <w:spacing w:before="100" w:beforeAutospacing="1" w:after="100" w:afterAutospacing="1"/>
    </w:pPr>
    <w:rPr>
      <w:rFonts w:ascii="Times" w:hAnsi="Times"/>
      <w:szCs w:val="20"/>
    </w:rPr>
  </w:style>
  <w:style w:type="character" w:customStyle="1" w:styleId="span">
    <w:name w:val="span"/>
    <w:basedOn w:val="DefaultParagraphFont"/>
    <w:rsid w:val="00372591"/>
  </w:style>
  <w:style w:type="character" w:customStyle="1" w:styleId="thirdparty-logo">
    <w:name w:val="thirdparty-logo"/>
    <w:basedOn w:val="DefaultParagraphFont"/>
    <w:rsid w:val="00372591"/>
  </w:style>
  <w:style w:type="paragraph" w:customStyle="1" w:styleId="articlemeta">
    <w:name w:val="articlemeta"/>
    <w:basedOn w:val="Normal"/>
    <w:qFormat/>
    <w:rsid w:val="00372591"/>
    <w:pPr>
      <w:spacing w:before="100" w:beforeAutospacing="1" w:after="100" w:afterAutospacing="1"/>
    </w:pPr>
    <w:rPr>
      <w:rFonts w:ascii="Times" w:hAnsi="Times"/>
      <w:szCs w:val="20"/>
    </w:rPr>
  </w:style>
  <w:style w:type="character" w:customStyle="1" w:styleId="vcard">
    <w:name w:val="vcard"/>
    <w:basedOn w:val="DefaultParagraphFont"/>
    <w:rsid w:val="00372591"/>
  </w:style>
  <w:style w:type="character" w:customStyle="1" w:styleId="print-footnote">
    <w:name w:val="print-footnote"/>
    <w:basedOn w:val="DefaultParagraphFont"/>
    <w:rsid w:val="00372591"/>
  </w:style>
  <w:style w:type="character" w:customStyle="1" w:styleId="datestring">
    <w:name w:val="datestring"/>
    <w:basedOn w:val="DefaultParagraphFont"/>
    <w:rsid w:val="00372591"/>
  </w:style>
  <w:style w:type="paragraph" w:customStyle="1" w:styleId="left">
    <w:name w:val="left"/>
    <w:basedOn w:val="Normal"/>
    <w:qFormat/>
    <w:rsid w:val="00372591"/>
    <w:pPr>
      <w:spacing w:before="100" w:beforeAutospacing="1" w:after="100" w:afterAutospacing="1"/>
    </w:pPr>
    <w:rPr>
      <w:rFonts w:ascii="Times" w:hAnsi="Times"/>
      <w:szCs w:val="20"/>
    </w:rPr>
  </w:style>
  <w:style w:type="paragraph" w:customStyle="1" w:styleId="right">
    <w:name w:val="right"/>
    <w:basedOn w:val="Normal"/>
    <w:qFormat/>
    <w:rsid w:val="00372591"/>
    <w:pPr>
      <w:spacing w:before="100" w:beforeAutospacing="1" w:after="100" w:afterAutospacing="1"/>
    </w:pPr>
    <w:rPr>
      <w:rFonts w:ascii="Times" w:hAnsi="Times"/>
      <w:szCs w:val="20"/>
    </w:rPr>
  </w:style>
  <w:style w:type="character" w:customStyle="1" w:styleId="gptad">
    <w:name w:val="gptad"/>
    <w:basedOn w:val="DefaultParagraphFont"/>
    <w:rsid w:val="00372591"/>
  </w:style>
  <w:style w:type="paragraph" w:customStyle="1" w:styleId="creditpostedmodified">
    <w:name w:val="credit_posted_modified"/>
    <w:basedOn w:val="Normal"/>
    <w:qFormat/>
    <w:rsid w:val="00372591"/>
    <w:pPr>
      <w:spacing w:before="100" w:beforeAutospacing="1" w:after="100" w:afterAutospacing="1"/>
    </w:pPr>
    <w:rPr>
      <w:rFonts w:ascii="Times" w:hAnsi="Times"/>
      <w:szCs w:val="20"/>
    </w:rPr>
  </w:style>
  <w:style w:type="character" w:customStyle="1" w:styleId="creditline">
    <w:name w:val="creditline"/>
    <w:basedOn w:val="DefaultParagraphFont"/>
    <w:rsid w:val="00372591"/>
  </w:style>
  <w:style w:type="character" w:customStyle="1" w:styleId="grd">
    <w:name w:val="grd"/>
    <w:basedOn w:val="DefaultParagraphFont"/>
    <w:rsid w:val="00372591"/>
  </w:style>
  <w:style w:type="paragraph" w:customStyle="1" w:styleId="hs-text-container">
    <w:name w:val="hs-text-container"/>
    <w:basedOn w:val="Normal"/>
    <w:qFormat/>
    <w:rsid w:val="00372591"/>
    <w:pPr>
      <w:spacing w:before="100" w:beforeAutospacing="1" w:after="100" w:afterAutospacing="1"/>
    </w:pPr>
    <w:rPr>
      <w:rFonts w:ascii="Times" w:hAnsi="Times"/>
      <w:szCs w:val="20"/>
    </w:rPr>
  </w:style>
  <w:style w:type="character" w:customStyle="1" w:styleId="changed">
    <w:name w:val="changed"/>
    <w:basedOn w:val="DefaultParagraphFont"/>
    <w:rsid w:val="00372591"/>
  </w:style>
  <w:style w:type="character" w:customStyle="1" w:styleId="article-author-name">
    <w:name w:val="article-author-name"/>
    <w:basedOn w:val="DefaultParagraphFont"/>
    <w:rsid w:val="00372591"/>
  </w:style>
  <w:style w:type="character" w:customStyle="1" w:styleId="bioexcerpt">
    <w:name w:val="bio_excerpt"/>
    <w:basedOn w:val="DefaultParagraphFont"/>
    <w:rsid w:val="00372591"/>
  </w:style>
  <w:style w:type="character" w:customStyle="1" w:styleId="commentcount">
    <w:name w:val="comment_count"/>
    <w:basedOn w:val="DefaultParagraphFont"/>
    <w:rsid w:val="00372591"/>
  </w:style>
  <w:style w:type="character" w:customStyle="1" w:styleId="searchtermshighlighted">
    <w:name w:val="searchtermshighlighted"/>
    <w:basedOn w:val="DefaultParagraphFont"/>
    <w:rsid w:val="00372591"/>
  </w:style>
  <w:style w:type="character" w:customStyle="1" w:styleId="contributornametrigger">
    <w:name w:val="contributornametrigger"/>
    <w:basedOn w:val="DefaultParagraphFont"/>
    <w:rsid w:val="00372591"/>
  </w:style>
  <w:style w:type="character" w:customStyle="1" w:styleId="bylinepipe">
    <w:name w:val="bylinepipe"/>
    <w:basedOn w:val="DefaultParagraphFont"/>
    <w:rsid w:val="00372591"/>
  </w:style>
  <w:style w:type="character" w:customStyle="1" w:styleId="lucenesearchresulturlb">
    <w:name w:val="lucene_search_result_url_b"/>
    <w:basedOn w:val="DefaultParagraphFont"/>
    <w:rsid w:val="00372591"/>
  </w:style>
  <w:style w:type="character" w:customStyle="1" w:styleId="faculty-title">
    <w:name w:val="faculty-title"/>
    <w:basedOn w:val="DefaultParagraphFont"/>
    <w:rsid w:val="00372591"/>
  </w:style>
  <w:style w:type="character" w:customStyle="1" w:styleId="issue">
    <w:name w:val="issue"/>
    <w:basedOn w:val="DefaultParagraphFont"/>
    <w:rsid w:val="00372591"/>
  </w:style>
  <w:style w:type="character" w:customStyle="1" w:styleId="pages">
    <w:name w:val="pages"/>
    <w:basedOn w:val="DefaultParagraphFont"/>
    <w:rsid w:val="00372591"/>
  </w:style>
  <w:style w:type="character" w:customStyle="1" w:styleId="person">
    <w:name w:val="person"/>
    <w:basedOn w:val="DefaultParagraphFont"/>
    <w:rsid w:val="00372591"/>
  </w:style>
  <w:style w:type="character" w:customStyle="1" w:styleId="corresponding">
    <w:name w:val="corresponding"/>
    <w:basedOn w:val="DefaultParagraphFont"/>
    <w:rsid w:val="00372591"/>
  </w:style>
  <w:style w:type="paragraph" w:customStyle="1" w:styleId="entry-meta">
    <w:name w:val="entry-meta"/>
    <w:basedOn w:val="Normal"/>
    <w:qFormat/>
    <w:rsid w:val="00372591"/>
    <w:pPr>
      <w:spacing w:before="100" w:beforeAutospacing="1" w:after="100" w:afterAutospacing="1"/>
    </w:pPr>
    <w:rPr>
      <w:rFonts w:ascii="Times" w:hAnsi="Times"/>
      <w:szCs w:val="20"/>
    </w:rPr>
  </w:style>
  <w:style w:type="character" w:customStyle="1" w:styleId="post-time">
    <w:name w:val="post-time"/>
    <w:basedOn w:val="DefaultParagraphFont"/>
    <w:rsid w:val="00372591"/>
  </w:style>
  <w:style w:type="character" w:customStyle="1" w:styleId="post-category">
    <w:name w:val="post-category"/>
    <w:basedOn w:val="DefaultParagraphFont"/>
    <w:rsid w:val="00372591"/>
  </w:style>
  <w:style w:type="paragraph" w:customStyle="1" w:styleId="articledetails">
    <w:name w:val="articledetails"/>
    <w:basedOn w:val="Normal"/>
    <w:qFormat/>
    <w:rsid w:val="00372591"/>
    <w:pPr>
      <w:spacing w:before="100" w:beforeAutospacing="1" w:after="100" w:afterAutospacing="1"/>
    </w:pPr>
    <w:rPr>
      <w:rFonts w:ascii="Times" w:hAnsi="Times"/>
      <w:szCs w:val="20"/>
    </w:rPr>
  </w:style>
  <w:style w:type="character" w:customStyle="1" w:styleId="posted-and-updated">
    <w:name w:val="posted-and-updated"/>
    <w:basedOn w:val="DefaultParagraphFont"/>
    <w:rsid w:val="00372591"/>
  </w:style>
  <w:style w:type="paragraph" w:customStyle="1" w:styleId="aff">
    <w:name w:val="aff"/>
    <w:basedOn w:val="Normal"/>
    <w:qFormat/>
    <w:rsid w:val="00372591"/>
    <w:pPr>
      <w:spacing w:before="100" w:beforeAutospacing="1" w:after="100" w:afterAutospacing="1"/>
    </w:pPr>
    <w:rPr>
      <w:rFonts w:ascii="Times" w:hAnsi="Times"/>
      <w:szCs w:val="20"/>
    </w:rPr>
  </w:style>
  <w:style w:type="character" w:customStyle="1" w:styleId="entry-author">
    <w:name w:val="entry-author"/>
    <w:basedOn w:val="DefaultParagraphFont"/>
    <w:rsid w:val="00372591"/>
  </w:style>
  <w:style w:type="character" w:customStyle="1" w:styleId="entry-author-name">
    <w:name w:val="entry-author-name"/>
    <w:basedOn w:val="DefaultParagraphFont"/>
    <w:rsid w:val="00372591"/>
  </w:style>
  <w:style w:type="character" w:customStyle="1" w:styleId="contrib-degrees">
    <w:name w:val="contrib-degrees"/>
    <w:basedOn w:val="DefaultParagraphFont"/>
    <w:rsid w:val="00372591"/>
  </w:style>
  <w:style w:type="character" w:customStyle="1" w:styleId="contrib-on-behalf-of">
    <w:name w:val="contrib-on-behalf-of"/>
    <w:basedOn w:val="DefaultParagraphFont"/>
    <w:rsid w:val="00372591"/>
  </w:style>
  <w:style w:type="character" w:customStyle="1" w:styleId="pubtime">
    <w:name w:val="pubtime"/>
    <w:basedOn w:val="DefaultParagraphFont"/>
    <w:rsid w:val="00372591"/>
  </w:style>
  <w:style w:type="character" w:customStyle="1" w:styleId="fbcommentscount">
    <w:name w:val="fb_comments_count"/>
    <w:basedOn w:val="DefaultParagraphFont"/>
    <w:rsid w:val="00372591"/>
  </w:style>
  <w:style w:type="character" w:customStyle="1" w:styleId="stsharethiscustom">
    <w:name w:val="st_sharethis_custom"/>
    <w:basedOn w:val="DefaultParagraphFont"/>
    <w:rsid w:val="00372591"/>
  </w:style>
  <w:style w:type="paragraph" w:customStyle="1" w:styleId="permalinkable">
    <w:name w:val="permalinkable"/>
    <w:basedOn w:val="Normal"/>
    <w:qFormat/>
    <w:rsid w:val="00372591"/>
    <w:pPr>
      <w:spacing w:before="100" w:beforeAutospacing="1" w:after="100" w:afterAutospacing="1"/>
    </w:pPr>
    <w:rPr>
      <w:rFonts w:ascii="Times" w:hAnsi="Times"/>
      <w:szCs w:val="20"/>
    </w:rPr>
  </w:style>
  <w:style w:type="character" w:customStyle="1" w:styleId="post-date">
    <w:name w:val="post-date"/>
    <w:basedOn w:val="DefaultParagraphFont"/>
    <w:rsid w:val="00372591"/>
  </w:style>
  <w:style w:type="character" w:customStyle="1" w:styleId="articleauthor0">
    <w:name w:val="article_author"/>
    <w:basedOn w:val="DefaultParagraphFont"/>
    <w:rsid w:val="00372591"/>
  </w:style>
  <w:style w:type="character" w:customStyle="1" w:styleId="articleissue">
    <w:name w:val="article_issue"/>
    <w:basedOn w:val="DefaultParagraphFont"/>
    <w:rsid w:val="00372591"/>
  </w:style>
  <w:style w:type="character" w:customStyle="1" w:styleId="a-size-large">
    <w:name w:val="a-size-large"/>
    <w:basedOn w:val="DefaultParagraphFont"/>
    <w:rsid w:val="00372591"/>
  </w:style>
  <w:style w:type="character" w:customStyle="1" w:styleId="a-size-medium">
    <w:name w:val="a-size-medium"/>
    <w:basedOn w:val="DefaultParagraphFont"/>
    <w:rsid w:val="00372591"/>
  </w:style>
  <w:style w:type="character" w:customStyle="1" w:styleId="contribution">
    <w:name w:val="contribution"/>
    <w:basedOn w:val="DefaultParagraphFont"/>
    <w:rsid w:val="00372591"/>
  </w:style>
  <w:style w:type="character" w:customStyle="1" w:styleId="a-color-secondary">
    <w:name w:val="a-color-secondary"/>
    <w:basedOn w:val="DefaultParagraphFont"/>
    <w:rsid w:val="00372591"/>
  </w:style>
  <w:style w:type="paragraph" w:customStyle="1" w:styleId="sbyline">
    <w:name w:val="sbyline"/>
    <w:basedOn w:val="Normal"/>
    <w:qFormat/>
    <w:rsid w:val="00372591"/>
    <w:pPr>
      <w:spacing w:before="100" w:beforeAutospacing="1" w:after="100" w:afterAutospacing="1"/>
    </w:pPr>
    <w:rPr>
      <w:rFonts w:ascii="Times" w:hAnsi="Times"/>
      <w:szCs w:val="20"/>
    </w:rPr>
  </w:style>
  <w:style w:type="character" w:customStyle="1" w:styleId="ui-author">
    <w:name w:val="ui-author"/>
    <w:basedOn w:val="DefaultParagraphFont"/>
    <w:rsid w:val="00372591"/>
  </w:style>
  <w:style w:type="character" w:customStyle="1" w:styleId="ui-staffline">
    <w:name w:val="ui-staffline"/>
    <w:basedOn w:val="DefaultParagraphFont"/>
    <w:rsid w:val="00372591"/>
  </w:style>
  <w:style w:type="paragraph" w:customStyle="1" w:styleId="promotion-tag-p">
    <w:name w:val="promotion-tag-p"/>
    <w:basedOn w:val="Normal"/>
    <w:qFormat/>
    <w:rsid w:val="00372591"/>
    <w:pPr>
      <w:spacing w:before="100" w:beforeAutospacing="1" w:after="100" w:afterAutospacing="1"/>
    </w:pPr>
    <w:rPr>
      <w:rFonts w:ascii="Times" w:hAnsi="Times"/>
      <w:szCs w:val="20"/>
    </w:rPr>
  </w:style>
  <w:style w:type="character" w:customStyle="1" w:styleId="value">
    <w:name w:val="value"/>
    <w:basedOn w:val="DefaultParagraphFont"/>
    <w:rsid w:val="00372591"/>
  </w:style>
  <w:style w:type="character" w:customStyle="1" w:styleId="specialissuelabel">
    <w:name w:val="specialissuelabel"/>
    <w:basedOn w:val="DefaultParagraphFont"/>
    <w:rsid w:val="00372591"/>
  </w:style>
  <w:style w:type="character" w:customStyle="1" w:styleId="wp-smiley">
    <w:name w:val="wp-smiley"/>
    <w:basedOn w:val="DefaultParagraphFont"/>
    <w:rsid w:val="00372591"/>
  </w:style>
  <w:style w:type="character" w:customStyle="1" w:styleId="artjournal">
    <w:name w:val="art_journal"/>
    <w:basedOn w:val="DefaultParagraphFont"/>
    <w:rsid w:val="00372591"/>
  </w:style>
  <w:style w:type="character" w:customStyle="1" w:styleId="artdatevolumeissuepart">
    <w:name w:val="art_datevolumeissuepart"/>
    <w:basedOn w:val="DefaultParagraphFont"/>
    <w:rsid w:val="00372591"/>
  </w:style>
  <w:style w:type="character" w:customStyle="1" w:styleId="artpages">
    <w:name w:val="art_pages"/>
    <w:basedOn w:val="DefaultParagraphFont"/>
    <w:rsid w:val="00372591"/>
  </w:style>
  <w:style w:type="character" w:customStyle="1" w:styleId="singlehighlightclass">
    <w:name w:val="single_highlight_class"/>
    <w:basedOn w:val="DefaultParagraphFont"/>
    <w:rsid w:val="00372591"/>
  </w:style>
  <w:style w:type="character" w:customStyle="1" w:styleId="degree">
    <w:name w:val="degree"/>
    <w:basedOn w:val="DefaultParagraphFont"/>
    <w:rsid w:val="00372591"/>
  </w:style>
  <w:style w:type="character" w:customStyle="1" w:styleId="major">
    <w:name w:val="major"/>
    <w:basedOn w:val="DefaultParagraphFont"/>
    <w:rsid w:val="00372591"/>
  </w:style>
  <w:style w:type="character" w:customStyle="1" w:styleId="views">
    <w:name w:val="views"/>
    <w:basedOn w:val="DefaultParagraphFont"/>
    <w:rsid w:val="00372591"/>
  </w:style>
  <w:style w:type="character" w:customStyle="1" w:styleId="stmainservices">
    <w:name w:val="stmainservices"/>
    <w:basedOn w:val="DefaultParagraphFont"/>
    <w:rsid w:val="00372591"/>
  </w:style>
  <w:style w:type="character" w:customStyle="1" w:styleId="stbubblehcount">
    <w:name w:val="stbubble_hcount"/>
    <w:basedOn w:val="DefaultParagraphFont"/>
    <w:rsid w:val="00372591"/>
  </w:style>
  <w:style w:type="paragraph" w:customStyle="1" w:styleId="Document">
    <w:name w:val="_Document"/>
    <w:basedOn w:val="Default"/>
    <w:next w:val="Default"/>
    <w:uiPriority w:val="99"/>
    <w:qFormat/>
    <w:rsid w:val="00372591"/>
    <w:pPr>
      <w:widowControl/>
    </w:pPr>
    <w:rPr>
      <w:rFonts w:ascii="New Baskerville" w:eastAsiaTheme="minorEastAsia" w:hAnsi="New Baskerville"/>
      <w:color w:val="auto"/>
    </w:rPr>
  </w:style>
  <w:style w:type="paragraph" w:customStyle="1" w:styleId="SubHead1">
    <w:name w:val="_SubHead1"/>
    <w:basedOn w:val="Default"/>
    <w:next w:val="Default"/>
    <w:uiPriority w:val="99"/>
    <w:qFormat/>
    <w:rsid w:val="00372591"/>
    <w:pPr>
      <w:widowControl/>
    </w:pPr>
    <w:rPr>
      <w:rFonts w:ascii="New Baskerville" w:eastAsiaTheme="minorEastAsia" w:hAnsi="New Baskerville"/>
      <w:color w:val="auto"/>
    </w:rPr>
  </w:style>
  <w:style w:type="paragraph" w:customStyle="1" w:styleId="SubHead2">
    <w:name w:val="_SubHead2"/>
    <w:basedOn w:val="Default"/>
    <w:next w:val="Default"/>
    <w:uiPriority w:val="99"/>
    <w:qFormat/>
    <w:rsid w:val="00372591"/>
    <w:pPr>
      <w:widowControl/>
    </w:pPr>
    <w:rPr>
      <w:rFonts w:ascii="New Baskerville" w:eastAsiaTheme="minorEastAsia" w:hAnsi="New Baskerville"/>
      <w:color w:val="auto"/>
    </w:rPr>
  </w:style>
  <w:style w:type="paragraph" w:customStyle="1" w:styleId="collapsed-hide">
    <w:name w:val="collapsed-hide"/>
    <w:basedOn w:val="Normal"/>
    <w:qFormat/>
    <w:rsid w:val="00372591"/>
    <w:pPr>
      <w:spacing w:before="100" w:beforeAutospacing="1" w:after="100" w:afterAutospacing="1"/>
    </w:pPr>
    <w:rPr>
      <w:rFonts w:ascii="Times" w:hAnsi="Times"/>
      <w:szCs w:val="20"/>
    </w:rPr>
  </w:style>
  <w:style w:type="paragraph" w:customStyle="1" w:styleId="odd">
    <w:name w:val="odd"/>
    <w:basedOn w:val="Normal"/>
    <w:qFormat/>
    <w:rsid w:val="00372591"/>
    <w:pPr>
      <w:spacing w:before="100" w:beforeAutospacing="1" w:after="100" w:afterAutospacing="1"/>
    </w:pPr>
    <w:rPr>
      <w:rFonts w:ascii="Times" w:hAnsi="Times"/>
      <w:szCs w:val="20"/>
    </w:rPr>
  </w:style>
  <w:style w:type="character" w:customStyle="1" w:styleId="article-author">
    <w:name w:val="article-author"/>
    <w:basedOn w:val="DefaultParagraphFont"/>
    <w:rsid w:val="00372591"/>
  </w:style>
  <w:style w:type="character" w:customStyle="1" w:styleId="tolocaltime">
    <w:name w:val="tolocaltime"/>
    <w:basedOn w:val="DefaultParagraphFont"/>
    <w:rsid w:val="00372591"/>
  </w:style>
  <w:style w:type="character" w:customStyle="1" w:styleId="pb-byline">
    <w:name w:val="pb-byline"/>
    <w:basedOn w:val="DefaultParagraphFont"/>
    <w:rsid w:val="00372591"/>
  </w:style>
  <w:style w:type="character" w:customStyle="1" w:styleId="pb-timestamp">
    <w:name w:val="pb-timestamp"/>
    <w:basedOn w:val="DefaultParagraphFont"/>
    <w:rsid w:val="00372591"/>
  </w:style>
  <w:style w:type="character" w:customStyle="1" w:styleId="posted-on">
    <w:name w:val="posted-on"/>
    <w:basedOn w:val="DefaultParagraphFont"/>
    <w:rsid w:val="00372591"/>
  </w:style>
  <w:style w:type="character" w:customStyle="1" w:styleId="even">
    <w:name w:val="even"/>
    <w:basedOn w:val="DefaultParagraphFont"/>
    <w:rsid w:val="00372591"/>
  </w:style>
  <w:style w:type="character" w:customStyle="1" w:styleId="foreground">
    <w:name w:val="foreground"/>
    <w:basedOn w:val="DefaultParagraphFont"/>
    <w:rsid w:val="00372591"/>
  </w:style>
  <w:style w:type="paragraph" w:customStyle="1" w:styleId="volissue">
    <w:name w:val="volissue"/>
    <w:basedOn w:val="Normal"/>
    <w:qFormat/>
    <w:rsid w:val="00372591"/>
    <w:pPr>
      <w:spacing w:before="100" w:beforeAutospacing="1" w:after="100" w:afterAutospacing="1"/>
    </w:pPr>
    <w:rPr>
      <w:rFonts w:ascii="Times" w:hAnsi="Times"/>
      <w:szCs w:val="20"/>
    </w:rPr>
  </w:style>
  <w:style w:type="character" w:customStyle="1" w:styleId="cat-date-line4">
    <w:name w:val="cat-date-line4"/>
    <w:basedOn w:val="DefaultParagraphFont"/>
    <w:rsid w:val="00372591"/>
  </w:style>
  <w:style w:type="character" w:customStyle="1" w:styleId="articledate">
    <w:name w:val="articledate"/>
    <w:basedOn w:val="DefaultParagraphFont"/>
    <w:rsid w:val="00372591"/>
  </w:style>
  <w:style w:type="character" w:customStyle="1" w:styleId="post-byline">
    <w:name w:val="post-byline"/>
    <w:basedOn w:val="DefaultParagraphFont"/>
    <w:rsid w:val="00372591"/>
  </w:style>
  <w:style w:type="character" w:customStyle="1" w:styleId="upper">
    <w:name w:val="upper"/>
    <w:basedOn w:val="DefaultParagraphFont"/>
    <w:rsid w:val="00372591"/>
  </w:style>
  <w:style w:type="character" w:customStyle="1" w:styleId="metadate">
    <w:name w:val="meta_date"/>
    <w:basedOn w:val="DefaultParagraphFont"/>
    <w:rsid w:val="00372591"/>
  </w:style>
  <w:style w:type="character" w:customStyle="1" w:styleId="fa">
    <w:name w:val="fa"/>
    <w:basedOn w:val="DefaultParagraphFont"/>
    <w:rsid w:val="00372591"/>
  </w:style>
  <w:style w:type="character" w:customStyle="1" w:styleId="longname">
    <w:name w:val="longname"/>
    <w:basedOn w:val="DefaultParagraphFont"/>
    <w:rsid w:val="00372591"/>
  </w:style>
  <w:style w:type="character" w:customStyle="1" w:styleId="echocontainer">
    <w:name w:val="echo_container"/>
    <w:basedOn w:val="DefaultParagraphFont"/>
    <w:rsid w:val="00372591"/>
  </w:style>
  <w:style w:type="character" w:customStyle="1" w:styleId="comment-display">
    <w:name w:val="comment-display"/>
    <w:basedOn w:val="DefaultParagraphFont"/>
    <w:rsid w:val="00372591"/>
  </w:style>
  <w:style w:type="paragraph" w:customStyle="1" w:styleId="comment-count-label">
    <w:name w:val="comment-count-label"/>
    <w:basedOn w:val="Normal"/>
    <w:rsid w:val="00372591"/>
    <w:pPr>
      <w:spacing w:before="100" w:beforeAutospacing="1" w:after="100" w:afterAutospacing="1"/>
    </w:pPr>
    <w:rPr>
      <w:rFonts w:ascii="Times" w:hAnsi="Times"/>
      <w:szCs w:val="20"/>
    </w:rPr>
  </w:style>
  <w:style w:type="character" w:customStyle="1" w:styleId="echo-counter">
    <w:name w:val="echo-counter"/>
    <w:basedOn w:val="DefaultParagraphFont"/>
    <w:rsid w:val="00372591"/>
  </w:style>
  <w:style w:type="character" w:customStyle="1" w:styleId="discussion-policy">
    <w:name w:val="discussion-policy"/>
    <w:basedOn w:val="DefaultParagraphFont"/>
    <w:rsid w:val="00372591"/>
  </w:style>
  <w:style w:type="character" w:customStyle="1" w:styleId="echo-apps-conversations-streamcaption">
    <w:name w:val="echo-apps-conversations-streamcaption"/>
    <w:basedOn w:val="DefaultParagraphFont"/>
    <w:rsid w:val="00372591"/>
  </w:style>
  <w:style w:type="character" w:customStyle="1" w:styleId="echo-streamserver-controls-stream-item-text">
    <w:name w:val="echo-streamserver-controls-stream-item-text"/>
    <w:basedOn w:val="DefaultParagraphFont"/>
    <w:rsid w:val="00372591"/>
  </w:style>
  <w:style w:type="character" w:customStyle="1" w:styleId="echo-streamserver-controls-facepile-more">
    <w:name w:val="echo-streamserver-controls-facepile-more"/>
    <w:basedOn w:val="DefaultParagraphFont"/>
    <w:rsid w:val="00372591"/>
  </w:style>
  <w:style w:type="character" w:customStyle="1" w:styleId="echo-primaryfont">
    <w:name w:val="echo-primaryfont"/>
    <w:basedOn w:val="DefaultParagraphFont"/>
    <w:rsid w:val="00372591"/>
  </w:style>
  <w:style w:type="character" w:customStyle="1" w:styleId="section">
    <w:name w:val="section"/>
    <w:basedOn w:val="DefaultParagraphFont"/>
    <w:rsid w:val="00372591"/>
  </w:style>
  <w:style w:type="character" w:customStyle="1" w:styleId="wpsr-txt-headline">
    <w:name w:val="wpsr-txt-headline"/>
    <w:basedOn w:val="DefaultParagraphFont"/>
    <w:rsid w:val="00372591"/>
  </w:style>
  <w:style w:type="character" w:customStyle="1" w:styleId="asset-metabar-author">
    <w:name w:val="asset-metabar-author"/>
    <w:basedOn w:val="DefaultParagraphFont"/>
    <w:rsid w:val="00372591"/>
  </w:style>
  <w:style w:type="character" w:customStyle="1" w:styleId="asset-metabar-time">
    <w:name w:val="asset-metabar-time"/>
    <w:basedOn w:val="DefaultParagraphFont"/>
    <w:rsid w:val="00372591"/>
  </w:style>
  <w:style w:type="character" w:customStyle="1" w:styleId="eza-dateline">
    <w:name w:val="eza-dateline"/>
    <w:basedOn w:val="DefaultParagraphFont"/>
    <w:rsid w:val="00372591"/>
  </w:style>
  <w:style w:type="character" w:customStyle="1" w:styleId="eza-authors">
    <w:name w:val="eza-authors"/>
    <w:basedOn w:val="DefaultParagraphFont"/>
    <w:rsid w:val="00372591"/>
  </w:style>
  <w:style w:type="character" w:customStyle="1" w:styleId="csmstaff">
    <w:name w:val="csm_staff"/>
    <w:basedOn w:val="DefaultParagraphFont"/>
    <w:rsid w:val="00372591"/>
  </w:style>
  <w:style w:type="paragraph" w:customStyle="1" w:styleId="mol-para-with-font">
    <w:name w:val="mol-para-with-font"/>
    <w:basedOn w:val="Normal"/>
    <w:rsid w:val="00372591"/>
    <w:pPr>
      <w:spacing w:before="100" w:beforeAutospacing="1" w:after="100" w:afterAutospacing="1"/>
    </w:pPr>
    <w:rPr>
      <w:rFonts w:ascii="Times" w:hAnsi="Times"/>
      <w:szCs w:val="20"/>
    </w:rPr>
  </w:style>
  <w:style w:type="character" w:customStyle="1" w:styleId="article-timestamp">
    <w:name w:val="article-timestamp"/>
    <w:basedOn w:val="DefaultParagraphFont"/>
    <w:rsid w:val="00372591"/>
  </w:style>
  <w:style w:type="character" w:customStyle="1" w:styleId="byline-text">
    <w:name w:val="byline-text"/>
    <w:basedOn w:val="DefaultParagraphFont"/>
    <w:rsid w:val="00372591"/>
  </w:style>
  <w:style w:type="character" w:customStyle="1" w:styleId="itemauthor">
    <w:name w:val="itemauthor"/>
    <w:basedOn w:val="DefaultParagraphFont"/>
    <w:rsid w:val="00372591"/>
  </w:style>
  <w:style w:type="character" w:customStyle="1" w:styleId="itemdatecreated">
    <w:name w:val="itemdatecreated"/>
    <w:basedOn w:val="DefaultParagraphFont"/>
    <w:rsid w:val="00372591"/>
  </w:style>
  <w:style w:type="character" w:customStyle="1" w:styleId="slug-metadata-note">
    <w:name w:val="slug-metadata-note"/>
    <w:basedOn w:val="DefaultParagraphFont"/>
    <w:rsid w:val="00372591"/>
  </w:style>
  <w:style w:type="character" w:customStyle="1" w:styleId="drop-capped">
    <w:name w:val="drop-capped"/>
    <w:basedOn w:val="DefaultParagraphFont"/>
    <w:rsid w:val="00372591"/>
  </w:style>
  <w:style w:type="paragraph" w:customStyle="1" w:styleId="articleopinion-standfirst">
    <w:name w:val="articleopinion-standfirst"/>
    <w:basedOn w:val="Normal"/>
    <w:rsid w:val="00372591"/>
    <w:pPr>
      <w:spacing w:before="100" w:beforeAutospacing="1" w:after="100" w:afterAutospacing="1"/>
    </w:pPr>
    <w:rPr>
      <w:rFonts w:ascii="Times" w:hAnsi="Times"/>
      <w:szCs w:val="20"/>
    </w:rPr>
  </w:style>
  <w:style w:type="paragraph" w:customStyle="1" w:styleId="snippet">
    <w:name w:val="snippet"/>
    <w:basedOn w:val="Normal"/>
    <w:rsid w:val="00372591"/>
    <w:pPr>
      <w:spacing w:before="100" w:beforeAutospacing="1" w:after="100" w:afterAutospacing="1"/>
    </w:pPr>
    <w:rPr>
      <w:rFonts w:ascii="Times" w:hAnsi="Times"/>
      <w:szCs w:val="20"/>
    </w:rPr>
  </w:style>
  <w:style w:type="character" w:customStyle="1" w:styleId="thetitle">
    <w:name w:val="the_title"/>
    <w:basedOn w:val="DefaultParagraphFont"/>
    <w:rsid w:val="00372591"/>
  </w:style>
  <w:style w:type="character" w:customStyle="1" w:styleId="view-count">
    <w:name w:val="view-count"/>
    <w:basedOn w:val="DefaultParagraphFont"/>
    <w:rsid w:val="00372591"/>
  </w:style>
  <w:style w:type="character" w:customStyle="1" w:styleId="rupee">
    <w:name w:val="rupee"/>
    <w:basedOn w:val="DefaultParagraphFont"/>
    <w:rsid w:val="00372591"/>
  </w:style>
  <w:style w:type="character" w:customStyle="1" w:styleId="grey1">
    <w:name w:val="grey1"/>
    <w:basedOn w:val="DefaultParagraphFont"/>
    <w:rsid w:val="00372591"/>
  </w:style>
  <w:style w:type="paragraph" w:customStyle="1" w:styleId="Pa13">
    <w:name w:val="Pa13"/>
    <w:basedOn w:val="Default"/>
    <w:next w:val="Default"/>
    <w:uiPriority w:val="99"/>
    <w:rsid w:val="00372591"/>
    <w:pPr>
      <w:widowControl/>
      <w:spacing w:line="201" w:lineRule="atLeast"/>
    </w:pPr>
    <w:rPr>
      <w:rFonts w:eastAsiaTheme="minorEastAsia"/>
      <w:color w:val="auto"/>
    </w:rPr>
  </w:style>
  <w:style w:type="paragraph" w:customStyle="1" w:styleId="Pa14">
    <w:name w:val="Pa14"/>
    <w:basedOn w:val="Default"/>
    <w:next w:val="Default"/>
    <w:uiPriority w:val="99"/>
    <w:qFormat/>
    <w:rsid w:val="00372591"/>
    <w:pPr>
      <w:widowControl/>
      <w:spacing w:line="241" w:lineRule="atLeast"/>
    </w:pPr>
    <w:rPr>
      <w:rFonts w:eastAsiaTheme="minorEastAsia"/>
      <w:color w:val="auto"/>
    </w:rPr>
  </w:style>
  <w:style w:type="paragraph" w:customStyle="1" w:styleId="Pa9">
    <w:name w:val="Pa9"/>
    <w:basedOn w:val="Default"/>
    <w:next w:val="Default"/>
    <w:uiPriority w:val="99"/>
    <w:rsid w:val="00372591"/>
    <w:pPr>
      <w:widowControl/>
      <w:spacing w:line="241" w:lineRule="atLeast"/>
    </w:pPr>
    <w:rPr>
      <w:rFonts w:ascii="Gill Sans" w:eastAsiaTheme="minorEastAsia" w:hAnsi="Gill Sans"/>
      <w:color w:val="auto"/>
    </w:rPr>
  </w:style>
  <w:style w:type="character" w:customStyle="1" w:styleId="bureau">
    <w:name w:val="bureau"/>
    <w:basedOn w:val="DefaultParagraphFont"/>
    <w:rsid w:val="00372591"/>
  </w:style>
  <w:style w:type="character" w:customStyle="1" w:styleId="reporttitle">
    <w:name w:val="report_title"/>
    <w:basedOn w:val="DefaultParagraphFont"/>
    <w:rsid w:val="00372591"/>
  </w:style>
  <w:style w:type="character" w:customStyle="1" w:styleId="documenttype-longreleases">
    <w:name w:val="document_type_-_long_releases"/>
    <w:basedOn w:val="DefaultParagraphFont"/>
    <w:rsid w:val="00372591"/>
  </w:style>
  <w:style w:type="character" w:customStyle="1" w:styleId="alt-date">
    <w:name w:val="alt-date"/>
    <w:basedOn w:val="DefaultParagraphFont"/>
    <w:rsid w:val="00372591"/>
  </w:style>
  <w:style w:type="character" w:customStyle="1" w:styleId="entry-byline">
    <w:name w:val="entry-byline"/>
    <w:basedOn w:val="DefaultParagraphFont"/>
    <w:rsid w:val="00372591"/>
  </w:style>
  <w:style w:type="character" w:customStyle="1" w:styleId="taglinecontrib">
    <w:name w:val="tagline_contrib"/>
    <w:basedOn w:val="DefaultParagraphFont"/>
    <w:rsid w:val="00372591"/>
  </w:style>
  <w:style w:type="character" w:customStyle="1" w:styleId="articledate0">
    <w:name w:val="article_date"/>
    <w:basedOn w:val="DefaultParagraphFont"/>
    <w:rsid w:val="00372591"/>
  </w:style>
  <w:style w:type="paragraph" w:customStyle="1" w:styleId="hg-daily">
    <w:name w:val="hg-daily"/>
    <w:basedOn w:val="Normal"/>
    <w:rsid w:val="00372591"/>
    <w:pPr>
      <w:spacing w:before="100" w:beforeAutospacing="1" w:after="100" w:afterAutospacing="1"/>
    </w:pPr>
    <w:rPr>
      <w:rFonts w:ascii="Times" w:hAnsi="Times"/>
      <w:szCs w:val="20"/>
    </w:rPr>
  </w:style>
  <w:style w:type="character" w:customStyle="1" w:styleId="cit">
    <w:name w:val="cit"/>
    <w:basedOn w:val="DefaultParagraphFont"/>
    <w:rsid w:val="00372591"/>
  </w:style>
  <w:style w:type="paragraph" w:customStyle="1" w:styleId="buttonheading">
    <w:name w:val="buttonheading"/>
    <w:basedOn w:val="Normal"/>
    <w:rsid w:val="00372591"/>
    <w:pPr>
      <w:spacing w:before="100" w:beforeAutospacing="1" w:after="100" w:afterAutospacing="1"/>
    </w:pPr>
    <w:rPr>
      <w:rFonts w:ascii="Times" w:hAnsi="Times"/>
      <w:szCs w:val="20"/>
    </w:rPr>
  </w:style>
  <w:style w:type="character" w:customStyle="1" w:styleId="createdate">
    <w:name w:val="createdate"/>
    <w:basedOn w:val="DefaultParagraphFont"/>
    <w:rsid w:val="00372591"/>
  </w:style>
  <w:style w:type="character" w:customStyle="1" w:styleId="text-label">
    <w:name w:val="text-label"/>
    <w:basedOn w:val="DefaultParagraphFont"/>
    <w:rsid w:val="00372591"/>
  </w:style>
  <w:style w:type="paragraph" w:customStyle="1" w:styleId="TOC3Char">
    <w:name w:val="TOC 3 Char"/>
    <w:basedOn w:val="Normal"/>
    <w:next w:val="Normal"/>
    <w:rsid w:val="00372591"/>
    <w:rPr>
      <w:rFonts w:eastAsia="Times New Roman"/>
      <w:sz w:val="24"/>
      <w:szCs w:val="20"/>
    </w:rPr>
  </w:style>
  <w:style w:type="paragraph" w:customStyle="1" w:styleId="TOC1Char">
    <w:name w:val="TOC 1 Char"/>
    <w:basedOn w:val="Normal"/>
    <w:next w:val="Normal"/>
    <w:rsid w:val="00372591"/>
    <w:rPr>
      <w:rFonts w:eastAsia="Times New Roman"/>
      <w:b/>
      <w:sz w:val="24"/>
      <w:szCs w:val="20"/>
    </w:rPr>
  </w:style>
  <w:style w:type="paragraph" w:customStyle="1" w:styleId="ColorfulGrid-Accent11">
    <w:name w:val="Colorful Grid - Accent 11"/>
    <w:basedOn w:val="Normal"/>
    <w:next w:val="Normal"/>
    <w:uiPriority w:val="29"/>
    <w:qFormat/>
    <w:rsid w:val="00372591"/>
    <w:pPr>
      <w:jc w:val="both"/>
    </w:pPr>
    <w:rPr>
      <w:rFonts w:eastAsia="Times New Roman"/>
      <w:i/>
      <w:iCs/>
      <w:color w:val="000000"/>
    </w:rPr>
  </w:style>
  <w:style w:type="character" w:customStyle="1" w:styleId="MediumGrid11">
    <w:name w:val="Medium Grid 11"/>
    <w:uiPriority w:val="99"/>
    <w:rsid w:val="00372591"/>
    <w:rPr>
      <w:color w:val="808080"/>
    </w:rPr>
  </w:style>
  <w:style w:type="paragraph" w:customStyle="1" w:styleId="PlaceholderText2">
    <w:name w:val="Placeholder Text2"/>
    <w:basedOn w:val="Normal"/>
    <w:uiPriority w:val="99"/>
    <w:rsid w:val="00372591"/>
    <w:pPr>
      <w:keepNext/>
      <w:tabs>
        <w:tab w:val="num" w:pos="360"/>
      </w:tabs>
      <w:ind w:left="360" w:hanging="360"/>
      <w:contextualSpacing/>
      <w:outlineLvl w:val="0"/>
    </w:pPr>
    <w:rPr>
      <w:rFonts w:ascii="Verdana" w:eastAsia="MS Gothic" w:hAnsi="Verdana"/>
    </w:rPr>
  </w:style>
  <w:style w:type="paragraph" w:customStyle="1" w:styleId="LightShading1">
    <w:name w:val="Light Shading1"/>
    <w:basedOn w:val="Normal"/>
    <w:rsid w:val="00372591"/>
    <w:pPr>
      <w:keepNext/>
      <w:tabs>
        <w:tab w:val="num" w:pos="1440"/>
      </w:tabs>
      <w:ind w:left="1800" w:hanging="360"/>
      <w:outlineLvl w:val="2"/>
    </w:pPr>
    <w:rPr>
      <w:rFonts w:eastAsia="MS Gothic"/>
      <w:sz w:val="24"/>
    </w:rPr>
  </w:style>
  <w:style w:type="paragraph" w:customStyle="1" w:styleId="LightList1">
    <w:name w:val="Light List1"/>
    <w:basedOn w:val="Normal"/>
    <w:rsid w:val="00372591"/>
    <w:pPr>
      <w:keepNext/>
      <w:tabs>
        <w:tab w:val="num" w:pos="2160"/>
      </w:tabs>
      <w:ind w:left="2520" w:hanging="360"/>
      <w:outlineLvl w:val="3"/>
    </w:pPr>
    <w:rPr>
      <w:rFonts w:eastAsia="MS Gothic"/>
      <w:sz w:val="24"/>
    </w:rPr>
  </w:style>
  <w:style w:type="paragraph" w:customStyle="1" w:styleId="LightGrid1">
    <w:name w:val="Light Grid1"/>
    <w:basedOn w:val="Normal"/>
    <w:rsid w:val="00372591"/>
    <w:pPr>
      <w:keepNext/>
      <w:tabs>
        <w:tab w:val="num" w:pos="2880"/>
      </w:tabs>
      <w:ind w:left="3240" w:hanging="360"/>
      <w:outlineLvl w:val="4"/>
    </w:pPr>
    <w:rPr>
      <w:rFonts w:eastAsia="MS Gothic"/>
      <w:sz w:val="24"/>
    </w:rPr>
  </w:style>
  <w:style w:type="paragraph" w:customStyle="1" w:styleId="MediumShading11">
    <w:name w:val="Medium Shading 11"/>
    <w:basedOn w:val="Normal"/>
    <w:rsid w:val="00372591"/>
    <w:pPr>
      <w:keepNext/>
      <w:tabs>
        <w:tab w:val="num" w:pos="3600"/>
      </w:tabs>
      <w:ind w:left="3960" w:hanging="360"/>
      <w:outlineLvl w:val="5"/>
    </w:pPr>
    <w:rPr>
      <w:rFonts w:eastAsia="MS Gothic"/>
      <w:sz w:val="24"/>
    </w:rPr>
  </w:style>
  <w:style w:type="paragraph" w:customStyle="1" w:styleId="MediumShading21">
    <w:name w:val="Medium Shading 21"/>
    <w:basedOn w:val="Normal"/>
    <w:rsid w:val="00372591"/>
    <w:pPr>
      <w:keepNext/>
      <w:tabs>
        <w:tab w:val="num" w:pos="4320"/>
      </w:tabs>
      <w:ind w:left="4680" w:hanging="360"/>
      <w:outlineLvl w:val="6"/>
    </w:pPr>
    <w:rPr>
      <w:rFonts w:eastAsia="MS Gothic"/>
      <w:sz w:val="24"/>
    </w:rPr>
  </w:style>
  <w:style w:type="paragraph" w:customStyle="1" w:styleId="MediumList11">
    <w:name w:val="Medium List 11"/>
    <w:basedOn w:val="Normal"/>
    <w:rsid w:val="00372591"/>
    <w:pPr>
      <w:keepNext/>
      <w:tabs>
        <w:tab w:val="num" w:pos="5040"/>
      </w:tabs>
      <w:ind w:left="5400" w:hanging="360"/>
      <w:outlineLvl w:val="7"/>
    </w:pPr>
    <w:rPr>
      <w:rFonts w:eastAsia="MS Gothic"/>
      <w:sz w:val="24"/>
    </w:rPr>
  </w:style>
  <w:style w:type="paragraph" w:customStyle="1" w:styleId="MediumList21">
    <w:name w:val="Medium List 21"/>
    <w:basedOn w:val="Normal"/>
    <w:rsid w:val="00372591"/>
    <w:pPr>
      <w:keepNext/>
      <w:tabs>
        <w:tab w:val="num" w:pos="5760"/>
      </w:tabs>
      <w:ind w:left="6120" w:hanging="360"/>
      <w:outlineLvl w:val="8"/>
    </w:pPr>
    <w:rPr>
      <w:rFonts w:eastAsia="MS Gothic"/>
      <w:sz w:val="24"/>
    </w:rPr>
  </w:style>
  <w:style w:type="paragraph" w:customStyle="1" w:styleId="bylinejb">
    <w:name w:val="bylinejb"/>
    <w:basedOn w:val="Normal"/>
    <w:rsid w:val="00372591"/>
    <w:pPr>
      <w:spacing w:before="100" w:beforeAutospacing="1" w:after="100" w:afterAutospacing="1"/>
    </w:pPr>
    <w:rPr>
      <w:rFonts w:ascii="Times" w:hAnsi="Times"/>
      <w:szCs w:val="20"/>
    </w:rPr>
  </w:style>
  <w:style w:type="paragraph" w:customStyle="1" w:styleId="bylineaffiliation">
    <w:name w:val="bylineaffiliation"/>
    <w:basedOn w:val="Normal"/>
    <w:rsid w:val="00372591"/>
    <w:pPr>
      <w:spacing w:before="100" w:beforeAutospacing="1" w:after="100" w:afterAutospacing="1"/>
    </w:pPr>
    <w:rPr>
      <w:rFonts w:ascii="Times" w:hAnsi="Times"/>
      <w:szCs w:val="20"/>
    </w:rPr>
  </w:style>
  <w:style w:type="character" w:customStyle="1" w:styleId="s1">
    <w:name w:val="s1"/>
    <w:basedOn w:val="DefaultParagraphFont"/>
    <w:rsid w:val="00372591"/>
  </w:style>
  <w:style w:type="character" w:customStyle="1" w:styleId="action-menu-toggled-item">
    <w:name w:val="action-menu-toggled-item"/>
    <w:basedOn w:val="DefaultParagraphFont"/>
    <w:rsid w:val="00372591"/>
    <w:rPr>
      <w:rFonts w:ascii="Times New Roman" w:hAnsi="Times New Roman"/>
    </w:rPr>
  </w:style>
  <w:style w:type="character" w:customStyle="1" w:styleId="1Tag">
    <w:name w:val="1) Tag"/>
    <w:rsid w:val="00372591"/>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372591"/>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372591"/>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372591"/>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372591"/>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372591"/>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372591"/>
    <w:rPr>
      <w:rFonts w:ascii="Calibri" w:eastAsia="Times New Roman" w:hAnsi="Calibri" w:cs="Calibri"/>
      <w:b/>
      <w:caps/>
      <w:sz w:val="40"/>
      <w:szCs w:val="40"/>
    </w:rPr>
  </w:style>
  <w:style w:type="paragraph" w:customStyle="1" w:styleId="Strikethrough0">
    <w:name w:val="Strikethrough"/>
    <w:basedOn w:val="Normal"/>
    <w:link w:val="StrikethroughChar"/>
    <w:qFormat/>
    <w:rsid w:val="00372591"/>
    <w:rPr>
      <w:strike/>
    </w:rPr>
  </w:style>
  <w:style w:type="character" w:customStyle="1" w:styleId="StrikethroughChar">
    <w:name w:val="Strikethrough Char"/>
    <w:basedOn w:val="DefaultParagraphFont"/>
    <w:link w:val="Strikethrough0"/>
    <w:rsid w:val="00372591"/>
    <w:rPr>
      <w:rFonts w:ascii="Calibri" w:hAnsi="Calibri" w:cs="Calibri"/>
      <w:strike/>
      <w:sz w:val="22"/>
    </w:rPr>
  </w:style>
  <w:style w:type="character" w:styleId="SubtleReference">
    <w:name w:val="Subtle Reference"/>
    <w:basedOn w:val="DefaultParagraphFont"/>
    <w:uiPriority w:val="31"/>
    <w:rsid w:val="00372591"/>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372591"/>
    <w:rPr>
      <w:rFonts w:asciiTheme="minorHAnsi" w:hAnsiTheme="minorHAnsi"/>
      <w:bCs/>
      <w:sz w:val="16"/>
    </w:rPr>
  </w:style>
  <w:style w:type="character" w:customStyle="1" w:styleId="BoxBoldUnderline">
    <w:name w:val="Box Bold Underline"/>
    <w:rsid w:val="00372591"/>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372591"/>
    <w:rPr>
      <w:rFonts w:eastAsia="Times New Roman"/>
      <w:sz w:val="24"/>
    </w:rPr>
  </w:style>
  <w:style w:type="character" w:customStyle="1" w:styleId="NormalF6Char">
    <w:name w:val="Normal F6 Char"/>
    <w:link w:val="NormalF6"/>
    <w:rsid w:val="00372591"/>
    <w:rPr>
      <w:rFonts w:ascii="Calibri" w:eastAsia="Times New Roman" w:hAnsi="Calibri" w:cs="Calibri"/>
    </w:rPr>
  </w:style>
  <w:style w:type="paragraph" w:customStyle="1" w:styleId="TagNew">
    <w:name w:val="Tag New"/>
    <w:qFormat/>
    <w:rsid w:val="00372591"/>
    <w:rPr>
      <w:rFonts w:ascii="Times New Roman" w:hAnsi="Times New Roman" w:cs="Times New Roman"/>
      <w:b/>
      <w:szCs w:val="20"/>
    </w:rPr>
  </w:style>
  <w:style w:type="character" w:customStyle="1" w:styleId="moretop">
    <w:name w:val="more_top"/>
    <w:rsid w:val="00372591"/>
  </w:style>
  <w:style w:type="paragraph" w:customStyle="1" w:styleId="TagNew0">
    <w:name w:val="Tag_New"/>
    <w:qFormat/>
    <w:rsid w:val="00372591"/>
    <w:rPr>
      <w:rFonts w:ascii="Times New Roman" w:eastAsia="Malgun Gothic" w:hAnsi="Times New Roman" w:cs="Times New Roman"/>
      <w:b/>
      <w:bCs/>
      <w:szCs w:val="26"/>
    </w:rPr>
  </w:style>
  <w:style w:type="paragraph" w:customStyle="1" w:styleId="TagNew1">
    <w:name w:val="Tag+New"/>
    <w:qFormat/>
    <w:rsid w:val="00372591"/>
    <w:rPr>
      <w:rFonts w:ascii="Times New Roman" w:eastAsia="Calibri" w:hAnsi="Times New Roman" w:cs="Times New Roman"/>
      <w:b/>
      <w:szCs w:val="22"/>
    </w:rPr>
  </w:style>
  <w:style w:type="paragraph" w:customStyle="1" w:styleId="cnnstorypgraphtxt">
    <w:name w:val="cnn_storypgraphtxt"/>
    <w:basedOn w:val="Normal"/>
    <w:rsid w:val="00372591"/>
    <w:pPr>
      <w:spacing w:before="100" w:beforeAutospacing="1" w:after="100" w:afterAutospacing="1"/>
    </w:pPr>
    <w:rPr>
      <w:rFonts w:eastAsia="Times New Roman"/>
      <w:sz w:val="24"/>
    </w:rPr>
  </w:style>
  <w:style w:type="paragraph" w:customStyle="1" w:styleId="StyleStyleStyleCNA9ptBefore1pt8ptPatternClear">
    <w:name w:val="Style Style Style CN A + 9 pt Before:  1 pt + 8 pt + Pattern: Clear..."/>
    <w:basedOn w:val="Normal"/>
    <w:autoRedefine/>
    <w:rsid w:val="00372591"/>
    <w:pPr>
      <w:keepLines/>
      <w:shd w:val="clear" w:color="auto" w:fill="FFFFFF"/>
      <w:tabs>
        <w:tab w:val="left" w:pos="3870"/>
      </w:tabs>
      <w:spacing w:before="60" w:line="170" w:lineRule="exact"/>
      <w:ind w:left="504" w:hanging="288"/>
    </w:pPr>
    <w:rPr>
      <w:rFonts w:eastAsia="Times New Roman"/>
      <w:snapToGrid w:val="0"/>
      <w:sz w:val="16"/>
      <w:szCs w:val="20"/>
    </w:rPr>
  </w:style>
  <w:style w:type="character" w:customStyle="1" w:styleId="formatp">
    <w:name w:val="formatp"/>
    <w:rsid w:val="00372591"/>
  </w:style>
  <w:style w:type="character" w:customStyle="1" w:styleId="yshortcutscs4-ndcor">
    <w:name w:val="yshortcuts cs4-ndcor"/>
    <w:rsid w:val="00372591"/>
  </w:style>
  <w:style w:type="character" w:customStyle="1" w:styleId="price">
    <w:name w:val="price"/>
    <w:rsid w:val="00372591"/>
  </w:style>
  <w:style w:type="character" w:customStyle="1" w:styleId="price-change">
    <w:name w:val="price-change"/>
    <w:rsid w:val="00372591"/>
  </w:style>
  <w:style w:type="character" w:customStyle="1" w:styleId="percent-change">
    <w:name w:val="percent-change"/>
    <w:rsid w:val="00372591"/>
  </w:style>
  <w:style w:type="character" w:customStyle="1" w:styleId="bibfont">
    <w:name w:val="bibfont"/>
    <w:rsid w:val="00372591"/>
    <w:rPr>
      <w:rFonts w:cs="Times New Roman"/>
    </w:rPr>
  </w:style>
  <w:style w:type="paragraph" w:customStyle="1" w:styleId="underlined1">
    <w:name w:val="underlined1"/>
    <w:next w:val="Normal"/>
    <w:autoRedefine/>
    <w:rsid w:val="00372591"/>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rsid w:val="00372591"/>
    <w:pPr>
      <w:ind w:left="0"/>
    </w:pPr>
    <w:rPr>
      <w:rFonts w:eastAsia="Times New Roman"/>
      <w:b/>
      <w:color w:val="auto"/>
      <w:sz w:val="24"/>
      <w:szCs w:val="24"/>
    </w:rPr>
  </w:style>
  <w:style w:type="character" w:customStyle="1" w:styleId="SourceBoldedChar">
    <w:name w:val="Source Bolded Char"/>
    <w:link w:val="SourceBolded"/>
    <w:rsid w:val="00372591"/>
    <w:rPr>
      <w:rFonts w:ascii="Calibri" w:eastAsia="Times New Roman" w:hAnsi="Calibri" w:cs="Calibri"/>
      <w:b/>
      <w:lang w:val="x-none" w:eastAsia="x-none"/>
    </w:rPr>
  </w:style>
  <w:style w:type="paragraph" w:customStyle="1" w:styleId="CardDownSize">
    <w:name w:val="CardDownSize"/>
    <w:basedOn w:val="Normal"/>
    <w:link w:val="CardDownSizeChar"/>
    <w:rsid w:val="00372591"/>
    <w:rPr>
      <w:rFonts w:eastAsia="Calibri"/>
      <w:sz w:val="16"/>
      <w:szCs w:val="20"/>
      <w:lang w:val="x-none" w:eastAsia="x-none"/>
    </w:rPr>
  </w:style>
  <w:style w:type="character" w:customStyle="1" w:styleId="CardDownSizeChar">
    <w:name w:val="CardDownSize Char"/>
    <w:link w:val="CardDownSize"/>
    <w:rsid w:val="00372591"/>
    <w:rPr>
      <w:rFonts w:ascii="Calibri" w:eastAsia="Calibri" w:hAnsi="Calibri" w:cs="Calibri"/>
      <w:sz w:val="16"/>
      <w:szCs w:val="20"/>
      <w:lang w:val="x-none" w:eastAsia="x-none"/>
    </w:rPr>
  </w:style>
  <w:style w:type="paragraph" w:customStyle="1" w:styleId="Citation10">
    <w:name w:val="Citation1"/>
    <w:basedOn w:val="Normal"/>
    <w:link w:val="Citation1Char"/>
    <w:qFormat/>
    <w:rsid w:val="00372591"/>
    <w:rPr>
      <w:rFonts w:eastAsia="Calibri"/>
      <w:b/>
      <w:sz w:val="24"/>
      <w:u w:val="single"/>
      <w:lang w:val="x-none" w:eastAsia="x-none"/>
    </w:rPr>
  </w:style>
  <w:style w:type="character" w:customStyle="1" w:styleId="Citation1Char">
    <w:name w:val="Citation1 Char"/>
    <w:link w:val="Citation10"/>
    <w:rsid w:val="00372591"/>
    <w:rPr>
      <w:rFonts w:ascii="Calibri" w:eastAsia="Calibri" w:hAnsi="Calibri" w:cs="Calibri"/>
      <w:b/>
      <w:u w:val="single"/>
      <w:lang w:val="x-none" w:eastAsia="x-none"/>
    </w:rPr>
  </w:style>
  <w:style w:type="character" w:customStyle="1" w:styleId="TaglineChar">
    <w:name w:val="Tagline Char"/>
    <w:link w:val="Tagline"/>
    <w:rsid w:val="00372591"/>
    <w:rPr>
      <w:rFonts w:ascii="Calibri" w:hAnsi="Calibri" w:cs="Calibri"/>
      <w:b/>
    </w:rPr>
  </w:style>
  <w:style w:type="character" w:customStyle="1" w:styleId="boldciteChar1">
    <w:name w:val="bold cite Char1"/>
    <w:rsid w:val="00372591"/>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372591"/>
  </w:style>
  <w:style w:type="character" w:customStyle="1" w:styleId="leveluptitle">
    <w:name w:val="leveluptitle"/>
    <w:basedOn w:val="DefaultParagraphFont"/>
    <w:rsid w:val="00372591"/>
  </w:style>
  <w:style w:type="character" w:customStyle="1" w:styleId="Irrelevant6fontChar">
    <w:name w:val="Irrelevant (6 font) Char"/>
    <w:basedOn w:val="DefaultParagraphFont"/>
    <w:link w:val="Irrelevant6font"/>
    <w:rsid w:val="00372591"/>
    <w:rPr>
      <w:rFonts w:ascii="Calibri" w:eastAsia="Calibri" w:hAnsi="Calibri" w:cs="Calibri"/>
      <w:sz w:val="12"/>
      <w:szCs w:val="12"/>
    </w:rPr>
  </w:style>
  <w:style w:type="paragraph" w:customStyle="1" w:styleId="Non-NavPanelTag">
    <w:name w:val="Non-Nav Panel Tag"/>
    <w:basedOn w:val="Normal"/>
    <w:qFormat/>
    <w:rsid w:val="00372591"/>
    <w:rPr>
      <w:b/>
      <w:sz w:val="26"/>
    </w:rPr>
  </w:style>
  <w:style w:type="character" w:customStyle="1" w:styleId="Hyperlink3">
    <w:name w:val="Hyperlink.3"/>
    <w:basedOn w:val="DefaultParagraphFont"/>
    <w:rsid w:val="00372591"/>
    <w:rPr>
      <w:sz w:val="18"/>
      <w:szCs w:val="18"/>
    </w:rPr>
  </w:style>
  <w:style w:type="character" w:customStyle="1" w:styleId="Hyperlink40">
    <w:name w:val="Hyperlink.4"/>
    <w:basedOn w:val="DefaultParagraphFont"/>
    <w:rsid w:val="00372591"/>
    <w:rPr>
      <w:sz w:val="18"/>
      <w:szCs w:val="18"/>
    </w:rPr>
  </w:style>
  <w:style w:type="character" w:customStyle="1" w:styleId="SmallCharChar">
    <w:name w:val="Small Char Char"/>
    <w:basedOn w:val="DefaultParagraphFont"/>
    <w:rsid w:val="00372591"/>
    <w:rPr>
      <w:sz w:val="17"/>
      <w:szCs w:val="24"/>
      <w:lang w:val="en-US" w:eastAsia="en-US" w:bidi="ar-SA"/>
    </w:rPr>
  </w:style>
  <w:style w:type="paragraph" w:customStyle="1" w:styleId="TagsFutura">
    <w:name w:val="TagsFutura"/>
    <w:basedOn w:val="Normal"/>
    <w:next w:val="Cites"/>
    <w:rsid w:val="00372591"/>
    <w:rPr>
      <w:rFonts w:ascii="Futura" w:eastAsia="Times" w:hAnsi="Futura"/>
      <w:b/>
      <w:caps/>
      <w:sz w:val="18"/>
      <w:szCs w:val="20"/>
    </w:rPr>
  </w:style>
  <w:style w:type="paragraph" w:customStyle="1" w:styleId="DebateTag0">
    <w:name w:val="DebateTag"/>
    <w:basedOn w:val="Normal"/>
    <w:qFormat/>
    <w:rsid w:val="00372591"/>
    <w:rPr>
      <w:rFonts w:eastAsia="Calibri"/>
      <w:b/>
    </w:rPr>
  </w:style>
  <w:style w:type="paragraph" w:customStyle="1" w:styleId="UnderlineBoldIndent">
    <w:name w:val="Underline + Bold Indent"/>
    <w:basedOn w:val="Normal"/>
    <w:link w:val="UnderlineBoldIndentCharChar"/>
    <w:qFormat/>
    <w:rsid w:val="00372591"/>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372591"/>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372591"/>
    <w:rPr>
      <w:u w:val="single"/>
    </w:rPr>
  </w:style>
  <w:style w:type="character" w:customStyle="1" w:styleId="StyleUnderlineBoldIndent11ptChar">
    <w:name w:val="Style Underline + Bold Indent + 11 pt Char"/>
    <w:link w:val="StyleUnderlineBoldIndent11pt"/>
    <w:rsid w:val="00372591"/>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372591"/>
    <w:rPr>
      <w:b/>
      <w:bCs/>
      <w:u w:val="single"/>
    </w:rPr>
  </w:style>
  <w:style w:type="character" w:customStyle="1" w:styleId="StyleUnderlineBoldIndent11ptBoldChar">
    <w:name w:val="Style Underline + Bold Indent + 11 pt Bold Char"/>
    <w:link w:val="StyleUnderlineBoldIndent11ptBold"/>
    <w:rsid w:val="00372591"/>
    <w:rPr>
      <w:rFonts w:ascii="Calibri" w:eastAsia="Times New Roman" w:hAnsi="Calibri" w:cs="Calibri"/>
      <w:b/>
      <w:bCs/>
      <w:sz w:val="22"/>
      <w:szCs w:val="20"/>
      <w:u w:val="single"/>
    </w:rPr>
  </w:style>
  <w:style w:type="character" w:customStyle="1" w:styleId="FontStyle177">
    <w:name w:val="Font Style177"/>
    <w:basedOn w:val="DefaultParagraphFont"/>
    <w:uiPriority w:val="99"/>
    <w:rsid w:val="00372591"/>
    <w:rPr>
      <w:rFonts w:ascii="Times New Roman" w:hAnsi="Times New Roman" w:cs="Times New Roman"/>
      <w:sz w:val="20"/>
      <w:szCs w:val="20"/>
    </w:rPr>
  </w:style>
  <w:style w:type="character" w:customStyle="1" w:styleId="FontStyle173">
    <w:name w:val="Font Style173"/>
    <w:basedOn w:val="DefaultParagraphFont"/>
    <w:uiPriority w:val="99"/>
    <w:rsid w:val="00372591"/>
    <w:rPr>
      <w:rFonts w:ascii="Times New Roman" w:hAnsi="Times New Roman" w:cs="Times New Roman"/>
      <w:sz w:val="14"/>
      <w:szCs w:val="14"/>
    </w:rPr>
  </w:style>
  <w:style w:type="character" w:customStyle="1" w:styleId="FontStyle151">
    <w:name w:val="Font Style151"/>
    <w:basedOn w:val="DefaultParagraphFont"/>
    <w:uiPriority w:val="99"/>
    <w:rsid w:val="00372591"/>
    <w:rPr>
      <w:rFonts w:ascii="Arial Narrow" w:hAnsi="Arial Narrow" w:cs="Arial Narrow"/>
      <w:b/>
      <w:bCs/>
      <w:sz w:val="12"/>
      <w:szCs w:val="12"/>
    </w:rPr>
  </w:style>
  <w:style w:type="character" w:customStyle="1" w:styleId="FontStyle156">
    <w:name w:val="Font Style156"/>
    <w:basedOn w:val="DefaultParagraphFont"/>
    <w:uiPriority w:val="99"/>
    <w:rsid w:val="00372591"/>
    <w:rPr>
      <w:rFonts w:ascii="Arial Narrow" w:hAnsi="Arial Narrow" w:cs="Arial Narrow"/>
      <w:sz w:val="8"/>
      <w:szCs w:val="8"/>
    </w:rPr>
  </w:style>
  <w:style w:type="character" w:customStyle="1" w:styleId="FontStyle160">
    <w:name w:val="Font Style160"/>
    <w:basedOn w:val="DefaultParagraphFont"/>
    <w:uiPriority w:val="99"/>
    <w:rsid w:val="00372591"/>
    <w:rPr>
      <w:rFonts w:ascii="Times New Roman" w:hAnsi="Times New Roman" w:cs="Times New Roman"/>
      <w:b/>
      <w:bCs/>
      <w:sz w:val="20"/>
      <w:szCs w:val="20"/>
    </w:rPr>
  </w:style>
  <w:style w:type="character" w:customStyle="1" w:styleId="FontStyle178">
    <w:name w:val="Font Style178"/>
    <w:basedOn w:val="DefaultParagraphFont"/>
    <w:uiPriority w:val="99"/>
    <w:rsid w:val="00372591"/>
    <w:rPr>
      <w:rFonts w:ascii="Times New Roman" w:hAnsi="Times New Roman" w:cs="Times New Roman"/>
      <w:sz w:val="18"/>
      <w:szCs w:val="18"/>
    </w:rPr>
  </w:style>
  <w:style w:type="paragraph" w:customStyle="1" w:styleId="Style140">
    <w:name w:val="Style14"/>
    <w:basedOn w:val="Normal"/>
    <w:uiPriority w:val="99"/>
    <w:rsid w:val="00372591"/>
    <w:pPr>
      <w:autoSpaceDE w:val="0"/>
      <w:autoSpaceDN w:val="0"/>
      <w:adjustRightInd w:val="0"/>
      <w:spacing w:line="278" w:lineRule="exact"/>
      <w:jc w:val="both"/>
    </w:pPr>
    <w:rPr>
      <w:rFonts w:eastAsia="Times New Roman"/>
      <w:sz w:val="24"/>
    </w:rPr>
  </w:style>
  <w:style w:type="paragraph" w:customStyle="1" w:styleId="Style160">
    <w:name w:val="Style16"/>
    <w:basedOn w:val="Normal"/>
    <w:uiPriority w:val="99"/>
    <w:rsid w:val="00372591"/>
    <w:pPr>
      <w:autoSpaceDE w:val="0"/>
      <w:autoSpaceDN w:val="0"/>
      <w:adjustRightInd w:val="0"/>
      <w:spacing w:line="163" w:lineRule="exact"/>
    </w:pPr>
    <w:rPr>
      <w:rFonts w:eastAsia="Times New Roman"/>
      <w:sz w:val="24"/>
    </w:rPr>
  </w:style>
  <w:style w:type="character" w:customStyle="1" w:styleId="FontStyle168">
    <w:name w:val="Font Style168"/>
    <w:basedOn w:val="DefaultParagraphFont"/>
    <w:uiPriority w:val="99"/>
    <w:rsid w:val="00372591"/>
    <w:rPr>
      <w:rFonts w:ascii="Times New Roman" w:hAnsi="Times New Roman" w:cs="Times New Roman"/>
      <w:sz w:val="12"/>
      <w:szCs w:val="12"/>
    </w:rPr>
  </w:style>
  <w:style w:type="paragraph" w:customStyle="1" w:styleId="Style90">
    <w:name w:val="Style9"/>
    <w:basedOn w:val="Normal"/>
    <w:uiPriority w:val="99"/>
    <w:rsid w:val="00372591"/>
    <w:pPr>
      <w:autoSpaceDE w:val="0"/>
      <w:autoSpaceDN w:val="0"/>
      <w:adjustRightInd w:val="0"/>
      <w:spacing w:line="134" w:lineRule="exact"/>
      <w:jc w:val="both"/>
    </w:pPr>
    <w:rPr>
      <w:rFonts w:eastAsia="Times New Roman"/>
      <w:sz w:val="24"/>
    </w:rPr>
  </w:style>
  <w:style w:type="paragraph" w:customStyle="1" w:styleId="Style44">
    <w:name w:val="Style44"/>
    <w:basedOn w:val="Normal"/>
    <w:uiPriority w:val="99"/>
    <w:rsid w:val="00372591"/>
    <w:pPr>
      <w:autoSpaceDE w:val="0"/>
      <w:autoSpaceDN w:val="0"/>
      <w:adjustRightInd w:val="0"/>
      <w:spacing w:line="216" w:lineRule="exact"/>
      <w:jc w:val="both"/>
    </w:pPr>
    <w:rPr>
      <w:rFonts w:eastAsia="Times New Roman"/>
      <w:sz w:val="24"/>
    </w:rPr>
  </w:style>
  <w:style w:type="paragraph" w:customStyle="1" w:styleId="Style19">
    <w:name w:val="Style19"/>
    <w:basedOn w:val="Normal"/>
    <w:uiPriority w:val="99"/>
    <w:rsid w:val="00372591"/>
    <w:pPr>
      <w:autoSpaceDE w:val="0"/>
      <w:autoSpaceDN w:val="0"/>
      <w:adjustRightInd w:val="0"/>
      <w:spacing w:line="206" w:lineRule="exact"/>
    </w:pPr>
    <w:rPr>
      <w:rFonts w:eastAsia="Times New Roman"/>
      <w:sz w:val="24"/>
    </w:rPr>
  </w:style>
  <w:style w:type="character" w:customStyle="1" w:styleId="FontStyle176">
    <w:name w:val="Font Style176"/>
    <w:basedOn w:val="DefaultParagraphFont"/>
    <w:uiPriority w:val="99"/>
    <w:rsid w:val="00372591"/>
    <w:rPr>
      <w:rFonts w:ascii="Times New Roman" w:hAnsi="Times New Roman" w:cs="Times New Roman"/>
      <w:sz w:val="16"/>
      <w:szCs w:val="16"/>
    </w:rPr>
  </w:style>
  <w:style w:type="character" w:customStyle="1" w:styleId="newscontent">
    <w:name w:val="newscontent"/>
    <w:rsid w:val="00372591"/>
  </w:style>
  <w:style w:type="character" w:customStyle="1" w:styleId="FontStyle172">
    <w:name w:val="Font Style172"/>
    <w:basedOn w:val="DefaultParagraphFont"/>
    <w:uiPriority w:val="99"/>
    <w:rsid w:val="00372591"/>
    <w:rPr>
      <w:rFonts w:ascii="Times New Roman" w:hAnsi="Times New Roman" w:cs="Times New Roman"/>
      <w:b/>
      <w:bCs/>
      <w:sz w:val="16"/>
      <w:szCs w:val="16"/>
    </w:rPr>
  </w:style>
  <w:style w:type="paragraph" w:customStyle="1" w:styleId="Style180">
    <w:name w:val="Style18"/>
    <w:basedOn w:val="Normal"/>
    <w:uiPriority w:val="99"/>
    <w:rsid w:val="00372591"/>
    <w:pPr>
      <w:autoSpaceDE w:val="0"/>
      <w:autoSpaceDN w:val="0"/>
      <w:adjustRightInd w:val="0"/>
      <w:spacing w:line="269" w:lineRule="exact"/>
    </w:pPr>
    <w:rPr>
      <w:rFonts w:eastAsia="Times New Roman"/>
      <w:sz w:val="24"/>
    </w:rPr>
  </w:style>
  <w:style w:type="character" w:customStyle="1" w:styleId="FontStyle171">
    <w:name w:val="Font Style171"/>
    <w:basedOn w:val="DefaultParagraphFont"/>
    <w:uiPriority w:val="99"/>
    <w:rsid w:val="00372591"/>
    <w:rPr>
      <w:rFonts w:ascii="Times New Roman" w:hAnsi="Times New Roman" w:cs="Times New Roman"/>
      <w:i/>
      <w:iCs/>
      <w:sz w:val="16"/>
      <w:szCs w:val="16"/>
    </w:rPr>
  </w:style>
  <w:style w:type="character" w:customStyle="1" w:styleId="FontStyle162">
    <w:name w:val="Font Style162"/>
    <w:basedOn w:val="DefaultParagraphFont"/>
    <w:uiPriority w:val="99"/>
    <w:rsid w:val="00372591"/>
    <w:rPr>
      <w:rFonts w:ascii="Times New Roman" w:hAnsi="Times New Roman" w:cs="Times New Roman"/>
      <w:b/>
      <w:bCs/>
      <w:sz w:val="18"/>
      <w:szCs w:val="18"/>
    </w:rPr>
  </w:style>
  <w:style w:type="character" w:customStyle="1" w:styleId="FontStyle167">
    <w:name w:val="Font Style167"/>
    <w:basedOn w:val="DefaultParagraphFont"/>
    <w:uiPriority w:val="99"/>
    <w:rsid w:val="00372591"/>
    <w:rPr>
      <w:rFonts w:ascii="Times New Roman" w:hAnsi="Times New Roman" w:cs="Times New Roman"/>
      <w:sz w:val="10"/>
      <w:szCs w:val="10"/>
    </w:rPr>
  </w:style>
  <w:style w:type="character" w:customStyle="1" w:styleId="FontStyle174">
    <w:name w:val="Font Style174"/>
    <w:basedOn w:val="DefaultParagraphFont"/>
    <w:uiPriority w:val="99"/>
    <w:rsid w:val="00372591"/>
    <w:rPr>
      <w:rFonts w:ascii="Arial Narrow" w:hAnsi="Arial Narrow" w:cs="Arial Narrow"/>
      <w:b/>
      <w:bCs/>
      <w:sz w:val="18"/>
      <w:szCs w:val="18"/>
    </w:rPr>
  </w:style>
  <w:style w:type="paragraph" w:customStyle="1" w:styleId="Style47">
    <w:name w:val="Style47"/>
    <w:basedOn w:val="Normal"/>
    <w:uiPriority w:val="99"/>
    <w:rsid w:val="00372591"/>
    <w:pPr>
      <w:autoSpaceDE w:val="0"/>
      <w:autoSpaceDN w:val="0"/>
      <w:adjustRightInd w:val="0"/>
      <w:spacing w:line="490" w:lineRule="exact"/>
    </w:pPr>
    <w:rPr>
      <w:rFonts w:eastAsia="Times New Roman"/>
      <w:sz w:val="24"/>
    </w:rPr>
  </w:style>
  <w:style w:type="character" w:customStyle="1" w:styleId="FontStyle169">
    <w:name w:val="Font Style169"/>
    <w:basedOn w:val="DefaultParagraphFont"/>
    <w:uiPriority w:val="99"/>
    <w:rsid w:val="00372591"/>
    <w:rPr>
      <w:rFonts w:ascii="Times New Roman" w:hAnsi="Times New Roman" w:cs="Times New Roman"/>
      <w:sz w:val="12"/>
      <w:szCs w:val="12"/>
    </w:rPr>
  </w:style>
  <w:style w:type="paragraph" w:customStyle="1" w:styleId="Style24">
    <w:name w:val="Style24"/>
    <w:basedOn w:val="Normal"/>
    <w:uiPriority w:val="99"/>
    <w:rsid w:val="00372591"/>
    <w:pPr>
      <w:autoSpaceDE w:val="0"/>
      <w:autoSpaceDN w:val="0"/>
      <w:adjustRightInd w:val="0"/>
      <w:spacing w:line="276" w:lineRule="exact"/>
    </w:pPr>
    <w:rPr>
      <w:rFonts w:eastAsia="Times New Roman"/>
      <w:sz w:val="24"/>
    </w:rPr>
  </w:style>
  <w:style w:type="paragraph" w:customStyle="1" w:styleId="Style99">
    <w:name w:val="Style99"/>
    <w:basedOn w:val="Normal"/>
    <w:uiPriority w:val="99"/>
    <w:rsid w:val="00372591"/>
    <w:pPr>
      <w:autoSpaceDE w:val="0"/>
      <w:autoSpaceDN w:val="0"/>
      <w:adjustRightInd w:val="0"/>
      <w:spacing w:line="182" w:lineRule="exact"/>
      <w:jc w:val="both"/>
    </w:pPr>
    <w:rPr>
      <w:rFonts w:eastAsia="Times New Roman"/>
      <w:sz w:val="24"/>
    </w:rPr>
  </w:style>
  <w:style w:type="paragraph" w:customStyle="1" w:styleId="Style26">
    <w:name w:val="Style26"/>
    <w:basedOn w:val="Normal"/>
    <w:uiPriority w:val="99"/>
    <w:rsid w:val="00372591"/>
    <w:pPr>
      <w:autoSpaceDE w:val="0"/>
      <w:autoSpaceDN w:val="0"/>
      <w:adjustRightInd w:val="0"/>
      <w:spacing w:line="278" w:lineRule="exact"/>
      <w:jc w:val="both"/>
    </w:pPr>
    <w:rPr>
      <w:rFonts w:eastAsia="Times New Roman"/>
      <w:sz w:val="24"/>
    </w:rPr>
  </w:style>
  <w:style w:type="character" w:customStyle="1" w:styleId="FontStyle139">
    <w:name w:val="Font Style139"/>
    <w:basedOn w:val="DefaultParagraphFont"/>
    <w:uiPriority w:val="99"/>
    <w:rsid w:val="00372591"/>
    <w:rPr>
      <w:rFonts w:ascii="Times New Roman" w:hAnsi="Times New Roman" w:cs="Times New Roman"/>
      <w:b/>
      <w:bCs/>
      <w:sz w:val="18"/>
      <w:szCs w:val="18"/>
    </w:rPr>
  </w:style>
  <w:style w:type="paragraph" w:customStyle="1" w:styleId="Style210">
    <w:name w:val="Style21"/>
    <w:basedOn w:val="Normal"/>
    <w:uiPriority w:val="99"/>
    <w:rsid w:val="00372591"/>
    <w:pPr>
      <w:autoSpaceDE w:val="0"/>
      <w:autoSpaceDN w:val="0"/>
      <w:adjustRightInd w:val="0"/>
      <w:spacing w:line="216" w:lineRule="exact"/>
      <w:jc w:val="both"/>
    </w:pPr>
    <w:rPr>
      <w:rFonts w:eastAsia="Times New Roman"/>
      <w:sz w:val="24"/>
    </w:rPr>
  </w:style>
  <w:style w:type="paragraph" w:customStyle="1" w:styleId="Style50">
    <w:name w:val="Style50"/>
    <w:basedOn w:val="Normal"/>
    <w:uiPriority w:val="99"/>
    <w:rsid w:val="00372591"/>
    <w:pPr>
      <w:autoSpaceDE w:val="0"/>
      <w:autoSpaceDN w:val="0"/>
      <w:adjustRightInd w:val="0"/>
      <w:spacing w:line="198" w:lineRule="exact"/>
    </w:pPr>
    <w:rPr>
      <w:rFonts w:eastAsia="Times New Roman"/>
      <w:sz w:val="24"/>
    </w:rPr>
  </w:style>
  <w:style w:type="paragraph" w:customStyle="1" w:styleId="StyleHeading4TagNotBold">
    <w:name w:val="Style Heading 4Tag + Not Bold"/>
    <w:basedOn w:val="Heading4"/>
    <w:rsid w:val="00372591"/>
    <w:rPr>
      <w:iCs/>
    </w:rPr>
  </w:style>
  <w:style w:type="paragraph" w:customStyle="1" w:styleId="Aa">
    <w:name w:val="A"/>
    <w:basedOn w:val="Default"/>
    <w:next w:val="Default"/>
    <w:rsid w:val="00372591"/>
    <w:pPr>
      <w:widowControl/>
    </w:pPr>
    <w:rPr>
      <w:color w:val="auto"/>
      <w:lang w:bidi="en-US"/>
    </w:rPr>
  </w:style>
  <w:style w:type="character" w:customStyle="1" w:styleId="ac">
    <w:name w:val="••••"/>
    <w:rsid w:val="00372591"/>
    <w:rPr>
      <w:color w:val="000000"/>
    </w:rPr>
  </w:style>
  <w:style w:type="character" w:customStyle="1" w:styleId="UL-Bold">
    <w:name w:val="UL-Bold"/>
    <w:basedOn w:val="DefaultParagraphFont"/>
    <w:rsid w:val="00372591"/>
    <w:rPr>
      <w:u w:val="thick"/>
    </w:rPr>
  </w:style>
  <w:style w:type="character" w:customStyle="1" w:styleId="UL-None">
    <w:name w:val="UL-None"/>
    <w:basedOn w:val="DefaultParagraphFont"/>
    <w:rsid w:val="00372591"/>
    <w:rPr>
      <w:u w:val="none"/>
    </w:rPr>
  </w:style>
  <w:style w:type="character" w:customStyle="1" w:styleId="styletimesnewroman12ptbold0">
    <w:name w:val="styletimesnewroman12ptbold"/>
    <w:basedOn w:val="DefaultParagraphFont"/>
    <w:rsid w:val="00372591"/>
  </w:style>
  <w:style w:type="character" w:customStyle="1" w:styleId="FontStyle19">
    <w:name w:val="Font Style19"/>
    <w:basedOn w:val="DefaultParagraphFont"/>
    <w:uiPriority w:val="99"/>
    <w:rsid w:val="00372591"/>
    <w:rPr>
      <w:rFonts w:ascii="Times New Roman" w:hAnsi="Times New Roman" w:cs="Times New Roman"/>
      <w:sz w:val="18"/>
      <w:szCs w:val="18"/>
    </w:rPr>
  </w:style>
  <w:style w:type="character" w:customStyle="1" w:styleId="UnderlineBox">
    <w:name w:val="Underline + Box"/>
    <w:uiPriority w:val="1"/>
    <w:qFormat/>
    <w:rsid w:val="00372591"/>
    <w:rPr>
      <w:rFonts w:ascii="Georgia" w:hAnsi="Georgia"/>
      <w:b w:val="0"/>
      <w:sz w:val="22"/>
      <w:u w:val="single"/>
      <w:bdr w:val="single" w:sz="4" w:space="0" w:color="auto"/>
    </w:rPr>
  </w:style>
  <w:style w:type="character" w:customStyle="1" w:styleId="10ptnotbold">
    <w:name w:val="10ptnotbold"/>
    <w:basedOn w:val="DefaultParagraphFont"/>
    <w:rsid w:val="00372591"/>
    <w:rPr>
      <w:sz w:val="20"/>
    </w:rPr>
  </w:style>
  <w:style w:type="paragraph" w:customStyle="1" w:styleId="ALLCAPS">
    <w:name w:val="ALL CAPS"/>
    <w:basedOn w:val="Normal"/>
    <w:rsid w:val="00372591"/>
    <w:rPr>
      <w:rFonts w:eastAsia="Times New Roman"/>
      <w:b/>
      <w:caps/>
      <w:szCs w:val="20"/>
    </w:rPr>
  </w:style>
  <w:style w:type="character" w:customStyle="1" w:styleId="kn">
    <w:name w:val="kn"/>
    <w:basedOn w:val="DefaultParagraphFont"/>
    <w:rsid w:val="00372591"/>
  </w:style>
  <w:style w:type="paragraph" w:customStyle="1" w:styleId="StyleCardworksLinespacingsingle">
    <w:name w:val="Style Card works + Line spacing:  single"/>
    <w:basedOn w:val="Normal"/>
    <w:link w:val="StyleCardworksLinespacingsingleChar"/>
    <w:qFormat/>
    <w:rsid w:val="00372591"/>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372591"/>
    <w:rPr>
      <w:rFonts w:ascii="Calibri" w:eastAsia="Times New Roman" w:hAnsi="Calibri" w:cs="Calibri"/>
      <w:spacing w:val="-3"/>
      <w:sz w:val="22"/>
      <w:szCs w:val="20"/>
    </w:rPr>
  </w:style>
  <w:style w:type="paragraph" w:customStyle="1" w:styleId="BriefTitleWorks">
    <w:name w:val="Brief Title Works"/>
    <w:basedOn w:val="Heading1"/>
    <w:link w:val="BriefTitleWorksChar"/>
    <w:qFormat/>
    <w:rsid w:val="0037259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val="0"/>
      <w:caps/>
      <w:kern w:val="32"/>
      <w:sz w:val="24"/>
      <w:u w:val="single"/>
    </w:rPr>
  </w:style>
  <w:style w:type="character" w:customStyle="1" w:styleId="BriefTitleWorksChar">
    <w:name w:val="Brief Title Works Char"/>
    <w:basedOn w:val="DefaultParagraphFont"/>
    <w:link w:val="BriefTitleWorks"/>
    <w:rsid w:val="00372591"/>
    <w:rPr>
      <w:rFonts w:ascii="Calibri" w:eastAsia="Times New Roman" w:hAnsi="Calibri" w:cs="Arial"/>
      <w:b/>
      <w:caps/>
      <w:kern w:val="32"/>
      <w:szCs w:val="32"/>
      <w:u w:val="single"/>
    </w:rPr>
  </w:style>
  <w:style w:type="character" w:customStyle="1" w:styleId="twelptblackblack1">
    <w:name w:val="twelptblackblack1"/>
    <w:basedOn w:val="DefaultParagraphFont"/>
    <w:rsid w:val="00372591"/>
    <w:rPr>
      <w:rFonts w:ascii="Verdana" w:hAnsi="Verdana" w:hint="default"/>
      <w:color w:val="000000"/>
      <w:sz w:val="16"/>
      <w:szCs w:val="16"/>
    </w:rPr>
  </w:style>
  <w:style w:type="character" w:customStyle="1" w:styleId="TagCharCharCharChar0">
    <w:name w:val="Tag Char Char Char Char"/>
    <w:basedOn w:val="DefaultParagraphFont"/>
    <w:rsid w:val="00372591"/>
    <w:rPr>
      <w:rFonts w:ascii="Times New Roman" w:eastAsia="Times New Roman" w:hAnsi="Times New Roman" w:cs="Times New Roman"/>
      <w:b/>
      <w:sz w:val="24"/>
      <w:szCs w:val="20"/>
    </w:rPr>
  </w:style>
  <w:style w:type="character" w:customStyle="1" w:styleId="CharacterStyle14">
    <w:name w:val="Character Style 14"/>
    <w:rsid w:val="00372591"/>
    <w:rPr>
      <w:sz w:val="30"/>
      <w:szCs w:val="30"/>
    </w:rPr>
  </w:style>
  <w:style w:type="character" w:customStyle="1" w:styleId="CharacterStyle13">
    <w:name w:val="Character Style 13"/>
    <w:rsid w:val="00372591"/>
    <w:rPr>
      <w:i/>
      <w:iCs/>
      <w:sz w:val="17"/>
      <w:szCs w:val="17"/>
    </w:rPr>
  </w:style>
  <w:style w:type="character" w:customStyle="1" w:styleId="CardsNotUnderlined">
    <w:name w:val="Cards Not Underlined"/>
    <w:rsid w:val="00372591"/>
    <w:rPr>
      <w:rFonts w:ascii="Times New Roman" w:hAnsi="Times New Roman"/>
      <w:sz w:val="16"/>
    </w:rPr>
  </w:style>
  <w:style w:type="character" w:customStyle="1" w:styleId="a13">
    <w:name w:val="a1"/>
    <w:rsid w:val="00372591"/>
    <w:rPr>
      <w:color w:val="008000"/>
    </w:rPr>
  </w:style>
  <w:style w:type="character" w:customStyle="1" w:styleId="FifthChar">
    <w:name w:val="Fifth Char"/>
    <w:link w:val="Fifth"/>
    <w:rsid w:val="00372591"/>
    <w:rPr>
      <w:rFonts w:ascii="Calibri" w:eastAsia="Calibri" w:hAnsi="Calibri" w:cs="Calibri"/>
      <w:sz w:val="22"/>
    </w:rPr>
  </w:style>
  <w:style w:type="paragraph" w:customStyle="1" w:styleId="Repeatblockheading0">
    <w:name w:val="Repeat block heading"/>
    <w:basedOn w:val="Normal"/>
    <w:rsid w:val="00372591"/>
    <w:pPr>
      <w:pBdr>
        <w:bottom w:val="single" w:sz="12" w:space="1" w:color="auto"/>
      </w:pBdr>
      <w:jc w:val="center"/>
      <w:outlineLvl w:val="1"/>
    </w:pPr>
    <w:rPr>
      <w:rFonts w:ascii="Estrangelo Edessa" w:eastAsia="Times New Roman" w:hAnsi="Estrangelo Edessa"/>
      <w:b/>
      <w:sz w:val="48"/>
      <w:szCs w:val="48"/>
    </w:rPr>
  </w:style>
  <w:style w:type="character" w:customStyle="1" w:styleId="imgcreditcaption">
    <w:name w:val="imgcreditcaption"/>
    <w:rsid w:val="00372591"/>
  </w:style>
  <w:style w:type="character" w:customStyle="1" w:styleId="hps">
    <w:name w:val="hps"/>
    <w:rsid w:val="00372591"/>
  </w:style>
  <w:style w:type="paragraph" w:customStyle="1" w:styleId="TashmaHeader2">
    <w:name w:val="Tashma_Header2"/>
    <w:basedOn w:val="Heading2"/>
    <w:uiPriority w:val="99"/>
    <w:qFormat/>
    <w:rsid w:val="00372591"/>
    <w:pPr>
      <w:spacing w:after="160"/>
    </w:pPr>
    <w:rPr>
      <w:rFonts w:eastAsia="SimSun" w:cstheme="minorBidi"/>
      <w:sz w:val="28"/>
    </w:rPr>
  </w:style>
  <w:style w:type="paragraph" w:customStyle="1" w:styleId="TashmaHeading1">
    <w:name w:val="Tashma_Heading1"/>
    <w:basedOn w:val="Heading1"/>
    <w:uiPriority w:val="99"/>
    <w:qFormat/>
    <w:rsid w:val="00372591"/>
    <w:pPr>
      <w:spacing w:after="160"/>
    </w:pPr>
    <w:rPr>
      <w:rFonts w:eastAsia="Times New Roman" w:cstheme="minorBidi"/>
      <w:caps/>
      <w:sz w:val="32"/>
    </w:rPr>
  </w:style>
  <w:style w:type="character" w:customStyle="1" w:styleId="CitationCharCharCharCharCharCharCharChar">
    <w:name w:val="Citation Char Char Char Char Char Char Char Char"/>
    <w:link w:val="CitationCharCharCharCharCharCharChar"/>
    <w:locked/>
    <w:rsid w:val="00372591"/>
    <w:rPr>
      <w:rFonts w:cs="Calibri"/>
    </w:rPr>
  </w:style>
  <w:style w:type="paragraph" w:customStyle="1" w:styleId="CitationCharCharCharCharCharCharChar">
    <w:name w:val="Citation Char Char Char Char Char Char Char"/>
    <w:basedOn w:val="Normal"/>
    <w:link w:val="CitationCharCharCharCharCharCharCharChar"/>
    <w:rsid w:val="00372591"/>
    <w:pPr>
      <w:ind w:left="1440" w:right="1440"/>
    </w:pPr>
    <w:rPr>
      <w:rFonts w:asciiTheme="minorHAnsi" w:hAnsiTheme="minorHAnsi"/>
      <w:sz w:val="24"/>
    </w:rPr>
  </w:style>
  <w:style w:type="paragraph" w:customStyle="1" w:styleId="pagpag1">
    <w:name w:val="pagpag1"/>
    <w:basedOn w:val="Normal"/>
    <w:uiPriority w:val="99"/>
    <w:qFormat/>
    <w:rsid w:val="00372591"/>
    <w:pPr>
      <w:spacing w:before="100" w:beforeAutospacing="1" w:after="100" w:afterAutospacing="1"/>
    </w:pPr>
    <w:rPr>
      <w:rFonts w:eastAsia="Times New Roman"/>
      <w:sz w:val="24"/>
    </w:rPr>
  </w:style>
  <w:style w:type="paragraph" w:customStyle="1" w:styleId="pagpag2">
    <w:name w:val="pagpag2"/>
    <w:basedOn w:val="Normal"/>
    <w:uiPriority w:val="99"/>
    <w:qFormat/>
    <w:rsid w:val="00372591"/>
    <w:pPr>
      <w:spacing w:before="100" w:beforeAutospacing="1" w:after="100" w:afterAutospacing="1"/>
    </w:pPr>
    <w:rPr>
      <w:rFonts w:eastAsia="Times New Roman"/>
      <w:sz w:val="24"/>
    </w:rPr>
  </w:style>
  <w:style w:type="paragraph" w:customStyle="1" w:styleId="BodyText311">
    <w:name w:val="Body Text 31"/>
    <w:basedOn w:val="Normal"/>
    <w:next w:val="BodyText3"/>
    <w:unhideWhenUsed/>
    <w:rsid w:val="00372591"/>
    <w:pPr>
      <w:spacing w:after="120"/>
    </w:pPr>
    <w:rPr>
      <w:bCs/>
      <w:color w:val="000000"/>
    </w:rPr>
  </w:style>
  <w:style w:type="paragraph" w:customStyle="1" w:styleId="BodyText210">
    <w:name w:val="Body Text 21"/>
    <w:basedOn w:val="Normal"/>
    <w:next w:val="BodyText2"/>
    <w:unhideWhenUsed/>
    <w:rsid w:val="00372591"/>
    <w:pPr>
      <w:spacing w:after="120" w:line="480" w:lineRule="auto"/>
    </w:pPr>
    <w:rPr>
      <w:sz w:val="12"/>
    </w:rPr>
  </w:style>
  <w:style w:type="paragraph" w:customStyle="1" w:styleId="BodyTextIndent1">
    <w:name w:val="Body Text Indent1"/>
    <w:basedOn w:val="Normal"/>
    <w:next w:val="BodyTextIndent"/>
    <w:unhideWhenUsed/>
    <w:rsid w:val="00372591"/>
    <w:pPr>
      <w:spacing w:after="120"/>
      <w:ind w:left="360"/>
    </w:pPr>
    <w:rPr>
      <w:sz w:val="16"/>
    </w:rPr>
  </w:style>
  <w:style w:type="paragraph" w:customStyle="1" w:styleId="BodyTextIndent31">
    <w:name w:val="Body Text Indent 31"/>
    <w:basedOn w:val="Normal"/>
    <w:next w:val="BodyTextIndent3"/>
    <w:semiHidden/>
    <w:unhideWhenUsed/>
    <w:rsid w:val="00372591"/>
    <w:pPr>
      <w:spacing w:after="120"/>
      <w:ind w:left="360"/>
    </w:pPr>
    <w:rPr>
      <w:sz w:val="14"/>
    </w:rPr>
  </w:style>
  <w:style w:type="paragraph" w:customStyle="1" w:styleId="BodyTextIndent21">
    <w:name w:val="Body Text Indent 21"/>
    <w:basedOn w:val="Normal"/>
    <w:next w:val="BodyTextIndent2"/>
    <w:unhideWhenUsed/>
    <w:rsid w:val="00372591"/>
    <w:pPr>
      <w:spacing w:after="120" w:line="480" w:lineRule="auto"/>
      <w:ind w:left="360"/>
    </w:pPr>
    <w:rPr>
      <w:sz w:val="16"/>
    </w:rPr>
  </w:style>
  <w:style w:type="character" w:customStyle="1" w:styleId="Caption11">
    <w:name w:val="Caption11"/>
    <w:rsid w:val="00372591"/>
  </w:style>
  <w:style w:type="paragraph" w:customStyle="1" w:styleId="z-BottomofForm1">
    <w:name w:val="z-Bottom of Form1"/>
    <w:basedOn w:val="Normal"/>
    <w:next w:val="Normal"/>
    <w:hidden/>
    <w:unhideWhenUsed/>
    <w:rsid w:val="00372591"/>
    <w:pPr>
      <w:pBdr>
        <w:top w:val="single" w:sz="6" w:space="1" w:color="auto"/>
      </w:pBdr>
      <w:jc w:val="center"/>
    </w:pPr>
    <w:rPr>
      <w:rFonts w:eastAsia="Times New Roman"/>
      <w:vanish/>
      <w:sz w:val="16"/>
      <w:szCs w:val="16"/>
    </w:rPr>
  </w:style>
  <w:style w:type="paragraph" w:customStyle="1" w:styleId="arcticletext">
    <w:name w:val="arcticle_text"/>
    <w:basedOn w:val="Normal"/>
    <w:rsid w:val="00372591"/>
    <w:pPr>
      <w:spacing w:before="100" w:beforeAutospacing="1" w:after="100" w:afterAutospacing="1"/>
    </w:pPr>
    <w:rPr>
      <w:rFonts w:eastAsia="Times New Roman"/>
      <w:sz w:val="24"/>
    </w:rPr>
  </w:style>
  <w:style w:type="paragraph" w:customStyle="1" w:styleId="cptchblock">
    <w:name w:val="cptch_block"/>
    <w:basedOn w:val="Normal"/>
    <w:rsid w:val="00372591"/>
    <w:pPr>
      <w:spacing w:before="100" w:beforeAutospacing="1" w:after="100" w:afterAutospacing="1"/>
    </w:pPr>
    <w:rPr>
      <w:rFonts w:eastAsia="Times New Roman"/>
      <w:sz w:val="24"/>
    </w:rPr>
  </w:style>
  <w:style w:type="paragraph" w:customStyle="1" w:styleId="publisheddate">
    <w:name w:val="published_date"/>
    <w:basedOn w:val="Normal"/>
    <w:rsid w:val="00372591"/>
    <w:pPr>
      <w:spacing w:before="100" w:beforeAutospacing="1" w:after="100" w:afterAutospacing="1"/>
    </w:pPr>
    <w:rPr>
      <w:rFonts w:eastAsia="Times New Roman"/>
      <w:sz w:val="24"/>
    </w:rPr>
  </w:style>
  <w:style w:type="paragraph" w:customStyle="1" w:styleId="headline-title">
    <w:name w:val="headline-title"/>
    <w:basedOn w:val="Normal"/>
    <w:qFormat/>
    <w:rsid w:val="00372591"/>
    <w:pPr>
      <w:spacing w:before="100" w:beforeAutospacing="1" w:after="100" w:afterAutospacing="1"/>
    </w:pPr>
    <w:rPr>
      <w:rFonts w:eastAsia="Times New Roman"/>
      <w:sz w:val="24"/>
    </w:rPr>
  </w:style>
  <w:style w:type="character" w:customStyle="1" w:styleId="StyleCards12ptThickunderlineChar1">
    <w:name w:val="Style Cards + 12 pt Thick underline Char1"/>
    <w:rsid w:val="00372591"/>
    <w:rPr>
      <w:sz w:val="24"/>
      <w:szCs w:val="24"/>
      <w:u w:val="thick"/>
    </w:rPr>
  </w:style>
  <w:style w:type="character" w:customStyle="1" w:styleId="BodyTextIndentChar2">
    <w:name w:val="Body Text Indent Char2"/>
    <w:basedOn w:val="DefaultParagraphFont"/>
    <w:uiPriority w:val="99"/>
    <w:semiHidden/>
    <w:rsid w:val="00372591"/>
    <w:rPr>
      <w:rFonts w:ascii="Georgia" w:hAnsi="Georgia"/>
      <w:sz w:val="22"/>
      <w:szCs w:val="22"/>
    </w:rPr>
  </w:style>
  <w:style w:type="character" w:customStyle="1" w:styleId="BodyText2Char2">
    <w:name w:val="Body Text 2 Char2"/>
    <w:basedOn w:val="DefaultParagraphFont"/>
    <w:uiPriority w:val="99"/>
    <w:semiHidden/>
    <w:rsid w:val="00372591"/>
    <w:rPr>
      <w:rFonts w:ascii="Georgia" w:hAnsi="Georgia"/>
      <w:sz w:val="22"/>
      <w:szCs w:val="22"/>
    </w:rPr>
  </w:style>
  <w:style w:type="character" w:customStyle="1" w:styleId="BodyText3Char2">
    <w:name w:val="Body Text 3 Char2"/>
    <w:basedOn w:val="DefaultParagraphFont"/>
    <w:uiPriority w:val="99"/>
    <w:semiHidden/>
    <w:rsid w:val="00372591"/>
    <w:rPr>
      <w:rFonts w:ascii="Georgia" w:hAnsi="Georgia"/>
      <w:sz w:val="16"/>
      <w:szCs w:val="16"/>
    </w:rPr>
  </w:style>
  <w:style w:type="character" w:customStyle="1" w:styleId="BodyTextIndent2Char2">
    <w:name w:val="Body Text Indent 2 Char2"/>
    <w:basedOn w:val="DefaultParagraphFont"/>
    <w:uiPriority w:val="99"/>
    <w:semiHidden/>
    <w:rsid w:val="00372591"/>
    <w:rPr>
      <w:rFonts w:ascii="Georgia" w:hAnsi="Georgia"/>
      <w:sz w:val="22"/>
      <w:szCs w:val="22"/>
    </w:rPr>
  </w:style>
  <w:style w:type="character" w:customStyle="1" w:styleId="BodyTextIndent3Char2">
    <w:name w:val="Body Text Indent 3 Char2"/>
    <w:basedOn w:val="DefaultParagraphFont"/>
    <w:uiPriority w:val="99"/>
    <w:semiHidden/>
    <w:rsid w:val="00372591"/>
    <w:rPr>
      <w:rFonts w:ascii="Georgia" w:hAnsi="Georgia"/>
      <w:sz w:val="16"/>
      <w:szCs w:val="16"/>
    </w:rPr>
  </w:style>
  <w:style w:type="character" w:customStyle="1" w:styleId="z-BottomofFormChar2">
    <w:name w:val="z-Bottom of Form Char2"/>
    <w:basedOn w:val="DefaultParagraphFont"/>
    <w:uiPriority w:val="99"/>
    <w:semiHidden/>
    <w:rsid w:val="00372591"/>
    <w:rPr>
      <w:rFonts w:ascii="Arial" w:hAnsi="Arial" w:cs="Arial"/>
      <w:vanish/>
      <w:sz w:val="16"/>
      <w:szCs w:val="16"/>
    </w:rPr>
  </w:style>
  <w:style w:type="paragraph" w:customStyle="1" w:styleId="StyleHotRouteLatinGaramond10pt">
    <w:name w:val="Style Hot Route + (Latin) Garamond 10 pt"/>
    <w:basedOn w:val="HotRoute"/>
    <w:link w:val="StyleHotRouteLatinGaramond10ptChar"/>
    <w:rsid w:val="00372591"/>
    <w:pPr>
      <w:ind w:left="0"/>
    </w:pPr>
    <w:rPr>
      <w:rFonts w:ascii="Garamond" w:eastAsia="Cambria" w:hAnsi="Garamond" w:cs="Calibri"/>
      <w:sz w:val="20"/>
    </w:rPr>
  </w:style>
  <w:style w:type="character" w:customStyle="1" w:styleId="StyleHotRouteLatinGaramond10ptChar">
    <w:name w:val="Style Hot Route + (Latin) Garamond 10 pt Char"/>
    <w:basedOn w:val="DefaultParagraphFont"/>
    <w:link w:val="StyleHotRouteLatinGaramond10pt"/>
    <w:rsid w:val="00372591"/>
    <w:rPr>
      <w:rFonts w:ascii="Garamond" w:eastAsia="Cambria" w:hAnsi="Garamond" w:cs="Calibri"/>
      <w:sz w:val="20"/>
    </w:rPr>
  </w:style>
  <w:style w:type="paragraph" w:customStyle="1" w:styleId="StyleHotRouteLatinGaramond10ptUnderline">
    <w:name w:val="Style Hot Route + (Latin) Garamond 10 pt Underline"/>
    <w:basedOn w:val="HotRoute"/>
    <w:link w:val="StyleHotRouteLatinGaramond10ptUnderlineChar"/>
    <w:rsid w:val="00372591"/>
    <w:pPr>
      <w:ind w:left="0"/>
    </w:pPr>
    <w:rPr>
      <w:rFonts w:ascii="Garamond" w:eastAsia="Cambria" w:hAnsi="Garamond" w:cs="Calibri"/>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372591"/>
    <w:rPr>
      <w:rFonts w:ascii="Garamond" w:eastAsia="Cambria" w:hAnsi="Garamond" w:cs="Calibri"/>
      <w:sz w:val="20"/>
      <w:u w:val="single"/>
    </w:rPr>
  </w:style>
  <w:style w:type="character" w:customStyle="1" w:styleId="m5686307894942199640gmail-style13ptbold">
    <w:name w:val="m_5686307894942199640gmail-style13ptbold"/>
    <w:basedOn w:val="DefaultParagraphFont"/>
    <w:rsid w:val="00372591"/>
  </w:style>
  <w:style w:type="character" w:customStyle="1" w:styleId="m5686307894942199640gmail-styleunderline">
    <w:name w:val="m_5686307894942199640gmail-styleunderline"/>
    <w:basedOn w:val="DefaultParagraphFont"/>
    <w:rsid w:val="00372591"/>
  </w:style>
  <w:style w:type="paragraph" w:customStyle="1" w:styleId="Hyperlink2">
    <w:name w:val="Hyperlink2"/>
    <w:basedOn w:val="Normal"/>
    <w:qFormat/>
    <w:rsid w:val="00372591"/>
    <w:rPr>
      <w:rFonts w:ascii="Arial" w:eastAsia="Calibri" w:hAnsi="Arial" w:cs="Arial"/>
      <w:color w:val="00B0F0"/>
      <w:u w:val="single" w:color="00B0F0"/>
    </w:rPr>
  </w:style>
  <w:style w:type="character" w:customStyle="1" w:styleId="messagecontent">
    <w:name w:val="message_content"/>
    <w:rsid w:val="00372591"/>
  </w:style>
  <w:style w:type="paragraph" w:customStyle="1" w:styleId="UnderlineCharCharCharCharCharCharCharCharChar">
    <w:name w:val="Underline Char Char Char Char Char Char Char Char Char"/>
    <w:link w:val="UnderlineCharCharCharCharCharCharCharCharCharChar"/>
    <w:rsid w:val="00372591"/>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rsid w:val="00372591"/>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372591"/>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372591"/>
    <w:rPr>
      <w:rFonts w:ascii="Times New Roman" w:eastAsia="Times New Roman" w:hAnsi="Times New Roman" w:cs="Times New Roman"/>
      <w:b/>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372591"/>
    <w:rPr>
      <w:rFonts w:ascii="Times New Roman" w:eastAsia="SimSun" w:hAnsi="Times New Roman" w:cs="Times New Roman"/>
      <w:sz w:val="24"/>
      <w:szCs w:val="24"/>
      <w:lang w:eastAsia="zh-CN"/>
    </w:rPr>
  </w:style>
  <w:style w:type="paragraph" w:customStyle="1" w:styleId="Style31">
    <w:name w:val="Style31"/>
    <w:basedOn w:val="Normal"/>
    <w:uiPriority w:val="99"/>
    <w:qFormat/>
    <w:rsid w:val="00372591"/>
    <w:pPr>
      <w:spacing w:line="197" w:lineRule="exact"/>
      <w:jc w:val="both"/>
    </w:pPr>
    <w:rPr>
      <w:rFonts w:ascii="Arial" w:hAnsi="Arial" w:cs="Arial"/>
    </w:rPr>
  </w:style>
  <w:style w:type="paragraph" w:customStyle="1" w:styleId="Style42">
    <w:name w:val="Style42"/>
    <w:basedOn w:val="Normal"/>
    <w:uiPriority w:val="99"/>
    <w:qFormat/>
    <w:rsid w:val="00372591"/>
    <w:pPr>
      <w:spacing w:line="202" w:lineRule="exact"/>
      <w:jc w:val="both"/>
    </w:pPr>
    <w:rPr>
      <w:rFonts w:ascii="Arial" w:hAnsi="Arial" w:cs="Arial"/>
    </w:rPr>
  </w:style>
  <w:style w:type="paragraph" w:customStyle="1" w:styleId="Style51">
    <w:name w:val="Style51"/>
    <w:basedOn w:val="Normal"/>
    <w:uiPriority w:val="99"/>
    <w:qFormat/>
    <w:rsid w:val="00372591"/>
    <w:pPr>
      <w:spacing w:line="200" w:lineRule="exact"/>
      <w:jc w:val="both"/>
    </w:pPr>
    <w:rPr>
      <w:rFonts w:ascii="Arial" w:hAnsi="Arial" w:cs="Arial"/>
    </w:rPr>
  </w:style>
  <w:style w:type="character" w:customStyle="1" w:styleId="FontStyle72">
    <w:name w:val="Font Style72"/>
    <w:rsid w:val="00372591"/>
    <w:rPr>
      <w:rFonts w:ascii="Times New Roman" w:hAnsi="Times New Roman" w:cs="Times New Roman" w:hint="default"/>
      <w:sz w:val="16"/>
      <w:szCs w:val="16"/>
    </w:rPr>
  </w:style>
  <w:style w:type="character" w:customStyle="1" w:styleId="FontStyle73">
    <w:name w:val="Font Style73"/>
    <w:uiPriority w:val="99"/>
    <w:rsid w:val="00372591"/>
    <w:rPr>
      <w:rFonts w:ascii="Times New Roman" w:hAnsi="Times New Roman" w:cs="Times New Roman" w:hint="default"/>
      <w:i/>
      <w:iCs/>
      <w:sz w:val="16"/>
      <w:szCs w:val="16"/>
    </w:rPr>
  </w:style>
  <w:style w:type="character" w:customStyle="1" w:styleId="UnderlinestyleChar20">
    <w:name w:val="Underline style Char2"/>
    <w:rsid w:val="00372591"/>
    <w:rPr>
      <w:sz w:val="22"/>
      <w:szCs w:val="24"/>
      <w:u w:val="single"/>
      <w:lang w:val="en-US" w:eastAsia="en-US" w:bidi="ar-SA"/>
    </w:rPr>
  </w:style>
  <w:style w:type="character" w:customStyle="1" w:styleId="FontStyle49">
    <w:name w:val="Font Style49"/>
    <w:uiPriority w:val="99"/>
    <w:rsid w:val="00372591"/>
    <w:rPr>
      <w:rFonts w:ascii="Times New Roman" w:hAnsi="Times New Roman" w:cs="Times New Roman"/>
      <w:sz w:val="20"/>
      <w:szCs w:val="20"/>
    </w:rPr>
  </w:style>
  <w:style w:type="character" w:customStyle="1" w:styleId="FontStyle50">
    <w:name w:val="Font Style50"/>
    <w:uiPriority w:val="99"/>
    <w:rsid w:val="00372591"/>
    <w:rPr>
      <w:rFonts w:ascii="Times New Roman" w:hAnsi="Times New Roman" w:cs="Times New Roman"/>
      <w:b/>
      <w:bCs/>
      <w:sz w:val="20"/>
      <w:szCs w:val="20"/>
    </w:rPr>
  </w:style>
  <w:style w:type="character" w:customStyle="1" w:styleId="ListBulletChar">
    <w:name w:val="List Bullet Char"/>
    <w:link w:val="ListBullet"/>
    <w:uiPriority w:val="99"/>
    <w:locked/>
    <w:rsid w:val="00372591"/>
    <w:rPr>
      <w:rFonts w:ascii="Calibri" w:eastAsia="Calibri" w:hAnsi="Calibri" w:cs="Calibri"/>
      <w:sz w:val="22"/>
    </w:rPr>
  </w:style>
  <w:style w:type="character" w:customStyle="1" w:styleId="BoldUnderlineChar2Char">
    <w:name w:val="BoldUnderline Char2 Char"/>
    <w:link w:val="BoldUnderlineChar20"/>
    <w:locked/>
    <w:rsid w:val="00372591"/>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372591"/>
    <w:rPr>
      <w:rFonts w:ascii="Times New Roman" w:eastAsia="Times New Roman" w:hAnsi="Times New Roman" w:cs="Times New Roman"/>
      <w:b/>
      <w:sz w:val="20"/>
      <w:u w:val="single"/>
    </w:rPr>
  </w:style>
  <w:style w:type="paragraph" w:customStyle="1" w:styleId="document0">
    <w:name w:val="document"/>
    <w:basedOn w:val="Normal"/>
    <w:uiPriority w:val="99"/>
    <w:qFormat/>
    <w:rsid w:val="00372591"/>
    <w:pPr>
      <w:spacing w:before="100" w:beforeAutospacing="1" w:after="100" w:afterAutospacing="1" w:line="256" w:lineRule="auto"/>
    </w:pPr>
    <w:rPr>
      <w:rFonts w:eastAsia="Times New Roman"/>
    </w:rPr>
  </w:style>
  <w:style w:type="paragraph" w:customStyle="1" w:styleId="Cardstyle0">
    <w:name w:val="Cardstyle"/>
    <w:basedOn w:val="Normal"/>
    <w:next w:val="Normal"/>
    <w:uiPriority w:val="99"/>
    <w:qFormat/>
    <w:rsid w:val="00372591"/>
    <w:pPr>
      <w:spacing w:line="256" w:lineRule="auto"/>
    </w:pPr>
    <w:rPr>
      <w:rFonts w:eastAsia="Times New Roman"/>
    </w:rPr>
  </w:style>
  <w:style w:type="paragraph" w:customStyle="1" w:styleId="Normal20pt">
    <w:name w:val="Normal  + 20 pt"/>
    <w:basedOn w:val="Normal"/>
    <w:uiPriority w:val="6"/>
    <w:qFormat/>
    <w:rsid w:val="00372591"/>
    <w:pPr>
      <w:spacing w:line="256" w:lineRule="auto"/>
    </w:pPr>
    <w:rPr>
      <w:rFonts w:asciiTheme="minorHAnsi" w:hAnsiTheme="minorHAnsi"/>
      <w:bCs/>
      <w:u w:val="single"/>
    </w:rPr>
  </w:style>
  <w:style w:type="paragraph" w:customStyle="1" w:styleId="conintrotext">
    <w:name w:val="conintrotext"/>
    <w:basedOn w:val="Normal"/>
    <w:uiPriority w:val="99"/>
    <w:qFormat/>
    <w:rsid w:val="00372591"/>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372591"/>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372591"/>
    <w:pPr>
      <w:spacing w:line="256" w:lineRule="auto"/>
    </w:pPr>
    <w:rPr>
      <w:rFonts w:ascii="MS Mincho" w:eastAsia="MS Mincho" w:hAnsiTheme="minorHAnsi" w:cstheme="minorBidi"/>
      <w:b/>
      <w:sz w:val="24"/>
      <w:u w:val="single"/>
    </w:rPr>
  </w:style>
  <w:style w:type="paragraph" w:customStyle="1" w:styleId="assert">
    <w:name w:val="assert"/>
    <w:basedOn w:val="Normal"/>
    <w:uiPriority w:val="99"/>
    <w:qFormat/>
    <w:rsid w:val="00372591"/>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372591"/>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372591"/>
    <w:pPr>
      <w:spacing w:line="256" w:lineRule="auto"/>
    </w:pPr>
    <w:rPr>
      <w:rFonts w:ascii="MS Mincho"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372591"/>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372591"/>
    <w:pPr>
      <w:spacing w:line="256" w:lineRule="auto"/>
    </w:pPr>
    <w:rPr>
      <w:rFonts w:ascii="MS Mincho"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372591"/>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372591"/>
    <w:pPr>
      <w:spacing w:line="256" w:lineRule="auto"/>
    </w:pPr>
    <w:rPr>
      <w:rFonts w:ascii="MS Mincho" w:eastAsia="MS Mincho" w:hAnsiTheme="minorHAnsi"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372591"/>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372591"/>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372591"/>
    <w:rPr>
      <w:rFonts w:eastAsia="Times New Roman"/>
      <w:u w:val="single"/>
    </w:rPr>
  </w:style>
  <w:style w:type="paragraph" w:customStyle="1" w:styleId="StyleStyle4ArialNarrow9pt">
    <w:name w:val="Style Style4 + Arial Narrow 9 pt"/>
    <w:basedOn w:val="Normal"/>
    <w:link w:val="StyleStyle4ArialNarrow9ptChar"/>
    <w:qFormat/>
    <w:rsid w:val="00372591"/>
    <w:pPr>
      <w:spacing w:line="256" w:lineRule="auto"/>
    </w:pPr>
    <w:rPr>
      <w:rFonts w:asciiTheme="minorHAnsi" w:eastAsia="Times New Roman" w:hAnsiTheme="minorHAnsi" w:cstheme="minorBidi"/>
      <w:sz w:val="24"/>
      <w:u w:val="single"/>
    </w:rPr>
  </w:style>
  <w:style w:type="character" w:customStyle="1" w:styleId="StyleStyle4ArialNarrow9ptBoldChar">
    <w:name w:val="Style Style4 + Arial Narrow 9 pt Bold Char"/>
    <w:link w:val="StyleStyle4ArialNarrow9ptBold"/>
    <w:locked/>
    <w:rsid w:val="00372591"/>
    <w:rPr>
      <w:rFonts w:eastAsia="Times New Roman"/>
      <w:b/>
      <w:bCs/>
      <w:u w:val="single"/>
    </w:rPr>
  </w:style>
  <w:style w:type="paragraph" w:customStyle="1" w:styleId="StyleStyle4ArialNarrow9ptBold">
    <w:name w:val="Style Style4 + Arial Narrow 9 pt Bold"/>
    <w:basedOn w:val="Normal"/>
    <w:link w:val="StyleStyle4ArialNarrow9ptBoldChar"/>
    <w:qFormat/>
    <w:rsid w:val="00372591"/>
    <w:pPr>
      <w:spacing w:line="256" w:lineRule="auto"/>
    </w:pPr>
    <w:rPr>
      <w:rFonts w:asciiTheme="minorHAnsi" w:eastAsia="Times New Roman" w:hAnsiTheme="minorHAnsi" w:cstheme="minorBidi"/>
      <w:b/>
      <w:bCs/>
      <w:sz w:val="24"/>
      <w:u w:val="single"/>
    </w:rPr>
  </w:style>
  <w:style w:type="character" w:customStyle="1" w:styleId="Citation-AuthorDateChar">
    <w:name w:val="Citation - Author/Date Char"/>
    <w:locked/>
    <w:rsid w:val="00372591"/>
    <w:rPr>
      <w:rFonts w:eastAsia="Times New Roman"/>
      <w:b/>
      <w:smallCaps/>
      <w:sz w:val="24"/>
      <w:szCs w:val="24"/>
      <w:u w:val="single"/>
    </w:rPr>
  </w:style>
  <w:style w:type="character" w:customStyle="1" w:styleId="HiddenBlockHeaderChar">
    <w:name w:val="Hidden Block Header Char"/>
    <w:link w:val="HiddenBlockHeader"/>
    <w:locked/>
    <w:rsid w:val="00372591"/>
    <w:rPr>
      <w:rFonts w:ascii="Calibri" w:hAnsi="Calibri" w:cs="Calibri"/>
      <w:sz w:val="22"/>
    </w:rPr>
  </w:style>
  <w:style w:type="character" w:customStyle="1" w:styleId="ThirdChar">
    <w:name w:val="Third Char"/>
    <w:link w:val="Third"/>
    <w:locked/>
    <w:rsid w:val="00372591"/>
    <w:rPr>
      <w:rFonts w:eastAsia="Times New Roman"/>
      <w:b/>
      <w:u w:val="single"/>
      <w:lang w:val="x-none" w:eastAsia="x-none"/>
    </w:rPr>
  </w:style>
  <w:style w:type="paragraph" w:customStyle="1" w:styleId="Third">
    <w:name w:val="Third"/>
    <w:basedOn w:val="Normal"/>
    <w:link w:val="ThirdChar"/>
    <w:qFormat/>
    <w:rsid w:val="00372591"/>
    <w:pPr>
      <w:spacing w:line="256" w:lineRule="auto"/>
    </w:pPr>
    <w:rPr>
      <w:rFonts w:asciiTheme="minorHAnsi" w:eastAsia="Times New Roman" w:hAnsiTheme="minorHAnsi" w:cstheme="minorBidi"/>
      <w:b/>
      <w:sz w:val="24"/>
      <w:u w:val="single"/>
      <w:lang w:val="x-none" w:eastAsia="x-none"/>
    </w:rPr>
  </w:style>
  <w:style w:type="paragraph" w:customStyle="1" w:styleId="Heading2Char2CharChar10">
    <w:name w:val="Heading 2 Char2 Char Char1"/>
    <w:aliases w:val="Char Char Char Char Char Char1 Char Char Char Char Char"/>
    <w:next w:val="Normal"/>
    <w:uiPriority w:val="99"/>
    <w:qFormat/>
    <w:rsid w:val="00372591"/>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ocked/>
    <w:rsid w:val="00372591"/>
    <w:rPr>
      <w:rFonts w:eastAsia="Times New Roman"/>
      <w:b/>
      <w:szCs w:val="24"/>
      <w:u w:val="thick"/>
    </w:rPr>
  </w:style>
  <w:style w:type="paragraph" w:customStyle="1" w:styleId="CiteSmallText">
    <w:name w:val="Cite Small Text"/>
    <w:basedOn w:val="Normal"/>
    <w:uiPriority w:val="99"/>
    <w:qFormat/>
    <w:rsid w:val="00372591"/>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372591"/>
    <w:rPr>
      <w:lang w:val="x-none"/>
    </w:rPr>
  </w:style>
  <w:style w:type="paragraph" w:customStyle="1" w:styleId="Cards1CharChar">
    <w:name w:val="Cards1 Char Char"/>
    <w:basedOn w:val="Normal"/>
    <w:link w:val="Cards1CharCharChar"/>
    <w:qFormat/>
    <w:rsid w:val="00372591"/>
    <w:pPr>
      <w:autoSpaceDE w:val="0"/>
      <w:autoSpaceDN w:val="0"/>
      <w:adjustRightInd w:val="0"/>
      <w:spacing w:line="256" w:lineRule="auto"/>
      <w:ind w:left="432" w:right="432"/>
      <w:jc w:val="both"/>
    </w:pPr>
    <w:rPr>
      <w:rFonts w:asciiTheme="minorHAnsi" w:hAnsiTheme="minorHAnsi" w:cstheme="minorBidi"/>
      <w:sz w:val="24"/>
      <w:lang w:val="x-none"/>
    </w:rPr>
  </w:style>
  <w:style w:type="character" w:customStyle="1" w:styleId="SwagChar">
    <w:name w:val="Swag Char"/>
    <w:link w:val="Swag"/>
    <w:locked/>
    <w:rsid w:val="00372591"/>
    <w:rPr>
      <w:color w:val="0000FF"/>
      <w:sz w:val="12"/>
      <w:u w:val="single"/>
    </w:rPr>
  </w:style>
  <w:style w:type="paragraph" w:customStyle="1" w:styleId="Swag">
    <w:name w:val="Swag"/>
    <w:basedOn w:val="Normal"/>
    <w:link w:val="SwagChar"/>
    <w:qFormat/>
    <w:rsid w:val="00372591"/>
    <w:pPr>
      <w:spacing w:line="256"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372591"/>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372591"/>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372591"/>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372591"/>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372591"/>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372591"/>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372591"/>
    <w:rPr>
      <w:rFonts w:eastAsia="Times New Roman"/>
      <w:b/>
      <w:bCs/>
      <w:u w:val="single"/>
    </w:rPr>
  </w:style>
  <w:style w:type="paragraph" w:customStyle="1" w:styleId="StyleUnderlineChar11ptBold2">
    <w:name w:val="Style Underline Char + 11 pt Bold2"/>
    <w:basedOn w:val="Normal"/>
    <w:link w:val="StyleUnderlineChar11ptBold2Char"/>
    <w:qFormat/>
    <w:rsid w:val="00372591"/>
    <w:pPr>
      <w:spacing w:line="256" w:lineRule="auto"/>
    </w:pPr>
    <w:rPr>
      <w:rFonts w:asciiTheme="minorHAnsi" w:eastAsia="Times New Roman" w:hAnsiTheme="minorHAnsi" w:cstheme="minorBidi"/>
      <w:b/>
      <w:bCs/>
      <w:sz w:val="24"/>
      <w:u w:val="single"/>
    </w:rPr>
  </w:style>
  <w:style w:type="character" w:customStyle="1" w:styleId="StyleStyleUnderlineTimesNewRoman11ptChar">
    <w:name w:val="Style Style Underline + Times New Roman + 11 pt Char"/>
    <w:link w:val="StyleStyleUnderlineTimesNewRoman11pt"/>
    <w:locked/>
    <w:rsid w:val="00372591"/>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372591"/>
    <w:pPr>
      <w:spacing w:line="256" w:lineRule="auto"/>
    </w:pPr>
    <w:rPr>
      <w:rFonts w:asciiTheme="minorHAnsi" w:eastAsia="Times New Roman" w:hAnsiTheme="minorHAnsi" w:cstheme="minorBid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372591"/>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372591"/>
    <w:pPr>
      <w:spacing w:line="256" w:lineRule="auto"/>
    </w:pPr>
    <w:rPr>
      <w:rFonts w:asciiTheme="minorHAnsi" w:eastAsia="Times New Roman" w:hAnsiTheme="minorHAnsi" w:cstheme="minorBidi"/>
      <w:sz w:val="24"/>
      <w:u w:val="single"/>
    </w:rPr>
  </w:style>
  <w:style w:type="character" w:customStyle="1" w:styleId="TagsCharCharCharChar">
    <w:name w:val="Tags Char Char Char Char"/>
    <w:locked/>
    <w:rsid w:val="00372591"/>
    <w:rPr>
      <w:rFonts w:ascii="Times New Roman" w:eastAsia="Times New Roman" w:hAnsi="Times New Roman" w:cs="Times New Roman"/>
      <w:b/>
      <w:sz w:val="24"/>
      <w:szCs w:val="24"/>
    </w:rPr>
  </w:style>
  <w:style w:type="character" w:customStyle="1" w:styleId="NothingCharChar">
    <w:name w:val="Nothing Char Char"/>
    <w:link w:val="NothingCharCharChar"/>
    <w:locked/>
    <w:rsid w:val="00372591"/>
  </w:style>
  <w:style w:type="paragraph" w:customStyle="1" w:styleId="NothingCharCharChar">
    <w:name w:val="Nothing Char Char Char"/>
    <w:link w:val="NothingCharChar"/>
    <w:qFormat/>
    <w:rsid w:val="00372591"/>
    <w:pPr>
      <w:jc w:val="both"/>
    </w:pPr>
  </w:style>
  <w:style w:type="paragraph" w:customStyle="1" w:styleId="StyleLeft021">
    <w:name w:val="Style Left:  0.2&quot;1"/>
    <w:basedOn w:val="Normal"/>
    <w:uiPriority w:val="99"/>
    <w:qFormat/>
    <w:rsid w:val="00372591"/>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372591"/>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372591"/>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372591"/>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372591"/>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paragraph" w:customStyle="1" w:styleId="BlockTitle20">
    <w:name w:val="Block Title #2"/>
    <w:basedOn w:val="Normal"/>
    <w:uiPriority w:val="99"/>
    <w:qFormat/>
    <w:rsid w:val="00372591"/>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372591"/>
    <w:pPr>
      <w:spacing w:line="256" w:lineRule="auto"/>
    </w:pPr>
    <w:rPr>
      <w:b/>
    </w:rPr>
  </w:style>
  <w:style w:type="paragraph" w:customStyle="1" w:styleId="Heading2Char2CharChar12">
    <w:name w:val="Heading 2 Char2 Char Char12"/>
    <w:aliases w:val="Char Char Char Char Char Char1 Char Char Char Char Char1,Char Char22"/>
    <w:next w:val="Normal"/>
    <w:uiPriority w:val="99"/>
    <w:qFormat/>
    <w:rsid w:val="00372591"/>
    <w:pPr>
      <w:widowControl w:val="0"/>
      <w:jc w:val="both"/>
      <w:outlineLvl w:val="1"/>
    </w:pPr>
    <w:rPr>
      <w:rFonts w:ascii="Times New Roman" w:eastAsia="Times New Roman" w:hAnsi="Times New Roman" w:cs="Times New Roman"/>
      <w:b/>
    </w:rPr>
  </w:style>
  <w:style w:type="character" w:customStyle="1" w:styleId="UnderlineCharChar4">
    <w:name w:val="Underline Char Char4"/>
    <w:rsid w:val="00372591"/>
    <w:rPr>
      <w:szCs w:val="24"/>
      <w:u w:val="single"/>
      <w:lang w:val="en-US" w:eastAsia="en-US" w:bidi="ar-SA"/>
    </w:rPr>
  </w:style>
  <w:style w:type="character" w:customStyle="1" w:styleId="BoldUnderlineCharChar3">
    <w:name w:val="BoldUnderline Char Char3"/>
    <w:rsid w:val="00372591"/>
    <w:rPr>
      <w:b/>
      <w:bCs w:val="0"/>
      <w:szCs w:val="24"/>
      <w:u w:val="single"/>
      <w:lang w:val="en-US" w:eastAsia="en-US" w:bidi="ar-SA"/>
    </w:rPr>
  </w:style>
  <w:style w:type="character" w:customStyle="1" w:styleId="UnderlineCharChar3">
    <w:name w:val="Underline Char Char3"/>
    <w:rsid w:val="00372591"/>
    <w:rPr>
      <w:szCs w:val="24"/>
      <w:u w:val="single"/>
      <w:lang w:val="en-US" w:eastAsia="en-US" w:bidi="ar-SA"/>
    </w:rPr>
  </w:style>
  <w:style w:type="character" w:customStyle="1" w:styleId="BoldUnderlineCharChar2">
    <w:name w:val="BoldUnderline Char Char2"/>
    <w:rsid w:val="00372591"/>
    <w:rPr>
      <w:b/>
      <w:bCs w:val="0"/>
      <w:szCs w:val="24"/>
      <w:u w:val="single"/>
      <w:lang w:val="en-US" w:eastAsia="en-US" w:bidi="ar-SA"/>
    </w:rPr>
  </w:style>
  <w:style w:type="character" w:customStyle="1" w:styleId="volume-issue">
    <w:name w:val="volume-issue"/>
    <w:rsid w:val="00372591"/>
    <w:rPr>
      <w:rFonts w:ascii="Times New Roman" w:hAnsi="Times New Roman" w:cs="Times New Roman" w:hint="default"/>
    </w:rPr>
  </w:style>
  <w:style w:type="character" w:customStyle="1" w:styleId="boldness1">
    <w:name w:val="boldness1"/>
    <w:rsid w:val="00372591"/>
  </w:style>
  <w:style w:type="character" w:customStyle="1" w:styleId="story-author">
    <w:name w:val="story-author"/>
    <w:basedOn w:val="DefaultParagraphFont"/>
    <w:rsid w:val="00372591"/>
  </w:style>
  <w:style w:type="character" w:customStyle="1" w:styleId="StyleEmphasisArial12ptBoldNotItalic">
    <w:name w:val="Style Emphasis + Arial 12 pt Bold Not Italic"/>
    <w:basedOn w:val="Emphasis"/>
    <w:rsid w:val="00372591"/>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372591"/>
  </w:style>
  <w:style w:type="character" w:customStyle="1" w:styleId="StyleStyle4CharTimesNewRoman11ptItalic">
    <w:name w:val="Style Style4 Char + Times New Roman 11 pt Italic"/>
    <w:basedOn w:val="DefaultParagraphFont"/>
    <w:rsid w:val="00372591"/>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372591"/>
  </w:style>
  <w:style w:type="character" w:customStyle="1" w:styleId="ad">
    <w:name w:val="_"/>
    <w:basedOn w:val="DefaultParagraphFont"/>
    <w:rsid w:val="00372591"/>
  </w:style>
  <w:style w:type="character" w:customStyle="1" w:styleId="Heading3CharCharCharChar1">
    <w:name w:val="Heading 3 Char Char Char Char1"/>
    <w:rsid w:val="00372591"/>
    <w:rPr>
      <w:rFonts w:ascii="Arial" w:hAnsi="Arial" w:cs="Arial" w:hint="default"/>
      <w:bCs/>
      <w:szCs w:val="26"/>
      <w:u w:val="single"/>
      <w:lang w:val="en-US" w:eastAsia="en-US" w:bidi="ar-SA"/>
    </w:rPr>
  </w:style>
  <w:style w:type="character" w:customStyle="1" w:styleId="comment-body">
    <w:name w:val="comment-body"/>
    <w:rsid w:val="00372591"/>
  </w:style>
  <w:style w:type="character" w:customStyle="1" w:styleId="UnderlineCharCharChar1">
    <w:name w:val="Underline Char Char Char1"/>
    <w:rsid w:val="00372591"/>
    <w:rPr>
      <w:u w:val="single"/>
      <w:lang w:val="en-US" w:eastAsia="en-US" w:bidi="ar-SA"/>
    </w:rPr>
  </w:style>
  <w:style w:type="character" w:customStyle="1" w:styleId="UnderlineChar1Char">
    <w:name w:val="Underline Char1 Char"/>
    <w:rsid w:val="00372591"/>
    <w:rPr>
      <w:rFonts w:ascii="Calibri" w:eastAsia="MS Mincho" w:hAnsi="Calibri" w:cs="Calibri" w:hint="default"/>
      <w:szCs w:val="20"/>
      <w:u w:val="single"/>
    </w:rPr>
  </w:style>
  <w:style w:type="character" w:customStyle="1" w:styleId="StyleBoldandUnderlineCharChar29pt">
    <w:name w:val="Style Bold and Underline Char Char2 + 9 pt"/>
    <w:rsid w:val="00372591"/>
    <w:rPr>
      <w:rFonts w:ascii="Times New Roman" w:hAnsi="Times New Roman" w:cs="Times New Roman" w:hint="default"/>
      <w:b/>
      <w:bCs/>
      <w:noProof w:val="0"/>
      <w:sz w:val="20"/>
      <w:u w:val="single"/>
    </w:rPr>
  </w:style>
  <w:style w:type="character" w:customStyle="1" w:styleId="StyleUnderlineCharChar19pt">
    <w:name w:val="Style Underline Char Char1 + 9 pt"/>
    <w:rsid w:val="00372591"/>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372591"/>
    <w:rPr>
      <w:rFonts w:ascii="Times New Roman" w:hAnsi="Times New Roman" w:cs="Times New Roman" w:hint="default"/>
      <w:noProof w:val="0"/>
      <w:sz w:val="20"/>
      <w:u w:val="single"/>
      <w:bdr w:val="single" w:sz="4" w:space="0" w:color="auto" w:frame="1"/>
      <w:lang w:val="en-US" w:eastAsia="en-US" w:bidi="ar-SA"/>
    </w:rPr>
  </w:style>
  <w:style w:type="character" w:customStyle="1" w:styleId="article-record-publication-volume-issue">
    <w:name w:val="article-record-publication-volume-issue"/>
    <w:rsid w:val="00372591"/>
  </w:style>
  <w:style w:type="character" w:customStyle="1" w:styleId="resultbodyblack">
    <w:name w:val="resultbodyblack"/>
    <w:rsid w:val="00372591"/>
    <w:rPr>
      <w:rFonts w:ascii="Times New Roman" w:hAnsi="Times New Roman" w:cs="Times New Roman" w:hint="default"/>
    </w:rPr>
  </w:style>
  <w:style w:type="character" w:customStyle="1" w:styleId="3TagCite">
    <w:name w:val="3 Tag/Cite"/>
    <w:rsid w:val="00372591"/>
    <w:rPr>
      <w:rFonts w:ascii="Times New Roman" w:hAnsi="Times New Roman" w:cs="Times New Roman" w:hint="default"/>
      <w:b/>
      <w:bCs w:val="0"/>
    </w:rPr>
  </w:style>
  <w:style w:type="character" w:customStyle="1" w:styleId="4Qualifications">
    <w:name w:val="4 Qualifications"/>
    <w:rsid w:val="00372591"/>
    <w:rPr>
      <w:rFonts w:ascii="Times New Roman" w:hAnsi="Times New Roman" w:cs="Times New Roman" w:hint="default"/>
      <w:sz w:val="19"/>
    </w:rPr>
  </w:style>
  <w:style w:type="character" w:customStyle="1" w:styleId="6Underlined">
    <w:name w:val="6 Underlined"/>
    <w:rsid w:val="00372591"/>
    <w:rPr>
      <w:rFonts w:ascii="Times New Roman" w:hAnsi="Times New Roman" w:cs="Times New Roman" w:hint="default"/>
      <w:b/>
      <w:bCs w:val="0"/>
      <w:sz w:val="21"/>
      <w:u w:val="single"/>
    </w:rPr>
  </w:style>
  <w:style w:type="character" w:customStyle="1" w:styleId="nohighlighting">
    <w:name w:val="no highlighting"/>
    <w:rsid w:val="00372591"/>
    <w:rPr>
      <w:rFonts w:ascii="Times New Roman" w:hAnsi="Times New Roman" w:cs="Times New Roman" w:hint="default"/>
      <w:color w:val="auto"/>
      <w:sz w:val="20"/>
      <w:u w:val="thick"/>
      <w:bdr w:val="none" w:sz="0" w:space="0" w:color="auto" w:frame="1"/>
    </w:rPr>
  </w:style>
  <w:style w:type="character" w:customStyle="1" w:styleId="CharChar61">
    <w:name w:val="Char Char61"/>
    <w:rsid w:val="00372591"/>
    <w:rPr>
      <w:rFonts w:ascii="Arial" w:hAnsi="Arial" w:cs="Arial" w:hint="default"/>
      <w:bCs/>
      <w:sz w:val="16"/>
      <w:szCs w:val="26"/>
      <w:lang w:val="en-US" w:eastAsia="en-US" w:bidi="ar-SA"/>
    </w:rPr>
  </w:style>
  <w:style w:type="character" w:customStyle="1" w:styleId="styledate0">
    <w:name w:val="styledate"/>
    <w:rsid w:val="00372591"/>
  </w:style>
  <w:style w:type="character" w:customStyle="1" w:styleId="StyleUnderlineChar9ptChar">
    <w:name w:val="Style Underline Char + 9 pt Char"/>
    <w:rsid w:val="00372591"/>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372591"/>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372591"/>
    <w:rPr>
      <w:b/>
      <w:bCs w:val="0"/>
      <w:szCs w:val="24"/>
      <w:u w:val="single"/>
      <w:lang w:val="en-US" w:eastAsia="en-US" w:bidi="ar-SA"/>
    </w:rPr>
  </w:style>
  <w:style w:type="character" w:customStyle="1" w:styleId="BoldandUnderlineChar1Char2">
    <w:name w:val="Bold and Underline Char1 Char2"/>
    <w:rsid w:val="00372591"/>
    <w:rPr>
      <w:b/>
      <w:bCs w:val="0"/>
      <w:szCs w:val="24"/>
      <w:u w:val="single"/>
      <w:lang w:val="en-US" w:eastAsia="en-US" w:bidi="ar-SA"/>
    </w:rPr>
  </w:style>
  <w:style w:type="character" w:customStyle="1" w:styleId="BoldandUnderlineCharChar1">
    <w:name w:val="Bold and Underline Char Char1"/>
    <w:rsid w:val="00372591"/>
    <w:rPr>
      <w:b/>
      <w:bCs w:val="0"/>
      <w:szCs w:val="24"/>
      <w:u w:val="single"/>
      <w:lang w:val="en-US" w:eastAsia="en-US" w:bidi="ar-SA"/>
    </w:rPr>
  </w:style>
  <w:style w:type="character" w:customStyle="1" w:styleId="authoraffil">
    <w:name w:val="authoraffil"/>
    <w:rsid w:val="00372591"/>
  </w:style>
  <w:style w:type="character" w:customStyle="1" w:styleId="CharChar8">
    <w:name w:val="Char Char8"/>
    <w:rsid w:val="00372591"/>
    <w:rPr>
      <w:rFonts w:ascii="Georgia" w:eastAsia="Times New Roman" w:hAnsi="Georgia" w:hint="default"/>
      <w:b/>
      <w:bCs/>
      <w:sz w:val="30"/>
      <w:szCs w:val="28"/>
      <w:u w:val="single"/>
    </w:rPr>
  </w:style>
  <w:style w:type="character" w:customStyle="1" w:styleId="boldcitationChar">
    <w:name w:val="bold citation Char"/>
    <w:rsid w:val="00372591"/>
    <w:rPr>
      <w:rFonts w:ascii="Arial" w:hAnsi="Arial" w:cs="Arial" w:hint="default"/>
      <w:b/>
      <w:bCs w:val="0"/>
      <w:sz w:val="28"/>
      <w:szCs w:val="24"/>
      <w:u w:val="thick"/>
      <w:lang w:val="en-US" w:eastAsia="en-US" w:bidi="ar-SA"/>
    </w:rPr>
  </w:style>
  <w:style w:type="character" w:customStyle="1" w:styleId="BoldunderlineChar5">
    <w:name w:val="Bold/underline Char"/>
    <w:rsid w:val="00372591"/>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372591"/>
  </w:style>
  <w:style w:type="character" w:customStyle="1" w:styleId="tagCharCharChar1">
    <w:name w:val="tag Char Char Char1"/>
    <w:rsid w:val="00372591"/>
    <w:rPr>
      <w:b/>
      <w:bCs w:val="0"/>
      <w:sz w:val="24"/>
      <w:lang w:val="en-US" w:eastAsia="en-US" w:bidi="ar-SA"/>
    </w:rPr>
  </w:style>
  <w:style w:type="character" w:customStyle="1" w:styleId="bylines">
    <w:name w:val="bylines"/>
    <w:basedOn w:val="DefaultParagraphFont"/>
    <w:rsid w:val="00372591"/>
  </w:style>
  <w:style w:type="character" w:customStyle="1" w:styleId="StyleStyleBoldUnderlineUnderlineIntenseEmphasis1apple-style-2">
    <w:name w:val="Style Style Bold UnderlineUnderlineIntense Emphasis1apple-style-...2"/>
    <w:basedOn w:val="DefaultParagraphFont"/>
    <w:rsid w:val="00372591"/>
    <w:rPr>
      <w:b w:val="0"/>
      <w:bCs/>
      <w:sz w:val="22"/>
      <w:u w:val="single"/>
    </w:rPr>
  </w:style>
  <w:style w:type="character" w:customStyle="1" w:styleId="FontStyle57">
    <w:name w:val="Font Style57"/>
    <w:rsid w:val="00372591"/>
    <w:rPr>
      <w:rFonts w:ascii="Georgia" w:hAnsi="Georgia" w:cs="Georgia" w:hint="default"/>
      <w:b/>
      <w:bCs/>
      <w:sz w:val="14"/>
      <w:szCs w:val="14"/>
    </w:rPr>
  </w:style>
  <w:style w:type="character" w:customStyle="1" w:styleId="FontStyle89">
    <w:name w:val="Font Style89"/>
    <w:rsid w:val="00372591"/>
    <w:rPr>
      <w:rFonts w:ascii="Times New Roman" w:hAnsi="Times New Roman" w:cs="Times New Roman" w:hint="default"/>
      <w:b/>
      <w:bCs/>
      <w:smallCaps/>
      <w:spacing w:val="40"/>
      <w:sz w:val="16"/>
      <w:szCs w:val="16"/>
    </w:rPr>
  </w:style>
  <w:style w:type="character" w:customStyle="1" w:styleId="hvr">
    <w:name w:val="hvr"/>
    <w:basedOn w:val="DefaultParagraphFont"/>
    <w:rsid w:val="00372591"/>
  </w:style>
  <w:style w:type="paragraph" w:customStyle="1" w:styleId="Pol">
    <w:name w:val="Pol"/>
    <w:basedOn w:val="Heading2"/>
    <w:uiPriority w:val="99"/>
    <w:qFormat/>
    <w:rsid w:val="00372591"/>
  </w:style>
  <w:style w:type="paragraph" w:customStyle="1" w:styleId="Style70">
    <w:name w:val="Style7"/>
    <w:basedOn w:val="Normal"/>
    <w:uiPriority w:val="99"/>
    <w:qFormat/>
    <w:rsid w:val="00372591"/>
    <w:pPr>
      <w:widowControl w:val="0"/>
      <w:autoSpaceDE w:val="0"/>
      <w:autoSpaceDN w:val="0"/>
      <w:adjustRightInd w:val="0"/>
      <w:spacing w:line="229" w:lineRule="exact"/>
    </w:pPr>
  </w:style>
  <w:style w:type="character" w:customStyle="1" w:styleId="red">
    <w:name w:val="red"/>
    <w:basedOn w:val="DefaultParagraphFont"/>
    <w:rsid w:val="00372591"/>
  </w:style>
  <w:style w:type="character" w:customStyle="1" w:styleId="Footnote2Char">
    <w:name w:val="Footnote2 Char"/>
    <w:link w:val="Footnote21"/>
    <w:locked/>
    <w:rsid w:val="00372591"/>
  </w:style>
  <w:style w:type="paragraph" w:customStyle="1" w:styleId="Footnote21">
    <w:name w:val="Footnote2"/>
    <w:basedOn w:val="Normal"/>
    <w:next w:val="Normal"/>
    <w:link w:val="Footnote2Char"/>
    <w:autoRedefine/>
    <w:qFormat/>
    <w:rsid w:val="00372591"/>
    <w:pPr>
      <w:spacing w:after="120" w:line="480" w:lineRule="auto"/>
    </w:pPr>
    <w:rPr>
      <w:rFonts w:asciiTheme="minorHAnsi" w:hAnsiTheme="minorHAnsi" w:cstheme="minorBidi"/>
      <w:sz w:val="24"/>
    </w:rPr>
  </w:style>
  <w:style w:type="character" w:customStyle="1" w:styleId="link">
    <w:name w:val="link"/>
    <w:basedOn w:val="DefaultParagraphFont"/>
    <w:rsid w:val="00372591"/>
  </w:style>
  <w:style w:type="paragraph" w:customStyle="1" w:styleId="xhead">
    <w:name w:val="xhead"/>
    <w:basedOn w:val="Normal"/>
    <w:uiPriority w:val="99"/>
    <w:qFormat/>
    <w:rsid w:val="00372591"/>
    <w:pPr>
      <w:spacing w:before="100" w:beforeAutospacing="1" w:after="100" w:afterAutospacing="1"/>
    </w:pPr>
  </w:style>
  <w:style w:type="paragraph" w:customStyle="1" w:styleId="headlinemeta">
    <w:name w:val="headline_meta"/>
    <w:basedOn w:val="Normal"/>
    <w:uiPriority w:val="99"/>
    <w:qFormat/>
    <w:rsid w:val="00372591"/>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372591"/>
    <w:pPr>
      <w:spacing w:line="161" w:lineRule="atLeast"/>
    </w:pPr>
    <w:rPr>
      <w:rFonts w:ascii="Adobe Garamond Pro" w:eastAsiaTheme="minorEastAsia" w:hAnsi="Adobe Garamond Pro"/>
      <w:color w:val="auto"/>
      <w:sz w:val="20"/>
    </w:rPr>
  </w:style>
  <w:style w:type="paragraph" w:customStyle="1" w:styleId="Pa23">
    <w:name w:val="Pa23"/>
    <w:basedOn w:val="Default"/>
    <w:next w:val="Default"/>
    <w:uiPriority w:val="99"/>
    <w:qFormat/>
    <w:rsid w:val="00372591"/>
    <w:pPr>
      <w:spacing w:line="241" w:lineRule="atLeast"/>
    </w:pPr>
    <w:rPr>
      <w:rFonts w:ascii="Adobe Garamond Pro" w:eastAsiaTheme="minorEastAsia" w:hAnsi="Adobe Garamond Pro"/>
      <w:color w:val="auto"/>
      <w:sz w:val="20"/>
    </w:rPr>
  </w:style>
  <w:style w:type="paragraph" w:customStyle="1" w:styleId="Pa18">
    <w:name w:val="Pa18"/>
    <w:basedOn w:val="Default"/>
    <w:next w:val="Default"/>
    <w:uiPriority w:val="99"/>
    <w:qFormat/>
    <w:rsid w:val="00372591"/>
    <w:pPr>
      <w:spacing w:line="241" w:lineRule="atLeast"/>
    </w:pPr>
    <w:rPr>
      <w:rFonts w:ascii="Gill Sans" w:eastAsiaTheme="minorEastAsia" w:hAnsi="Gill Sans"/>
      <w:color w:val="auto"/>
      <w:sz w:val="20"/>
    </w:rPr>
  </w:style>
  <w:style w:type="paragraph" w:customStyle="1" w:styleId="Pa36">
    <w:name w:val="Pa36"/>
    <w:basedOn w:val="Default"/>
    <w:next w:val="Default"/>
    <w:uiPriority w:val="99"/>
    <w:qFormat/>
    <w:rsid w:val="00372591"/>
    <w:pPr>
      <w:spacing w:line="241" w:lineRule="atLeast"/>
    </w:pPr>
    <w:rPr>
      <w:rFonts w:ascii="Gill Sans" w:eastAsiaTheme="minorEastAsia" w:hAnsi="Gill Sans"/>
      <w:color w:val="auto"/>
      <w:sz w:val="20"/>
    </w:rPr>
  </w:style>
  <w:style w:type="paragraph" w:customStyle="1" w:styleId="pagpag3">
    <w:name w:val="pagpag3"/>
    <w:basedOn w:val="Normal"/>
    <w:uiPriority w:val="99"/>
    <w:qFormat/>
    <w:rsid w:val="00372591"/>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372591"/>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372591"/>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372591"/>
    <w:rPr>
      <w:rFonts w:ascii="Lucida Grande" w:eastAsia="Cambria" w:hAnsi="Lucida Grande"/>
    </w:rPr>
  </w:style>
  <w:style w:type="paragraph" w:customStyle="1" w:styleId="Pa16">
    <w:name w:val="Pa16"/>
    <w:basedOn w:val="Default"/>
    <w:next w:val="Default"/>
    <w:uiPriority w:val="99"/>
    <w:qFormat/>
    <w:rsid w:val="00372591"/>
    <w:pPr>
      <w:widowControl/>
      <w:spacing w:line="161" w:lineRule="atLeast"/>
    </w:pPr>
    <w:rPr>
      <w:rFonts w:ascii="Adobe Garamond Pro" w:eastAsiaTheme="minorHAnsi" w:hAnsi="Adobe Garamond Pro" w:cstheme="minorBidi"/>
      <w:color w:val="auto"/>
      <w:sz w:val="20"/>
    </w:rPr>
  </w:style>
  <w:style w:type="paragraph" w:customStyle="1" w:styleId="wp-media-credit">
    <w:name w:val="wp-media-credit"/>
    <w:basedOn w:val="Normal"/>
    <w:uiPriority w:val="99"/>
    <w:qFormat/>
    <w:rsid w:val="00372591"/>
    <w:pPr>
      <w:spacing w:before="100" w:beforeAutospacing="1" w:after="100" w:afterAutospacing="1"/>
    </w:pPr>
  </w:style>
  <w:style w:type="paragraph" w:customStyle="1" w:styleId="Pa22">
    <w:name w:val="Pa2+2"/>
    <w:basedOn w:val="Default"/>
    <w:next w:val="Default"/>
    <w:uiPriority w:val="99"/>
    <w:qFormat/>
    <w:rsid w:val="00372591"/>
    <w:pPr>
      <w:widowControl/>
      <w:spacing w:line="201" w:lineRule="atLeast"/>
    </w:pPr>
    <w:rPr>
      <w:rFonts w:ascii="Helvetica LT Std" w:eastAsiaTheme="minorHAnsi" w:hAnsi="Helvetica LT Std" w:cstheme="minorBidi"/>
      <w:color w:val="auto"/>
      <w:sz w:val="20"/>
    </w:rPr>
  </w:style>
  <w:style w:type="paragraph" w:customStyle="1" w:styleId="Pa172">
    <w:name w:val="Pa17+2"/>
    <w:basedOn w:val="Default"/>
    <w:next w:val="Default"/>
    <w:uiPriority w:val="99"/>
    <w:qFormat/>
    <w:rsid w:val="00372591"/>
    <w:pPr>
      <w:widowControl/>
      <w:spacing w:line="201" w:lineRule="atLeast"/>
    </w:pPr>
    <w:rPr>
      <w:rFonts w:ascii="Helvetica LT Std" w:eastAsiaTheme="minorHAnsi" w:hAnsi="Helvetica LT Std" w:cstheme="minorBidi"/>
      <w:color w:val="auto"/>
      <w:sz w:val="20"/>
    </w:rPr>
  </w:style>
  <w:style w:type="paragraph" w:customStyle="1" w:styleId="Number">
    <w:name w:val="Number"/>
    <w:basedOn w:val="Heading2"/>
    <w:qFormat/>
    <w:rsid w:val="00372591"/>
    <w:pPr>
      <w:keepLines w:val="0"/>
      <w:tabs>
        <w:tab w:val="left" w:pos="144"/>
        <w:tab w:val="num" w:pos="360"/>
      </w:tabs>
      <w:spacing w:before="240" w:after="240"/>
      <w:ind w:left="360" w:hanging="360"/>
      <w:jc w:val="left"/>
    </w:pPr>
    <w:rPr>
      <w:rFonts w:eastAsia="SimSun" w:cs="Arial"/>
      <w:iCs/>
      <w:caps/>
      <w:sz w:val="24"/>
      <w:szCs w:val="28"/>
      <w:u w:val="none"/>
      <w:lang w:eastAsia="zh-CN"/>
    </w:rPr>
  </w:style>
  <w:style w:type="character" w:customStyle="1" w:styleId="viewstorydateline">
    <w:name w:val="viewstorydateline"/>
    <w:basedOn w:val="DefaultParagraphFont"/>
    <w:rsid w:val="00372591"/>
  </w:style>
  <w:style w:type="character" w:customStyle="1" w:styleId="meta-sep">
    <w:name w:val="meta-sep"/>
    <w:basedOn w:val="DefaultParagraphFont"/>
    <w:rsid w:val="00372591"/>
  </w:style>
  <w:style w:type="character" w:customStyle="1" w:styleId="A19">
    <w:name w:val="A19"/>
    <w:uiPriority w:val="99"/>
    <w:rsid w:val="00372591"/>
    <w:rPr>
      <w:rFonts w:ascii="Georgia" w:hAnsi="Georgia" w:cs="Georgia" w:hint="default"/>
      <w:color w:val="000000"/>
      <w:sz w:val="20"/>
      <w:szCs w:val="20"/>
      <w:u w:val="single"/>
    </w:rPr>
  </w:style>
  <w:style w:type="character" w:customStyle="1" w:styleId="A130">
    <w:name w:val="A13"/>
    <w:uiPriority w:val="99"/>
    <w:rsid w:val="00372591"/>
    <w:rPr>
      <w:rFonts w:ascii="Georgia" w:hAnsi="Georgia" w:cs="Georgia" w:hint="default"/>
      <w:color w:val="000000"/>
      <w:sz w:val="11"/>
      <w:szCs w:val="11"/>
    </w:rPr>
  </w:style>
  <w:style w:type="character" w:customStyle="1" w:styleId="ontext">
    <w:name w:val="ontext"/>
    <w:basedOn w:val="DefaultParagraphFont"/>
    <w:rsid w:val="00372591"/>
  </w:style>
  <w:style w:type="character" w:customStyle="1" w:styleId="archive-title">
    <w:name w:val="archive-title"/>
    <w:basedOn w:val="DefaultParagraphFont"/>
    <w:rsid w:val="00372591"/>
  </w:style>
  <w:style w:type="character" w:customStyle="1" w:styleId="imgleft">
    <w:name w:val="imgleft"/>
    <w:basedOn w:val="DefaultParagraphFont"/>
    <w:rsid w:val="00372591"/>
  </w:style>
  <w:style w:type="character" w:customStyle="1" w:styleId="imgcenter">
    <w:name w:val="imgcenter"/>
    <w:basedOn w:val="DefaultParagraphFont"/>
    <w:rsid w:val="00372591"/>
  </w:style>
  <w:style w:type="character" w:customStyle="1" w:styleId="A42">
    <w:name w:val="A4+2"/>
    <w:uiPriority w:val="99"/>
    <w:rsid w:val="00372591"/>
    <w:rPr>
      <w:rFonts w:ascii="Helvetica LT Std" w:hAnsi="Helvetica LT Std" w:cs="Helvetica LT Std" w:hint="default"/>
      <w:color w:val="000000"/>
      <w:sz w:val="11"/>
      <w:szCs w:val="11"/>
    </w:rPr>
  </w:style>
  <w:style w:type="character" w:customStyle="1" w:styleId="fstitle">
    <w:name w:val="fs_title"/>
    <w:basedOn w:val="DefaultParagraphFont"/>
    <w:rsid w:val="00372591"/>
  </w:style>
  <w:style w:type="character" w:customStyle="1" w:styleId="reportbody1">
    <w:name w:val="reportbody1"/>
    <w:basedOn w:val="DefaultParagraphFont"/>
    <w:rsid w:val="00372591"/>
    <w:rPr>
      <w:rFonts w:ascii="Tahoma" w:hAnsi="Tahoma" w:cs="Tahoma" w:hint="default"/>
      <w:color w:val="000000"/>
      <w:sz w:val="14"/>
      <w:szCs w:val="14"/>
    </w:rPr>
  </w:style>
  <w:style w:type="character" w:customStyle="1" w:styleId="dateday">
    <w:name w:val="date_day"/>
    <w:basedOn w:val="DefaultParagraphFont"/>
    <w:rsid w:val="00372591"/>
  </w:style>
  <w:style w:type="character" w:customStyle="1" w:styleId="datemonth">
    <w:name w:val="date_month"/>
    <w:basedOn w:val="DefaultParagraphFont"/>
    <w:rsid w:val="00372591"/>
  </w:style>
  <w:style w:type="character" w:customStyle="1" w:styleId="dateyear">
    <w:name w:val="date_year"/>
    <w:basedOn w:val="DefaultParagraphFont"/>
    <w:rsid w:val="00372591"/>
  </w:style>
  <w:style w:type="character" w:customStyle="1" w:styleId="Heading3CharCharCharCharCharChar">
    <w:name w:val="Heading 3 Char Char Char Char Char Char"/>
    <w:basedOn w:val="DefaultParagraphFont"/>
    <w:rsid w:val="00372591"/>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372591"/>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372591"/>
    <w:rPr>
      <w:sz w:val="24"/>
      <w:szCs w:val="24"/>
      <w:lang w:val="en-US" w:eastAsia="en-US" w:bidi="ar-SA"/>
    </w:rPr>
  </w:style>
  <w:style w:type="character" w:customStyle="1" w:styleId="insideitro">
    <w:name w:val="insideitro"/>
    <w:basedOn w:val="DefaultParagraphFont"/>
    <w:rsid w:val="00372591"/>
  </w:style>
  <w:style w:type="character" w:customStyle="1" w:styleId="wcfont">
    <w:name w:val="wcfont"/>
    <w:basedOn w:val="DefaultParagraphFont"/>
    <w:rsid w:val="00372591"/>
  </w:style>
  <w:style w:type="character" w:customStyle="1" w:styleId="style65">
    <w:name w:val="style65"/>
    <w:basedOn w:val="DefaultParagraphFont"/>
    <w:rsid w:val="00372591"/>
  </w:style>
  <w:style w:type="character" w:customStyle="1" w:styleId="qftext">
    <w:name w:val="qftext"/>
    <w:basedOn w:val="DefaultParagraphFont"/>
    <w:rsid w:val="00372591"/>
  </w:style>
  <w:style w:type="character" w:customStyle="1" w:styleId="leftidx">
    <w:name w:val="leftidx"/>
    <w:basedOn w:val="DefaultParagraphFont"/>
    <w:rsid w:val="00372591"/>
  </w:style>
  <w:style w:type="paragraph" w:customStyle="1" w:styleId="width100">
    <w:name w:val="width100"/>
    <w:basedOn w:val="Normal"/>
    <w:uiPriority w:val="99"/>
    <w:qFormat/>
    <w:rsid w:val="00372591"/>
    <w:pPr>
      <w:spacing w:before="100" w:beforeAutospacing="1" w:after="100" w:afterAutospacing="1"/>
    </w:pPr>
  </w:style>
  <w:style w:type="character" w:customStyle="1" w:styleId="eventtitle">
    <w:name w:val="eventtitle"/>
    <w:basedOn w:val="DefaultParagraphFont"/>
    <w:rsid w:val="00372591"/>
  </w:style>
  <w:style w:type="character" w:customStyle="1" w:styleId="eventsubtitle">
    <w:name w:val="eventsubtitle"/>
    <w:basedOn w:val="DefaultParagraphFont"/>
    <w:rsid w:val="00372591"/>
  </w:style>
  <w:style w:type="character" w:customStyle="1" w:styleId="eventdate">
    <w:name w:val="eventdate"/>
    <w:basedOn w:val="DefaultParagraphFont"/>
    <w:rsid w:val="00372591"/>
  </w:style>
  <w:style w:type="character" w:customStyle="1" w:styleId="legend">
    <w:name w:val="legend"/>
    <w:basedOn w:val="DefaultParagraphFont"/>
    <w:rsid w:val="00372591"/>
  </w:style>
  <w:style w:type="character" w:customStyle="1" w:styleId="Bold12">
    <w:name w:val="Bold12"/>
    <w:uiPriority w:val="1"/>
    <w:qFormat/>
    <w:rsid w:val="00372591"/>
    <w:rPr>
      <w:rFonts w:ascii="Times New Roman" w:hAnsi="Times New Roman"/>
      <w:b/>
      <w:sz w:val="24"/>
    </w:rPr>
  </w:style>
  <w:style w:type="character" w:customStyle="1" w:styleId="NotBold10Final">
    <w:name w:val="NotBold10Final"/>
    <w:uiPriority w:val="1"/>
    <w:qFormat/>
    <w:rsid w:val="00372591"/>
    <w:rPr>
      <w:rFonts w:ascii="Times New Roman" w:hAnsi="Times New Roman"/>
      <w:b w:val="0"/>
      <w:i w:val="0"/>
      <w:sz w:val="20"/>
    </w:rPr>
  </w:style>
  <w:style w:type="character" w:customStyle="1" w:styleId="slug-elocation">
    <w:name w:val="slug-elocation"/>
    <w:basedOn w:val="DefaultParagraphFont"/>
    <w:rsid w:val="00372591"/>
  </w:style>
  <w:style w:type="character" w:customStyle="1" w:styleId="fu-autorenangabe-fu-beschreibung">
    <w:name w:val="fu-autorenangabe-fu-beschreibung"/>
    <w:rsid w:val="00372591"/>
  </w:style>
  <w:style w:type="paragraph" w:customStyle="1" w:styleId="introshadow">
    <w:name w:val="intro_shadow"/>
    <w:basedOn w:val="Normal"/>
    <w:uiPriority w:val="99"/>
    <w:qFormat/>
    <w:rsid w:val="00372591"/>
    <w:pPr>
      <w:spacing w:before="100" w:beforeAutospacing="1" w:after="100" w:afterAutospacing="1"/>
    </w:pPr>
  </w:style>
  <w:style w:type="paragraph" w:customStyle="1" w:styleId="articleintro">
    <w:name w:val="articleintro"/>
    <w:basedOn w:val="Normal"/>
    <w:uiPriority w:val="99"/>
    <w:qFormat/>
    <w:rsid w:val="00372591"/>
    <w:pPr>
      <w:spacing w:before="100" w:beforeAutospacing="1" w:after="100" w:afterAutospacing="1"/>
    </w:pPr>
  </w:style>
  <w:style w:type="character" w:customStyle="1" w:styleId="commentscontainer">
    <w:name w:val="comments_container"/>
    <w:basedOn w:val="DefaultParagraphFont"/>
    <w:rsid w:val="00372591"/>
  </w:style>
  <w:style w:type="paragraph" w:customStyle="1" w:styleId="Caption40">
    <w:name w:val="Caption4"/>
    <w:basedOn w:val="Normal"/>
    <w:uiPriority w:val="99"/>
    <w:qFormat/>
    <w:rsid w:val="00372591"/>
    <w:pPr>
      <w:spacing w:before="100" w:beforeAutospacing="1" w:after="100" w:afterAutospacing="1"/>
    </w:pPr>
  </w:style>
  <w:style w:type="paragraph" w:customStyle="1" w:styleId="publishedon">
    <w:name w:val="published_on"/>
    <w:basedOn w:val="Normal"/>
    <w:uiPriority w:val="99"/>
    <w:qFormat/>
    <w:rsid w:val="00372591"/>
    <w:pPr>
      <w:spacing w:before="100" w:beforeAutospacing="1" w:after="100" w:afterAutospacing="1"/>
    </w:pPr>
  </w:style>
  <w:style w:type="character" w:customStyle="1" w:styleId="hparticlefooter">
    <w:name w:val="hparticlefooter"/>
    <w:basedOn w:val="DefaultParagraphFont"/>
    <w:rsid w:val="00372591"/>
  </w:style>
  <w:style w:type="table" w:customStyle="1" w:styleId="TableGrid2">
    <w:name w:val="Table Grid2"/>
    <w:basedOn w:val="TableNormal"/>
    <w:next w:val="TableGrid"/>
    <w:rsid w:val="00372591"/>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372591"/>
  </w:style>
  <w:style w:type="character" w:customStyle="1" w:styleId="BlockCharCharCharCharChar">
    <w:name w:val="Block Char Char Char Char Char"/>
    <w:aliases w:val="Block Char Char Char Char Char Char Char Char,Block Char Char Char Char Char Char Char1"/>
    <w:basedOn w:val="DefaultParagraphFont"/>
    <w:rsid w:val="00372591"/>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372591"/>
    <w:rPr>
      <w:b/>
      <w:color w:val="000000"/>
      <w:u w:val="single"/>
    </w:rPr>
  </w:style>
  <w:style w:type="character" w:customStyle="1" w:styleId="CiteEmphasisChar">
    <w:name w:val="Cite/Emphasis Char"/>
    <w:basedOn w:val="DefaultParagraphFont"/>
    <w:link w:val="CiteEmphasis"/>
    <w:rsid w:val="00372591"/>
    <w:rPr>
      <w:rFonts w:ascii="Calibri" w:hAnsi="Calibri" w:cs="Calibri"/>
      <w:b/>
      <w:color w:val="000000"/>
      <w:sz w:val="22"/>
      <w:u w:val="single"/>
    </w:rPr>
  </w:style>
  <w:style w:type="character" w:customStyle="1" w:styleId="ReadText">
    <w:name w:val="Read Text"/>
    <w:basedOn w:val="DefaultParagraphFont"/>
    <w:rsid w:val="00372591"/>
    <w:rPr>
      <w:rFonts w:ascii="Times New Roman" w:hAnsi="Times New Roman"/>
      <w:b/>
      <w:bCs/>
      <w:sz w:val="24"/>
      <w:u w:val="single"/>
    </w:rPr>
  </w:style>
  <w:style w:type="paragraph" w:customStyle="1" w:styleId="Styleunread8pt">
    <w:name w:val="Style unread + 8 pt"/>
    <w:basedOn w:val="Normal"/>
    <w:link w:val="Styleunread8ptChar"/>
    <w:qFormat/>
    <w:rsid w:val="00372591"/>
    <w:rPr>
      <w:color w:val="000000"/>
      <w:sz w:val="16"/>
    </w:rPr>
  </w:style>
  <w:style w:type="character" w:customStyle="1" w:styleId="Styleunread8ptChar">
    <w:name w:val="Style unread + 8 pt Char"/>
    <w:basedOn w:val="DefaultParagraphFont"/>
    <w:link w:val="Styleunread8pt"/>
    <w:rsid w:val="00372591"/>
    <w:rPr>
      <w:rFonts w:ascii="Calibri" w:hAnsi="Calibri" w:cs="Calibri"/>
      <w:color w:val="000000"/>
      <w:sz w:val="16"/>
    </w:rPr>
  </w:style>
  <w:style w:type="character" w:customStyle="1" w:styleId="main">
    <w:name w:val="main"/>
    <w:basedOn w:val="DefaultParagraphFont"/>
    <w:rsid w:val="00372591"/>
  </w:style>
  <w:style w:type="character" w:customStyle="1" w:styleId="textunderlineCharChar">
    <w:name w:val="text underline Char Char"/>
    <w:basedOn w:val="DefaultParagraphFont"/>
    <w:rsid w:val="00372591"/>
    <w:rPr>
      <w:rFonts w:ascii="Garamond" w:hAnsi="Garamond"/>
      <w:color w:val="000000"/>
      <w:u w:val="single"/>
    </w:rPr>
  </w:style>
  <w:style w:type="paragraph" w:customStyle="1" w:styleId="ekprop-p">
    <w:name w:val="ekprop-p"/>
    <w:basedOn w:val="Normal"/>
    <w:uiPriority w:val="99"/>
    <w:qFormat/>
    <w:rsid w:val="00372591"/>
    <w:pPr>
      <w:spacing w:before="100" w:beforeAutospacing="1" w:after="100" w:afterAutospacing="1"/>
    </w:pPr>
    <w:rPr>
      <w:color w:val="58585B"/>
      <w:sz w:val="16"/>
      <w:szCs w:val="16"/>
    </w:rPr>
  </w:style>
  <w:style w:type="paragraph" w:customStyle="1" w:styleId="ShrinkCharChar">
    <w:name w:val="Shrink Char Char"/>
    <w:link w:val="ShrinkCharCharChar"/>
    <w:qFormat/>
    <w:rsid w:val="00372591"/>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372591"/>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372591"/>
    <w:rPr>
      <w:color w:val="000000"/>
      <w:sz w:val="16"/>
    </w:rPr>
  </w:style>
  <w:style w:type="character" w:customStyle="1" w:styleId="SmalltextCharChar">
    <w:name w:val="Smalltext Char Char"/>
    <w:basedOn w:val="DefaultParagraphFont"/>
    <w:link w:val="SmalltextChar1"/>
    <w:rsid w:val="00372591"/>
    <w:rPr>
      <w:rFonts w:ascii="Calibri" w:hAnsi="Calibri" w:cs="Calibri"/>
      <w:color w:val="000000"/>
      <w:sz w:val="16"/>
    </w:rPr>
  </w:style>
  <w:style w:type="character" w:customStyle="1" w:styleId="FullCiteCharChar">
    <w:name w:val="Full Cite Char Char"/>
    <w:basedOn w:val="DefaultParagraphFont"/>
    <w:rsid w:val="00372591"/>
    <w:rPr>
      <w:rFonts w:ascii="Georgia" w:hAnsi="Georgia" w:cs="Calibri"/>
      <w:color w:val="000000"/>
      <w:sz w:val="20"/>
      <w:szCs w:val="24"/>
    </w:rPr>
  </w:style>
  <w:style w:type="character" w:customStyle="1" w:styleId="submitted-wrapper">
    <w:name w:val="submitted-wrapper"/>
    <w:basedOn w:val="DefaultParagraphFont"/>
    <w:rsid w:val="00372591"/>
  </w:style>
  <w:style w:type="paragraph" w:customStyle="1" w:styleId="Spacer">
    <w:name w:val="Spacer"/>
    <w:basedOn w:val="Heading1"/>
    <w:link w:val="SpacerChar"/>
    <w:autoRedefine/>
    <w:uiPriority w:val="4"/>
    <w:qFormat/>
    <w:rsid w:val="00372591"/>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372591"/>
    <w:rPr>
      <w:rFonts w:ascii="Calibri" w:eastAsiaTheme="majorEastAsia" w:hAnsi="Calibri" w:cstheme="majorBidi"/>
      <w:b/>
      <w:bCs/>
      <w:szCs w:val="32"/>
    </w:rPr>
  </w:style>
  <w:style w:type="paragraph" w:customStyle="1" w:styleId="CardFormatCharCharCharCharCharChar">
    <w:name w:val="Card Format Char Char Char Char Char Char"/>
    <w:basedOn w:val="Normal"/>
    <w:uiPriority w:val="99"/>
    <w:qFormat/>
    <w:rsid w:val="00372591"/>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372591"/>
  </w:style>
  <w:style w:type="character" w:customStyle="1" w:styleId="top-publish">
    <w:name w:val="top-publish"/>
    <w:basedOn w:val="DefaultParagraphFont"/>
    <w:rsid w:val="00372591"/>
  </w:style>
  <w:style w:type="character" w:customStyle="1" w:styleId="byline-italic">
    <w:name w:val="byline-italic"/>
    <w:basedOn w:val="DefaultParagraphFont"/>
    <w:rsid w:val="00372591"/>
  </w:style>
  <w:style w:type="character" w:customStyle="1" w:styleId="CardUnderlinedCharChar0">
    <w:name w:val="Card Underlined Char Char"/>
    <w:rsid w:val="00372591"/>
    <w:rPr>
      <w:rFonts w:ascii="Arial Narrow" w:hAnsi="Arial Narrow"/>
      <w:sz w:val="22"/>
      <w:szCs w:val="24"/>
      <w:u w:val="single"/>
      <w:lang w:val="en-US" w:eastAsia="en-US" w:bidi="ar-SA"/>
    </w:rPr>
  </w:style>
  <w:style w:type="character" w:customStyle="1" w:styleId="gd">
    <w:name w:val="gd"/>
    <w:basedOn w:val="DefaultParagraphFont"/>
    <w:rsid w:val="00372591"/>
  </w:style>
  <w:style w:type="character" w:customStyle="1" w:styleId="g3">
    <w:name w:val="g3"/>
    <w:basedOn w:val="DefaultParagraphFont"/>
    <w:rsid w:val="00372591"/>
  </w:style>
  <w:style w:type="character" w:customStyle="1" w:styleId="hb">
    <w:name w:val="hb"/>
    <w:basedOn w:val="DefaultParagraphFont"/>
    <w:rsid w:val="00372591"/>
  </w:style>
  <w:style w:type="character" w:customStyle="1" w:styleId="g2">
    <w:name w:val="g2"/>
    <w:basedOn w:val="DefaultParagraphFont"/>
    <w:rsid w:val="00372591"/>
  </w:style>
  <w:style w:type="character" w:customStyle="1" w:styleId="nameplatehead">
    <w:name w:val="nameplatehead"/>
    <w:basedOn w:val="DefaultParagraphFont"/>
    <w:rsid w:val="00372591"/>
  </w:style>
  <w:style w:type="character" w:customStyle="1" w:styleId="nameplatelink">
    <w:name w:val="nameplatelink"/>
    <w:basedOn w:val="DefaultParagraphFont"/>
    <w:rsid w:val="00372591"/>
  </w:style>
  <w:style w:type="paragraph" w:customStyle="1" w:styleId="calibre8">
    <w:name w:val="calibre8"/>
    <w:basedOn w:val="Normal"/>
    <w:uiPriority w:val="99"/>
    <w:qFormat/>
    <w:rsid w:val="00372591"/>
    <w:pPr>
      <w:spacing w:before="30" w:after="30"/>
      <w:jc w:val="both"/>
    </w:pPr>
    <w:rPr>
      <w:rFonts w:eastAsia="Times New Roman"/>
      <w:sz w:val="17"/>
      <w:szCs w:val="17"/>
    </w:rPr>
  </w:style>
  <w:style w:type="character" w:customStyle="1" w:styleId="m340327140930436083gmail-styleunderline">
    <w:name w:val="m_340327140930436083gmail-styleunderline"/>
    <w:basedOn w:val="DefaultParagraphFont"/>
    <w:rsid w:val="00372591"/>
  </w:style>
  <w:style w:type="character" w:customStyle="1" w:styleId="djhat-arrow">
    <w:name w:val="djhat-arrow"/>
    <w:basedOn w:val="DefaultParagraphFont"/>
    <w:rsid w:val="00372591"/>
  </w:style>
  <w:style w:type="character" w:customStyle="1" w:styleId="mname">
    <w:name w:val="mname"/>
    <w:basedOn w:val="DefaultParagraphFont"/>
    <w:rsid w:val="00372591"/>
  </w:style>
  <w:style w:type="character" w:customStyle="1" w:styleId="mvalue">
    <w:name w:val="mvalue"/>
    <w:basedOn w:val="DefaultParagraphFont"/>
    <w:rsid w:val="00372591"/>
  </w:style>
  <w:style w:type="character" w:customStyle="1" w:styleId="mchange">
    <w:name w:val="mchange"/>
    <w:basedOn w:val="DefaultParagraphFont"/>
    <w:rsid w:val="00372591"/>
  </w:style>
  <w:style w:type="character" w:customStyle="1" w:styleId="categoryaside">
    <w:name w:val="category__aside"/>
    <w:basedOn w:val="DefaultParagraphFont"/>
    <w:rsid w:val="00372591"/>
  </w:style>
  <w:style w:type="character" w:customStyle="1" w:styleId="article-breadcrumb-wrapper">
    <w:name w:val="article-breadcrumb-wrapper"/>
    <w:basedOn w:val="DefaultParagraphFont"/>
    <w:rsid w:val="00372591"/>
  </w:style>
  <w:style w:type="character" w:customStyle="1" w:styleId="wsj-article-caption-content">
    <w:name w:val="wsj-article-caption-content"/>
    <w:basedOn w:val="DefaultParagraphFont"/>
    <w:rsid w:val="00372591"/>
  </w:style>
  <w:style w:type="character" w:customStyle="1" w:styleId="wsj-article-credit">
    <w:name w:val="wsj-article-credit"/>
    <w:basedOn w:val="DefaultParagraphFont"/>
    <w:rsid w:val="00372591"/>
  </w:style>
  <w:style w:type="character" w:customStyle="1" w:styleId="wsj-article-credit-tag">
    <w:name w:val="wsj-article-credit-tag"/>
    <w:basedOn w:val="DefaultParagraphFont"/>
    <w:rsid w:val="00372591"/>
  </w:style>
  <w:style w:type="character" w:customStyle="1" w:styleId="commentscounticon">
    <w:name w:val="comments_count_icon"/>
    <w:basedOn w:val="DefaultParagraphFont"/>
    <w:rsid w:val="00372591"/>
  </w:style>
  <w:style w:type="character" w:customStyle="1" w:styleId="comments-count-word">
    <w:name w:val="comments-count-word"/>
    <w:basedOn w:val="DefaultParagraphFont"/>
    <w:rsid w:val="00372591"/>
  </w:style>
  <w:style w:type="character" w:customStyle="1" w:styleId="company-name-type">
    <w:name w:val="company-name-type"/>
    <w:basedOn w:val="DefaultParagraphFont"/>
    <w:rsid w:val="00372591"/>
  </w:style>
  <w:style w:type="character" w:customStyle="1" w:styleId="nav-prevnext-lbl">
    <w:name w:val="nav-prevnext-lbl"/>
    <w:basedOn w:val="DefaultParagraphFont"/>
    <w:rsid w:val="00372591"/>
  </w:style>
  <w:style w:type="character" w:customStyle="1" w:styleId="nav-prevnext-hed">
    <w:name w:val="nav-prevnext-hed"/>
    <w:basedOn w:val="DefaultParagraphFont"/>
    <w:rsid w:val="00372591"/>
  </w:style>
  <w:style w:type="character" w:customStyle="1" w:styleId="readcomments">
    <w:name w:val="readcomments"/>
    <w:basedOn w:val="DefaultParagraphFont"/>
    <w:rsid w:val="00372591"/>
  </w:style>
  <w:style w:type="character" w:customStyle="1" w:styleId="selected-edition">
    <w:name w:val="selected-edition"/>
    <w:basedOn w:val="DefaultParagraphFont"/>
    <w:rsid w:val="00372591"/>
  </w:style>
  <w:style w:type="character" w:customStyle="1" w:styleId="rotate">
    <w:name w:val="rotate"/>
    <w:basedOn w:val="DefaultParagraphFont"/>
    <w:rsid w:val="00372591"/>
  </w:style>
  <w:style w:type="paragraph" w:customStyle="1" w:styleId="column-name">
    <w:name w:val="column-name"/>
    <w:basedOn w:val="Normal"/>
    <w:rsid w:val="00372591"/>
    <w:pPr>
      <w:spacing w:before="100" w:beforeAutospacing="1" w:after="100" w:afterAutospacing="1"/>
    </w:pPr>
    <w:rPr>
      <w:rFonts w:ascii="Times" w:hAnsi="Times"/>
      <w:szCs w:val="20"/>
    </w:rPr>
  </w:style>
  <w:style w:type="character" w:customStyle="1" w:styleId="m-8174075135221778500gmail-styleunderline">
    <w:name w:val="m_-8174075135221778500gmail-styleunderline"/>
    <w:basedOn w:val="DefaultParagraphFont"/>
    <w:rsid w:val="00372591"/>
  </w:style>
  <w:style w:type="character" w:customStyle="1" w:styleId="UnresolvedMention31">
    <w:name w:val="Unresolved Mention31"/>
    <w:basedOn w:val="DefaultParagraphFont"/>
    <w:uiPriority w:val="99"/>
    <w:semiHidden/>
    <w:unhideWhenUsed/>
    <w:rsid w:val="00372591"/>
    <w:rPr>
      <w:color w:val="808080"/>
      <w:shd w:val="clear" w:color="auto" w:fill="E6E6E6"/>
    </w:rPr>
  </w:style>
  <w:style w:type="character" w:customStyle="1" w:styleId="m-765514100411602794gmail-style13ptbold">
    <w:name w:val="m_-765514100411602794gmail-style13ptbold"/>
    <w:basedOn w:val="DefaultParagraphFont"/>
    <w:rsid w:val="00372591"/>
  </w:style>
  <w:style w:type="character" w:customStyle="1" w:styleId="m-765514100411602794gmail-styleunderline">
    <w:name w:val="m_-765514100411602794gmail-styleunderline"/>
    <w:basedOn w:val="DefaultParagraphFont"/>
    <w:rsid w:val="00372591"/>
  </w:style>
  <w:style w:type="character" w:customStyle="1" w:styleId="FontStyle40">
    <w:name w:val="Font Style40"/>
    <w:basedOn w:val="DefaultParagraphFont"/>
    <w:uiPriority w:val="99"/>
    <w:rsid w:val="00372591"/>
    <w:rPr>
      <w:rFonts w:ascii="Cambria" w:hAnsi="Cambria" w:cs="Cambria"/>
      <w:i/>
      <w:iCs/>
      <w:sz w:val="22"/>
      <w:szCs w:val="22"/>
    </w:rPr>
  </w:style>
  <w:style w:type="character" w:customStyle="1" w:styleId="FontStyle42">
    <w:name w:val="Font Style42"/>
    <w:basedOn w:val="DefaultParagraphFont"/>
    <w:uiPriority w:val="99"/>
    <w:rsid w:val="00372591"/>
    <w:rPr>
      <w:rFonts w:ascii="Cambria" w:hAnsi="Cambria" w:cs="Cambria"/>
      <w:sz w:val="22"/>
      <w:szCs w:val="22"/>
    </w:rPr>
  </w:style>
  <w:style w:type="paragraph" w:customStyle="1" w:styleId="Style17">
    <w:name w:val="Style17"/>
    <w:basedOn w:val="Normal"/>
    <w:uiPriority w:val="99"/>
    <w:rsid w:val="00372591"/>
    <w:pPr>
      <w:widowControl w:val="0"/>
      <w:autoSpaceDE w:val="0"/>
      <w:autoSpaceDN w:val="0"/>
      <w:adjustRightInd w:val="0"/>
      <w:spacing w:line="274" w:lineRule="exact"/>
      <w:ind w:hanging="394"/>
      <w:jc w:val="both"/>
    </w:pPr>
    <w:rPr>
      <w:rFonts w:ascii="Cambria" w:eastAsia="Times New Roman" w:hAnsi="Cambria"/>
      <w:sz w:val="24"/>
    </w:rPr>
  </w:style>
  <w:style w:type="paragraph" w:customStyle="1" w:styleId="Style32">
    <w:name w:val="Style32"/>
    <w:basedOn w:val="Normal"/>
    <w:uiPriority w:val="99"/>
    <w:rsid w:val="00372591"/>
    <w:pPr>
      <w:widowControl w:val="0"/>
      <w:autoSpaceDE w:val="0"/>
      <w:autoSpaceDN w:val="0"/>
      <w:adjustRightInd w:val="0"/>
      <w:spacing w:line="274" w:lineRule="exact"/>
      <w:ind w:hanging="398"/>
      <w:jc w:val="both"/>
    </w:pPr>
    <w:rPr>
      <w:rFonts w:ascii="Cambria" w:eastAsia="Times New Roman" w:hAnsi="Cambria"/>
      <w:sz w:val="24"/>
    </w:rPr>
  </w:style>
  <w:style w:type="character" w:customStyle="1" w:styleId="FontStyle310">
    <w:name w:val="Font Style310"/>
    <w:uiPriority w:val="99"/>
    <w:rsid w:val="00372591"/>
    <w:rPr>
      <w:rFonts w:ascii="Times New Roman" w:hAnsi="Times New Roman" w:cs="Times New Roman"/>
      <w:b/>
      <w:bCs/>
      <w:i/>
      <w:iCs/>
      <w:spacing w:val="-10"/>
      <w:sz w:val="18"/>
      <w:szCs w:val="18"/>
    </w:rPr>
  </w:style>
  <w:style w:type="character" w:customStyle="1" w:styleId="FontStyle370">
    <w:name w:val="Font Style370"/>
    <w:uiPriority w:val="99"/>
    <w:rsid w:val="00372591"/>
    <w:rPr>
      <w:rFonts w:ascii="Cambria" w:hAnsi="Cambria" w:cs="Cambria"/>
      <w:b/>
      <w:bCs/>
      <w:spacing w:val="-10"/>
      <w:sz w:val="18"/>
      <w:szCs w:val="18"/>
    </w:rPr>
  </w:style>
  <w:style w:type="character" w:customStyle="1" w:styleId="FontStyle302">
    <w:name w:val="Font Style302"/>
    <w:uiPriority w:val="99"/>
    <w:rsid w:val="00372591"/>
    <w:rPr>
      <w:rFonts w:ascii="Times New Roman" w:hAnsi="Times New Roman" w:cs="Times New Roman"/>
      <w:b/>
      <w:bCs/>
      <w:sz w:val="22"/>
      <w:szCs w:val="22"/>
    </w:rPr>
  </w:style>
  <w:style w:type="character" w:customStyle="1" w:styleId="FontStyle347">
    <w:name w:val="Font Style347"/>
    <w:uiPriority w:val="99"/>
    <w:rsid w:val="00372591"/>
    <w:rPr>
      <w:rFonts w:ascii="Times New Roman" w:hAnsi="Times New Roman" w:cs="Times New Roman"/>
      <w:b/>
      <w:bCs/>
      <w:spacing w:val="-10"/>
      <w:sz w:val="20"/>
      <w:szCs w:val="20"/>
    </w:rPr>
  </w:style>
  <w:style w:type="paragraph" w:customStyle="1" w:styleId="Style27">
    <w:name w:val="Style27"/>
    <w:basedOn w:val="Normal"/>
    <w:uiPriority w:val="99"/>
    <w:rsid w:val="00372591"/>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372591"/>
    <w:rPr>
      <w:rFonts w:ascii="Times New Roman" w:hAnsi="Times New Roman" w:cs="Times New Roman"/>
      <w:spacing w:val="-10"/>
      <w:sz w:val="18"/>
      <w:szCs w:val="18"/>
    </w:rPr>
  </w:style>
  <w:style w:type="character" w:customStyle="1" w:styleId="FontStyle312">
    <w:name w:val="Font Style312"/>
    <w:uiPriority w:val="99"/>
    <w:rsid w:val="00372591"/>
    <w:rPr>
      <w:rFonts w:ascii="Times New Roman" w:hAnsi="Times New Roman" w:cs="Times New Roman"/>
      <w:b/>
      <w:bCs/>
      <w:spacing w:val="-10"/>
      <w:sz w:val="16"/>
      <w:szCs w:val="16"/>
    </w:rPr>
  </w:style>
  <w:style w:type="character" w:customStyle="1" w:styleId="FontStyle346">
    <w:name w:val="Font Style346"/>
    <w:uiPriority w:val="99"/>
    <w:rsid w:val="00372591"/>
    <w:rPr>
      <w:rFonts w:ascii="Times New Roman" w:hAnsi="Times New Roman" w:cs="Times New Roman"/>
      <w:b/>
      <w:bCs/>
      <w:spacing w:val="-10"/>
      <w:sz w:val="18"/>
      <w:szCs w:val="18"/>
    </w:rPr>
  </w:style>
  <w:style w:type="character" w:customStyle="1" w:styleId="FontStyle330">
    <w:name w:val="Font Style330"/>
    <w:uiPriority w:val="99"/>
    <w:rsid w:val="00372591"/>
    <w:rPr>
      <w:rFonts w:ascii="Times New Roman" w:hAnsi="Times New Roman" w:cs="Times New Roman"/>
      <w:b/>
      <w:bCs/>
      <w:sz w:val="16"/>
      <w:szCs w:val="16"/>
    </w:rPr>
  </w:style>
  <w:style w:type="character" w:customStyle="1" w:styleId="FontStyle372">
    <w:name w:val="Font Style372"/>
    <w:uiPriority w:val="99"/>
    <w:rsid w:val="00372591"/>
    <w:rPr>
      <w:rFonts w:ascii="Times New Roman" w:hAnsi="Times New Roman" w:cs="Times New Roman"/>
      <w:b/>
      <w:bCs/>
      <w:sz w:val="16"/>
      <w:szCs w:val="16"/>
    </w:rPr>
  </w:style>
  <w:style w:type="paragraph" w:customStyle="1" w:styleId="Style59">
    <w:name w:val="Style59"/>
    <w:basedOn w:val="Normal"/>
    <w:uiPriority w:val="99"/>
    <w:rsid w:val="00372591"/>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372591"/>
    <w:rPr>
      <w:rFonts w:ascii="Times New Roman" w:hAnsi="Times New Roman" w:cs="Times New Roman"/>
      <w:b/>
      <w:bCs/>
      <w:i/>
      <w:iCs/>
      <w:sz w:val="16"/>
      <w:szCs w:val="16"/>
    </w:rPr>
  </w:style>
  <w:style w:type="paragraph" w:customStyle="1" w:styleId="Style200">
    <w:name w:val="Style20"/>
    <w:basedOn w:val="Normal"/>
    <w:uiPriority w:val="99"/>
    <w:rsid w:val="00372591"/>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372591"/>
    <w:rPr>
      <w:rFonts w:ascii="Times New Roman" w:hAnsi="Times New Roman" w:cs="Times New Roman"/>
      <w:smallCaps/>
      <w:sz w:val="14"/>
      <w:szCs w:val="14"/>
    </w:rPr>
  </w:style>
  <w:style w:type="paragraph" w:customStyle="1" w:styleId="Style89">
    <w:name w:val="Style89"/>
    <w:basedOn w:val="Normal"/>
    <w:uiPriority w:val="99"/>
    <w:rsid w:val="00372591"/>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372591"/>
    <w:rPr>
      <w:rFonts w:ascii="Times New Roman" w:hAnsi="Times New Roman" w:cs="Times New Roman"/>
      <w:b/>
      <w:bCs/>
      <w:spacing w:val="-10"/>
      <w:sz w:val="22"/>
      <w:szCs w:val="22"/>
    </w:rPr>
  </w:style>
  <w:style w:type="character" w:customStyle="1" w:styleId="FontStyle320">
    <w:name w:val="Font Style320"/>
    <w:uiPriority w:val="99"/>
    <w:rsid w:val="00372591"/>
    <w:rPr>
      <w:rFonts w:ascii="Times New Roman" w:hAnsi="Times New Roman" w:cs="Times New Roman"/>
      <w:b/>
      <w:bCs/>
      <w:spacing w:val="-10"/>
      <w:sz w:val="22"/>
      <w:szCs w:val="22"/>
    </w:rPr>
  </w:style>
  <w:style w:type="character" w:customStyle="1" w:styleId="FontStyle352">
    <w:name w:val="Font Style352"/>
    <w:uiPriority w:val="99"/>
    <w:rsid w:val="00372591"/>
    <w:rPr>
      <w:rFonts w:ascii="Times New Roman" w:hAnsi="Times New Roman" w:cs="Times New Roman"/>
      <w:b/>
      <w:bCs/>
      <w:sz w:val="16"/>
      <w:szCs w:val="16"/>
    </w:rPr>
  </w:style>
  <w:style w:type="character" w:customStyle="1" w:styleId="FontStyle356">
    <w:name w:val="Font Style356"/>
    <w:uiPriority w:val="99"/>
    <w:rsid w:val="00372591"/>
    <w:rPr>
      <w:rFonts w:ascii="Times New Roman" w:hAnsi="Times New Roman" w:cs="Times New Roman"/>
      <w:b/>
      <w:bCs/>
      <w:spacing w:val="-10"/>
      <w:sz w:val="22"/>
      <w:szCs w:val="22"/>
    </w:rPr>
  </w:style>
  <w:style w:type="character" w:customStyle="1" w:styleId="FontStyle298">
    <w:name w:val="Font Style298"/>
    <w:uiPriority w:val="99"/>
    <w:rsid w:val="00372591"/>
    <w:rPr>
      <w:rFonts w:ascii="Times New Roman" w:hAnsi="Times New Roman" w:cs="Times New Roman"/>
      <w:sz w:val="18"/>
      <w:szCs w:val="18"/>
    </w:rPr>
  </w:style>
  <w:style w:type="character" w:customStyle="1" w:styleId="FontStyle311">
    <w:name w:val="Font Style311"/>
    <w:uiPriority w:val="99"/>
    <w:rsid w:val="00372591"/>
    <w:rPr>
      <w:rFonts w:ascii="Times New Roman" w:hAnsi="Times New Roman" w:cs="Times New Roman"/>
      <w:b/>
      <w:bCs/>
      <w:spacing w:val="-10"/>
      <w:sz w:val="18"/>
      <w:szCs w:val="18"/>
    </w:rPr>
  </w:style>
  <w:style w:type="character" w:customStyle="1" w:styleId="FontStyle332">
    <w:name w:val="Font Style332"/>
    <w:uiPriority w:val="99"/>
    <w:rsid w:val="00372591"/>
    <w:rPr>
      <w:rFonts w:ascii="Times New Roman" w:hAnsi="Times New Roman" w:cs="Times New Roman"/>
      <w:b/>
      <w:bCs/>
      <w:i/>
      <w:iCs/>
      <w:spacing w:val="-10"/>
      <w:sz w:val="20"/>
      <w:szCs w:val="20"/>
    </w:rPr>
  </w:style>
  <w:style w:type="character" w:customStyle="1" w:styleId="FontStyle371">
    <w:name w:val="Font Style371"/>
    <w:uiPriority w:val="99"/>
    <w:rsid w:val="00372591"/>
    <w:rPr>
      <w:rFonts w:ascii="Times New Roman" w:hAnsi="Times New Roman" w:cs="Times New Roman"/>
      <w:sz w:val="16"/>
      <w:szCs w:val="16"/>
    </w:rPr>
  </w:style>
  <w:style w:type="character" w:customStyle="1" w:styleId="FontStyle350">
    <w:name w:val="Font Style350"/>
    <w:uiPriority w:val="99"/>
    <w:rsid w:val="00372591"/>
    <w:rPr>
      <w:rFonts w:ascii="Times New Roman" w:hAnsi="Times New Roman" w:cs="Times New Roman"/>
      <w:b/>
      <w:bCs/>
      <w:i/>
      <w:iCs/>
      <w:sz w:val="20"/>
      <w:szCs w:val="20"/>
    </w:rPr>
  </w:style>
  <w:style w:type="paragraph" w:customStyle="1" w:styleId="Style8">
    <w:name w:val="Style8"/>
    <w:basedOn w:val="Normal"/>
    <w:uiPriority w:val="99"/>
    <w:rsid w:val="00372591"/>
    <w:pPr>
      <w:widowControl w:val="0"/>
      <w:autoSpaceDE w:val="0"/>
      <w:autoSpaceDN w:val="0"/>
      <w:adjustRightInd w:val="0"/>
    </w:pPr>
    <w:rPr>
      <w:rFonts w:eastAsia="Times New Roman"/>
      <w:sz w:val="24"/>
    </w:rPr>
  </w:style>
  <w:style w:type="character" w:customStyle="1" w:styleId="FontStyle351">
    <w:name w:val="Font Style351"/>
    <w:uiPriority w:val="99"/>
    <w:rsid w:val="00372591"/>
    <w:rPr>
      <w:rFonts w:ascii="Times New Roman" w:hAnsi="Times New Roman" w:cs="Times New Roman"/>
      <w:b/>
      <w:bCs/>
      <w:sz w:val="22"/>
      <w:szCs w:val="22"/>
    </w:rPr>
  </w:style>
  <w:style w:type="paragraph" w:customStyle="1" w:styleId="Style130">
    <w:name w:val="Style130"/>
    <w:basedOn w:val="Normal"/>
    <w:uiPriority w:val="99"/>
    <w:rsid w:val="00372591"/>
    <w:pPr>
      <w:widowControl w:val="0"/>
      <w:autoSpaceDE w:val="0"/>
      <w:autoSpaceDN w:val="0"/>
      <w:adjustRightInd w:val="0"/>
      <w:jc w:val="both"/>
    </w:pPr>
    <w:rPr>
      <w:rFonts w:eastAsia="Times New Roman"/>
      <w:sz w:val="24"/>
    </w:rPr>
  </w:style>
  <w:style w:type="character" w:customStyle="1" w:styleId="FontStyle369">
    <w:name w:val="Font Style369"/>
    <w:uiPriority w:val="99"/>
    <w:rsid w:val="00372591"/>
    <w:rPr>
      <w:rFonts w:ascii="Times New Roman" w:hAnsi="Times New Roman" w:cs="Times New Roman"/>
      <w:b/>
      <w:bCs/>
      <w:spacing w:val="-10"/>
      <w:sz w:val="20"/>
      <w:szCs w:val="20"/>
    </w:rPr>
  </w:style>
  <w:style w:type="character" w:customStyle="1" w:styleId="FontStyle357">
    <w:name w:val="Font Style357"/>
    <w:uiPriority w:val="99"/>
    <w:rsid w:val="00372591"/>
    <w:rPr>
      <w:rFonts w:ascii="Times New Roman" w:hAnsi="Times New Roman" w:cs="Times New Roman"/>
      <w:b/>
      <w:bCs/>
      <w:spacing w:val="-10"/>
      <w:sz w:val="22"/>
      <w:szCs w:val="22"/>
    </w:rPr>
  </w:style>
  <w:style w:type="paragraph" w:customStyle="1" w:styleId="Style67">
    <w:name w:val="Style67"/>
    <w:basedOn w:val="Normal"/>
    <w:uiPriority w:val="99"/>
    <w:rsid w:val="00372591"/>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372591"/>
    <w:rPr>
      <w:rFonts w:ascii="Times New Roman" w:hAnsi="Times New Roman" w:cs="Times New Roman"/>
      <w:sz w:val="20"/>
      <w:szCs w:val="20"/>
    </w:rPr>
  </w:style>
  <w:style w:type="character" w:customStyle="1" w:styleId="FontStyle374">
    <w:name w:val="Font Style374"/>
    <w:uiPriority w:val="99"/>
    <w:rsid w:val="00372591"/>
    <w:rPr>
      <w:rFonts w:ascii="Times New Roman" w:hAnsi="Times New Roman" w:cs="Times New Roman"/>
      <w:b/>
      <w:bCs/>
      <w:spacing w:val="-10"/>
      <w:sz w:val="22"/>
      <w:szCs w:val="22"/>
    </w:rPr>
  </w:style>
  <w:style w:type="paragraph" w:customStyle="1" w:styleId="Style300">
    <w:name w:val="Style30"/>
    <w:basedOn w:val="Normal"/>
    <w:uiPriority w:val="99"/>
    <w:rsid w:val="00372591"/>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372591"/>
    <w:rPr>
      <w:rFonts w:ascii="Times New Roman" w:hAnsi="Times New Roman" w:cs="Times New Roman"/>
      <w:smallCaps/>
      <w:sz w:val="16"/>
      <w:szCs w:val="16"/>
    </w:rPr>
  </w:style>
  <w:style w:type="paragraph" w:customStyle="1" w:styleId="Style93">
    <w:name w:val="Style93"/>
    <w:basedOn w:val="Normal"/>
    <w:uiPriority w:val="99"/>
    <w:rsid w:val="00372591"/>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372591"/>
    <w:pPr>
      <w:widowControl w:val="0"/>
      <w:autoSpaceDE w:val="0"/>
      <w:autoSpaceDN w:val="0"/>
      <w:adjustRightInd w:val="0"/>
      <w:spacing w:line="207" w:lineRule="exact"/>
    </w:pPr>
    <w:rPr>
      <w:rFonts w:eastAsia="Times New Roman"/>
      <w:sz w:val="24"/>
    </w:rPr>
  </w:style>
  <w:style w:type="paragraph" w:customStyle="1" w:styleId="boldcitation">
    <w:name w:val="bold citation"/>
    <w:basedOn w:val="Normal"/>
    <w:rsid w:val="00372591"/>
    <w:rPr>
      <w:rFonts w:ascii="Arial" w:eastAsia="Times New Roman" w:hAnsi="Arial"/>
      <w:b/>
      <w:sz w:val="28"/>
      <w:u w:val="thick"/>
    </w:rPr>
  </w:style>
  <w:style w:type="character" w:customStyle="1" w:styleId="CardsCharCharChar">
    <w:name w:val="Cards Char Char Char"/>
    <w:rsid w:val="00372591"/>
    <w:rPr>
      <w:szCs w:val="24"/>
      <w:lang w:val="en-US" w:eastAsia="en-US" w:bidi="ar-SA"/>
    </w:rPr>
  </w:style>
  <w:style w:type="character" w:customStyle="1" w:styleId="CardsCharCharCharChar">
    <w:name w:val="Cards Char Char Char Char"/>
    <w:rsid w:val="00372591"/>
    <w:rPr>
      <w:szCs w:val="24"/>
      <w:lang w:val="en-US" w:eastAsia="en-US" w:bidi="ar-SA"/>
    </w:rPr>
  </w:style>
  <w:style w:type="paragraph" w:customStyle="1" w:styleId="NoSpacingCharCharChar">
    <w:name w:val="No Spacing Char Char Char"/>
    <w:next w:val="Normal"/>
    <w:rsid w:val="00372591"/>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372591"/>
    <w:pPr>
      <w:keepLines w:val="0"/>
      <w:pageBreakBefore w:val="0"/>
      <w:pBdr>
        <w:top w:val="none" w:sz="0" w:space="0" w:color="auto"/>
        <w:left w:val="none" w:sz="0" w:space="0" w:color="auto"/>
        <w:bottom w:val="none" w:sz="0" w:space="0" w:color="auto"/>
        <w:right w:val="none" w:sz="0" w:space="0" w:color="auto"/>
      </w:pBdr>
      <w:spacing w:before="0"/>
    </w:pPr>
    <w:rPr>
      <w:rFonts w:cs="Arial"/>
      <w:kern w:val="32"/>
      <w:sz w:val="28"/>
    </w:rPr>
  </w:style>
  <w:style w:type="character" w:customStyle="1" w:styleId="StyleTimesNewRoman">
    <w:name w:val="Style Times New Roman"/>
    <w:rsid w:val="00372591"/>
    <w:rPr>
      <w:rFonts w:ascii="Garamond" w:hAnsi="Garamond"/>
    </w:rPr>
  </w:style>
  <w:style w:type="paragraph" w:customStyle="1" w:styleId="INDENTEDPARAGRAPH">
    <w:name w:val="INDENTED PARAGRAPH"/>
    <w:rsid w:val="00372591"/>
    <w:pPr>
      <w:spacing w:line="360" w:lineRule="atLeast"/>
      <w:ind w:firstLine="864"/>
      <w:jc w:val="both"/>
    </w:pPr>
    <w:rPr>
      <w:rFonts w:ascii="Times New Roman" w:eastAsia="Times New Roman" w:hAnsi="Times New Roman" w:cs="Times New Roman"/>
      <w:szCs w:val="20"/>
    </w:rPr>
  </w:style>
  <w:style w:type="character" w:customStyle="1" w:styleId="mainarttxt">
    <w:name w:val="mainarttxt"/>
    <w:basedOn w:val="DefaultParagraphFont"/>
    <w:rsid w:val="00372591"/>
  </w:style>
  <w:style w:type="paragraph" w:customStyle="1" w:styleId="TagChar1CharCharCharChar">
    <w:name w:val="Tag Char1 Char Char Char Char"/>
    <w:basedOn w:val="Normal"/>
    <w:rsid w:val="00372591"/>
    <w:pPr>
      <w:overflowPunct w:val="0"/>
      <w:autoSpaceDE w:val="0"/>
      <w:autoSpaceDN w:val="0"/>
      <w:adjustRightInd w:val="0"/>
      <w:textAlignment w:val="baseline"/>
    </w:pPr>
    <w:rPr>
      <w:rFonts w:ascii="Palatino Linotype" w:eastAsia="Times New Roman" w:hAnsi="Palatino Linotype"/>
      <w:b/>
      <w:sz w:val="24"/>
      <w:szCs w:val="20"/>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372591"/>
    <w:rPr>
      <w:rFonts w:eastAsia="Times New Roman"/>
      <w:b/>
      <w:sz w:val="24"/>
    </w:rPr>
  </w:style>
  <w:style w:type="paragraph" w:customStyle="1" w:styleId="RepeatHeader0">
    <w:name w:val="Repeat Header"/>
    <w:basedOn w:val="HeaderDebate"/>
    <w:rsid w:val="00372591"/>
    <w:pPr>
      <w:jc w:val="center"/>
      <w:outlineLvl w:val="1"/>
    </w:pPr>
    <w:rPr>
      <w:rFonts w:eastAsia="Times New Roman"/>
      <w:b/>
      <w:sz w:val="48"/>
      <w:szCs w:val="48"/>
      <w:u w:val="words"/>
    </w:rPr>
  </w:style>
  <w:style w:type="character" w:customStyle="1" w:styleId="sectionsubtitle">
    <w:name w:val="sectionsubtitle"/>
    <w:basedOn w:val="DefaultParagraphFont"/>
    <w:rsid w:val="00372591"/>
  </w:style>
  <w:style w:type="character" w:customStyle="1" w:styleId="EvidenceTag">
    <w:name w:val="Evidence Tag"/>
    <w:rsid w:val="00372591"/>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37259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37259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37259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37259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372591"/>
  </w:style>
  <w:style w:type="character" w:customStyle="1" w:styleId="StyleUnderlineUnderlineChar">
    <w:name w:val="Style Underline + Underline Char"/>
    <w:rsid w:val="00372591"/>
    <w:rPr>
      <w:rFonts w:ascii="Trebuchet MS" w:hAnsi="Trebuchet MS"/>
      <w:szCs w:val="18"/>
      <w:u w:val="single"/>
      <w:lang w:val="en-US" w:eastAsia="en-US" w:bidi="ar-SA"/>
    </w:rPr>
  </w:style>
  <w:style w:type="paragraph" w:customStyle="1" w:styleId="UnderlineCards">
    <w:name w:val="Underline Cards"/>
    <w:basedOn w:val="Cards"/>
    <w:link w:val="UnderlineCardsChar"/>
    <w:rsid w:val="00372591"/>
    <w:pPr>
      <w:widowControl/>
      <w:suppressAutoHyphens w:val="0"/>
      <w:spacing w:after="0" w:line="240" w:lineRule="auto"/>
      <w:ind w:left="288" w:right="0"/>
    </w:pPr>
    <w:rPr>
      <w:rFonts w:ascii="Times New Roman" w:eastAsia="Times New Roman" w:hAnsi="Times New Roman"/>
      <w:color w:val="auto"/>
      <w:sz w:val="20"/>
      <w:szCs w:val="24"/>
      <w:u w:val="thick"/>
    </w:rPr>
  </w:style>
  <w:style w:type="character" w:customStyle="1" w:styleId="UnderlineCardsChar">
    <w:name w:val="Underline Cards Char"/>
    <w:link w:val="UnderlineCards"/>
    <w:rsid w:val="00372591"/>
    <w:rPr>
      <w:rFonts w:ascii="Times New Roman" w:eastAsia="Times New Roman" w:hAnsi="Times New Roman" w:cs="Times New Roman"/>
      <w:sz w:val="20"/>
      <w:u w:val="thick"/>
    </w:rPr>
  </w:style>
  <w:style w:type="character" w:customStyle="1" w:styleId="SmallCardsChar">
    <w:name w:val="Small Cards Char"/>
    <w:link w:val="SmallCards"/>
    <w:rsid w:val="00372591"/>
    <w:rPr>
      <w:rFonts w:ascii="Calibri" w:eastAsia="Times New Roman" w:hAnsi="Calibri" w:cs="Calibri"/>
      <w:sz w:val="16"/>
      <w:szCs w:val="20"/>
    </w:rPr>
  </w:style>
  <w:style w:type="paragraph" w:customStyle="1" w:styleId="ReadingCites">
    <w:name w:val="Reading Cites"/>
    <w:basedOn w:val="Normal"/>
    <w:link w:val="ReadingCitesChar"/>
    <w:rsid w:val="00372591"/>
    <w:rPr>
      <w:rFonts w:eastAsia="Times New Roman"/>
      <w:b/>
      <w:szCs w:val="20"/>
    </w:rPr>
  </w:style>
  <w:style w:type="character" w:customStyle="1" w:styleId="ReadingCitesChar">
    <w:name w:val="Reading Cites Char"/>
    <w:link w:val="ReadingCites"/>
    <w:rsid w:val="00372591"/>
    <w:rPr>
      <w:rFonts w:ascii="Calibri" w:eastAsia="Times New Roman" w:hAnsi="Calibri" w:cs="Calibri"/>
      <w:b/>
      <w:sz w:val="22"/>
      <w:szCs w:val="20"/>
    </w:rPr>
  </w:style>
  <w:style w:type="paragraph" w:customStyle="1" w:styleId="ContentsHeading">
    <w:name w:val="Contents Heading"/>
    <w:basedOn w:val="Heading1"/>
    <w:next w:val="Normal"/>
    <w:rsid w:val="00372591"/>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sz w:val="24"/>
      <w:lang w:eastAsia="ar-SA"/>
    </w:rPr>
  </w:style>
  <w:style w:type="paragraph" w:customStyle="1" w:styleId="links">
    <w:name w:val="links"/>
    <w:basedOn w:val="Normal"/>
    <w:rsid w:val="00372591"/>
    <w:pPr>
      <w:spacing w:before="100" w:beforeAutospacing="1" w:after="100" w:afterAutospacing="1"/>
    </w:pPr>
    <w:rPr>
      <w:rFonts w:eastAsia="Times New Roman"/>
    </w:rPr>
  </w:style>
  <w:style w:type="character" w:customStyle="1" w:styleId="CharacterStyle8">
    <w:name w:val="Character Style 8"/>
    <w:rsid w:val="00372591"/>
    <w:rPr>
      <w:sz w:val="22"/>
      <w:szCs w:val="22"/>
    </w:rPr>
  </w:style>
  <w:style w:type="paragraph" w:customStyle="1" w:styleId="Style110">
    <w:name w:val="Style 11"/>
    <w:rsid w:val="00372591"/>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372591"/>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372591"/>
    <w:rPr>
      <w:rFonts w:ascii="Arial Narrow" w:hAnsi="Arial Narrow"/>
      <w:color w:val="000000"/>
      <w:sz w:val="22"/>
      <w:szCs w:val="22"/>
      <w:u w:val="single"/>
      <w:lang w:val="en-US" w:eastAsia="en-US" w:bidi="ar-SA"/>
    </w:rPr>
  </w:style>
  <w:style w:type="character" w:customStyle="1" w:styleId="CardText1Char1">
    <w:name w:val="Card Text 1 Char1"/>
    <w:rsid w:val="00372591"/>
    <w:rPr>
      <w:rFonts w:ascii="Arial Narrow" w:hAnsi="Arial Narrow"/>
      <w:color w:val="000000"/>
      <w:sz w:val="22"/>
      <w:szCs w:val="22"/>
      <w:u w:val="single"/>
      <w:lang w:val="en-US" w:eastAsia="en-US" w:bidi="ar-SA"/>
    </w:rPr>
  </w:style>
  <w:style w:type="paragraph" w:customStyle="1" w:styleId="Style52">
    <w:name w:val="Style 5"/>
    <w:rsid w:val="00372591"/>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372591"/>
    <w:rPr>
      <w:rFonts w:ascii="Times New Roman" w:eastAsia="Times" w:hAnsi="Times New Roman" w:cs="Arial"/>
      <w:b/>
      <w:bCs/>
      <w:iCs/>
      <w:noProof/>
      <w:sz w:val="24"/>
      <w:szCs w:val="24"/>
      <w:lang w:val="en-US" w:eastAsia="en-US" w:bidi="ar-SA"/>
    </w:rPr>
  </w:style>
  <w:style w:type="character" w:customStyle="1" w:styleId="arttitle1">
    <w:name w:val="arttitle1"/>
    <w:rsid w:val="00372591"/>
    <w:rPr>
      <w:b/>
      <w:bCs/>
      <w:color w:val="695B54"/>
    </w:rPr>
  </w:style>
  <w:style w:type="paragraph" w:customStyle="1" w:styleId="Heading11">
    <w:name w:val="Heading 11"/>
    <w:basedOn w:val="Normal"/>
    <w:next w:val="Normal"/>
    <w:rsid w:val="00372591"/>
    <w:pPr>
      <w:keepNext/>
      <w:widowControl w:val="0"/>
      <w:suppressAutoHyphens/>
      <w:jc w:val="center"/>
    </w:pPr>
    <w:rPr>
      <w:rFonts w:eastAsia="Tahoma"/>
      <w:b/>
      <w:sz w:val="48"/>
      <w:szCs w:val="32"/>
      <w:u w:val="single"/>
    </w:rPr>
  </w:style>
  <w:style w:type="paragraph" w:customStyle="1" w:styleId="TextHeading">
    <w:name w:val="Text Heading"/>
    <w:basedOn w:val="Heading3"/>
    <w:rsid w:val="00372591"/>
    <w:pPr>
      <w:keepLines w:val="0"/>
      <w:pageBreakBefore w:val="0"/>
      <w:spacing w:before="0"/>
      <w:jc w:val="left"/>
    </w:pPr>
    <w:rPr>
      <w:rFonts w:eastAsia="Times New Roman" w:cs="Arial"/>
      <w:sz w:val="22"/>
      <w:szCs w:val="26"/>
    </w:rPr>
  </w:style>
  <w:style w:type="character" w:customStyle="1" w:styleId="TextHeadingChar">
    <w:name w:val="Text Heading Char"/>
    <w:rsid w:val="00372591"/>
    <w:rPr>
      <w:rFonts w:cs="Arial"/>
      <w:b/>
      <w:bCs/>
      <w:sz w:val="22"/>
      <w:szCs w:val="26"/>
      <w:u w:val="single"/>
      <w:lang w:val="en-US" w:eastAsia="en-US" w:bidi="ar-SA"/>
    </w:rPr>
  </w:style>
  <w:style w:type="paragraph" w:customStyle="1" w:styleId="StyleHeading1BlockTitleHeading1Char1ALEXHeadingBrief-He2">
    <w:name w:val="Style Heading 1Block TitleHeading 1 Char1ALEXHeadingBrief - He...2"/>
    <w:basedOn w:val="Heading1"/>
    <w:autoRedefine/>
    <w:rsid w:val="0037259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37259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372591"/>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DebateBody">
    <w:name w:val="Debate Body"/>
    <w:basedOn w:val="Normal"/>
    <w:qFormat/>
    <w:rsid w:val="00372591"/>
    <w:rPr>
      <w:rFonts w:ascii="Cambria" w:eastAsia="Cambria" w:hAnsi="Cambria"/>
      <w:b/>
      <w:caps/>
      <w:sz w:val="24"/>
    </w:rPr>
  </w:style>
  <w:style w:type="paragraph" w:customStyle="1" w:styleId="StyleDebateBodyBefore12pt">
    <w:name w:val="Style Debate Body + Before:  12 pt"/>
    <w:basedOn w:val="Normal"/>
    <w:next w:val="Normal"/>
    <w:rsid w:val="00372591"/>
    <w:pPr>
      <w:spacing w:before="240"/>
    </w:pPr>
    <w:rPr>
      <w:rFonts w:ascii="Garamond" w:eastAsia="Times New Roman" w:hAnsi="Garamond"/>
      <w:bCs/>
      <w:szCs w:val="20"/>
    </w:rPr>
  </w:style>
  <w:style w:type="paragraph" w:customStyle="1" w:styleId="StyleDebateBodyBefore12pt1">
    <w:name w:val="Style Debate Body + Before:  12 pt1"/>
    <w:basedOn w:val="Normal"/>
    <w:rsid w:val="00372591"/>
    <w:pPr>
      <w:spacing w:before="240"/>
    </w:pPr>
    <w:rPr>
      <w:rFonts w:ascii="Garamond" w:eastAsia="Times New Roman" w:hAnsi="Garamond"/>
      <w:bCs/>
      <w:szCs w:val="20"/>
    </w:rPr>
  </w:style>
  <w:style w:type="paragraph" w:customStyle="1" w:styleId="PageNumber11">
    <w:name w:val="Page Number11"/>
    <w:basedOn w:val="Normal"/>
    <w:next w:val="Normal"/>
    <w:rsid w:val="00372591"/>
    <w:rPr>
      <w:rFonts w:eastAsia="Times New Roman"/>
    </w:rPr>
  </w:style>
  <w:style w:type="character" w:customStyle="1" w:styleId="Heading2CharCharCharCharCharCharCharCharCharCharCharCharCharChar1">
    <w:name w:val="Heading 2 Char Char Char Char Char Char Char Char Char Char Char Char Char Char1"/>
    <w:rsid w:val="00372591"/>
    <w:rPr>
      <w:rFonts w:eastAsia="SimSun" w:cs="Arial"/>
      <w:b/>
      <w:bCs/>
      <w:iCs/>
      <w:sz w:val="24"/>
      <w:szCs w:val="28"/>
      <w:lang w:val="en-US" w:eastAsia="zh-CN" w:bidi="ar-SA"/>
    </w:rPr>
  </w:style>
  <w:style w:type="character" w:customStyle="1" w:styleId="Char31">
    <w:name w:val="Char31"/>
    <w:rsid w:val="00372591"/>
    <w:rPr>
      <w:rFonts w:cs="Arial"/>
      <w:bCs/>
      <w:u w:val="thick"/>
      <w:lang w:val="en-US" w:eastAsia="en-US" w:bidi="ar-SA"/>
    </w:rPr>
  </w:style>
  <w:style w:type="paragraph" w:customStyle="1" w:styleId="StyleHeading1Centered">
    <w:name w:val="Style Heading 1 + Centered"/>
    <w:basedOn w:val="Heading1"/>
    <w:rsid w:val="0037259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37259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37259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372591"/>
    <w:pPr>
      <w:spacing w:before="120"/>
    </w:pPr>
    <w:rPr>
      <w:rFonts w:eastAsia="Times New Roman"/>
    </w:rPr>
  </w:style>
  <w:style w:type="character" w:customStyle="1" w:styleId="underliningChar3">
    <w:name w:val="underlining Char"/>
    <w:rsid w:val="00372591"/>
    <w:rPr>
      <w:b/>
      <w:szCs w:val="24"/>
      <w:u w:val="single"/>
      <w:lang w:val="en-US" w:eastAsia="en-US" w:bidi="ar-SA"/>
    </w:rPr>
  </w:style>
  <w:style w:type="character" w:customStyle="1" w:styleId="notreadChar">
    <w:name w:val="not read Char"/>
    <w:rsid w:val="00372591"/>
    <w:rPr>
      <w:sz w:val="18"/>
      <w:szCs w:val="24"/>
      <w:lang w:val="en-US" w:eastAsia="en-US" w:bidi="ar-SA"/>
    </w:rPr>
  </w:style>
  <w:style w:type="paragraph" w:customStyle="1" w:styleId="StyleStrong10ptNotBold">
    <w:name w:val="Style Strong + 10 pt Not Bold"/>
    <w:basedOn w:val="Normal"/>
    <w:autoRedefine/>
    <w:rsid w:val="00372591"/>
    <w:pPr>
      <w:ind w:left="720" w:hanging="360"/>
    </w:pPr>
    <w:rPr>
      <w:rFonts w:eastAsia="Times New Roman"/>
      <w:sz w:val="26"/>
      <w:szCs w:val="26"/>
    </w:rPr>
  </w:style>
  <w:style w:type="character" w:customStyle="1" w:styleId="smallCharChar0">
    <w:name w:val="small Char Char"/>
    <w:rsid w:val="00372591"/>
    <w:rPr>
      <w:rFonts w:ascii="Times New Roman" w:eastAsia="Times New Roman" w:hAnsi="Times New Roman" w:cs="Times New Roman"/>
      <w:sz w:val="12"/>
      <w:szCs w:val="16"/>
    </w:rPr>
  </w:style>
  <w:style w:type="character" w:customStyle="1" w:styleId="Undlerine">
    <w:name w:val="Undlerine"/>
    <w:qFormat/>
    <w:rsid w:val="00372591"/>
    <w:rPr>
      <w:rFonts w:ascii="Times New Roman" w:hAnsi="Times New Roman"/>
      <w:w w:val="110"/>
      <w:sz w:val="20"/>
      <w:szCs w:val="20"/>
      <w:u w:val="single"/>
      <w:bdr w:val="none" w:sz="0" w:space="0" w:color="auto"/>
      <w:lang w:bidi="he-IL"/>
    </w:rPr>
  </w:style>
  <w:style w:type="character" w:customStyle="1" w:styleId="Boxes">
    <w:name w:val="Boxes"/>
    <w:qFormat/>
    <w:rsid w:val="00372591"/>
    <w:rPr>
      <w:rFonts w:ascii="Times New Roman" w:hAnsi="Times New Roman"/>
      <w:sz w:val="20"/>
      <w:u w:val="single"/>
      <w:bdr w:val="single" w:sz="4" w:space="0" w:color="auto"/>
    </w:rPr>
  </w:style>
  <w:style w:type="character" w:customStyle="1" w:styleId="tim">
    <w:name w:val="tim"/>
    <w:qFormat/>
    <w:rsid w:val="00372591"/>
    <w:rPr>
      <w:rFonts w:ascii="Times New Roman" w:hAnsi="Times New Roman"/>
      <w:sz w:val="20"/>
      <w:u w:val="single"/>
    </w:rPr>
  </w:style>
  <w:style w:type="character" w:customStyle="1" w:styleId="hl">
    <w:name w:val="hl"/>
    <w:basedOn w:val="DefaultParagraphFont"/>
    <w:rsid w:val="00372591"/>
  </w:style>
  <w:style w:type="character" w:customStyle="1" w:styleId="clock1">
    <w:name w:val="clock1"/>
    <w:rsid w:val="00372591"/>
    <w:rPr>
      <w:color w:val="B51B1B"/>
    </w:rPr>
  </w:style>
  <w:style w:type="character" w:customStyle="1" w:styleId="smallChar10">
    <w:name w:val="small Char1"/>
    <w:rsid w:val="00372591"/>
    <w:rPr>
      <w:sz w:val="12"/>
      <w:szCs w:val="16"/>
      <w:lang w:val="en-US" w:eastAsia="en-US" w:bidi="ar-SA"/>
    </w:rPr>
  </w:style>
  <w:style w:type="character" w:customStyle="1" w:styleId="SmallCardsCharChar">
    <w:name w:val="Small Cards Char Char"/>
    <w:rsid w:val="00372591"/>
    <w:rPr>
      <w:sz w:val="14"/>
      <w:szCs w:val="24"/>
      <w:lang w:val="en-US" w:eastAsia="en-US" w:bidi="ar-SA"/>
    </w:rPr>
  </w:style>
  <w:style w:type="paragraph" w:customStyle="1" w:styleId="NormalCards">
    <w:name w:val="Normal Cards"/>
    <w:basedOn w:val="Normal"/>
    <w:rsid w:val="00372591"/>
    <w:pPr>
      <w:ind w:left="288"/>
    </w:pPr>
    <w:rPr>
      <w:rFonts w:eastAsia="Times New Roman"/>
    </w:rPr>
  </w:style>
  <w:style w:type="character" w:customStyle="1" w:styleId="iniciales">
    <w:name w:val="iniciales"/>
    <w:basedOn w:val="DefaultParagraphFont"/>
    <w:rsid w:val="00372591"/>
  </w:style>
  <w:style w:type="character" w:customStyle="1" w:styleId="Style10ptBoldUnderline">
    <w:name w:val="Style 10 pt Bold Underline"/>
    <w:rsid w:val="00372591"/>
    <w:rPr>
      <w:b/>
      <w:bCs/>
      <w:sz w:val="20"/>
      <w:u w:val="single"/>
    </w:rPr>
  </w:style>
  <w:style w:type="paragraph" w:customStyle="1" w:styleId="outdent">
    <w:name w:val="outdent"/>
    <w:basedOn w:val="Normal"/>
    <w:rsid w:val="00372591"/>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372591"/>
    <w:pPr>
      <w:spacing w:before="100" w:beforeAutospacing="1" w:after="100" w:afterAutospacing="1"/>
    </w:pPr>
    <w:rPr>
      <w:rFonts w:eastAsia="Times New Roman"/>
      <w:sz w:val="24"/>
    </w:rPr>
  </w:style>
  <w:style w:type="paragraph" w:customStyle="1" w:styleId="bulletfollow">
    <w:name w:val="bulletfollow"/>
    <w:basedOn w:val="Normal"/>
    <w:rsid w:val="00372591"/>
    <w:pPr>
      <w:spacing w:before="100" w:beforeAutospacing="1" w:after="100" w:afterAutospacing="1"/>
    </w:pPr>
    <w:rPr>
      <w:rFonts w:eastAsia="Times New Roman"/>
      <w:sz w:val="24"/>
    </w:rPr>
  </w:style>
  <w:style w:type="paragraph" w:customStyle="1" w:styleId="bulleted">
    <w:name w:val="bulleted"/>
    <w:basedOn w:val="Normal"/>
    <w:rsid w:val="00372591"/>
    <w:pPr>
      <w:spacing w:before="100" w:beforeAutospacing="1" w:after="100" w:afterAutospacing="1"/>
    </w:pPr>
    <w:rPr>
      <w:rFonts w:eastAsia="Times New Roman"/>
      <w:sz w:val="24"/>
    </w:rPr>
  </w:style>
  <w:style w:type="character" w:customStyle="1" w:styleId="UnderlineCardsCharChar">
    <w:name w:val="Underline Cards Char Char"/>
    <w:rsid w:val="00372591"/>
    <w:rPr>
      <w:rFonts w:eastAsia="SimSun"/>
      <w:szCs w:val="24"/>
      <w:u w:val="thick"/>
      <w:lang w:val="en-US" w:eastAsia="en-US" w:bidi="ar-SA"/>
    </w:rPr>
  </w:style>
  <w:style w:type="paragraph" w:customStyle="1" w:styleId="authorgroup">
    <w:name w:val="authorgroup"/>
    <w:basedOn w:val="Normal"/>
    <w:rsid w:val="00372591"/>
    <w:pPr>
      <w:spacing w:before="100" w:beforeAutospacing="1" w:after="100" w:afterAutospacing="1"/>
    </w:pPr>
    <w:rPr>
      <w:rFonts w:eastAsia="Calibri"/>
      <w:sz w:val="24"/>
    </w:rPr>
  </w:style>
  <w:style w:type="paragraph" w:customStyle="1" w:styleId="affiliation1">
    <w:name w:val="affiliation1"/>
    <w:basedOn w:val="Normal"/>
    <w:rsid w:val="00372591"/>
    <w:pPr>
      <w:spacing w:before="100" w:beforeAutospacing="1" w:after="100" w:afterAutospacing="1"/>
    </w:pPr>
    <w:rPr>
      <w:rFonts w:eastAsia="Calibri"/>
      <w:sz w:val="24"/>
    </w:rPr>
  </w:style>
  <w:style w:type="character" w:customStyle="1" w:styleId="smallcapitals">
    <w:name w:val="smallcapitals"/>
    <w:basedOn w:val="DefaultParagraphFont"/>
    <w:rsid w:val="00372591"/>
  </w:style>
  <w:style w:type="character" w:customStyle="1" w:styleId="number0">
    <w:name w:val="number"/>
    <w:basedOn w:val="DefaultParagraphFont"/>
    <w:rsid w:val="00372591"/>
  </w:style>
  <w:style w:type="character" w:customStyle="1" w:styleId="articlebody1">
    <w:name w:val="articlebody1"/>
    <w:rsid w:val="00372591"/>
  </w:style>
  <w:style w:type="character" w:customStyle="1" w:styleId="small1">
    <w:name w:val="small1"/>
    <w:rsid w:val="00372591"/>
  </w:style>
  <w:style w:type="character" w:customStyle="1" w:styleId="AuthorDateChar1">
    <w:name w:val="Author/Date Char1"/>
    <w:rsid w:val="00372591"/>
    <w:rPr>
      <w:rFonts w:ascii="Calibri" w:eastAsia="Times New Roman" w:hAnsi="Calibri" w:cs="Calibri"/>
      <w:b/>
      <w:sz w:val="24"/>
      <w:szCs w:val="24"/>
      <w:u w:val="single"/>
    </w:rPr>
  </w:style>
  <w:style w:type="paragraph" w:customStyle="1" w:styleId="analytic0">
    <w:name w:val="analytic"/>
    <w:basedOn w:val="Normal"/>
    <w:link w:val="analyticChar0"/>
    <w:uiPriority w:val="4"/>
    <w:qFormat/>
    <w:rsid w:val="00372591"/>
    <w:pPr>
      <w:spacing w:before="120"/>
    </w:pPr>
    <w:rPr>
      <w:rFonts w:ascii="Arial" w:hAnsi="Arial"/>
      <w:b/>
    </w:rPr>
  </w:style>
  <w:style w:type="character" w:customStyle="1" w:styleId="analyticChar0">
    <w:name w:val="analytic Char"/>
    <w:basedOn w:val="DefaultParagraphFont"/>
    <w:link w:val="analytic0"/>
    <w:uiPriority w:val="4"/>
    <w:rsid w:val="00372591"/>
    <w:rPr>
      <w:rFonts w:ascii="Arial" w:hAnsi="Arial" w:cs="Calibri"/>
      <w:b/>
      <w:sz w:val="22"/>
    </w:rPr>
  </w:style>
  <w:style w:type="character" w:customStyle="1" w:styleId="Normal30">
    <w:name w:val="Normal3"/>
    <w:basedOn w:val="DefaultParagraphFont"/>
    <w:rsid w:val="00372591"/>
  </w:style>
  <w:style w:type="paragraph" w:customStyle="1" w:styleId="Heading12">
    <w:name w:val="Heading 12"/>
    <w:basedOn w:val="Normal"/>
    <w:next w:val="Normal"/>
    <w:rsid w:val="00372591"/>
    <w:pPr>
      <w:keepNext/>
      <w:widowControl w:val="0"/>
      <w:suppressAutoHyphens/>
      <w:jc w:val="center"/>
    </w:pPr>
    <w:rPr>
      <w:rFonts w:eastAsia="Tahoma"/>
      <w:b/>
      <w:sz w:val="48"/>
      <w:szCs w:val="32"/>
      <w:u w:val="single"/>
    </w:rPr>
  </w:style>
  <w:style w:type="character" w:customStyle="1" w:styleId="m-3583723223135346788gmail-style13ptbold">
    <w:name w:val="m_-3583723223135346788gmail-style13ptbold"/>
    <w:basedOn w:val="DefaultParagraphFont"/>
    <w:rsid w:val="00372591"/>
  </w:style>
  <w:style w:type="character" w:customStyle="1" w:styleId="m-3583723223135346788gmail-styleunderline">
    <w:name w:val="m_-3583723223135346788gmail-styleunderline"/>
    <w:basedOn w:val="DefaultParagraphFont"/>
    <w:rsid w:val="00372591"/>
  </w:style>
  <w:style w:type="character" w:customStyle="1" w:styleId="CardsFont6ptChar5">
    <w:name w:val="Cards + Font: 6 pt Char5"/>
    <w:basedOn w:val="DefaultParagraphFont"/>
    <w:locked/>
    <w:rsid w:val="00372591"/>
    <w:rPr>
      <w:rFonts w:ascii="Times New Roman" w:eastAsia="Times New Roman" w:hAnsi="Times New Roman" w:cs="Times New Roman"/>
      <w:sz w:val="12"/>
      <w:szCs w:val="20"/>
    </w:rPr>
  </w:style>
  <w:style w:type="character" w:customStyle="1" w:styleId="m-1146133537900874914m-2819420093854639792gmail-style13ptbold">
    <w:name w:val="m_-1146133537900874914m_-2819420093854639792gmail-style13ptbold"/>
    <w:basedOn w:val="DefaultParagraphFont"/>
    <w:rsid w:val="00372591"/>
  </w:style>
  <w:style w:type="character" w:customStyle="1" w:styleId="m-1146133537900874914m-2819420093854639792gmail-styleunderline">
    <w:name w:val="m_-1146133537900874914m_-2819420093854639792gmail-styleunderline"/>
    <w:basedOn w:val="DefaultParagraphFont"/>
    <w:rsid w:val="00372591"/>
  </w:style>
  <w:style w:type="character" w:customStyle="1" w:styleId="tagChar5">
    <w:name w:val="tag Char"/>
    <w:basedOn w:val="DefaultParagraphFont"/>
    <w:rsid w:val="00372591"/>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unsgaccessmeds.org/final-report" TargetMode="External"/><Relationship Id="rId21" Type="http://schemas.openxmlformats.org/officeDocument/2006/relationships/hyperlink" Target="http://www.thecornerhouse.org.uk/resource/who-owns-knowledge-economy" TargetMode="External"/><Relationship Id="rId42" Type="http://schemas.openxmlformats.org/officeDocument/2006/relationships/hyperlink" Target="https://www.bloomsburyprofessional.com/uk/patent-games-in-the-global-south-9781509927401/" TargetMode="External"/><Relationship Id="rId47" Type="http://schemas.openxmlformats.org/officeDocument/2006/relationships/hyperlink" Target="http://monthlyreview.org/2015/07/01/imperialisms-health-component/" TargetMode="External"/><Relationship Id="rId63" Type="http://schemas.openxmlformats.org/officeDocument/2006/relationships/hyperlink" Target="https://gh.bmj.com/content/6/7/e006169" TargetMode="External"/><Relationship Id="rId68" Type="http://schemas.openxmlformats.org/officeDocument/2006/relationships/hyperlink" Target="https://onlinelibrary.wiley.com/doi/full/10.1111/jwip.12161" TargetMode="External"/><Relationship Id="rId2" Type="http://schemas.openxmlformats.org/officeDocument/2006/relationships/customXml" Target="../customXml/item2.xml"/><Relationship Id="rId16" Type="http://schemas.openxmlformats.org/officeDocument/2006/relationships/hyperlink" Target="https://www.citizen.org/article/biontech-and-pfizers-bnt162-vaccine-patent-landscape/" TargetMode="External"/><Relationship Id="rId29" Type="http://schemas.openxmlformats.org/officeDocument/2006/relationships/hyperlink" Target="https://journals.plos.org/plosmedicine/article?id=10.1371/journal.pmed.1001154" TargetMode="External"/><Relationship Id="rId11" Type="http://schemas.openxmlformats.org/officeDocument/2006/relationships/hyperlink" Target="https://www.un.org/africarenewal/magazine/december-2016-march-2017/dying-lack-medicines%5d/" TargetMode="External"/><Relationship Id="rId24" Type="http://schemas.openxmlformats.org/officeDocument/2006/relationships/hyperlink" Target="https://www.southcentre.int/wp-content/uploads/2019/04/RP85_Access-to-Medicines-Experiences-with-Compulsory-Licenses-and-Government-Use-The-Case-of-Hepatitis-C_EN.pdf" TargetMode="External"/><Relationship Id="rId32" Type="http://schemas.openxmlformats.org/officeDocument/2006/relationships/hyperlink" Target="https://iccwbo.org/media-wall/news-speeches/study-shows-vaccine-nationalism-could-cost-rich-countries-us4-5-trillion/?utm_campaign=covid19&amp;utm_medium=email&amp;utm_source=email" TargetMode="External"/><Relationship Id="rId37" Type="http://schemas.openxmlformats.org/officeDocument/2006/relationships/hyperlink" Target="https://www.who.int/news/item/18-12-2020-covax-announces-additional-deals-to-access-promising-covid-19-vaccine-candidates-plans-global-rollout-starting-q1-2021" TargetMode="External"/><Relationship Id="rId40" Type="http://schemas.openxmlformats.org/officeDocument/2006/relationships/hyperlink" Target="https://www.devex.com/news/is-covax-part-of-the-problem-or-the-solution-99334" TargetMode="External"/><Relationship Id="rId45" Type="http://schemas.openxmlformats.org/officeDocument/2006/relationships/hyperlink" Target="https://www.theguardian.com/world/2021/feb/19/coronavirus-vaccine-diplomacy-west-falling-behind-russia-china-race-influence" TargetMode="External"/><Relationship Id="rId53" Type="http://schemas.openxmlformats.org/officeDocument/2006/relationships/hyperlink" Target="https://gh.bmj.com/content/6/7/e006169" TargetMode="External"/><Relationship Id="rId58" Type="http://schemas.openxmlformats.org/officeDocument/2006/relationships/hyperlink" Target="https://gh.bmj.com/content/6/7/e006169" TargetMode="External"/><Relationship Id="rId66" Type="http://schemas.openxmlformats.org/officeDocument/2006/relationships/hyperlink" Target="http://monthlyreview.org/2015/07/01/imperialisms-health-component/" TargetMode="External"/><Relationship Id="rId74" Type="http://schemas.openxmlformats.org/officeDocument/2006/relationships/hyperlink" Target="http://www.naazneenbarma.com/uploads/2/9/6/9/29695681/using_scenarios_in_political_science_isp_2015.pdf" TargetMode="External"/><Relationship Id="rId5" Type="http://schemas.openxmlformats.org/officeDocument/2006/relationships/numbering" Target="numbering.xml"/><Relationship Id="rId61" Type="http://schemas.openxmlformats.org/officeDocument/2006/relationships/hyperlink" Target="https://gh.bmj.com/content/6/7/e006169" TargetMode="External"/><Relationship Id="rId19" Type="http://schemas.openxmlformats.org/officeDocument/2006/relationships/hyperlink" Target="https://www.nytimes.com/2021/01/28/world/europe/vaccine-secret-contracts-prices.html" TargetMode="External"/><Relationship Id="rId14" Type="http://schemas.openxmlformats.org/officeDocument/2006/relationships/hyperlink" Target="https://www.forbes.com/sites/judystone/2020/12/03/the-peoples-vaccine-modernas-coronavirus-vaccine-was-largely-funded-by-taxpayer-dollars/?sh=1363197b6303" TargetMode="External"/><Relationship Id="rId22" Type="http://schemas.openxmlformats.org/officeDocument/2006/relationships/hyperlink" Target="https://peoplesvaccine.org/" TargetMode="External"/><Relationship Id="rId27" Type="http://schemas.openxmlformats.org/officeDocument/2006/relationships/hyperlink" Target="https://www.keionline.org/22864" TargetMode="External"/><Relationship Id="rId30" Type="http://schemas.openxmlformats.org/officeDocument/2006/relationships/hyperlink" Target="https://www.ip-watch.org/2019/02/13/malaysia-still-pressure-make-hepatitis-c-medicine-expensive/" TargetMode="External"/><Relationship Id="rId35" Type="http://schemas.openxmlformats.org/officeDocument/2006/relationships/hyperlink" Target="https://dukeghic.org/wp-content/uploads/sites/20/2020/11/COVID19-Vax-Press-Release__28Oct2020-1.pdf" TargetMode="External"/><Relationship Id="rId43" Type="http://schemas.openxmlformats.org/officeDocument/2006/relationships/hyperlink" Target="https://digitalcommons.law.seattleu.edu/cgi/viewcontent.cgi?referer=&amp;httpsredir=1&amp;article=1631&amp;context=faculty" TargetMode="External"/><Relationship Id="rId48" Type="http://schemas.openxmlformats.org/officeDocument/2006/relationships/hyperlink" Target="https://gh.bmj.com/content/6/7/e006169" TargetMode="External"/><Relationship Id="rId56" Type="http://schemas.openxmlformats.org/officeDocument/2006/relationships/hyperlink" Target="https://gh.bmj.com/content/6/7/e006169" TargetMode="External"/><Relationship Id="rId64" Type="http://schemas.openxmlformats.org/officeDocument/2006/relationships/hyperlink" Target="https://gh.bmj.com/content/6/7/e006169" TargetMode="External"/><Relationship Id="rId69" Type="http://schemas.openxmlformats.org/officeDocument/2006/relationships/hyperlink" Target="https://borgenproject.org/contraception-reduces-poverty/" TargetMode="External"/><Relationship Id="rId8" Type="http://schemas.openxmlformats.org/officeDocument/2006/relationships/webSettings" Target="webSettings.xml"/><Relationship Id="rId51" Type="http://schemas.openxmlformats.org/officeDocument/2006/relationships/hyperlink" Target="https://gh.bmj.com/content/6/7/e006169" TargetMode="External"/><Relationship Id="rId72" Type="http://schemas.openxmlformats.org/officeDocument/2006/relationships/hyperlink" Target="https://www.nottingham.ac.uk/climateethicseconomics/documents/papers-workshop-5/marray.pdf%5d//BPS" TargetMode="External"/><Relationship Id="rId3" Type="http://schemas.openxmlformats.org/officeDocument/2006/relationships/customXml" Target="../customXml/item3.xml"/><Relationship Id="rId12" Type="http://schemas.openxmlformats.org/officeDocument/2006/relationships/hyperlink" Target="https://twailr.com/on-intellectual-property-rights-access-to-medicines-and-vaccine-imperialism/" TargetMode="External"/><Relationship Id="rId17" Type="http://schemas.openxmlformats.org/officeDocument/2006/relationships/hyperlink" Target="https://www.reuters.com/article/health-coronavirus-germany-vaccine-idUKL8N2GC2J0" TargetMode="External"/><Relationship Id="rId25" Type="http://schemas.openxmlformats.org/officeDocument/2006/relationships/hyperlink" Target="https://journals.sagepub.com/doi/abs/10.1177/14680181020020030201" TargetMode="External"/><Relationship Id="rId33" Type="http://schemas.openxmlformats.org/officeDocument/2006/relationships/hyperlink" Target="https://www.foreignaffairs.com/articles/united-states/2020-07-27/vaccine-nationalism-pandemic" TargetMode="External"/><Relationship Id="rId38" Type="http://schemas.openxmlformats.org/officeDocument/2006/relationships/hyperlink" Target="https://www.who.int/news/item/15-07-2020-more-than-150-countries-engaged-in-covid-19-vaccine-global-access-facility" TargetMode="External"/><Relationship Id="rId46" Type="http://schemas.openxmlformats.org/officeDocument/2006/relationships/hyperlink" Target="https://www.cnbc.com/2021/02/23/soberana-02-cubas-covid-vaccine-could-be-made-eligible-for-tourists.html" TargetMode="External"/><Relationship Id="rId59" Type="http://schemas.openxmlformats.org/officeDocument/2006/relationships/hyperlink" Target="https://gh.bmj.com/content/6/7/e006169" TargetMode="External"/><Relationship Id="rId67" Type="http://schemas.openxmlformats.org/officeDocument/2006/relationships/hyperlink" Target="https://www.repository.law.indiana.edu/cgi/viewcontent.cgi?article=3004&amp;context=ilj" TargetMode="External"/><Relationship Id="rId20" Type="http://schemas.openxmlformats.org/officeDocument/2006/relationships/hyperlink" Target="https://www.npr.org/sections/goatsandsoda/2021/02/19/969529969/price-check-nations-pay-wildly-different-prices-for-vaccines?t=1614153425644&amp;t=1614181324128" TargetMode="External"/><Relationship Id="rId41" Type="http://schemas.openxmlformats.org/officeDocument/2006/relationships/hyperlink" Target="https://www.wto.org/english/docs_e/legal_e/27-trips_01_e.htm" TargetMode="External"/><Relationship Id="rId54" Type="http://schemas.openxmlformats.org/officeDocument/2006/relationships/hyperlink" Target="https://gh.bmj.com/content/6/7/e006169" TargetMode="External"/><Relationship Id="rId62" Type="http://schemas.openxmlformats.org/officeDocument/2006/relationships/hyperlink" Target="https://gh.bmj.com/content/6/7/e006169" TargetMode="External"/><Relationship Id="rId70" Type="http://schemas.openxmlformats.org/officeDocument/2006/relationships/hyperlink" Target="https://www.ncbi.nlm.nih.gov/pmc/articles/PMC4206087/"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axios.com/moderna-nih-coronavirus-vaccine-%25252520ownership-agreements-22051c42-2dee-4b19-938d-099afd71f6a0.html" TargetMode="External"/><Relationship Id="rId23" Type="http://schemas.openxmlformats.org/officeDocument/2006/relationships/hyperlink" Target="https://docs.wto.org/dol2fe/Pages/SS/directdoc.aspx?filename=q:/IP/C/W669.pdf&amp;Open=True" TargetMode="External"/><Relationship Id="rId28" Type="http://schemas.openxmlformats.org/officeDocument/2006/relationships/hyperlink" Target="https://msfaccess.org/sites/default/files/2018-10/IP_Timeline_US%252520pressure%252520on%252520India_Sep%2525202014_0.pdf" TargetMode="External"/><Relationship Id="rId36" Type="http://schemas.openxmlformats.org/officeDocument/2006/relationships/hyperlink" Target="https://www.nytimes.com/2021/01/28/world/europe/vaccine-secret-contracts-prices.html" TargetMode="External"/><Relationship Id="rId49" Type="http://schemas.openxmlformats.org/officeDocument/2006/relationships/hyperlink" Target="https://gh.bmj.com/content/6/7/e006169" TargetMode="External"/><Relationship Id="rId57" Type="http://schemas.openxmlformats.org/officeDocument/2006/relationships/hyperlink" Target="https://gh.bmj.com/content/6/7/e006169" TargetMode="External"/><Relationship Id="rId10" Type="http://schemas.openxmlformats.org/officeDocument/2006/relationships/hyperlink" Target="https://lawcat.berkeley.edu/record/1119803?ln=en%5d/" TargetMode="External"/><Relationship Id="rId31" Type="http://schemas.openxmlformats.org/officeDocument/2006/relationships/hyperlink" Target="https://www.politico.com/newsletters/global-pulse/2020/12/10/patent-fight-pits-rich-against-poor-in-vaccine-race-491105" TargetMode="External"/><Relationship Id="rId44" Type="http://schemas.openxmlformats.org/officeDocument/2006/relationships/hyperlink" Target="https://www.thebureauinvestigates.com/stories/2021-02-23/held-to-ransom-pfizer-demands-governments-gamble-with-state-assets-to-secure-vaccine-deal" TargetMode="External"/><Relationship Id="rId52" Type="http://schemas.openxmlformats.org/officeDocument/2006/relationships/hyperlink" Target="https://gh.bmj.com/content/6/7/e006169" TargetMode="External"/><Relationship Id="rId60" Type="http://schemas.openxmlformats.org/officeDocument/2006/relationships/hyperlink" Target="https://gh.bmj.com/content/6/7/e006169" TargetMode="External"/><Relationship Id="rId65" Type="http://schemas.openxmlformats.org/officeDocument/2006/relationships/hyperlink" Target="https://gh.bmj.com/content/6/7/e006169" TargetMode="External"/><Relationship Id="rId73" Type="http://schemas.openxmlformats.org/officeDocument/2006/relationships/hyperlink" Target="https://www.natcom.org/" TargetMode="External"/><Relationship Id="rId4" Type="http://schemas.openxmlformats.org/officeDocument/2006/relationships/customXml" Target="../customXml/item4.xml"/><Relationship Id="rId9" Type="http://schemas.openxmlformats.org/officeDocument/2006/relationships/hyperlink" Target="https://policy-practice.oxfamamerica.org/work/trade/data-exclusivity" TargetMode="External"/><Relationship Id="rId13" Type="http://schemas.openxmlformats.org/officeDocument/2006/relationships/hyperlink" Target="https://www.nature.com/articles/d41573-020-00119-8" TargetMode="External"/><Relationship Id="rId18" Type="http://schemas.openxmlformats.org/officeDocument/2006/relationships/hyperlink" Target="https://www.defense.gov/Explore/Spotlight/Coronavirus/Operation-Warp-Speed/" TargetMode="External"/><Relationship Id="rId39" Type="http://schemas.openxmlformats.org/officeDocument/2006/relationships/hyperlink" Target="https://www.devex.com/news/with-scarce-funding-for-act-a-everything-moves-slower-who-s-bruce-aylward-99195" TargetMode="External"/><Relationship Id="rId34" Type="http://schemas.openxmlformats.org/officeDocument/2006/relationships/hyperlink" Target="https://www.jstor.org/stable/pdf/4017775.pdf?refreqid=excelsior%25253A05f55d67e4790ef5059f2e57482f608e" TargetMode="External"/><Relationship Id="rId50" Type="http://schemas.openxmlformats.org/officeDocument/2006/relationships/hyperlink" Target="https://gh.bmj.com/content/6/7/e006169" TargetMode="External"/><Relationship Id="rId55" Type="http://schemas.openxmlformats.org/officeDocument/2006/relationships/hyperlink" Target="https://gh.bmj.com/content/6/7/e006169" TargetMode="External"/><Relationship Id="rId76"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ites.saumag.edu/danaleighton/wp-content/uploads/sites/11/2015/09/SVintro-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23</Pages>
  <Words>22661</Words>
  <Characters>129168</Characters>
  <Application>Microsoft Office Word</Application>
  <DocSecurity>0</DocSecurity>
  <Lines>1076</Lines>
  <Paragraphs>303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151526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15</cp:revision>
  <dcterms:created xsi:type="dcterms:W3CDTF">2021-09-17T19:30:00Z</dcterms:created>
  <dcterms:modified xsi:type="dcterms:W3CDTF">2021-09-26T16:46:00Z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