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D61CC" w14:textId="77777777" w:rsidR="0052218C" w:rsidRPr="00C2265F" w:rsidRDefault="0052218C" w:rsidP="0052218C">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vanish/>
          <w:color w:val="000000"/>
          <w:sz w:val="14"/>
          <w:szCs w:val="22"/>
        </w:rPr>
        <w:t>and</w:t>
      </w:r>
      <w:r w:rsidRPr="00C2265F">
        <w:rPr>
          <w:rFonts w:asciiTheme="majorHAnsi" w:hAnsiTheme="majorHAnsi" w:cstheme="majorHAnsi"/>
          <w:color w:val="000000"/>
          <w:sz w:val="14"/>
          <w:szCs w:val="22"/>
        </w:rPr>
        <w:t xml:space="preserve"> </w:t>
      </w:r>
      <w:r w:rsidRPr="00C2265F">
        <w:rPr>
          <w:rFonts w:asciiTheme="majorHAnsi" w:hAnsiTheme="majorHAnsi" w:cstheme="majorHAnsi"/>
          <w:vanish/>
          <w:color w:val="000000"/>
          <w:sz w:val="14"/>
          <w:szCs w:val="22"/>
        </w:rPr>
        <w:t>the</w:t>
      </w:r>
      <w:r w:rsidRPr="00C2265F">
        <w:rPr>
          <w:rFonts w:asciiTheme="majorHAnsi" w:hAnsiTheme="majorHAnsi" w:cstheme="majorHAnsi"/>
          <w:color w:val="000000"/>
          <w:sz w:val="14"/>
          <w:szCs w:val="22"/>
        </w:rPr>
        <w:t xml:space="preserve"> </w:t>
      </w:r>
      <w:r w:rsidRPr="00C2265F">
        <w:rPr>
          <w:rFonts w:asciiTheme="majorHAnsi" w:hAnsiTheme="majorHAnsi" w:cstheme="majorHAnsi"/>
          <w:vanish/>
          <w:color w:val="000000"/>
          <w:sz w:val="14"/>
          <w:szCs w:val="22"/>
        </w:rPr>
        <w:t>disruption</w:t>
      </w:r>
      <w:r w:rsidRPr="00C2265F">
        <w:rPr>
          <w:rFonts w:asciiTheme="majorHAnsi" w:hAnsiTheme="majorHAnsi" w:cstheme="majorHAnsi"/>
          <w:color w:val="000000"/>
          <w:sz w:val="14"/>
          <w:szCs w:val="22"/>
        </w:rPr>
        <w:t xml:space="preserve"> </w:t>
      </w:r>
      <w:r w:rsidRPr="00C2265F">
        <w:rPr>
          <w:rFonts w:asciiTheme="majorHAnsi" w:hAnsiTheme="majorHAnsi" w:cstheme="majorHAnsi"/>
          <w:vanish/>
          <w:color w:val="000000"/>
          <w:sz w:val="14"/>
          <w:szCs w:val="22"/>
        </w:rPr>
        <w:t>of</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claims</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of</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cycles</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and</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22"/>
        </w:rPr>
        <w:t>circular</w:t>
      </w:r>
      <w:r w:rsidRPr="00C2265F">
        <w:rPr>
          <w:rFonts w:asciiTheme="majorHAnsi" w:hAnsiTheme="majorHAnsi" w:cstheme="majorHAnsi"/>
          <w:color w:val="000000"/>
          <w:sz w:val="14"/>
          <w:szCs w:val="22"/>
        </w:rPr>
        <w:t xml:space="preserve"> </w:t>
      </w:r>
      <w:r w:rsidRPr="00C2265F">
        <w:rPr>
          <w:rFonts w:asciiTheme="majorHAnsi" w:hAnsiTheme="majorHAnsi" w:cstheme="majorHAnsi"/>
          <w:vanish/>
          <w:color w:val="000000"/>
          <w:sz w:val="14"/>
          <w:szCs w:val="22"/>
        </w:rPr>
        <w:t>political</w:t>
      </w:r>
      <w:r w:rsidRPr="00C2265F">
        <w:rPr>
          <w:rFonts w:asciiTheme="majorHAnsi" w:hAnsiTheme="majorHAnsi" w:cstheme="majorHAnsi"/>
          <w:color w:val="000000"/>
          <w:sz w:val="14"/>
          <w:szCs w:val="22"/>
        </w:rPr>
        <w:t xml:space="preserve"> </w:t>
      </w:r>
      <w:r w:rsidRPr="00C2265F">
        <w:rPr>
          <w:rFonts w:asciiTheme="majorHAnsi" w:hAnsiTheme="majorHAnsi" w:cstheme="majorHAnsi"/>
          <w:vanish/>
          <w:color w:val="000000"/>
          <w:sz w:val="14"/>
          <w:szCs w:val="22"/>
        </w:rPr>
        <w:t>processes</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(e.g.</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Lombard,</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2013;</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Reyes,</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color w:val="000000"/>
          <w:sz w:val="14"/>
          <w:szCs w:val="16"/>
        </w:rPr>
        <w:t>2012).</w:t>
      </w:r>
      <w:r w:rsidRPr="00C2265F">
        <w:rPr>
          <w:rFonts w:asciiTheme="majorHAnsi" w:hAnsiTheme="majorHAnsi" w:cstheme="majorHAnsi"/>
          <w:color w:val="000000"/>
          <w:sz w:val="14"/>
          <w:szCs w:val="16"/>
        </w:rPr>
        <w:t xml:space="preserve"> </w:t>
      </w:r>
      <w:r w:rsidRPr="00C2265F">
        <w:rPr>
          <w:rFonts w:asciiTheme="majorHAnsi" w:hAnsiTheme="majorHAnsi" w:cstheme="majorHAnsi"/>
          <w:vanish/>
          <w:sz w:val="14"/>
        </w:rPr>
        <w:t>Though</w:t>
      </w:r>
      <w:r w:rsidRPr="00C2265F">
        <w:rPr>
          <w:rFonts w:asciiTheme="majorHAnsi" w:hAnsiTheme="majorHAnsi" w:cstheme="majorHAnsi"/>
          <w:sz w:val="14"/>
        </w:rPr>
        <w:t xml:space="preserve"> </w:t>
      </w:r>
      <w:r w:rsidRPr="00C2265F">
        <w:rPr>
          <w:rFonts w:asciiTheme="majorHAnsi" w:hAnsiTheme="majorHAnsi" w:cstheme="majorHAnsi"/>
          <w:vanish/>
          <w:sz w:val="14"/>
        </w:rPr>
        <w:t>calls</w:t>
      </w:r>
      <w:r w:rsidRPr="00C2265F">
        <w:rPr>
          <w:rFonts w:asciiTheme="majorHAnsi" w:hAnsiTheme="majorHAnsi" w:cstheme="majorHAnsi"/>
          <w:sz w:val="14"/>
        </w:rPr>
        <w:t xml:space="preserve"> </w:t>
      </w:r>
      <w:r w:rsidRPr="00C2265F">
        <w:rPr>
          <w:rFonts w:asciiTheme="majorHAnsi" w:hAnsiTheme="majorHAnsi" w:cstheme="majorHAnsi"/>
          <w:vanish/>
          <w:sz w:val="14"/>
        </w:rPr>
        <w:t>for</w:t>
      </w:r>
      <w:r w:rsidRPr="00C2265F">
        <w:rPr>
          <w:rFonts w:asciiTheme="majorHAnsi" w:hAnsiTheme="majorHAnsi" w:cstheme="majorHAnsi"/>
          <w:sz w:val="14"/>
        </w:rPr>
        <w:t xml:space="preserve"> </w:t>
      </w:r>
      <w:r w:rsidRPr="00C2265F">
        <w:rPr>
          <w:rFonts w:asciiTheme="majorHAnsi" w:hAnsiTheme="majorHAnsi" w:cstheme="majorHAnsi"/>
          <w:vanish/>
          <w:sz w:val="14"/>
        </w:rPr>
        <w:t>urgency</w:t>
      </w:r>
      <w:r w:rsidRPr="00C2265F">
        <w:rPr>
          <w:rFonts w:asciiTheme="majorHAnsi" w:hAnsiTheme="majorHAnsi" w:cstheme="majorHAnsi"/>
          <w:sz w:val="14"/>
        </w:rPr>
        <w:t xml:space="preserve"> </w:t>
      </w:r>
      <w:r w:rsidRPr="00C2265F">
        <w:rPr>
          <w:rFonts w:asciiTheme="majorHAnsi" w:hAnsiTheme="majorHAnsi" w:cstheme="majorHAnsi"/>
          <w:vanish/>
          <w:sz w:val="14"/>
        </w:rPr>
        <w:t>will</w:t>
      </w:r>
      <w:r w:rsidRPr="00C2265F">
        <w:rPr>
          <w:rFonts w:asciiTheme="majorHAnsi" w:hAnsiTheme="majorHAnsi" w:cstheme="majorHAnsi"/>
          <w:sz w:val="14"/>
        </w:rPr>
        <w:t xml:space="preserve"> </w:t>
      </w:r>
      <w:r w:rsidRPr="00C2265F">
        <w:rPr>
          <w:rFonts w:asciiTheme="majorHAnsi" w:hAnsiTheme="majorHAnsi" w:cstheme="majorHAnsi"/>
          <w:vanish/>
          <w:sz w:val="14"/>
        </w:rPr>
        <w:t>certainly</w:t>
      </w:r>
      <w:r w:rsidRPr="00C2265F">
        <w:rPr>
          <w:rFonts w:asciiTheme="majorHAnsi" w:hAnsiTheme="majorHAnsi" w:cstheme="majorHAnsi"/>
          <w:sz w:val="14"/>
        </w:rPr>
        <w:t xml:space="preserve"> </w:t>
      </w:r>
      <w:r w:rsidRPr="00C2265F">
        <w:rPr>
          <w:rFonts w:asciiTheme="majorHAnsi" w:hAnsiTheme="majorHAnsi" w:cstheme="majorHAnsi"/>
          <w:vanish/>
          <w:sz w:val="14"/>
        </w:rPr>
        <w:t>be</w:t>
      </w:r>
      <w:r w:rsidRPr="00C2265F">
        <w:rPr>
          <w:rFonts w:asciiTheme="majorHAnsi" w:hAnsiTheme="majorHAnsi" w:cstheme="majorHAnsi"/>
          <w:sz w:val="14"/>
        </w:rPr>
        <w:t xml:space="preserve"> </w:t>
      </w:r>
      <w:r w:rsidRPr="00C2265F">
        <w:rPr>
          <w:rFonts w:asciiTheme="majorHAnsi" w:hAnsiTheme="majorHAnsi" w:cstheme="majorHAnsi"/>
          <w:vanish/>
          <w:sz w:val="14"/>
        </w:rPr>
        <w:t>used</w:t>
      </w:r>
      <w:r w:rsidRPr="00C2265F">
        <w:rPr>
          <w:rFonts w:asciiTheme="majorHAnsi" w:hAnsiTheme="majorHAnsi" w:cstheme="majorHAnsi"/>
          <w:sz w:val="14"/>
        </w:rPr>
        <w:t xml:space="preserve"> </w:t>
      </w:r>
      <w:r w:rsidRPr="00C2265F">
        <w:rPr>
          <w:rFonts w:asciiTheme="majorHAnsi" w:hAnsiTheme="majorHAnsi" w:cstheme="majorHAnsi"/>
          <w:vanish/>
          <w:sz w:val="14"/>
        </w:rPr>
        <w:t>to</w:t>
      </w:r>
      <w:r w:rsidRPr="00C2265F">
        <w:rPr>
          <w:rFonts w:asciiTheme="majorHAnsi" w:hAnsiTheme="majorHAnsi" w:cstheme="majorHAnsi"/>
          <w:sz w:val="14"/>
        </w:rPr>
        <w:t xml:space="preserve"> </w:t>
      </w:r>
      <w:r w:rsidRPr="00C2265F">
        <w:rPr>
          <w:rFonts w:asciiTheme="majorHAnsi" w:hAnsiTheme="majorHAnsi" w:cstheme="majorHAnsi"/>
          <w:vanish/>
          <w:sz w:val="14"/>
        </w:rPr>
        <w:t>obscure</w:t>
      </w:r>
      <w:r w:rsidRPr="00C2265F">
        <w:rPr>
          <w:rFonts w:asciiTheme="majorHAnsi" w:hAnsiTheme="majorHAnsi" w:cstheme="majorHAnsi"/>
          <w:sz w:val="14"/>
        </w:rPr>
        <w:t xml:space="preserve"> </w:t>
      </w:r>
      <w:r w:rsidRPr="00C2265F">
        <w:rPr>
          <w:rFonts w:asciiTheme="majorHAnsi" w:hAnsiTheme="majorHAnsi" w:cstheme="majorHAnsi"/>
          <w:vanish/>
          <w:sz w:val="14"/>
        </w:rPr>
        <w:t>evasion</w:t>
      </w:r>
      <w:r w:rsidRPr="00C2265F">
        <w:rPr>
          <w:rFonts w:asciiTheme="majorHAnsi" w:hAnsiTheme="majorHAnsi" w:cstheme="majorHAnsi"/>
          <w:sz w:val="14"/>
        </w:rPr>
        <w:t xml:space="preserve"> </w:t>
      </w:r>
      <w:r w:rsidRPr="00C2265F">
        <w:rPr>
          <w:rFonts w:asciiTheme="majorHAnsi" w:hAnsiTheme="majorHAnsi" w:cstheme="majorHAnsi"/>
          <w:vanish/>
          <w:sz w:val="14"/>
        </w:rPr>
        <w:t>of</w:t>
      </w:r>
      <w:r w:rsidRPr="00C2265F">
        <w:rPr>
          <w:rFonts w:asciiTheme="majorHAnsi" w:hAnsiTheme="majorHAnsi" w:cstheme="majorHAnsi"/>
          <w:sz w:val="14"/>
        </w:rPr>
        <w:t xml:space="preserve"> </w:t>
      </w:r>
      <w:r w:rsidRPr="00C2265F">
        <w:rPr>
          <w:rFonts w:asciiTheme="majorHAnsi" w:hAnsiTheme="majorHAnsi" w:cstheme="majorHAnsi"/>
          <w:vanish/>
          <w:sz w:val="14"/>
        </w:rPr>
        <w:t>responsibility</w:t>
      </w:r>
      <w:r w:rsidRPr="00C2265F">
        <w:rPr>
          <w:rFonts w:asciiTheme="majorHAnsi" w:hAnsiTheme="majorHAnsi" w:cstheme="majorHAnsi"/>
          <w:sz w:val="14"/>
        </w:rPr>
        <w:t xml:space="preserve"> </w:t>
      </w:r>
      <w:r w:rsidRPr="00C2265F">
        <w:rPr>
          <w:rFonts w:asciiTheme="majorHAnsi" w:hAnsiTheme="majorHAnsi" w:cstheme="majorHAnsi"/>
          <w:vanish/>
          <w:sz w:val="14"/>
        </w:rPr>
        <w:t>(e.g.</w:t>
      </w:r>
      <w:r w:rsidRPr="00C2265F">
        <w:rPr>
          <w:rFonts w:asciiTheme="majorHAnsi" w:hAnsiTheme="majorHAnsi" w:cstheme="majorHAnsi"/>
          <w:sz w:val="14"/>
        </w:rPr>
        <w:t xml:space="preserve"> </w:t>
      </w:r>
      <w:r w:rsidRPr="00C2265F">
        <w:rPr>
          <w:rFonts w:asciiTheme="majorHAnsi" w:hAnsiTheme="majorHAnsi" w:cstheme="majorHAnsi"/>
          <w:vanish/>
          <w:sz w:val="14"/>
        </w:rPr>
        <w:t>Gilmore,</w:t>
      </w:r>
      <w:r w:rsidRPr="00C2265F">
        <w:rPr>
          <w:rFonts w:asciiTheme="majorHAnsi" w:hAnsiTheme="majorHAnsi" w:cstheme="majorHAnsi"/>
          <w:sz w:val="14"/>
        </w:rPr>
        <w:t xml:space="preserve"> </w:t>
      </w:r>
      <w:r w:rsidRPr="00C2265F">
        <w:rPr>
          <w:rFonts w:asciiTheme="majorHAnsi" w:hAnsiTheme="majorHAnsi" w:cstheme="majorHAnsi"/>
          <w:vanish/>
          <w:sz w:val="14"/>
        </w:rPr>
        <w:t>2008:</w:t>
      </w:r>
      <w:r w:rsidRPr="00C2265F">
        <w:rPr>
          <w:rFonts w:asciiTheme="majorHAnsi" w:hAnsiTheme="majorHAnsi" w:cstheme="majorHAnsi"/>
          <w:sz w:val="14"/>
        </w:rPr>
        <w:t xml:space="preserve"> </w:t>
      </w:r>
      <w:r w:rsidRPr="00C2265F">
        <w:rPr>
          <w:rFonts w:asciiTheme="majorHAnsi" w:hAnsiTheme="majorHAnsi" w:cstheme="majorHAnsi"/>
          <w:vanish/>
          <w:sz w:val="14"/>
        </w:rPr>
        <w:t>56,</w:t>
      </w:r>
      <w:r w:rsidRPr="00C2265F">
        <w:rPr>
          <w:rFonts w:asciiTheme="majorHAnsi" w:hAnsiTheme="majorHAnsi" w:cstheme="majorHAnsi"/>
          <w:sz w:val="14"/>
        </w:rPr>
        <w:t xml:space="preserve"> </w:t>
      </w:r>
      <w:r w:rsidRPr="00C2265F">
        <w:rPr>
          <w:rFonts w:asciiTheme="majorHAnsi" w:hAnsiTheme="majorHAnsi" w:cstheme="majorHAnsi"/>
          <w:vanish/>
          <w:sz w:val="14"/>
        </w:rPr>
        <w:t>fn</w:t>
      </w:r>
      <w:r w:rsidRPr="00C2265F">
        <w:rPr>
          <w:rFonts w:asciiTheme="majorHAnsi" w:hAnsiTheme="majorHAnsi" w:cstheme="majorHAnsi"/>
          <w:sz w:val="14"/>
        </w:rPr>
        <w:t xml:space="preserve"> </w:t>
      </w:r>
      <w:r w:rsidRPr="00C2265F">
        <w:rPr>
          <w:rFonts w:asciiTheme="majorHAnsi" w:hAnsiTheme="majorHAnsi" w:cstheme="majorHAnsi"/>
          <w:vanish/>
          <w:sz w:val="14"/>
        </w:rPr>
        <w:t>6),</w:t>
      </w:r>
      <w:r w:rsidRPr="00C2265F">
        <w:rPr>
          <w:rFonts w:asciiTheme="majorHAnsi" w:hAnsiTheme="majorHAnsi" w:cstheme="majorHAnsi"/>
          <w:sz w:val="14"/>
        </w:rPr>
        <w:t xml:space="preserve"> </w:t>
      </w:r>
      <w:r w:rsidRPr="00C2265F">
        <w:rPr>
          <w:rFonts w:asciiTheme="majorHAnsi" w:hAnsiTheme="majorHAnsi" w:cstheme="majorHAnsi"/>
          <w:vanish/>
          <w:sz w:val="14"/>
        </w:rPr>
        <w:t>they</w:t>
      </w:r>
      <w:r w:rsidRPr="00C2265F">
        <w:rPr>
          <w:rFonts w:asciiTheme="majorHAnsi" w:hAnsiTheme="majorHAnsi" w:cstheme="majorHAnsi"/>
          <w:sz w:val="14"/>
        </w:rPr>
        <w:t xml:space="preserve"> </w:t>
      </w:r>
      <w:r w:rsidRPr="00C2265F">
        <w:rPr>
          <w:rFonts w:asciiTheme="majorHAnsi" w:hAnsiTheme="majorHAnsi" w:cstheme="majorHAnsi"/>
          <w:vanish/>
          <w:sz w:val="14"/>
        </w:rPr>
        <w:t>may</w:t>
      </w:r>
      <w:r w:rsidRPr="00C2265F">
        <w:rPr>
          <w:rFonts w:asciiTheme="majorHAnsi" w:hAnsiTheme="majorHAnsi" w:cstheme="majorHAnsi"/>
          <w:sz w:val="14"/>
        </w:rPr>
        <w:t xml:space="preserve"> </w:t>
      </w:r>
      <w:r w:rsidRPr="00C2265F">
        <w:rPr>
          <w:rFonts w:asciiTheme="majorHAnsi" w:hAnsiTheme="majorHAnsi" w:cstheme="majorHAnsi"/>
          <w:vanish/>
          <w:sz w:val="14"/>
        </w:rPr>
        <w:t>also</w:t>
      </w:r>
      <w:r w:rsidRPr="00C2265F">
        <w:rPr>
          <w:rFonts w:asciiTheme="majorHAnsi" w:hAnsiTheme="majorHAnsi" w:cstheme="majorHAnsi"/>
          <w:sz w:val="14"/>
        </w:rPr>
        <w:t xml:space="preserve"> </w:t>
      </w:r>
      <w:r w:rsidRPr="00C2265F">
        <w:rPr>
          <w:rFonts w:asciiTheme="majorHAnsi" w:hAnsiTheme="majorHAnsi" w:cstheme="majorHAnsi"/>
          <w:vanish/>
          <w:sz w:val="14"/>
        </w:rPr>
        <w:t>serve</w:t>
      </w:r>
      <w:r w:rsidRPr="00C2265F">
        <w:rPr>
          <w:rFonts w:asciiTheme="majorHAnsi" w:hAnsiTheme="majorHAnsi" w:cstheme="majorHAnsi"/>
          <w:sz w:val="14"/>
        </w:rPr>
        <w:t xml:space="preserve"> </w:t>
      </w:r>
      <w:r w:rsidRPr="00C2265F">
        <w:rPr>
          <w:rFonts w:asciiTheme="majorHAnsi" w:hAnsiTheme="majorHAnsi" w:cstheme="majorHAnsi"/>
          <w:vanish/>
          <w:sz w:val="14"/>
        </w:rPr>
        <w:t>as</w:t>
      </w:r>
      <w:r w:rsidRPr="00C2265F">
        <w:rPr>
          <w:rFonts w:asciiTheme="majorHAnsi" w:hAnsiTheme="majorHAnsi" w:cstheme="majorHAnsi"/>
          <w:sz w:val="14"/>
        </w:rPr>
        <w:t xml:space="preserve"> </w:t>
      </w:r>
      <w:r w:rsidRPr="00C2265F">
        <w:rPr>
          <w:rFonts w:asciiTheme="majorHAnsi" w:hAnsiTheme="majorHAnsi" w:cstheme="majorHAnsi"/>
          <w:vanish/>
          <w:sz w:val="14"/>
        </w:rPr>
        <w:t>fertile</w:t>
      </w:r>
      <w:r w:rsidRPr="00C2265F">
        <w:rPr>
          <w:rFonts w:asciiTheme="majorHAnsi" w:hAnsiTheme="majorHAnsi" w:cstheme="majorHAnsi"/>
          <w:sz w:val="14"/>
        </w:rPr>
        <w:t xml:space="preserve"> </w:t>
      </w:r>
      <w:r w:rsidRPr="00C2265F">
        <w:rPr>
          <w:rFonts w:asciiTheme="majorHAnsi" w:hAnsiTheme="majorHAnsi" w:cstheme="majorHAnsi"/>
          <w:vanish/>
          <w:sz w:val="14"/>
        </w:rPr>
        <w:t>ground</w:t>
      </w:r>
      <w:r w:rsidRPr="00C2265F">
        <w:rPr>
          <w:rFonts w:asciiTheme="majorHAnsi" w:hAnsiTheme="majorHAnsi" w:cstheme="majorHAnsi"/>
          <w:sz w:val="14"/>
        </w:rPr>
        <w:t xml:space="preserve"> </w:t>
      </w:r>
      <w:r w:rsidRPr="00C2265F">
        <w:rPr>
          <w:rFonts w:asciiTheme="majorHAnsi" w:hAnsiTheme="majorHAnsi" w:cstheme="majorHAnsi"/>
          <w:vanish/>
          <w:sz w:val="14"/>
        </w:rPr>
        <w:t>for</w:t>
      </w:r>
      <w:r w:rsidRPr="00C2265F">
        <w:rPr>
          <w:rFonts w:asciiTheme="majorHAnsi" w:hAnsiTheme="majorHAnsi" w:cstheme="majorHAnsi"/>
          <w:sz w:val="14"/>
        </w:rPr>
        <w:t xml:space="preserve"> </w:t>
      </w:r>
      <w:r w:rsidRPr="00C2265F">
        <w:rPr>
          <w:rFonts w:asciiTheme="majorHAnsi" w:hAnsiTheme="majorHAnsi" w:cstheme="majorHAnsi"/>
          <w:vanish/>
          <w:sz w:val="14"/>
        </w:rPr>
        <w:t>radical</w:t>
      </w:r>
      <w:r w:rsidRPr="00C2265F">
        <w:rPr>
          <w:rFonts w:asciiTheme="majorHAnsi" w:hAnsiTheme="majorHAnsi" w:cstheme="majorHAnsi"/>
          <w:sz w:val="14"/>
        </w:rPr>
        <w:t xml:space="preserve"> </w:t>
      </w:r>
      <w:r w:rsidRPr="00C2265F">
        <w:rPr>
          <w:rFonts w:asciiTheme="majorHAnsi" w:hAnsiTheme="majorHAnsi" w:cstheme="majorHAnsi"/>
          <w:vanish/>
          <w:sz w:val="14"/>
        </w:rPr>
        <w:t>critique,</w:t>
      </w:r>
      <w:r w:rsidRPr="00C2265F">
        <w:rPr>
          <w:rFonts w:asciiTheme="majorHAnsi" w:hAnsiTheme="majorHAnsi" w:cstheme="majorHAnsi"/>
          <w:sz w:val="14"/>
        </w:rPr>
        <w:t xml:space="preserve"> </w:t>
      </w:r>
      <w:r w:rsidRPr="00C2265F">
        <w:rPr>
          <w:rFonts w:asciiTheme="majorHAnsi" w:hAnsiTheme="majorHAnsi" w:cstheme="majorHAnsi"/>
          <w:vanish/>
          <w:sz w:val="14"/>
        </w:rPr>
        <w:t>a</w:t>
      </w:r>
      <w:r w:rsidRPr="00C2265F">
        <w:rPr>
          <w:rFonts w:asciiTheme="majorHAnsi" w:hAnsiTheme="majorHAnsi" w:cstheme="majorHAnsi"/>
          <w:sz w:val="14"/>
        </w:rPr>
        <w:t xml:space="preserve"> </w:t>
      </w:r>
      <w:r w:rsidRPr="00C2265F">
        <w:rPr>
          <w:rFonts w:asciiTheme="majorHAnsi" w:hAnsiTheme="majorHAnsi" w:cstheme="majorHAnsi"/>
          <w:vanish/>
          <w:sz w:val="14"/>
        </w:rPr>
        <w:t>truly</w:t>
      </w:r>
      <w:r w:rsidRPr="00C2265F">
        <w:rPr>
          <w:rFonts w:asciiTheme="majorHAnsi" w:hAnsiTheme="majorHAnsi" w:cstheme="majorHAnsi"/>
          <w:sz w:val="14"/>
        </w:rPr>
        <w:t xml:space="preserve"> </w:t>
      </w:r>
      <w:r w:rsidRPr="00C2265F">
        <w:rPr>
          <w:rFonts w:asciiTheme="majorHAnsi" w:hAnsiTheme="majorHAnsi" w:cstheme="majorHAnsi"/>
          <w:vanish/>
          <w:sz w:val="14"/>
        </w:rPr>
        <w:t>fierce</w:t>
      </w:r>
      <w:r w:rsidRPr="00C2265F">
        <w:rPr>
          <w:rFonts w:asciiTheme="majorHAnsi" w:hAnsiTheme="majorHAnsi" w:cstheme="majorHAnsi"/>
          <w:sz w:val="14"/>
        </w:rPr>
        <w:t xml:space="preserve"> </w:t>
      </w:r>
      <w:r w:rsidRPr="00C2265F">
        <w:rPr>
          <w:rFonts w:asciiTheme="majorHAnsi" w:hAnsiTheme="majorHAnsi" w:cstheme="majorHAnsi"/>
          <w:vanish/>
          <w:sz w:val="14"/>
        </w:rPr>
        <w:t>urgency</w:t>
      </w:r>
      <w:r w:rsidRPr="00C2265F">
        <w:rPr>
          <w:rFonts w:asciiTheme="majorHAnsi" w:hAnsiTheme="majorHAnsi" w:cstheme="majorHAnsi"/>
          <w:sz w:val="14"/>
        </w:rPr>
        <w:t xml:space="preserve"> </w:t>
      </w:r>
      <w:r w:rsidRPr="00C2265F">
        <w:rPr>
          <w:rFonts w:asciiTheme="majorHAnsi" w:hAnsiTheme="majorHAnsi" w:cstheme="majorHAnsi"/>
          <w:vanish/>
          <w:sz w:val="14"/>
        </w:rPr>
        <w:t>for</w:t>
      </w:r>
      <w:r w:rsidRPr="00C2265F">
        <w:rPr>
          <w:rFonts w:asciiTheme="majorHAnsi" w:hAnsiTheme="majorHAnsi" w:cstheme="majorHAnsi"/>
          <w:sz w:val="14"/>
        </w:rPr>
        <w:t xml:space="preserve"> </w:t>
      </w:r>
      <w:r w:rsidRPr="00C2265F">
        <w:rPr>
          <w:rFonts w:asciiTheme="majorHAnsi" w:hAnsiTheme="majorHAnsi" w:cstheme="majorHAnsi"/>
          <w:vanish/>
          <w:sz w:val="14"/>
        </w:rPr>
        <w:t>now.</w:t>
      </w:r>
    </w:p>
    <w:p w14:paraId="125D8E0D" w14:textId="77777777" w:rsidR="0052218C" w:rsidRPr="00C2265F" w:rsidRDefault="0052218C" w:rsidP="0052218C">
      <w:pPr>
        <w:pStyle w:val="Heading1"/>
        <w:spacing w:line="240" w:lineRule="auto"/>
        <w:rPr>
          <w:rFonts w:asciiTheme="majorHAnsi" w:hAnsiTheme="majorHAnsi" w:cstheme="majorHAnsi"/>
        </w:rPr>
      </w:pPr>
      <w:r w:rsidRPr="00C2265F">
        <w:rPr>
          <w:rFonts w:asciiTheme="majorHAnsi" w:hAnsiTheme="majorHAnsi" w:cstheme="majorHAnsi"/>
        </w:rPr>
        <w:lastRenderedPageBreak/>
        <w:t>1AC</w:t>
      </w:r>
    </w:p>
    <w:p w14:paraId="2A1F5261"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Plan: The member nations of the World Trade Organization ought to eliminate enforcement of patent protections for medicines in every nation except the United States, the United Kingdom, Belgium, The Netherlands, Germany, Switzerland, Italy, France, Spain, China, Japan</w:t>
      </w:r>
    </w:p>
    <w:p w14:paraId="0EA81BEC" w14:textId="77777777" w:rsidR="0052218C" w:rsidRPr="00C2265F" w:rsidRDefault="0052218C" w:rsidP="0052218C">
      <w:pPr>
        <w:pStyle w:val="Heading2"/>
        <w:spacing w:line="240" w:lineRule="auto"/>
        <w:rPr>
          <w:rFonts w:asciiTheme="majorHAnsi" w:hAnsiTheme="majorHAnsi" w:cstheme="majorHAnsi"/>
        </w:rPr>
      </w:pPr>
      <w:r w:rsidRPr="00C2265F">
        <w:rPr>
          <w:rFonts w:asciiTheme="majorHAnsi" w:hAnsiTheme="majorHAnsi" w:cstheme="majorHAnsi"/>
        </w:rPr>
        <w:lastRenderedPageBreak/>
        <w:t>Advantage One is Access</w:t>
      </w:r>
    </w:p>
    <w:p w14:paraId="6243E78D"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 xml:space="preserve">The removal of patents would give people better access to some of the same privileges as western countries </w:t>
      </w:r>
    </w:p>
    <w:p w14:paraId="6216FC9D"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Oxfam 21</w:t>
      </w:r>
      <w:r w:rsidRPr="00C2265F">
        <w:rPr>
          <w:rFonts w:asciiTheme="majorHAnsi" w:hAnsiTheme="majorHAnsi" w:cstheme="majorHAnsi"/>
        </w:rPr>
        <w:t>, Organization working to end the injustice of poverty. Intellectual property and access to medicine. Oxfam.com, Summer 2021 &lt; https://www.oxfamamerica.org/explore/issues/economic-well-being/intellectual-property-and-access-to-medicine/&gt; KK</w:t>
      </w:r>
    </w:p>
    <w:p w14:paraId="26E5FE8F" w14:textId="77777777" w:rsidR="0052218C" w:rsidRDefault="0052218C" w:rsidP="0052218C">
      <w:pPr>
        <w:spacing w:line="240" w:lineRule="auto"/>
        <w:rPr>
          <w:rFonts w:asciiTheme="majorHAnsi" w:hAnsiTheme="majorHAnsi" w:cstheme="majorHAnsi"/>
          <w:sz w:val="14"/>
        </w:rPr>
      </w:pPr>
      <w:r w:rsidRPr="00C2265F">
        <w:rPr>
          <w:rFonts w:asciiTheme="majorHAnsi" w:hAnsiTheme="majorHAnsi" w:cstheme="majorHAnsi"/>
          <w:sz w:val="14"/>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 High levels of IP protection in developing countries exacerbate, rather than help solve, the problem of access to affordable medicines. Extensive patent</w:t>
      </w:r>
      <w:r w:rsidRPr="00C2265F">
        <w:rPr>
          <w:rStyle w:val="Emphasis"/>
          <w:rFonts w:asciiTheme="majorHAnsi" w:hAnsiTheme="majorHAnsi" w:cstheme="majorHAnsi"/>
          <w:highlight w:val="cyan"/>
        </w:rPr>
        <w:t xml:space="preserve"> protection for new medicines delays the onset of generic competition</w:t>
      </w:r>
      <w:r w:rsidRPr="00C2265F">
        <w:rPr>
          <w:rFonts w:asciiTheme="majorHAnsi" w:hAnsiTheme="majorHAnsi" w:cstheme="majorHAnsi"/>
          <w:sz w:val="14"/>
        </w:rPr>
        <w:t>. And because generic competition is</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 xml:space="preserve">the only proven method of reducing medicine prices </w:t>
      </w:r>
      <w:r w:rsidRPr="00C2265F">
        <w:rPr>
          <w:rFonts w:asciiTheme="majorHAnsi" w:hAnsiTheme="majorHAnsi" w:cstheme="majorHAnsi"/>
          <w:sz w:val="14"/>
        </w:rPr>
        <w:t>in a sustainable way, such high levels of IP protection are extremely damaging to public health outcomes.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w:t>
      </w:r>
      <w:r w:rsidRPr="00C2265F">
        <w:rPr>
          <w:rStyle w:val="Emphasis"/>
          <w:rFonts w:asciiTheme="majorHAnsi" w:hAnsiTheme="majorHAnsi" w:cstheme="majorHAnsi"/>
          <w:highlight w:val="cyan"/>
        </w:rPr>
        <w:t>. Higher treatment costs are devastating to poor people, and they undermine the sustainability of public health programs</w:t>
      </w:r>
      <w:r w:rsidRPr="00C2265F">
        <w:rPr>
          <w:rFonts w:asciiTheme="majorHAnsi" w:hAnsiTheme="majorHAnsi" w:cstheme="majorHAnsi"/>
          <w:sz w:val="14"/>
        </w:rPr>
        <w:t xml:space="preserve">—particularly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9" w:history="1">
        <w:r w:rsidRPr="00C2265F">
          <w:rPr>
            <w:rFonts w:asciiTheme="majorHAnsi" w:hAnsiTheme="majorHAnsi" w:cstheme="majorHAnsi"/>
            <w:sz w:val="14"/>
          </w:rPr>
          <w:t>Data exclusivity</w:t>
        </w:r>
      </w:hyperlink>
      <w:r w:rsidRPr="00C2265F">
        <w:rPr>
          <w:rFonts w:asciiTheme="majorHAnsi" w:hAnsiTheme="majorHAnsi" w:cstheme="majorHAnsi"/>
          <w:sz w:val="14"/>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 The TPP would not only undermine the efforts of other countries to protect public health, but would also undermine US efforts to improve access to health care around the world. Thanks 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w:t>
      </w:r>
      <w:r w:rsidRPr="00C2265F">
        <w:rPr>
          <w:rFonts w:asciiTheme="majorHAnsi" w:hAnsiTheme="majorHAnsi" w:cstheme="majorHAnsi"/>
          <w:sz w:val="14"/>
        </w:rPr>
        <w:lastRenderedPageBreak/>
        <w:t>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60638086"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Studies prove- Relaxing patents means reduced prices</w:t>
      </w:r>
    </w:p>
    <w:p w14:paraId="644686F2"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Crook 05</w:t>
      </w:r>
      <w:r w:rsidRPr="00C2265F">
        <w:rPr>
          <w:rFonts w:asciiTheme="majorHAnsi" w:hAnsiTheme="majorHAnsi" w:cstheme="majorHAnsi"/>
          <w:b/>
          <w:bCs/>
        </w:rPr>
        <w:t xml:space="preserve"> </w:t>
      </w:r>
      <w:r w:rsidRPr="00C2265F">
        <w:rPr>
          <w:rFonts w:asciiTheme="majorHAnsi" w:hAnsiTheme="majorHAnsi" w:cstheme="majorHAnsi"/>
        </w:rPr>
        <w:t xml:space="preserve">[Jamie Crook- director of litigation for the Center for Gender and Refugee Studies, 2005, “Balancing Intellectual Property Protection with the Human Right to Health,” </w:t>
      </w:r>
      <w:r w:rsidRPr="00C2265F">
        <w:rPr>
          <w:rFonts w:asciiTheme="majorHAnsi" w:hAnsiTheme="majorHAnsi" w:cstheme="majorHAnsi"/>
          <w:i/>
          <w:iCs/>
        </w:rPr>
        <w:t>Berkeley Journal of International Law 23</w:t>
      </w:r>
      <w:r w:rsidRPr="00C2265F">
        <w:rPr>
          <w:rFonts w:asciiTheme="majorHAnsi" w:hAnsiTheme="majorHAnsi" w:cstheme="majorHAnsi"/>
        </w:rPr>
        <w:t xml:space="preserve">(3), 524-550, </w:t>
      </w:r>
      <w:hyperlink r:id="rId10" w:history="1">
        <w:r w:rsidRPr="00C2265F">
          <w:rPr>
            <w:rFonts w:asciiTheme="majorHAnsi" w:hAnsiTheme="majorHAnsi" w:cstheme="majorHAnsi"/>
          </w:rPr>
          <w:t>https://lawcat.berkeley.edu/record/1119803?ln=en]/</w:t>
        </w:r>
      </w:hyperlink>
      <w:r w:rsidRPr="00C2265F">
        <w:rPr>
          <w:rFonts w:asciiTheme="majorHAnsi" w:hAnsiTheme="majorHAnsi" w:cstheme="majorHAnsi"/>
        </w:rPr>
        <w:t xml:space="preserve"> Triumph Debate</w:t>
      </w:r>
    </w:p>
    <w:p w14:paraId="00B3CBD5" w14:textId="77777777" w:rsidR="0052218C" w:rsidRDefault="0052218C" w:rsidP="0052218C">
      <w:pPr>
        <w:spacing w:line="240" w:lineRule="auto"/>
        <w:rPr>
          <w:rFonts w:asciiTheme="majorHAnsi" w:hAnsiTheme="majorHAnsi" w:cstheme="majorHAnsi"/>
          <w:sz w:val="14"/>
        </w:rPr>
      </w:pPr>
      <w:r w:rsidRPr="00C2265F">
        <w:rPr>
          <w:rFonts w:asciiTheme="majorHAnsi" w:hAnsiTheme="majorHAnsi" w:cstheme="majorHAnsi"/>
          <w:sz w:val="14"/>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C2265F">
        <w:rPr>
          <w:rFonts w:asciiTheme="majorHAnsi" w:hAnsiTheme="majorHAnsi" w:cstheme="majorHAnsi"/>
          <w:bCs/>
          <w:sz w:val="14"/>
        </w:rPr>
        <w:t>.</w:t>
      </w:r>
      <w:r w:rsidRPr="00C2265F">
        <w:rPr>
          <w:rFonts w:asciiTheme="majorHAnsi" w:hAnsiTheme="majorHAnsi" w:cstheme="majorHAnsi"/>
          <w:sz w:val="14"/>
        </w:rPr>
        <w:t xml:space="preserve"> The circular "poverty, not patents" argument assumes that high prices are a given and that poverty is synonymous with an inability to afford medication. But high prices are not a given;</w:t>
      </w:r>
      <w:r w:rsidRPr="00C2265F">
        <w:rPr>
          <w:rFonts w:asciiTheme="majorHAnsi" w:hAnsiTheme="majorHAnsi" w:cstheme="majorHAnsi"/>
          <w:sz w:val="14"/>
          <w:highlight w:val="green"/>
        </w:rPr>
        <w:t xml:space="preserve"> </w:t>
      </w:r>
      <w:r w:rsidRPr="00C2265F">
        <w:rPr>
          <w:rStyle w:val="Emphasis"/>
          <w:rFonts w:asciiTheme="majorHAnsi" w:hAnsiTheme="majorHAnsi" w:cstheme="majorHAnsi"/>
          <w:highlight w:val="cyan"/>
        </w:rPr>
        <w:t>based on the examples of India and Brazil, relaxing patent standards for developing countries by condoning generic manufacture</w:t>
      </w:r>
      <w:r w:rsidRPr="00C2265F">
        <w:rPr>
          <w:rFonts w:asciiTheme="majorHAnsi" w:hAnsiTheme="majorHAnsi" w:cstheme="majorHAnsi"/>
          <w:sz w:val="14"/>
          <w:highlight w:val="cyan"/>
        </w:rPr>
        <w:t xml:space="preserve"> </w:t>
      </w:r>
      <w:r w:rsidRPr="00C2265F">
        <w:rPr>
          <w:rFonts w:asciiTheme="majorHAnsi" w:hAnsiTheme="majorHAnsi" w:cstheme="majorHAnsi"/>
          <w:sz w:val="14"/>
        </w:rPr>
        <w:t xml:space="preserve">and parallel imports4 3 </w:t>
      </w:r>
      <w:r w:rsidRPr="00C2265F">
        <w:rPr>
          <w:rStyle w:val="Emphasis"/>
          <w:rFonts w:asciiTheme="majorHAnsi" w:hAnsiTheme="majorHAnsi" w:cstheme="majorHAnsi"/>
          <w:highlight w:val="cyan"/>
        </w:rPr>
        <w:t xml:space="preserve">dramatically lowers prices and increases access </w:t>
      </w:r>
      <w:r w:rsidRPr="00C2265F">
        <w:rPr>
          <w:rFonts w:asciiTheme="majorHAnsi" w:hAnsiTheme="majorHAnsi" w:cstheme="majorHAnsi"/>
          <w:sz w:val="14"/>
        </w:rPr>
        <w:t>to anti-retroviral treatment.</w:t>
      </w:r>
      <w:r w:rsidRPr="00C2265F">
        <w:rPr>
          <w:rFonts w:asciiTheme="majorHAnsi" w:hAnsiTheme="majorHAnsi" w:cstheme="majorHAnsi"/>
          <w:bCs/>
          <w:sz w:val="14"/>
        </w:rPr>
        <w:t xml:space="preserve"> </w:t>
      </w:r>
      <w:r w:rsidRPr="00C2265F">
        <w:rPr>
          <w:rFonts w:asciiTheme="majorHAnsi" w:hAnsiTheme="majorHAnsi" w:cstheme="majorHAnsi"/>
          <w:sz w:val="14"/>
        </w:rPr>
        <w:t>44 Instead of poverty, the true barrier to access is unaffordability.</w:t>
      </w:r>
      <w:r w:rsidRPr="00C2265F">
        <w:rPr>
          <w:rFonts w:asciiTheme="majorHAnsi" w:hAnsiTheme="majorHAnsi" w:cstheme="majorHAnsi"/>
          <w:bCs/>
          <w:sz w:val="14"/>
        </w:rPr>
        <w:t xml:space="preserve"> </w:t>
      </w:r>
      <w:r w:rsidRPr="00C2265F">
        <w:rPr>
          <w:rFonts w:asciiTheme="majorHAnsi" w:hAnsiTheme="majorHAnsi" w:cstheme="majorHAnsi"/>
          <w:sz w:val="14"/>
        </w:rPr>
        <w:t>This idea should empower those who are truly concerned with combating the AIDS epidemic because, while poverty is a multidimensional problem with no immediate solution</w:t>
      </w:r>
      <w:r w:rsidRPr="00C2265F">
        <w:rPr>
          <w:rFonts w:asciiTheme="majorHAnsi" w:hAnsiTheme="majorHAnsi" w:cstheme="majorHAnsi"/>
          <w:bCs/>
          <w:sz w:val="14"/>
        </w:rPr>
        <w:t xml:space="preserve">, </w:t>
      </w:r>
      <w:r w:rsidRPr="00C2265F">
        <w:rPr>
          <w:rFonts w:asciiTheme="majorHAnsi" w:hAnsiTheme="majorHAnsi" w:cstheme="majorHAnsi"/>
          <w:sz w:val="14"/>
        </w:rPr>
        <w:t>current technology already allows for the manufacture of affordable generic treatment. Yet patent protections presently suppress the production of effective generic antiretrovirals, to the detriment of the world's poorest HIV/AIDS patients.</w:t>
      </w:r>
    </w:p>
    <w:p w14:paraId="0C9F5CA9" w14:textId="77777777" w:rsidR="0052218C" w:rsidRDefault="0052218C" w:rsidP="0052218C">
      <w:pPr>
        <w:pStyle w:val="Heading4"/>
      </w:pPr>
      <w:r>
        <w:t>On average they’re 85% cheaper</w:t>
      </w:r>
    </w:p>
    <w:p w14:paraId="58B26E4D" w14:textId="77777777" w:rsidR="0052218C" w:rsidRPr="0032536D" w:rsidRDefault="0052218C" w:rsidP="0052218C">
      <w:r w:rsidRPr="006B7FFD">
        <w:rPr>
          <w:rStyle w:val="Style13ptBold"/>
        </w:rPr>
        <w:t xml:space="preserve">FDA 2018 </w:t>
      </w:r>
      <w:r w:rsidRPr="0032536D">
        <w:t>https://www.fda.gov/drugs/generic-drugs/generic-drug-facts</w:t>
      </w:r>
    </w:p>
    <w:p w14:paraId="503E5A13" w14:textId="77777777" w:rsidR="0052218C" w:rsidRPr="006B7FFD" w:rsidRDefault="0052218C" w:rsidP="0052218C">
      <w:pPr>
        <w:spacing w:line="240" w:lineRule="auto"/>
        <w:rPr>
          <w:rFonts w:asciiTheme="majorHAnsi" w:hAnsiTheme="majorHAnsi" w:cstheme="majorHAnsi"/>
          <w:sz w:val="16"/>
        </w:rPr>
      </w:pPr>
      <w:r w:rsidRPr="006B7FFD">
        <w:rPr>
          <w:sz w:val="16"/>
        </w:rPr>
        <w:t xml:space="preserve">FDA must comply with the delays in approval that the patents and exclusivities impose. Once these patents and marketing exclusivities expire (or if the patents are successfully challenged by the generic drug company), the generic drug can receive full approval and can be sold. Back to Top Generic medicines cost less than brand-name medicines </w:t>
      </w:r>
      <w:r w:rsidRPr="006B7FFD">
        <w:rPr>
          <w:rStyle w:val="Emphasis"/>
          <w:highlight w:val="cyan"/>
        </w:rPr>
        <w:t>Generic medicines tend to cost less</w:t>
      </w:r>
      <w:r w:rsidRPr="006B7FFD">
        <w:rPr>
          <w:rStyle w:val="Emphasis"/>
        </w:rPr>
        <w:t xml:space="preserve"> </w:t>
      </w:r>
      <w:r w:rsidRPr="006B7FFD">
        <w:rPr>
          <w:sz w:val="16"/>
        </w:rPr>
        <w:t xml:space="preserve">than their brand-name counterparts </w:t>
      </w:r>
      <w:r w:rsidRPr="006B7FFD">
        <w:rPr>
          <w:rStyle w:val="Emphasis"/>
          <w:highlight w:val="cyan"/>
        </w:rPr>
        <w:t>because they do not have to</w:t>
      </w:r>
      <w:r w:rsidRPr="006B7FFD">
        <w:rPr>
          <w:sz w:val="16"/>
        </w:rPr>
        <w:t xml:space="preserve"> repeat animal and clinical (human) </w:t>
      </w:r>
      <w:r w:rsidRPr="006B7FFD">
        <w:rPr>
          <w:rStyle w:val="Emphasis"/>
          <w:highlight w:val="cyan"/>
        </w:rPr>
        <w:t>studies</w:t>
      </w:r>
      <w:r w:rsidRPr="006B7FFD">
        <w:rPr>
          <w:sz w:val="16"/>
        </w:rPr>
        <w:t xml:space="preserve"> that were required of the brand-name medicines to demonstrate safety and effectiveness. In addition, </w:t>
      </w:r>
      <w:r w:rsidRPr="006B7FFD">
        <w:rPr>
          <w:rStyle w:val="Emphasis"/>
          <w:highlight w:val="cyan"/>
        </w:rPr>
        <w:t>multiple applications</w:t>
      </w:r>
      <w:r w:rsidRPr="006B7FFD">
        <w:rPr>
          <w:rStyle w:val="Emphasis"/>
        </w:rPr>
        <w:t xml:space="preserve"> </w:t>
      </w:r>
      <w:r w:rsidRPr="006B7FFD">
        <w:rPr>
          <w:sz w:val="16"/>
        </w:rPr>
        <w:t xml:space="preserve">for generic drugs </w:t>
      </w:r>
      <w:r w:rsidRPr="006B7FFD">
        <w:rPr>
          <w:rStyle w:val="Emphasis"/>
          <w:highlight w:val="cyan"/>
        </w:rPr>
        <w:t>are</w:t>
      </w:r>
      <w:r w:rsidRPr="006B7FFD">
        <w:rPr>
          <w:sz w:val="16"/>
        </w:rPr>
        <w:t xml:space="preserve"> often </w:t>
      </w:r>
      <w:r w:rsidRPr="006B7FFD">
        <w:rPr>
          <w:rStyle w:val="Emphasis"/>
          <w:highlight w:val="cyan"/>
        </w:rPr>
        <w:t>approved to</w:t>
      </w:r>
      <w:r w:rsidRPr="006B7FFD">
        <w:rPr>
          <w:sz w:val="16"/>
        </w:rPr>
        <w:t xml:space="preserve"> market </w:t>
      </w:r>
      <w:r w:rsidRPr="006B7FFD">
        <w:rPr>
          <w:rStyle w:val="Emphasis"/>
          <w:highlight w:val="cyan"/>
        </w:rPr>
        <w:t>a single product; this creates competition</w:t>
      </w:r>
      <w:r w:rsidRPr="006B7FFD">
        <w:rPr>
          <w:sz w:val="16"/>
        </w:rPr>
        <w:t xml:space="preserve"> in the marketplace, typically resulting in lower prices. The reduction in upfront research costs means that, although generic medicines have the same therapeutic effect as their branded counterparts, they are typically sold at substantially lower costs. When multiple generic companies market a single approved product, market competition typically</w:t>
      </w:r>
      <w:r w:rsidRPr="006B7FFD">
        <w:rPr>
          <w:rStyle w:val="Emphasis"/>
        </w:rPr>
        <w:t xml:space="preserve"> </w:t>
      </w:r>
      <w:r w:rsidRPr="006B7FFD">
        <w:rPr>
          <w:rStyle w:val="Emphasis"/>
          <w:highlight w:val="cyan"/>
        </w:rPr>
        <w:t>results in prices about 85% less than the brand-name</w:t>
      </w:r>
      <w:r w:rsidRPr="006B7FFD">
        <w:rPr>
          <w:sz w:val="16"/>
        </w:rPr>
        <w:t>. According to the IMS Health Institute, generic drugs saved the U.S. health care system $1.67 trillion from 2007 to 2016. [1]</w:t>
      </w:r>
    </w:p>
    <w:p w14:paraId="031261D3" w14:textId="77777777" w:rsidR="0052218C" w:rsidRPr="00C2265F" w:rsidRDefault="0052218C" w:rsidP="0052218C">
      <w:pPr>
        <w:spacing w:line="240" w:lineRule="auto"/>
        <w:rPr>
          <w:rFonts w:asciiTheme="majorHAnsi" w:hAnsiTheme="majorHAnsi" w:cstheme="majorHAnsi"/>
          <w:sz w:val="14"/>
        </w:rPr>
      </w:pPr>
    </w:p>
    <w:p w14:paraId="733F83BC"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The Plan saves millions of lives every year</w:t>
      </w:r>
    </w:p>
    <w:p w14:paraId="66ADCA51"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Pheage 16</w:t>
      </w:r>
      <w:r w:rsidRPr="00C2265F">
        <w:rPr>
          <w:rFonts w:asciiTheme="majorHAnsi" w:hAnsiTheme="majorHAnsi" w:cstheme="majorHAnsi"/>
          <w:b/>
          <w:bCs/>
        </w:rPr>
        <w:t xml:space="preserve"> </w:t>
      </w:r>
      <w:r w:rsidRPr="00C2265F">
        <w:rPr>
          <w:rFonts w:asciiTheme="majorHAnsi" w:hAnsiTheme="majorHAnsi" w:cstheme="majorHAnsi"/>
        </w:rPr>
        <w:t xml:space="preserve">[Tefo Pheage- journalist for African Renewal, December 2016, “Dying from lack of medicines,” United Nations Africa Renewal, </w:t>
      </w:r>
      <w:hyperlink r:id="rId11" w:history="1">
        <w:r w:rsidRPr="00C2265F">
          <w:rPr>
            <w:rFonts w:asciiTheme="majorHAnsi" w:hAnsiTheme="majorHAnsi" w:cstheme="majorHAnsi"/>
          </w:rPr>
          <w:t>https://www.un.org/africarenewal/magazine/december-2016-march-2017/dying-lack-medicines]/</w:t>
        </w:r>
      </w:hyperlink>
      <w:r w:rsidRPr="00C2265F">
        <w:rPr>
          <w:rFonts w:asciiTheme="majorHAnsi" w:hAnsiTheme="majorHAnsi" w:cstheme="majorHAnsi"/>
        </w:rPr>
        <w:t xml:space="preserve"> Triumph Debate</w:t>
      </w:r>
    </w:p>
    <w:p w14:paraId="3437827B" w14:textId="77777777" w:rsidR="0052218C" w:rsidRPr="00C2265F" w:rsidRDefault="0052218C" w:rsidP="0052218C">
      <w:pPr>
        <w:spacing w:line="240" w:lineRule="auto"/>
        <w:rPr>
          <w:rFonts w:asciiTheme="majorHAnsi" w:hAnsiTheme="majorHAnsi" w:cstheme="majorHAnsi"/>
          <w:sz w:val="14"/>
        </w:rPr>
      </w:pPr>
      <w:r w:rsidRPr="00C2265F">
        <w:rPr>
          <w:rFonts w:asciiTheme="majorHAnsi" w:hAnsiTheme="majorHAnsi" w:cstheme="majorHAnsi"/>
          <w:sz w:val="14"/>
        </w:rPr>
        <w:t xml:space="preserve">Approximately </w:t>
      </w:r>
      <w:r w:rsidRPr="00C2265F">
        <w:rPr>
          <w:rStyle w:val="Emphasis"/>
          <w:rFonts w:asciiTheme="majorHAnsi" w:hAnsiTheme="majorHAnsi" w:cstheme="majorHAnsi"/>
          <w:highlight w:val="cyan"/>
        </w:rPr>
        <w:t xml:space="preserve">1.6 million Africans died of malaria, tuberculosis and HIV-related </w:t>
      </w:r>
      <w:r w:rsidRPr="00C2265F">
        <w:rPr>
          <w:rFonts w:asciiTheme="majorHAnsi" w:hAnsiTheme="majorHAnsi" w:cstheme="majorHAnsi"/>
          <w:sz w:val="14"/>
        </w:rPr>
        <w:t>illnesses in 2015.</w:t>
      </w:r>
      <w:r w:rsidRPr="00C2265F">
        <w:rPr>
          <w:rStyle w:val="Emphasis"/>
          <w:rFonts w:asciiTheme="majorHAnsi" w:hAnsiTheme="majorHAnsi" w:cstheme="majorHAnsi"/>
          <w:highlight w:val="cyan"/>
        </w:rPr>
        <w:t xml:space="preserve"> These diseases can be prevented </w:t>
      </w:r>
      <w:r w:rsidRPr="00C2265F">
        <w:rPr>
          <w:rFonts w:asciiTheme="majorHAnsi" w:hAnsiTheme="majorHAnsi" w:cstheme="majorHAnsi"/>
          <w:sz w:val="14"/>
        </w:rPr>
        <w:t xml:space="preserve">or treated </w:t>
      </w:r>
      <w:r w:rsidRPr="00C2265F">
        <w:rPr>
          <w:rStyle w:val="Emphasis"/>
          <w:rFonts w:asciiTheme="majorHAnsi" w:hAnsiTheme="majorHAnsi" w:cstheme="majorHAnsi"/>
          <w:highlight w:val="cyan"/>
        </w:rPr>
        <w:t xml:space="preserve">with </w:t>
      </w:r>
      <w:r w:rsidRPr="00C2265F">
        <w:rPr>
          <w:rFonts w:asciiTheme="majorHAnsi" w:hAnsiTheme="majorHAnsi" w:cstheme="majorHAnsi"/>
          <w:sz w:val="14"/>
        </w:rPr>
        <w:t>timely</w:t>
      </w:r>
      <w:r w:rsidRPr="00C2265F">
        <w:rPr>
          <w:rStyle w:val="Emphasis"/>
          <w:rFonts w:asciiTheme="majorHAnsi" w:hAnsiTheme="majorHAnsi" w:cstheme="majorHAnsi"/>
          <w:highlight w:val="cyan"/>
        </w:rPr>
        <w:t xml:space="preserve"> access to </w:t>
      </w:r>
      <w:r w:rsidRPr="00C2265F">
        <w:rPr>
          <w:rFonts w:asciiTheme="majorHAnsi" w:hAnsiTheme="majorHAnsi" w:cstheme="majorHAnsi"/>
          <w:sz w:val="14"/>
        </w:rPr>
        <w:t>appropriate and affordable</w:t>
      </w:r>
      <w:r w:rsidRPr="00C2265F">
        <w:rPr>
          <w:rStyle w:val="Emphasis"/>
          <w:rFonts w:asciiTheme="majorHAnsi" w:hAnsiTheme="majorHAnsi" w:cstheme="majorHAnsi"/>
          <w:highlight w:val="cyan"/>
        </w:rPr>
        <w:t xml:space="preserve"> medicines, </w:t>
      </w:r>
      <w:r w:rsidRPr="00C2265F">
        <w:rPr>
          <w:rFonts w:asciiTheme="majorHAnsi" w:hAnsiTheme="majorHAnsi" w:cstheme="majorHAnsi"/>
          <w:sz w:val="14"/>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50958897" w14:textId="77777777" w:rsidR="0052218C" w:rsidRPr="00C2265F" w:rsidRDefault="0052218C" w:rsidP="0052218C">
      <w:pPr>
        <w:pStyle w:val="Heading4"/>
        <w:spacing w:before="240" w:after="40" w:line="240" w:lineRule="auto"/>
        <w:rPr>
          <w:rFonts w:asciiTheme="majorHAnsi" w:hAnsiTheme="majorHAnsi" w:cstheme="majorHAnsi"/>
        </w:rPr>
      </w:pPr>
      <w:r w:rsidRPr="00C2265F">
        <w:rPr>
          <w:rFonts w:asciiTheme="majorHAnsi" w:hAnsiTheme="majorHAnsi" w:cstheme="majorHAnsi"/>
          <w:color w:val="000000"/>
        </w:rPr>
        <w:lastRenderedPageBreak/>
        <w:t>Medicinal IP protections institutionalize access disparities between western and nonwestern countries- reinforcing neocolonialist structures</w:t>
      </w:r>
    </w:p>
    <w:p w14:paraId="13A5F5E1" w14:textId="77777777" w:rsidR="0052218C" w:rsidRPr="00C2265F" w:rsidRDefault="0052218C" w:rsidP="0052218C">
      <w:pPr>
        <w:pStyle w:val="NormalWeb"/>
        <w:spacing w:before="0" w:beforeAutospacing="0" w:after="160" w:afterAutospacing="0"/>
        <w:rPr>
          <w:rFonts w:asciiTheme="majorHAnsi" w:hAnsiTheme="majorHAnsi" w:cstheme="majorHAnsi"/>
        </w:rPr>
      </w:pPr>
      <w:r w:rsidRPr="00C2265F">
        <w:rPr>
          <w:rFonts w:asciiTheme="majorHAnsi" w:hAnsiTheme="majorHAnsi" w:cstheme="majorHAnsi"/>
          <w:b/>
          <w:bCs/>
          <w:color w:val="000000"/>
          <w:sz w:val="26"/>
          <w:szCs w:val="26"/>
          <w:u w:val="single"/>
        </w:rPr>
        <w:t>Vanni 21</w:t>
      </w:r>
      <w:r w:rsidRPr="00C2265F">
        <w:rPr>
          <w:rFonts w:asciiTheme="majorHAnsi" w:hAnsiTheme="majorHAnsi" w:cstheme="majorHAnsi"/>
          <w:color w:val="000000"/>
          <w:sz w:val="22"/>
          <w:szCs w:val="22"/>
        </w:rPr>
        <w:t xml:space="preserve"> –Lecturer in Law at University of Leeds. ("On Intellectual Property Rights, Access to Medicines and Vaccine Imperialism," 3-23-2021,</w:t>
      </w:r>
      <w:hyperlink r:id="rId12" w:history="1">
        <w:r w:rsidRPr="00C2265F">
          <w:rPr>
            <w:rStyle w:val="Hyperlink"/>
            <w:rFonts w:asciiTheme="majorHAnsi" w:hAnsiTheme="majorHAnsi" w:cstheme="majorHAnsi"/>
            <w:color w:val="000000"/>
            <w:sz w:val="22"/>
            <w:szCs w:val="22"/>
          </w:rPr>
          <w:t xml:space="preserve"> </w:t>
        </w:r>
        <w:r w:rsidRPr="00C2265F">
          <w:rPr>
            <w:rStyle w:val="Hyperlink"/>
            <w:rFonts w:asciiTheme="majorHAnsi" w:hAnsiTheme="majorHAnsi" w:cstheme="majorHAnsi"/>
            <w:color w:val="1155CC"/>
            <w:sz w:val="22"/>
            <w:szCs w:val="22"/>
          </w:rPr>
          <w:t>https://twailr.com/on-intellectual-property-rights-access-to-medicines-and-vaccine-imperialism/</w:t>
        </w:r>
      </w:hyperlink>
      <w:r w:rsidRPr="00C2265F">
        <w:rPr>
          <w:rFonts w:asciiTheme="majorHAnsi" w:hAnsiTheme="majorHAnsi" w:cstheme="majorHAnsi"/>
          <w:color w:val="000000"/>
          <w:sz w:val="22"/>
          <w:szCs w:val="22"/>
        </w:rPr>
        <w:t>)</w:t>
      </w:r>
    </w:p>
    <w:p w14:paraId="60D6773A" w14:textId="77777777" w:rsidR="0052218C" w:rsidRPr="00C2265F" w:rsidRDefault="0052218C" w:rsidP="0052218C">
      <w:pPr>
        <w:pStyle w:val="NormalWeb"/>
        <w:spacing w:before="0" w:beforeAutospacing="0" w:after="160" w:afterAutospacing="0"/>
        <w:rPr>
          <w:rFonts w:asciiTheme="majorHAnsi" w:hAnsiTheme="majorHAnsi" w:cstheme="majorHAnsi"/>
          <w:sz w:val="14"/>
        </w:rPr>
      </w:pPr>
      <w:r w:rsidRPr="00C2265F">
        <w:rPr>
          <w:rFonts w:asciiTheme="majorHAnsi" w:hAnsiTheme="majorHAnsi" w:cstheme="majorHAnsi"/>
          <w:color w:val="000000"/>
          <w:sz w:val="14"/>
          <w:szCs w:val="16"/>
        </w:rPr>
        <w:t>This brings us to the present and how this dysfunction continues to be normalised in the current pandemic. Moderna, for example, has filed</w:t>
      </w:r>
      <w:hyperlink r:id="rId1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over 100 patents</w:t>
        </w:r>
      </w:hyperlink>
      <w:r w:rsidRPr="00C2265F">
        <w:rPr>
          <w:rFonts w:asciiTheme="majorHAnsi" w:hAnsiTheme="majorHAnsi" w:cstheme="majorHAnsi"/>
          <w:color w:val="000000"/>
          <w:sz w:val="14"/>
          <w:szCs w:val="16"/>
        </w:rPr>
        <w:t xml:space="preserve"> for the mRNA technology used in its vaccine, despite receiving funds from the</w:t>
      </w:r>
      <w:hyperlink r:id="rId1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US government</w:t>
        </w:r>
      </w:hyperlink>
      <w:r w:rsidRPr="00C2265F">
        <w:rPr>
          <w:rFonts w:asciiTheme="majorHAnsi" w:hAnsiTheme="majorHAnsi" w:cstheme="majorHAnsi"/>
          <w:color w:val="000000"/>
          <w:sz w:val="14"/>
          <w:szCs w:val="16"/>
        </w:rPr>
        <w:t xml:space="preserve"> with its IP partly owned by the US</w:t>
      </w:r>
      <w:hyperlink r:id="rId1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National Institutes of Health</w:t>
        </w:r>
      </w:hyperlink>
      <w:r w:rsidRPr="00C2265F">
        <w:rPr>
          <w:rFonts w:asciiTheme="majorHAnsi" w:hAnsiTheme="majorHAnsi" w:cstheme="majorHAnsi"/>
          <w:color w:val="000000"/>
          <w:sz w:val="14"/>
          <w:szCs w:val="16"/>
        </w:rPr>
        <w:t>.</w:t>
      </w:r>
      <w:hyperlink r:id="rId1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Pfizer/BioNTech</w:t>
        </w:r>
      </w:hyperlink>
      <w:r w:rsidRPr="00C2265F">
        <w:rPr>
          <w:rFonts w:asciiTheme="majorHAnsi" w:hAnsiTheme="majorHAnsi" w:cstheme="majorHAnsi"/>
          <w:color w:val="1155CC"/>
          <w:sz w:val="16"/>
          <w:szCs w:val="16"/>
          <w:u w:val="single"/>
        </w:rPr>
        <w:t xml:space="preserve"> </w:t>
      </w:r>
      <w:r w:rsidRPr="00C2265F">
        <w:rPr>
          <w:rFonts w:asciiTheme="majorHAnsi" w:hAnsiTheme="majorHAnsi" w:cstheme="majorHAnsi"/>
          <w:color w:val="000000"/>
          <w:sz w:val="14"/>
          <w:szCs w:val="16"/>
        </w:rPr>
        <w:t>have also filed multiple patents on not only their COVID-19 vaccine product, but also on the manufacturing process, method of use and related technologies even though BioNtech was given</w:t>
      </w:r>
      <w:hyperlink r:id="rId17"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$450 million by the German government</w:t>
        </w:r>
      </w:hyperlink>
      <w:r w:rsidRPr="00C2265F">
        <w:rPr>
          <w:rFonts w:asciiTheme="majorHAnsi" w:hAnsiTheme="majorHAnsi" w:cstheme="majorHAnsi"/>
          <w:color w:val="000000"/>
          <w:sz w:val="14"/>
          <w:szCs w:val="16"/>
        </w:rPr>
        <w:t xml:space="preserve"> to speed up vaccine work and expand production capacity in Germany. It has become increasingly plain that IP makes private rights out of public funds while benefitting particular corporate interests. In fact,</w:t>
      </w:r>
      <w:hyperlink r:id="rId1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report</w:t>
        </w:r>
      </w:hyperlink>
      <w:r w:rsidRPr="00C2265F">
        <w:rPr>
          <w:rFonts w:asciiTheme="majorHAnsi" w:hAnsiTheme="majorHAnsi" w:cstheme="majorHAnsi"/>
          <w:color w:val="000000"/>
          <w:sz w:val="14"/>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New York Times</w:t>
        </w:r>
      </w:hyperlink>
      <w:r w:rsidRPr="00C2265F">
        <w:rPr>
          <w:rFonts w:asciiTheme="majorHAnsi" w:hAnsiTheme="majorHAnsi" w:cstheme="majorHAnsi"/>
          <w:color w:val="000000"/>
          <w:sz w:val="14"/>
          <w:szCs w:val="16"/>
        </w:rPr>
        <w:t xml:space="preserve"> report has revealed that in some of the agreements between pharmaceutical companies and states, governments are prohibited from donating or reselling doses. This prohibition helps explain the</w:t>
      </w:r>
      <w:hyperlink r:id="rId2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price disparity</w:t>
        </w:r>
      </w:hyperlink>
      <w:r w:rsidRPr="00C2265F">
        <w:rPr>
          <w:rFonts w:asciiTheme="majorHAnsi" w:hAnsiTheme="majorHAnsi" w:cstheme="majorHAnsi"/>
          <w:color w:val="000000"/>
          <w:sz w:val="14"/>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2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management of knowledge</w:t>
        </w:r>
      </w:hyperlink>
      <w:r w:rsidRPr="00C2265F">
        <w:rPr>
          <w:rFonts w:asciiTheme="majorHAnsi" w:hAnsiTheme="majorHAnsi" w:cstheme="majorHAnsi"/>
          <w:color w:val="000000"/>
          <w:sz w:val="14"/>
          <w:szCs w:val="16"/>
        </w:rPr>
        <w:t xml:space="preserve">. And perhaps we begin to see </w:t>
      </w:r>
      <w:r w:rsidRPr="00C2265F">
        <w:rPr>
          <w:rFonts w:asciiTheme="majorHAnsi" w:hAnsiTheme="majorHAnsi" w:cstheme="majorHAnsi"/>
          <w:b/>
          <w:bCs/>
          <w:color w:val="000000"/>
          <w:sz w:val="22"/>
          <w:szCs w:val="22"/>
          <w:u w:val="single"/>
          <w:shd w:val="clear" w:color="auto" w:fill="00FFFF"/>
        </w:rPr>
        <w:t>the refusal of drug makers to share knowledge needed to boost global vaccine supply</w:t>
      </w:r>
      <w:r w:rsidRPr="00C2265F">
        <w:rPr>
          <w:rFonts w:asciiTheme="majorHAnsi" w:hAnsiTheme="majorHAnsi" w:cstheme="majorHAnsi"/>
          <w:b/>
          <w:bCs/>
          <w:color w:val="000000"/>
          <w:sz w:val="22"/>
          <w:szCs w:val="22"/>
          <w:u w:val="single"/>
        </w:rPr>
        <w:t xml:space="preserve"> </w:t>
      </w:r>
      <w:r w:rsidRPr="00C2265F">
        <w:rPr>
          <w:rFonts w:asciiTheme="majorHAnsi" w:hAnsiTheme="majorHAnsi" w:cstheme="majorHAnsi"/>
          <w:color w:val="000000"/>
          <w:sz w:val="14"/>
          <w:szCs w:val="16"/>
        </w:rPr>
        <w:t xml:space="preserve">for what it truly </w:t>
      </w:r>
      <w:r w:rsidRPr="00C2265F">
        <w:rPr>
          <w:rFonts w:asciiTheme="majorHAnsi" w:hAnsiTheme="majorHAnsi" w:cstheme="majorHAnsi"/>
          <w:b/>
          <w:bCs/>
          <w:color w:val="000000"/>
          <w:sz w:val="22"/>
          <w:szCs w:val="22"/>
          <w:u w:val="single"/>
          <w:shd w:val="clear" w:color="auto" w:fill="00FFFF"/>
        </w:rPr>
        <w:t>is:</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an extension</w:t>
      </w:r>
      <w:r w:rsidRPr="00C2265F">
        <w:rPr>
          <w:rFonts w:asciiTheme="majorHAnsi" w:hAnsiTheme="majorHAnsi" w:cstheme="majorHAnsi"/>
          <w:sz w:val="14"/>
          <w:szCs w:val="16"/>
        </w:rPr>
        <w:t xml:space="preserve"> in capitalist bifurcation</w:t>
      </w:r>
      <w:r w:rsidRPr="00C2265F">
        <w:rPr>
          <w:rFonts w:asciiTheme="majorHAnsi" w:hAnsiTheme="majorHAnsi" w:cstheme="majorHAnsi"/>
          <w:b/>
          <w:bCs/>
          <w:sz w:val="14"/>
          <w:szCs w:val="22"/>
          <w:shd w:val="clear" w:color="auto" w:fill="00FFFF"/>
        </w:rPr>
        <w:t xml:space="preserve"> </w:t>
      </w:r>
      <w:r w:rsidRPr="00C2265F">
        <w:rPr>
          <w:rStyle w:val="Emphasis"/>
          <w:rFonts w:asciiTheme="majorHAnsi" w:hAnsiTheme="majorHAnsi" w:cstheme="majorHAnsi"/>
          <w:highlight w:val="cyan"/>
        </w:rPr>
        <w:t>of who is imagined as a legitimate intellectual property owner and who is</w:t>
      </w:r>
      <w:r w:rsidRPr="00C2265F">
        <w:rPr>
          <w:rFonts w:asciiTheme="majorHAnsi" w:hAnsiTheme="majorHAnsi" w:cstheme="majorHAnsi"/>
          <w:b/>
          <w:bCs/>
          <w:sz w:val="14"/>
          <w:szCs w:val="22"/>
          <w:shd w:val="clear" w:color="auto" w:fill="00FFFF"/>
        </w:rPr>
        <w:t xml:space="preserve"> </w:t>
      </w:r>
      <w:r w:rsidRPr="00C2265F">
        <w:rPr>
          <w:rFonts w:asciiTheme="majorHAnsi" w:hAnsiTheme="majorHAnsi" w:cstheme="majorHAnsi"/>
          <w:sz w:val="14"/>
          <w:szCs w:val="16"/>
        </w:rPr>
        <w:t>envisioned as</w:t>
      </w:r>
      <w:r w:rsidRPr="00C2265F">
        <w:rPr>
          <w:rFonts w:asciiTheme="majorHAnsi" w:hAnsiTheme="majorHAnsi" w:cstheme="majorHAnsi"/>
          <w:b/>
          <w:bCs/>
          <w:sz w:val="14"/>
          <w:szCs w:val="22"/>
          <w:shd w:val="clear" w:color="auto" w:fill="00FFFF"/>
        </w:rPr>
        <w:t xml:space="preserve"> </w:t>
      </w:r>
      <w:r w:rsidRPr="00C2265F">
        <w:rPr>
          <w:rStyle w:val="Emphasis"/>
          <w:rFonts w:asciiTheme="majorHAnsi" w:hAnsiTheme="majorHAnsi" w:cstheme="majorHAnsi"/>
          <w:highlight w:val="cyan"/>
        </w:rPr>
        <w:t>a threat</w:t>
      </w:r>
      <w:r w:rsidRPr="00C2265F">
        <w:rPr>
          <w:rFonts w:asciiTheme="majorHAnsi" w:hAnsiTheme="majorHAnsi" w:cstheme="majorHAnsi"/>
          <w:sz w:val="14"/>
          <w:szCs w:val="16"/>
        </w:rPr>
        <w:t xml:space="preserve"> to the (intellectual) propertied order.</w:t>
      </w:r>
      <w:r w:rsidRPr="00C2265F">
        <w:rPr>
          <w:rFonts w:asciiTheme="majorHAnsi" w:hAnsiTheme="majorHAnsi" w:cstheme="majorHAnsi"/>
          <w:color w:val="000000"/>
          <w:sz w:val="14"/>
          <w:szCs w:val="16"/>
        </w:rPr>
        <w:t xml:space="preserve"> Supporters and opponents of a TRIPS waiver for the COVID-19 vaccines (February 2021) Despite calls to make COVID-19 vaccines and related technologies a</w:t>
      </w:r>
      <w:hyperlink r:id="rId2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global public good</w:t>
        </w:r>
      </w:hyperlink>
      <w:r w:rsidRPr="00C2265F">
        <w:rPr>
          <w:rFonts w:asciiTheme="majorHAnsi" w:hAnsiTheme="majorHAnsi" w:cstheme="majorHAnsi"/>
          <w:color w:val="000000"/>
          <w:sz w:val="14"/>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waiver proposal</w:t>
        </w:r>
      </w:hyperlink>
      <w:r w:rsidRPr="00C2265F">
        <w:rPr>
          <w:rFonts w:asciiTheme="majorHAnsi" w:hAnsiTheme="majorHAnsi" w:cstheme="majorHAnsi"/>
          <w:color w:val="000000"/>
          <w:sz w:val="14"/>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compulsory license</w:t>
        </w:r>
      </w:hyperlink>
      <w:r w:rsidRPr="00C2265F">
        <w:rPr>
          <w:rFonts w:asciiTheme="majorHAnsi" w:hAnsiTheme="majorHAnsi" w:cstheme="majorHAnsi"/>
          <w:color w:val="000000"/>
          <w:sz w:val="14"/>
          <w:szCs w:val="16"/>
        </w:rPr>
        <w:t>s and</w:t>
      </w:r>
      <w:hyperlink r:id="rId2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parallel importation</w:t>
        </w:r>
      </w:hyperlink>
      <w:r w:rsidRPr="00C2265F">
        <w:rPr>
          <w:rFonts w:asciiTheme="majorHAnsi" w:hAnsiTheme="majorHAnsi" w:cstheme="majorHAnsi"/>
          <w:color w:val="000000"/>
          <w:sz w:val="14"/>
          <w:szCs w:val="16"/>
        </w:rPr>
        <w:t>. However, because of the onerous process of initiating these flexibilities as well as the threat of possible trade penalties by the US through the</w:t>
      </w:r>
      <w:hyperlink r:id="rId2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United States Trade Representative (USTR) “Special 301” Report</w:t>
        </w:r>
      </w:hyperlink>
      <w:r w:rsidRPr="00C2265F">
        <w:rPr>
          <w:rFonts w:asciiTheme="majorHAnsi" w:hAnsiTheme="majorHAnsi" w:cstheme="majorHAnsi"/>
          <w:color w:val="000000"/>
          <w:sz w:val="14"/>
          <w:szCs w:val="16"/>
        </w:rPr>
        <w:t xml:space="preserve"> targeting countries even in the absence of illegality, many developing countries are reluctant to invoke TRIPS flexibilities for public health purposes. For example, in the past, countries such as</w:t>
      </w:r>
      <w:hyperlink r:id="rId27" w:anchor=":~:text=However%25252C%252520in%252520a%252520letter%252520of,a%252520compulsory%252520license%25255Bii%25255D.&amp;text=By%252520sending%252520this%252520letter%25252C%252520the,needs%252520of%252520the%252520Colombian%252520population"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Colombia</w:t>
        </w:r>
      </w:hyperlink>
      <w:r w:rsidRPr="00C2265F">
        <w:rPr>
          <w:rFonts w:asciiTheme="majorHAnsi" w:hAnsiTheme="majorHAnsi" w:cstheme="majorHAnsi"/>
          <w:color w:val="000000"/>
          <w:sz w:val="14"/>
          <w:szCs w:val="16"/>
        </w:rPr>
        <w:t>,</w:t>
      </w:r>
      <w:hyperlink r:id="rId2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India</w:t>
        </w:r>
      </w:hyperlink>
      <w:r w:rsidRPr="00C2265F">
        <w:rPr>
          <w:rFonts w:asciiTheme="majorHAnsi" w:hAnsiTheme="majorHAnsi" w:cstheme="majorHAnsi"/>
          <w:color w:val="000000"/>
          <w:sz w:val="14"/>
          <w:szCs w:val="16"/>
        </w:rPr>
        <w:t>,</w:t>
      </w:r>
      <w:hyperlink r:id="rId2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Thailand</w:t>
        </w:r>
      </w:hyperlink>
      <w:r w:rsidRPr="00C2265F">
        <w:rPr>
          <w:rFonts w:asciiTheme="majorHAnsi" w:hAnsiTheme="majorHAnsi" w:cstheme="majorHAnsi"/>
          <w:color w:val="000000"/>
          <w:sz w:val="14"/>
          <w:szCs w:val="16"/>
        </w:rPr>
        <w:t xml:space="preserve"> and recently</w:t>
      </w:r>
      <w:hyperlink r:id="rId3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Malaysia</w:t>
        </w:r>
      </w:hyperlink>
      <w:r w:rsidRPr="00C2265F">
        <w:rPr>
          <w:rFonts w:asciiTheme="majorHAnsi" w:hAnsiTheme="majorHAnsi" w:cstheme="majorHAnsi"/>
          <w:color w:val="000000"/>
          <w:sz w:val="14"/>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3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opposed</w:t>
        </w:r>
      </w:hyperlink>
      <w:r w:rsidRPr="00C2265F">
        <w:rPr>
          <w:rFonts w:asciiTheme="majorHAnsi" w:hAnsiTheme="majorHAnsi" w:cstheme="majorHAnsi"/>
          <w:color w:val="000000"/>
          <w:sz w:val="14"/>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3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USD 9.2 trillion</w:t>
        </w:r>
      </w:hyperlink>
      <w:r w:rsidRPr="00C2265F">
        <w:rPr>
          <w:rFonts w:asciiTheme="majorHAnsi" w:hAnsiTheme="majorHAnsi" w:cstheme="majorHAnsi"/>
          <w:color w:val="000000"/>
          <w:sz w:val="14"/>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vaccine nationalism</w:t>
        </w:r>
      </w:hyperlink>
      <w:r w:rsidRPr="00C2265F">
        <w:rPr>
          <w:rFonts w:asciiTheme="majorHAnsi" w:hAnsiTheme="majorHAnsi" w:cstheme="majorHAnsi"/>
          <w:color w:val="000000"/>
          <w:sz w:val="14"/>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Antony Anghie</w:t>
        </w:r>
      </w:hyperlink>
      <w:r w:rsidRPr="00C2265F">
        <w:rPr>
          <w:rFonts w:asciiTheme="majorHAnsi" w:hAnsiTheme="majorHAnsi" w:cstheme="majorHAnsi"/>
          <w:color w:val="1155CC"/>
          <w:sz w:val="16"/>
          <w:szCs w:val="16"/>
          <w:u w:val="single"/>
        </w:rPr>
        <w:t xml:space="preserve"> </w:t>
      </w:r>
      <w:r w:rsidRPr="00C2265F">
        <w:rPr>
          <w:rFonts w:asciiTheme="majorHAnsi" w:hAnsiTheme="majorHAnsi" w:cstheme="majorHAnsi"/>
          <w:color w:val="000000"/>
          <w:sz w:val="14"/>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nearly 3.8 billion COVID-19 vaccine doses</w:t>
        </w:r>
      </w:hyperlink>
      <w:r w:rsidRPr="00C2265F">
        <w:rPr>
          <w:rFonts w:asciiTheme="majorHAnsi" w:hAnsiTheme="majorHAnsi" w:cstheme="majorHAnsi"/>
          <w:color w:val="000000"/>
          <w:sz w:val="14"/>
          <w:szCs w:val="16"/>
        </w:rPr>
        <w:t>. Specifically, the</w:t>
      </w:r>
      <w:hyperlink r:id="rId3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United States</w:t>
        </w:r>
      </w:hyperlink>
      <w:r w:rsidRPr="00C2265F">
        <w:rPr>
          <w:rFonts w:asciiTheme="majorHAnsi" w:hAnsiTheme="majorHAnsi" w:cstheme="majorHAnsi"/>
          <w:color w:val="000000"/>
          <w:sz w:val="14"/>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7" w:history="1">
        <w:r w:rsidRPr="00C2265F">
          <w:rPr>
            <w:rStyle w:val="Hyperlink"/>
            <w:rFonts w:asciiTheme="majorHAnsi" w:hAnsiTheme="majorHAnsi" w:cstheme="majorHAnsi"/>
            <w:color w:val="1155CC"/>
            <w:sz w:val="14"/>
            <w:szCs w:val="16"/>
          </w:rPr>
          <w:t>COVAX</w:t>
        </w:r>
      </w:hyperlink>
      <w:r w:rsidRPr="00C2265F">
        <w:rPr>
          <w:rFonts w:asciiTheme="majorHAnsi" w:hAnsiTheme="majorHAnsi" w:cstheme="majorHAnsi"/>
          <w:color w:val="000000"/>
          <w:sz w:val="14"/>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most vulnerable 20</w:t>
        </w:r>
      </w:hyperlink>
      <w:r w:rsidRPr="00C2265F">
        <w:rPr>
          <w:rFonts w:asciiTheme="majorHAnsi" w:hAnsiTheme="majorHAnsi" w:cstheme="majorHAnsi"/>
          <w:color w:val="000000"/>
          <w:sz w:val="14"/>
          <w:szCs w:val="16"/>
        </w:rPr>
        <w:t xml:space="preserve"> per cent of a country’s population, it is</w:t>
      </w:r>
      <w:hyperlink r:id="rId3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severely underfunded</w:t>
        </w:r>
      </w:hyperlink>
      <w:r w:rsidRPr="00C2265F">
        <w:rPr>
          <w:rFonts w:asciiTheme="majorHAnsi" w:hAnsiTheme="majorHAnsi" w:cstheme="majorHAnsi"/>
          <w:color w:val="000000"/>
          <w:sz w:val="14"/>
          <w:szCs w:val="16"/>
        </w:rPr>
        <w:t xml:space="preserve"> and there are lingering questions regarding the contractual obligations of pharmaceutical companies involved in the initiative. For instance, it is not clear whether the COVAX contract includes IP-related clauses such as</w:t>
      </w:r>
      <w:hyperlink r:id="rId4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sharing of technological know-how</w:t>
        </w:r>
      </w:hyperlink>
      <w:r w:rsidRPr="00C2265F">
        <w:rPr>
          <w:rFonts w:asciiTheme="majorHAnsi" w:hAnsiTheme="majorHAnsi" w:cstheme="majorHAnsi"/>
          <w:color w:val="000000"/>
          <w:sz w:val="14"/>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4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Article 7 of TRIPS</w:t>
        </w:r>
      </w:hyperlink>
      <w:r w:rsidRPr="00C2265F">
        <w:rPr>
          <w:rFonts w:asciiTheme="majorHAnsi" w:hAnsiTheme="majorHAnsi" w:cstheme="majorHAnsi"/>
          <w:color w:val="000000"/>
          <w:sz w:val="14"/>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4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my book</w:t>
        </w:r>
      </w:hyperlink>
      <w:r w:rsidRPr="00C2265F">
        <w:rPr>
          <w:rFonts w:asciiTheme="majorHAnsi" w:hAnsiTheme="majorHAnsi" w:cstheme="majorHAnsi"/>
          <w:color w:val="000000"/>
          <w:sz w:val="14"/>
          <w:szCs w:val="16"/>
        </w:rPr>
        <w:t>, and as</w:t>
      </w:r>
      <w:hyperlink r:id="rId4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Carmen Gonzalez</w:t>
        </w:r>
      </w:hyperlink>
      <w:r w:rsidRPr="00C2265F">
        <w:rPr>
          <w:rFonts w:asciiTheme="majorHAnsi" w:hAnsiTheme="majorHAnsi" w:cstheme="majorHAnsi"/>
          <w:color w:val="000000"/>
          <w:sz w:val="14"/>
          <w:szCs w:val="16"/>
        </w:rPr>
        <w:t xml:space="preserve"> has also shown</w:t>
      </w:r>
      <w:r w:rsidRPr="00C2265F">
        <w:rPr>
          <w:rFonts w:asciiTheme="majorHAnsi" w:hAnsiTheme="majorHAnsi" w:cstheme="majorHAnsi"/>
          <w:sz w:val="14"/>
        </w:rPr>
        <w:t xml:space="preserve">, when development objectives are incorporated into international legal instruments and institutions, they become embedded in structures that </w:t>
      </w:r>
      <w:r w:rsidRPr="00C2265F">
        <w:rPr>
          <w:rFonts w:asciiTheme="majorHAnsi" w:hAnsiTheme="majorHAnsi" w:cstheme="majorHAnsi"/>
          <w:sz w:val="14"/>
        </w:rPr>
        <w:lastRenderedPageBreak/>
        <w:t>may constrain their transformative potential and reproduce North-South power imbalances. This is because these</w:t>
      </w:r>
      <w:r w:rsidRPr="00C2265F">
        <w:rPr>
          <w:rFonts w:asciiTheme="majorHAnsi" w:hAnsiTheme="majorHAnsi" w:cstheme="majorHAnsi"/>
          <w:b/>
          <w:bCs/>
          <w:color w:val="000000"/>
          <w:sz w:val="22"/>
          <w:szCs w:val="22"/>
          <w:u w:val="single"/>
          <w:shd w:val="clear" w:color="auto" w:fill="00FFFF"/>
        </w:rPr>
        <w:t xml:space="preserve"> development objectives are circumscribed by capitalist imperialist structures, adapted to justify colonial practices and mobilized through racial differences</w:t>
      </w:r>
      <w:r w:rsidRPr="00C2265F">
        <w:rPr>
          <w:rFonts w:asciiTheme="majorHAnsi" w:hAnsiTheme="majorHAnsi" w:cstheme="majorHAnsi"/>
          <w:color w:val="000000"/>
          <w:sz w:val="14"/>
          <w:szCs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the first place. It also makes obvious the ways </w:t>
      </w:r>
      <w:r w:rsidRPr="00C2265F">
        <w:rPr>
          <w:rFonts w:asciiTheme="majorHAnsi" w:hAnsiTheme="majorHAnsi" w:cstheme="majorHAnsi"/>
          <w:sz w:val="14"/>
        </w:rPr>
        <w:t>international</w:t>
      </w:r>
      <w:r w:rsidRPr="00C2265F">
        <w:rPr>
          <w:rFonts w:asciiTheme="majorHAnsi" w:hAnsiTheme="majorHAnsi" w:cstheme="majorHAnsi"/>
          <w:b/>
          <w:bCs/>
          <w:color w:val="000000"/>
          <w:sz w:val="22"/>
          <w:szCs w:val="22"/>
          <w:u w:val="single"/>
          <w:shd w:val="clear" w:color="auto" w:fill="00FFFF"/>
        </w:rPr>
        <w:t xml:space="preserve"> IP law is </w:t>
      </w:r>
      <w:r w:rsidRPr="00C2265F">
        <w:rPr>
          <w:rFonts w:asciiTheme="majorHAnsi" w:hAnsiTheme="majorHAnsi" w:cstheme="majorHAnsi"/>
          <w:sz w:val="14"/>
        </w:rPr>
        <w:t>not only</w:t>
      </w:r>
      <w:r w:rsidRPr="00C2265F">
        <w:rPr>
          <w:rFonts w:asciiTheme="majorHAnsi" w:hAnsiTheme="majorHAnsi" w:cstheme="majorHAnsi"/>
          <w:b/>
          <w:bCs/>
          <w:color w:val="000000"/>
          <w:sz w:val="22"/>
          <w:szCs w:val="22"/>
          <w:u w:val="single"/>
          <w:shd w:val="clear" w:color="auto" w:fill="00FFFF"/>
        </w:rPr>
        <w:t xml:space="preserve"> unsuited to promote structural reform to enable the self-</w:t>
      </w:r>
      <w:r w:rsidRPr="00C2265F">
        <w:rPr>
          <w:rFonts w:asciiTheme="majorHAnsi" w:hAnsiTheme="majorHAnsi" w:cstheme="majorHAnsi"/>
          <w:sz w:val="14"/>
        </w:rPr>
        <w:t>sufficiency and self-determination</w:t>
      </w:r>
      <w:r w:rsidRPr="00C2265F">
        <w:rPr>
          <w:rFonts w:asciiTheme="majorHAnsi" w:hAnsiTheme="majorHAnsi" w:cstheme="majorHAnsi"/>
          <w:b/>
          <w:bCs/>
          <w:color w:val="000000"/>
          <w:sz w:val="22"/>
          <w:szCs w:val="22"/>
          <w:u w:val="single"/>
          <w:shd w:val="clear" w:color="auto" w:fill="00FFFF"/>
        </w:rPr>
        <w:t xml:space="preserve"> of the </w:t>
      </w:r>
      <w:r w:rsidRPr="00C2265F">
        <w:rPr>
          <w:rFonts w:asciiTheme="majorHAnsi" w:hAnsiTheme="majorHAnsi" w:cstheme="majorHAnsi"/>
          <w:sz w:val="14"/>
        </w:rPr>
        <w:t>countries in the</w:t>
      </w:r>
      <w:r w:rsidRPr="00C2265F">
        <w:rPr>
          <w:rFonts w:asciiTheme="majorHAnsi" w:hAnsiTheme="majorHAnsi" w:cstheme="majorHAnsi"/>
          <w:b/>
          <w:bCs/>
          <w:color w:val="000000"/>
          <w:sz w:val="22"/>
          <w:szCs w:val="22"/>
          <w:u w:val="single"/>
          <w:shd w:val="clear" w:color="auto" w:fill="00FFFF"/>
        </w:rPr>
        <w:t xml:space="preserve"> global south</w:t>
      </w:r>
      <w:r w:rsidRPr="00C2265F">
        <w:rPr>
          <w:rFonts w:asciiTheme="majorHAnsi" w:hAnsiTheme="majorHAnsi" w:cstheme="majorHAnsi"/>
          <w:sz w:val="14"/>
        </w:rPr>
        <w:t>, but also produces asymmetries that perpetuate inequalities</w:t>
      </w:r>
      <w:r w:rsidRPr="00C2265F">
        <w:rPr>
          <w:rFonts w:asciiTheme="majorHAnsi" w:hAnsiTheme="majorHAnsi" w:cstheme="majorHAnsi"/>
          <w:color w:val="000000"/>
          <w:sz w:val="14"/>
          <w:szCs w:val="16"/>
        </w:rPr>
        <w:t>. What this pandemic makes clear is that the development discourse often touted by developed nations to help countries in the Global South ‘catch up’ is empty when the essential medicines needed to stay alive are deliberately denied and</w:t>
      </w:r>
      <w:hyperlink r:id="rId4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weaponised</w:t>
        </w:r>
      </w:hyperlink>
      <w:r w:rsidRPr="00C2265F">
        <w:rPr>
          <w:rFonts w:asciiTheme="majorHAnsi" w:hAnsiTheme="majorHAnsi" w:cstheme="majorHAnsi"/>
          <w:color w:val="000000"/>
          <w:sz w:val="14"/>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C2265F">
        <w:rPr>
          <w:rFonts w:asciiTheme="majorHAnsi" w:hAnsiTheme="majorHAnsi" w:cstheme="majorHAnsi"/>
          <w:sz w:val="14"/>
        </w:rPr>
        <w:t>competition among corporate giants driven by profit and not by human need. Th</w:t>
      </w:r>
      <w:r w:rsidRPr="00C2265F">
        <w:rPr>
          <w:rFonts w:asciiTheme="majorHAnsi" w:hAnsiTheme="majorHAnsi" w:cstheme="majorHAnsi"/>
          <w:color w:val="000000"/>
          <w:sz w:val="14"/>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5" w:history="1">
        <w:r w:rsidRPr="00C2265F">
          <w:rPr>
            <w:rStyle w:val="Hyperlink"/>
            <w:rFonts w:asciiTheme="majorHAnsi" w:hAnsiTheme="majorHAnsi" w:cstheme="majorHAnsi"/>
            <w:color w:val="1155CC"/>
            <w:sz w:val="14"/>
            <w:szCs w:val="16"/>
          </w:rPr>
          <w:t>vaccine diplomacy</w:t>
        </w:r>
      </w:hyperlink>
      <w:r w:rsidRPr="00C2265F">
        <w:rPr>
          <w:rFonts w:asciiTheme="majorHAnsi" w:hAnsiTheme="majorHAnsi" w:cstheme="majorHAnsi"/>
          <w:color w:val="000000"/>
          <w:sz w:val="14"/>
          <w:szCs w:val="16"/>
        </w:rPr>
        <w:t>.’ Further, Cuba’s vaccine candidate</w:t>
      </w:r>
      <w:hyperlink r:id="rId4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Soberana 02</w:t>
        </w:r>
      </w:hyperlink>
      <w:r w:rsidRPr="00C2265F">
        <w:rPr>
          <w:rFonts w:asciiTheme="majorHAnsi" w:hAnsiTheme="majorHAnsi" w:cstheme="majorHAnsi"/>
          <w:color w:val="000000"/>
          <w:sz w:val="14"/>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1EA8D8A5"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These systems of hierarchies reinforce dependence on developed countries– that’s key to legitimizing structural violence in the Global South</w:t>
      </w:r>
    </w:p>
    <w:p w14:paraId="4E8BECFC"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Sekalala et al 21</w:t>
      </w:r>
      <w:r w:rsidRPr="00C2265F">
        <w:rPr>
          <w:rFonts w:asciiTheme="majorHAnsi" w:hAnsiTheme="majorHAnsi" w:cstheme="majorHAnsi"/>
        </w:rPr>
        <w:t xml:space="preserve">(Professor in law school at the university in Warwick. “Decolonizing human rights: how intellectual property laws result in unequal access to the COVID-19 vaccine”, BMJ Global Health, July 2021, </w:t>
      </w:r>
      <w:hyperlink r:id="rId47" w:history="1">
        <w:r w:rsidRPr="00C2265F">
          <w:rPr>
            <w:rFonts w:asciiTheme="majorHAnsi" w:hAnsiTheme="majorHAnsi" w:cstheme="majorHAnsi"/>
          </w:rPr>
          <w:t xml:space="preserve"> https://www.ncbi.nlm.nih.gov/pmc/articles/PMC8277484//</w:t>
        </w:r>
      </w:hyperlink>
      <w:r w:rsidRPr="00C2265F">
        <w:rPr>
          <w:rFonts w:asciiTheme="majorHAnsi" w:hAnsiTheme="majorHAnsi" w:cstheme="majorHAnsi"/>
        </w:rPr>
        <w:t>)</w:t>
      </w:r>
    </w:p>
    <w:p w14:paraId="690F5E7B" w14:textId="77777777" w:rsidR="0052218C" w:rsidRPr="00C2265F" w:rsidRDefault="0052218C" w:rsidP="0052218C">
      <w:pPr>
        <w:spacing w:line="240" w:lineRule="auto"/>
        <w:rPr>
          <w:rFonts w:asciiTheme="majorHAnsi" w:hAnsiTheme="majorHAnsi" w:cstheme="majorHAnsi"/>
        </w:rPr>
      </w:pPr>
    </w:p>
    <w:p w14:paraId="0DA873D9" w14:textId="77777777" w:rsidR="0052218C" w:rsidRPr="00C2265F" w:rsidRDefault="0052218C" w:rsidP="0052218C">
      <w:pPr>
        <w:spacing w:line="240" w:lineRule="auto"/>
        <w:rPr>
          <w:rFonts w:asciiTheme="majorHAnsi" w:hAnsiTheme="majorHAnsi" w:cstheme="majorHAnsi"/>
          <w:sz w:val="14"/>
        </w:rPr>
      </w:pPr>
      <w:r w:rsidRPr="00C2265F">
        <w:rPr>
          <w:rFonts w:asciiTheme="majorHAnsi" w:hAnsiTheme="majorHAnsi" w:cs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8" w:anchor="ref-27" w:history="1">
        <w:r w:rsidRPr="00C2265F">
          <w:rPr>
            <w:rFonts w:asciiTheme="majorHAnsi" w:hAnsiTheme="majorHAnsi" w:cstheme="majorHAnsi"/>
            <w:sz w:val="14"/>
          </w:rPr>
          <w:t>27</w:t>
        </w:r>
      </w:hyperlink>
      <w:r w:rsidRPr="00C2265F">
        <w:rPr>
          <w:rFonts w:asciiTheme="majorHAnsi" w:hAnsiTheme="majorHAnsi" w:cs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9" w:anchor="ref-28" w:history="1">
        <w:r w:rsidRPr="00C2265F">
          <w:rPr>
            <w:rFonts w:asciiTheme="majorHAnsi" w:hAnsiTheme="majorHAnsi" w:cstheme="majorHAnsi"/>
            <w:sz w:val="14"/>
          </w:rPr>
          <w:t>28</w:t>
        </w:r>
      </w:hyperlink>
      <w:r w:rsidRPr="00C2265F">
        <w:rPr>
          <w:rFonts w:asciiTheme="majorHAnsi" w:hAnsiTheme="majorHAnsi" w:cs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50" w:anchor="ref-29" w:history="1">
        <w:r w:rsidRPr="00C2265F">
          <w:rPr>
            <w:rFonts w:asciiTheme="majorHAnsi" w:hAnsiTheme="majorHAnsi" w:cstheme="majorHAnsi"/>
            <w:sz w:val="14"/>
          </w:rPr>
          <w:t>29</w:t>
        </w:r>
      </w:hyperlink>
      <w:r w:rsidRPr="00C2265F">
        <w:rPr>
          <w:rFonts w:asciiTheme="majorHAnsi" w:hAnsiTheme="majorHAnsi" w:cs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51" w:anchor="ref-30" w:history="1">
        <w:r w:rsidRPr="00C2265F">
          <w:rPr>
            <w:rFonts w:asciiTheme="majorHAnsi" w:hAnsiTheme="majorHAnsi" w:cstheme="majorHAnsi"/>
            <w:sz w:val="14"/>
          </w:rPr>
          <w:t>30</w:t>
        </w:r>
      </w:hyperlink>
      <w:r w:rsidRPr="00C2265F">
        <w:rPr>
          <w:rFonts w:asciiTheme="majorHAnsi" w:hAnsiTheme="majorHAnsi" w:cstheme="majorHAnsi"/>
          <w:sz w:val="14"/>
        </w:rPr>
        <w:t xml:space="preserve"> In so doing, </w:t>
      </w:r>
      <w:r w:rsidRPr="00C2265F">
        <w:rPr>
          <w:rStyle w:val="Emphasis"/>
          <w:rFonts w:asciiTheme="majorHAnsi" w:hAnsiTheme="majorHAnsi" w:cstheme="majorHAnsi"/>
          <w:highlight w:val="cyan"/>
        </w:rPr>
        <w:t xml:space="preserve">IP law </w:t>
      </w:r>
      <w:r w:rsidRPr="00C2265F">
        <w:rPr>
          <w:rFonts w:asciiTheme="majorHAnsi" w:hAnsiTheme="majorHAnsi" w:cstheme="majorHAnsi"/>
          <w:sz w:val="14"/>
        </w:rPr>
        <w:t xml:space="preserve">commodifies medicines that are essential to human survival and well-being, and </w:t>
      </w:r>
      <w:r w:rsidRPr="00C2265F">
        <w:rPr>
          <w:rStyle w:val="Emphasis"/>
          <w:rFonts w:asciiTheme="majorHAnsi" w:hAnsiTheme="majorHAnsi" w:cstheme="majorHAnsi"/>
          <w:highlight w:val="cyan"/>
        </w:rPr>
        <w:t>sacrifices the lives and health of the poor and otherwise marginalised on the altar of corporate profitability</w:t>
      </w:r>
      <w:r w:rsidRPr="00C2265F">
        <w:rPr>
          <w:rFonts w:asciiTheme="majorHAnsi" w:hAnsiTheme="majorHAnsi" w:cstheme="majorHAnsi"/>
          <w:sz w:val="14"/>
        </w:rPr>
        <w:t>.</w:t>
      </w:r>
      <w:hyperlink r:id="rId52" w:anchor="ref-31" w:history="1">
        <w:r w:rsidRPr="00C2265F">
          <w:rPr>
            <w:rFonts w:asciiTheme="majorHAnsi" w:hAnsiTheme="majorHAnsi" w:cstheme="majorHAnsi"/>
            <w:sz w:val="14"/>
          </w:rPr>
          <w:t>31</w:t>
        </w:r>
      </w:hyperlink>
      <w:r w:rsidRPr="00C2265F">
        <w:rPr>
          <w:rFonts w:asciiTheme="majorHAnsi" w:hAnsiTheme="majorHAnsi" w:cstheme="majorHAnsi"/>
          <w:sz w:val="14"/>
        </w:rPr>
        <w:t xml:space="preserve"> Common interpretations and understandings of the international IP system are that healthcare goods and services derive their value from their tradability.</w:t>
      </w:r>
      <w:hyperlink r:id="rId53" w:anchor="ref-14" w:history="1">
        <w:r w:rsidRPr="00C2265F">
          <w:rPr>
            <w:rFonts w:asciiTheme="majorHAnsi" w:hAnsiTheme="majorHAnsi" w:cstheme="majorHAnsi"/>
            <w:sz w:val="14"/>
          </w:rPr>
          <w:t>14</w:t>
        </w:r>
      </w:hyperlink>
      <w:r w:rsidRPr="00C2265F">
        <w:rPr>
          <w:rFonts w:asciiTheme="majorHAnsi" w:hAnsiTheme="majorHAnsi" w:cs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4" w:anchor="ref-14" w:history="1">
        <w:r w:rsidRPr="00C2265F">
          <w:rPr>
            <w:rFonts w:asciiTheme="majorHAnsi" w:hAnsiTheme="majorHAnsi" w:cstheme="majorHAnsi"/>
            <w:sz w:val="14"/>
          </w:rPr>
          <w:t>14 32</w:t>
        </w:r>
      </w:hyperlink>
      <w:r w:rsidRPr="00C2265F">
        <w:rPr>
          <w:rFonts w:asciiTheme="majorHAnsi" w:hAnsiTheme="majorHAnsi" w:cs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5" w:anchor="ref-31" w:history="1">
        <w:r w:rsidRPr="00C2265F">
          <w:rPr>
            <w:rFonts w:asciiTheme="majorHAnsi" w:hAnsiTheme="majorHAnsi" w:cstheme="majorHAnsi"/>
            <w:sz w:val="14"/>
          </w:rPr>
          <w:t>31</w:t>
        </w:r>
      </w:hyperlink>
      <w:r w:rsidRPr="00C2265F">
        <w:rPr>
          <w:rFonts w:asciiTheme="majorHAnsi" w:hAnsiTheme="majorHAnsi" w:cs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6" w:anchor="ref-33" w:history="1">
        <w:r w:rsidRPr="00C2265F">
          <w:rPr>
            <w:rFonts w:asciiTheme="majorHAnsi" w:hAnsiTheme="majorHAnsi" w:cstheme="majorHAnsi"/>
            <w:sz w:val="14"/>
          </w:rPr>
          <w:t>33</w:t>
        </w:r>
      </w:hyperlink>
      <w:r w:rsidRPr="00C2265F">
        <w:rPr>
          <w:rFonts w:asciiTheme="majorHAnsi" w:hAnsiTheme="majorHAnsi" w:cs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7" w:anchor="ref-34" w:history="1">
        <w:r w:rsidRPr="00C2265F">
          <w:rPr>
            <w:rFonts w:asciiTheme="majorHAnsi" w:hAnsiTheme="majorHAnsi" w:cstheme="majorHAnsi"/>
            <w:sz w:val="14"/>
          </w:rPr>
          <w:t>34</w:t>
        </w:r>
      </w:hyperlink>
      <w:r w:rsidRPr="00C2265F">
        <w:rPr>
          <w:rFonts w:asciiTheme="majorHAnsi" w:hAnsiTheme="majorHAnsi" w:cs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C2265F">
        <w:rPr>
          <w:rStyle w:val="Emphasis"/>
          <w:rFonts w:asciiTheme="majorHAnsi" w:hAnsiTheme="majorHAnsi" w:cstheme="majorHAnsi"/>
          <w:highlight w:val="cyan"/>
        </w:rPr>
        <w:t>Rather than allowing for equitable vaccine access</w:t>
      </w:r>
      <w:r w:rsidRPr="00C2265F">
        <w:rPr>
          <w:rFonts w:asciiTheme="majorHAnsi" w:hAnsiTheme="majorHAnsi" w:cstheme="majorHAnsi"/>
          <w:sz w:val="14"/>
        </w:rPr>
        <w:t xml:space="preserve"> as a human right for all people everywhere, </w:t>
      </w:r>
      <w:r w:rsidRPr="00C2265F">
        <w:rPr>
          <w:rStyle w:val="Emphasis"/>
          <w:rFonts w:asciiTheme="majorHAnsi" w:hAnsiTheme="majorHAnsi" w:cstheme="majorHAnsi"/>
          <w:highlight w:val="cyan"/>
        </w:rPr>
        <w:t xml:space="preserve">states </w:t>
      </w:r>
      <w:r w:rsidRPr="00C2265F">
        <w:rPr>
          <w:rFonts w:asciiTheme="majorHAnsi" w:hAnsiTheme="majorHAnsi" w:cstheme="majorHAnsi"/>
          <w:sz w:val="14"/>
        </w:rPr>
        <w:t>have instead</w:t>
      </w:r>
      <w:r w:rsidRPr="00C2265F">
        <w:rPr>
          <w:rStyle w:val="Emphasis"/>
          <w:rFonts w:asciiTheme="majorHAnsi" w:hAnsiTheme="majorHAnsi" w:cstheme="majorHAnsi"/>
          <w:highlight w:val="cyan"/>
        </w:rPr>
        <w:t xml:space="preserve"> turned to a charitable donation and market purchase scheme</w:t>
      </w:r>
      <w:r w:rsidRPr="00C2265F">
        <w:rPr>
          <w:rFonts w:asciiTheme="majorHAnsi" w:hAnsiTheme="majorHAnsi" w:cstheme="majorHAnsi"/>
          <w:sz w:val="14"/>
        </w:rPr>
        <w:t xml:space="preserve"> through the COVAX initiative</w:t>
      </w:r>
      <w:r w:rsidRPr="00C2265F">
        <w:rPr>
          <w:rStyle w:val="Emphasis"/>
          <w:rFonts w:asciiTheme="majorHAnsi" w:hAnsiTheme="majorHAnsi" w:cstheme="majorHAnsi"/>
          <w:highlight w:val="cyan"/>
        </w:rPr>
        <w:t xml:space="preserve">. This </w:t>
      </w:r>
      <w:r w:rsidRPr="00C2265F">
        <w:rPr>
          <w:rFonts w:asciiTheme="majorHAnsi" w:hAnsiTheme="majorHAnsi" w:cstheme="majorHAnsi"/>
          <w:sz w:val="14"/>
        </w:rPr>
        <w:t xml:space="preserve">type of model, which focuses on charity and not rights, </w:t>
      </w:r>
      <w:r w:rsidRPr="00C2265F">
        <w:rPr>
          <w:rStyle w:val="Emphasis"/>
          <w:rFonts w:asciiTheme="majorHAnsi" w:hAnsiTheme="majorHAnsi" w:cstheme="majorHAnsi"/>
          <w:highlight w:val="cyan"/>
        </w:rPr>
        <w:t>is consistent with exactly the kind of understandings</w:t>
      </w:r>
      <w:r w:rsidRPr="00C2265F">
        <w:rPr>
          <w:rFonts w:asciiTheme="majorHAnsi" w:hAnsiTheme="majorHAnsi" w:cstheme="majorHAnsi"/>
          <w:sz w:val="14"/>
        </w:rPr>
        <w:t xml:space="preserve"> of human rights and public health </w:t>
      </w:r>
      <w:r w:rsidRPr="00C2265F">
        <w:rPr>
          <w:rStyle w:val="Emphasis"/>
          <w:rFonts w:asciiTheme="majorHAnsi" w:hAnsiTheme="majorHAnsi" w:cstheme="majorHAnsi"/>
          <w:highlight w:val="cyan"/>
        </w:rPr>
        <w:t>that are in need of decolonisation</w:t>
      </w:r>
      <w:r w:rsidRPr="00C2265F">
        <w:rPr>
          <w:rFonts w:asciiTheme="majorHAnsi" w:hAnsiTheme="majorHAnsi" w:cstheme="majorHAnsi"/>
          <w:sz w:val="14"/>
        </w:rPr>
        <w:t xml:space="preserve">. While there have been public consensus statements issued by the Human Rights Council, in which states have agreed </w:t>
      </w:r>
      <w:r w:rsidRPr="00C2265F">
        <w:rPr>
          <w:rFonts w:asciiTheme="majorHAnsi" w:hAnsiTheme="majorHAnsi" w:cstheme="majorHAnsi"/>
          <w:sz w:val="14"/>
        </w:rPr>
        <w:lastRenderedPageBreak/>
        <w:t>that all states have the right to access vaccines and the right to use TRIPS flexibilities, this statement reflects a disappointing failure to acknowledge any corresponding state obligations to employ such flexibilities.</w:t>
      </w:r>
      <w:hyperlink r:id="rId58" w:anchor="ref-35" w:history="1">
        <w:r w:rsidRPr="00C2265F">
          <w:rPr>
            <w:rFonts w:asciiTheme="majorHAnsi" w:hAnsiTheme="majorHAnsi" w:cstheme="majorHAnsi"/>
            <w:sz w:val="14"/>
          </w:rPr>
          <w:t>35</w:t>
        </w:r>
      </w:hyperlink>
      <w:r w:rsidRPr="00C2265F">
        <w:rPr>
          <w:rFonts w:asciiTheme="majorHAnsi" w:hAnsiTheme="majorHAnsi" w:cstheme="majorHAnsi"/>
          <w:sz w:val="14"/>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manufacturer Apotex felt that the process was too cumbersome to use again.</w:t>
      </w:r>
      <w:hyperlink r:id="rId59" w:anchor="ref-36" w:history="1">
        <w:r w:rsidRPr="00C2265F">
          <w:rPr>
            <w:rFonts w:asciiTheme="majorHAnsi" w:hAnsiTheme="majorHAnsi" w:cstheme="majorHAnsi"/>
            <w:sz w:val="14"/>
          </w:rPr>
          <w:t>36</w:t>
        </w:r>
      </w:hyperlink>
      <w:r w:rsidRPr="00C2265F">
        <w:rPr>
          <w:rFonts w:asciiTheme="majorHAnsi" w:hAnsiTheme="majorHAnsi" w:cstheme="majorHAnsi"/>
          <w:sz w:val="14"/>
        </w:rPr>
        <w:t xml:space="preserve"> This complexity has been heightened during the COVID-19 crisis due to the speed at which vaccines were manufactured, which has created a lack of transparency around the patent process.</w:t>
      </w:r>
      <w:hyperlink r:id="rId60" w:anchor="ref-37" w:history="1">
        <w:r w:rsidRPr="00C2265F">
          <w:rPr>
            <w:rFonts w:asciiTheme="majorHAnsi" w:hAnsiTheme="majorHAnsi" w:cstheme="majorHAnsi"/>
            <w:sz w:val="14"/>
          </w:rPr>
          <w:t>37</w:t>
        </w:r>
      </w:hyperlink>
      <w:r w:rsidRPr="00C2265F">
        <w:rPr>
          <w:rFonts w:asciiTheme="majorHAnsi" w:hAnsiTheme="majorHAnsi" w:cs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61" w:anchor="ref-38" w:history="1">
        <w:r w:rsidRPr="00C2265F">
          <w:rPr>
            <w:rFonts w:asciiTheme="majorHAnsi" w:hAnsiTheme="majorHAnsi" w:cstheme="majorHAnsi"/>
            <w:sz w:val="14"/>
          </w:rPr>
          <w:t>38</w:t>
        </w:r>
      </w:hyperlink>
      <w:r w:rsidRPr="00C2265F">
        <w:rPr>
          <w:rFonts w:asciiTheme="majorHAnsi" w:hAnsiTheme="majorHAnsi" w:cstheme="majorHAnsi"/>
          <w:sz w:val="14"/>
        </w:rPr>
        <w:t xml:space="preserve"> Additionally, many countries that have manufacturing capacity, such as those in the EU, have not sought to support countries in the Global South that want to use these flexibilities. In sum, 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62" w:anchor="ref-39" w:history="1">
        <w:r w:rsidRPr="00C2265F">
          <w:rPr>
            <w:rFonts w:asciiTheme="majorHAnsi" w:hAnsiTheme="majorHAnsi" w:cstheme="majorHAnsi"/>
            <w:sz w:val="14"/>
          </w:rPr>
          <w:t>39</w:t>
        </w:r>
      </w:hyperlink>
      <w:r w:rsidRPr="00C2265F">
        <w:rPr>
          <w:rFonts w:asciiTheme="majorHAnsi" w:hAnsiTheme="majorHAnsi" w:cs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3" w:anchor="ref-40" w:history="1">
        <w:r w:rsidRPr="00C2265F">
          <w:rPr>
            <w:rFonts w:asciiTheme="majorHAnsi" w:hAnsiTheme="majorHAnsi" w:cstheme="majorHAnsi"/>
            <w:sz w:val="14"/>
          </w:rPr>
          <w:t>40</w:t>
        </w:r>
      </w:hyperlink>
      <w:r w:rsidRPr="00C2265F">
        <w:rPr>
          <w:rFonts w:asciiTheme="majorHAnsi" w:hAnsiTheme="majorHAnsi" w:cstheme="majorHAnsi"/>
          <w:sz w:val="14"/>
        </w:rPr>
        <w:t xml:space="preserve"> These programmes may increase debt and undermine development in ways that limit the realisation of the right to health.</w:t>
      </w:r>
      <w:hyperlink r:id="rId64" w:anchor="ref-41" w:history="1">
        <w:r w:rsidRPr="00C2265F">
          <w:rPr>
            <w:rFonts w:asciiTheme="majorHAnsi" w:hAnsiTheme="majorHAnsi" w:cstheme="majorHAnsi"/>
            <w:sz w:val="14"/>
          </w:rPr>
          <w:t>41</w:t>
        </w:r>
      </w:hyperlink>
      <w:r w:rsidRPr="00C2265F">
        <w:rPr>
          <w:rFonts w:asciiTheme="majorHAnsi" w:hAnsiTheme="majorHAnsi" w:cstheme="majorHAnsi"/>
          <w:sz w:val="14"/>
        </w:rPr>
        <w:t xml:space="preserve"> The World Bank has set aside US$12 billion and has already disbursed loans of US$500 million for vaccines in low-income and middle-income nations;</w:t>
      </w:r>
      <w:hyperlink r:id="rId65" w:anchor="ref-42" w:history="1">
        <w:r w:rsidRPr="00C2265F">
          <w:rPr>
            <w:rFonts w:asciiTheme="majorHAnsi" w:hAnsiTheme="majorHAnsi" w:cstheme="majorHAnsi"/>
            <w:sz w:val="14"/>
          </w:rPr>
          <w:t>42</w:t>
        </w:r>
      </w:hyperlink>
      <w:r w:rsidRPr="00C2265F">
        <w:rPr>
          <w:rFonts w:asciiTheme="majorHAnsi" w:hAnsiTheme="majorHAnsi" w:cstheme="majorHAnsi"/>
          <w:sz w:val="14"/>
        </w:rPr>
        <w:t xml:space="preserve"> poorer nations, instead of servicing already depleted health systems, are forced to divert additional funds to servicing debt.</w:t>
      </w:r>
    </w:p>
    <w:p w14:paraId="1270F32C" w14:textId="77777777" w:rsidR="0052218C" w:rsidRPr="00C2265F" w:rsidRDefault="0052218C" w:rsidP="0052218C">
      <w:pPr>
        <w:spacing w:line="240" w:lineRule="auto"/>
        <w:rPr>
          <w:rFonts w:asciiTheme="majorHAnsi" w:hAnsiTheme="majorHAnsi" w:cstheme="majorHAnsi"/>
        </w:rPr>
      </w:pPr>
    </w:p>
    <w:p w14:paraId="122DA053"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Any approach that doesn’t reject these structures legitimizes them, new understandings are key</w:t>
      </w:r>
    </w:p>
    <w:p w14:paraId="7B6C529C" w14:textId="77777777" w:rsidR="0052218C" w:rsidRPr="00C2265F" w:rsidRDefault="0052218C" w:rsidP="0052218C">
      <w:pPr>
        <w:spacing w:line="240" w:lineRule="auto"/>
        <w:rPr>
          <w:rStyle w:val="Style13ptBold"/>
          <w:rFonts w:asciiTheme="majorHAnsi" w:hAnsiTheme="majorHAnsi" w:cstheme="majorHAnsi"/>
          <w:b w:val="0"/>
        </w:rPr>
      </w:pPr>
      <w:r w:rsidRPr="00C2265F">
        <w:rPr>
          <w:rStyle w:val="Style13ptBold"/>
          <w:rFonts w:asciiTheme="majorHAnsi" w:hAnsiTheme="majorHAnsi" w:cstheme="majorHAnsi"/>
        </w:rPr>
        <w:t xml:space="preserve">Waitzkin &amp; Jasso-Aguilar 15 </w:t>
      </w:r>
      <w:r w:rsidRPr="00C2265F">
        <w:rPr>
          <w:rStyle w:val="Style13ptBold"/>
          <w:rFonts w:asciiTheme="majorHAnsi" w:hAnsiTheme="majorHAnsi" w:cs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6" w:history="1">
        <w:r w:rsidRPr="00C2265F">
          <w:rPr>
            <w:rFonts w:asciiTheme="majorHAnsi" w:hAnsiTheme="majorHAnsi" w:cstheme="majorHAnsi"/>
            <w:sz w:val="20"/>
            <w:szCs w:val="20"/>
          </w:rPr>
          <w:t>http://monthlyreview.org/2015/07/01/imperialisms-health-component/</w:t>
        </w:r>
      </w:hyperlink>
      <w:r w:rsidRPr="00C2265F">
        <w:rPr>
          <w:rStyle w:val="Style13ptBold"/>
          <w:rFonts w:asciiTheme="majorHAnsi" w:hAnsiTheme="majorHAnsi" w:cstheme="majorHAnsi"/>
          <w:sz w:val="20"/>
          <w:szCs w:val="20"/>
        </w:rPr>
        <w:t xml:space="preserve">) // IS </w:t>
      </w:r>
    </w:p>
    <w:p w14:paraId="05AA2F4D" w14:textId="77777777" w:rsidR="0052218C" w:rsidRPr="00C2265F" w:rsidRDefault="0052218C" w:rsidP="0052218C">
      <w:pPr>
        <w:spacing w:line="240" w:lineRule="auto"/>
        <w:rPr>
          <w:rFonts w:asciiTheme="majorHAnsi" w:hAnsiTheme="majorHAnsi" w:cstheme="majorHAnsi"/>
          <w:sz w:val="16"/>
        </w:rPr>
      </w:pPr>
      <w:r w:rsidRPr="00C2265F">
        <w:rPr>
          <w:rFonts w:asciiTheme="majorHAnsi" w:hAnsiTheme="majorHAnsi" w:cs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C2265F">
        <w:rPr>
          <w:rStyle w:val="Emphasis"/>
          <w:rFonts w:asciiTheme="majorHAnsi" w:hAnsiTheme="majorHAnsi" w:cstheme="majorHAnsi"/>
          <w:highlight w:val="cyan"/>
        </w:rPr>
        <w:t>A policy emphasis on “investing in health</w:t>
      </w:r>
      <w:r w:rsidRPr="00C2265F">
        <w:rPr>
          <w:rFonts w:asciiTheme="majorHAnsi" w:hAnsiTheme="majorHAnsi" w:cstheme="majorHAnsi"/>
          <w:sz w:val="16"/>
        </w:rPr>
        <w:t xml:space="preserve">” (the Report‘s subtitle) echoed the influential and controversial World Development Report, Investing in Health, published in 1993 by the World Bank.27 The terminology of the title </w:t>
      </w:r>
      <w:r w:rsidRPr="00C2265F">
        <w:rPr>
          <w:rStyle w:val="Emphasis"/>
          <w:rFonts w:asciiTheme="majorHAnsi" w:hAnsiTheme="majorHAnsi" w:cstheme="majorHAnsi"/>
          <w:highlight w:val="cyan"/>
        </w:rPr>
        <w:t>conveyed a double meaning—investing in health to improve health and productivity; and investing capital as a route to private profit in the health sector.</w:t>
      </w:r>
      <w:r w:rsidRPr="00C2265F">
        <w:rPr>
          <w:rFonts w:asciiTheme="majorHAnsi" w:hAnsiTheme="majorHAnsi" w:cs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w:t>
      </w:r>
      <w:r w:rsidRPr="00C2265F">
        <w:rPr>
          <w:rFonts w:asciiTheme="majorHAnsi" w:hAnsiTheme="majorHAnsi" w:cstheme="majorHAnsi"/>
          <w:sz w:val="16"/>
        </w:rPr>
        <w:lastRenderedPageBreak/>
        <w:t>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6CE53D90" w14:textId="77777777" w:rsidR="0052218C" w:rsidRPr="00C2265F" w:rsidRDefault="0052218C" w:rsidP="0052218C">
      <w:pPr>
        <w:spacing w:line="240" w:lineRule="auto"/>
        <w:rPr>
          <w:rFonts w:asciiTheme="majorHAnsi" w:hAnsiTheme="majorHAnsi" w:cstheme="majorHAnsi"/>
          <w:sz w:val="16"/>
        </w:rPr>
      </w:pPr>
    </w:p>
    <w:p w14:paraId="3177BE0A" w14:textId="77777777" w:rsidR="0052218C" w:rsidRPr="00C2265F" w:rsidRDefault="0052218C" w:rsidP="0052218C">
      <w:pPr>
        <w:pStyle w:val="Heading2"/>
        <w:spacing w:line="240" w:lineRule="auto"/>
        <w:rPr>
          <w:rFonts w:asciiTheme="majorHAnsi" w:hAnsiTheme="majorHAnsi" w:cstheme="majorHAnsi"/>
        </w:rPr>
      </w:pPr>
      <w:r w:rsidRPr="00C2265F">
        <w:rPr>
          <w:rFonts w:asciiTheme="majorHAnsi" w:hAnsiTheme="majorHAnsi" w:cstheme="majorHAnsi"/>
        </w:rPr>
        <w:lastRenderedPageBreak/>
        <w:t>Advantage Two is Contraception</w:t>
      </w:r>
    </w:p>
    <w:p w14:paraId="59C261DE"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IP allows for misogynistic power structures to replicate through denial of access to contraception</w:t>
      </w:r>
    </w:p>
    <w:p w14:paraId="1131727E" w14:textId="77777777" w:rsidR="0052218C" w:rsidRPr="00C2265F" w:rsidRDefault="0052218C" w:rsidP="0052218C">
      <w:pPr>
        <w:spacing w:line="240" w:lineRule="auto"/>
        <w:rPr>
          <w:rFonts w:asciiTheme="majorHAnsi" w:hAnsiTheme="majorHAnsi" w:cstheme="majorHAnsi"/>
          <w:sz w:val="16"/>
        </w:rPr>
      </w:pPr>
      <w:r w:rsidRPr="00C2265F">
        <w:rPr>
          <w:rStyle w:val="Style13ptBold"/>
          <w:rFonts w:asciiTheme="majorHAnsi" w:hAnsiTheme="majorHAnsi" w:cstheme="majorHAnsi"/>
        </w:rPr>
        <w:t>Allen 1</w:t>
      </w:r>
      <w:r w:rsidRPr="00C2265F">
        <w:rPr>
          <w:rFonts w:asciiTheme="majorHAnsi" w:hAnsiTheme="majorHAnsi" w:cstheme="majorHAnsi"/>
          <w:sz w:val="16"/>
        </w:rPr>
        <w:t xml:space="preserve">: Allen, Scott A. [Indiana University Maurer School of Law] “Patents Fettering Reproductive Rights” </w:t>
      </w:r>
      <w:r w:rsidRPr="00C2265F">
        <w:rPr>
          <w:rFonts w:asciiTheme="majorHAnsi" w:hAnsiTheme="majorHAnsi" w:cstheme="majorHAnsi"/>
          <w:i/>
          <w:iCs/>
          <w:sz w:val="16"/>
        </w:rPr>
        <w:t xml:space="preserve">Indiana Law Journal, </w:t>
      </w:r>
      <w:r w:rsidRPr="00C2265F">
        <w:rPr>
          <w:rFonts w:asciiTheme="majorHAnsi" w:hAnsiTheme="majorHAnsi" w:cstheme="majorHAnsi"/>
          <w:sz w:val="16"/>
        </w:rPr>
        <w:t xml:space="preserve">2012. </w:t>
      </w:r>
      <w:hyperlink r:id="rId67" w:history="1">
        <w:r w:rsidRPr="00C2265F">
          <w:rPr>
            <w:rStyle w:val="Hyperlink"/>
            <w:rFonts w:asciiTheme="majorHAnsi" w:hAnsiTheme="majorHAnsi" w:cstheme="majorHAnsi"/>
            <w:sz w:val="16"/>
          </w:rPr>
          <w:t>https://www.repository.law.indiana.edu/cgi/viewcontent.cgi?article=3004&amp;context=ilj</w:t>
        </w:r>
      </w:hyperlink>
      <w:r w:rsidRPr="00C2265F">
        <w:rPr>
          <w:rFonts w:asciiTheme="majorHAnsi" w:hAnsiTheme="majorHAnsi" w:cstheme="majorHAnsi"/>
          <w:sz w:val="16"/>
        </w:rPr>
        <w:t xml:space="preserve"> JP. </w:t>
      </w:r>
    </w:p>
    <w:p w14:paraId="31021461" w14:textId="77777777" w:rsidR="0052218C" w:rsidRPr="00C2265F" w:rsidRDefault="0052218C" w:rsidP="0052218C">
      <w:pPr>
        <w:spacing w:line="240" w:lineRule="auto"/>
        <w:rPr>
          <w:rFonts w:asciiTheme="majorHAnsi" w:hAnsiTheme="majorHAnsi" w:cstheme="majorHAnsi"/>
          <w:sz w:val="16"/>
        </w:rPr>
      </w:pPr>
    </w:p>
    <w:p w14:paraId="37D4A774" w14:textId="77777777" w:rsidR="0052218C" w:rsidRPr="00C2265F" w:rsidRDefault="0052218C" w:rsidP="0052218C">
      <w:pPr>
        <w:spacing w:line="240" w:lineRule="auto"/>
        <w:jc w:val="both"/>
        <w:rPr>
          <w:rFonts w:asciiTheme="majorHAnsi" w:hAnsiTheme="majorHAnsi" w:cstheme="majorHAnsi"/>
          <w:sz w:val="16"/>
        </w:rPr>
      </w:pPr>
      <w:r w:rsidRPr="00C2265F">
        <w:rPr>
          <w:rFonts w:asciiTheme="majorHAnsi" w:hAnsiTheme="majorHAnsi" w:cstheme="majorHAnsi"/>
          <w:sz w:val="16"/>
        </w:rPr>
        <w:t>Because these patentable reproductive inventions have enabled reproductive choice and are often catalysts for reproductive rights,</w:t>
      </w:r>
      <w:r w:rsidRPr="00C2265F">
        <w:rPr>
          <w:rStyle w:val="Emphasis"/>
          <w:rFonts w:asciiTheme="majorHAnsi" w:hAnsiTheme="majorHAnsi" w:cstheme="majorHAnsi"/>
          <w:highlight w:val="cyan"/>
        </w:rPr>
        <w:t xml:space="preserve"> opposition to reproductive autonomy has translated into opposition to specific technologies</w:t>
      </w:r>
      <w:r w:rsidRPr="00C2265F">
        <w:rPr>
          <w:rFonts w:asciiTheme="majorHAnsi" w:hAnsiTheme="majorHAnsi" w:cstheme="majorHAnsi"/>
          <w:sz w:val="16"/>
        </w:rPr>
        <w:t>.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in the last several decades,</w:t>
      </w:r>
      <w:r w:rsidRPr="00C2265F">
        <w:rPr>
          <w:rStyle w:val="Emphasis"/>
          <w:rFonts w:asciiTheme="majorHAnsi" w:hAnsiTheme="majorHAnsi" w:cstheme="majorHAnsi"/>
          <w:highlight w:val="cyan"/>
        </w:rPr>
        <w:t xml:space="preserve"> patents have been issued on technologies ranging from abortive methods, pharmaceuticals</w:t>
      </w:r>
      <w:r w:rsidRPr="00C2265F">
        <w:rPr>
          <w:rFonts w:asciiTheme="majorHAnsi" w:hAnsiTheme="majorHAnsi" w:cstheme="majorHAnsi"/>
          <w:sz w:val="16"/>
        </w:rPr>
        <w:t xml:space="preserve">, and instruments, to in vitro fertilization (IVF),13 cloning (e.g., Dolly),14 </w:t>
      </w:r>
      <w:r w:rsidRPr="00C2265F">
        <w:rPr>
          <w:rStyle w:val="Emphasis"/>
          <w:rFonts w:asciiTheme="majorHAnsi" w:hAnsiTheme="majorHAnsi" w:cstheme="majorHAnsi"/>
          <w:highlight w:val="cyan"/>
        </w:rPr>
        <w:t xml:space="preserve">and </w:t>
      </w:r>
      <w:r w:rsidRPr="00C2265F">
        <w:rPr>
          <w:rFonts w:asciiTheme="majorHAnsi" w:hAnsiTheme="majorHAnsi" w:cstheme="majorHAnsi"/>
          <w:sz w:val="16"/>
        </w:rPr>
        <w:t>in vitro pre-implantation genetic diagnostic</w:t>
      </w:r>
      <w:r w:rsidRPr="00C2265F">
        <w:rPr>
          <w:rStyle w:val="Emphasis"/>
          <w:rFonts w:asciiTheme="majorHAnsi" w:hAnsiTheme="majorHAnsi" w:cstheme="majorHAnsi"/>
          <w:highlight w:val="cyan"/>
        </w:rPr>
        <w:t xml:space="preserve"> (PGD) procedures</w:t>
      </w:r>
      <w:r w:rsidRPr="00C2265F">
        <w:rPr>
          <w:rFonts w:asciiTheme="majorHAnsi" w:hAnsiTheme="majorHAnsi" w:cs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the patent system is susceptible to use by those opposed to reproductive rights—those who desire to prohibit access to reproductive and procreative technologies that directly bear on reproductive rights. Taken to its extreme, </w:t>
      </w:r>
      <w:r w:rsidRPr="00C2265F">
        <w:rPr>
          <w:rStyle w:val="Emphasis"/>
          <w:rFonts w:asciiTheme="majorHAnsi" w:hAnsiTheme="majorHAnsi" w:cstheme="majorHAnsi"/>
          <w:highlight w:val="cyan"/>
        </w:rPr>
        <w:t xml:space="preserve">those who want to </w:t>
      </w:r>
      <w:r w:rsidRPr="00C2265F">
        <w:rPr>
          <w:rFonts w:asciiTheme="majorHAnsi" w:hAnsiTheme="majorHAnsi" w:cstheme="majorHAnsi"/>
          <w:sz w:val="16"/>
        </w:rPr>
        <w:t>limit individuals’ ability to exercise their currently constitutionally protected rights or future constitutional rights, or desire to</w:t>
      </w:r>
      <w:r w:rsidRPr="00C2265F">
        <w:rPr>
          <w:rFonts w:asciiTheme="majorHAnsi" w:hAnsiTheme="majorHAnsi" w:cstheme="majorHAnsi"/>
          <w:sz w:val="16"/>
          <w:highlight w:val="yellow"/>
        </w:rPr>
        <w:t xml:space="preserve"> </w:t>
      </w:r>
      <w:r w:rsidRPr="00C2265F">
        <w:rPr>
          <w:rStyle w:val="Emphasis"/>
          <w:rFonts w:asciiTheme="majorHAnsi" w:hAnsiTheme="majorHAnsi" w:cstheme="majorHAnsi"/>
          <w:highlight w:val="cyan"/>
        </w:rPr>
        <w:t>deny access to technologies on other moral bases, could obtain patent rights</w:t>
      </w:r>
      <w:r w:rsidRPr="00C2265F">
        <w:rPr>
          <w:rFonts w:asciiTheme="majorHAnsi" w:hAnsiTheme="majorHAnsi" w:cstheme="majorHAnsi"/>
          <w:sz w:val="16"/>
        </w:rPr>
        <w:t xml:space="preserve"> (by application, assignment, or license) </w:t>
      </w:r>
      <w:r w:rsidRPr="00C2265F">
        <w:rPr>
          <w:rStyle w:val="Emphasis"/>
          <w:rFonts w:asciiTheme="majorHAnsi" w:hAnsiTheme="majorHAnsi" w:cstheme="majorHAnsi"/>
          <w:highlight w:val="cyan"/>
        </w:rPr>
        <w:t xml:space="preserve">on reproductive technologies </w:t>
      </w:r>
      <w:r w:rsidRPr="00C2265F">
        <w:rPr>
          <w:rFonts w:asciiTheme="majorHAnsi" w:hAnsiTheme="majorHAnsi" w:cstheme="majorHAnsi"/>
          <w:sz w:val="16"/>
        </w:rPr>
        <w:t xml:space="preserve">and then enforce those governmentally granted property rights against any infringer. In other words, the same government that affords the rights to reproductive choices as found in the Constitution could be forced to grant limitations on the access to a private patentee’s reproductive technologies or inventions—regardless of societal value. </w:t>
      </w:r>
    </w:p>
    <w:p w14:paraId="7428DB4A"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Studies prove it- TRIPS prevents access to reproductive health products</w:t>
      </w:r>
    </w:p>
    <w:p w14:paraId="5E719107" w14:textId="77777777" w:rsidR="0052218C" w:rsidRPr="00C2265F" w:rsidRDefault="0052218C" w:rsidP="0052218C">
      <w:pPr>
        <w:spacing w:line="240" w:lineRule="auto"/>
        <w:rPr>
          <w:rFonts w:asciiTheme="majorHAnsi" w:hAnsiTheme="majorHAnsi" w:cstheme="majorHAnsi"/>
        </w:rPr>
      </w:pPr>
      <w:r w:rsidRPr="00C2265F">
        <w:rPr>
          <w:rFonts w:asciiTheme="majorHAnsi" w:hAnsiTheme="majorHAnsi" w:cstheme="majorHAnsi"/>
        </w:rPr>
        <w:t xml:space="preserve">Jennifer, </w:t>
      </w:r>
      <w:r w:rsidRPr="00C2265F">
        <w:rPr>
          <w:rStyle w:val="Style13ptBold"/>
          <w:rFonts w:asciiTheme="majorHAnsi" w:hAnsiTheme="majorHAnsi" w:cstheme="majorHAnsi"/>
        </w:rPr>
        <w:t>Mike., 20,</w:t>
      </w:r>
      <w:r w:rsidRPr="00C2265F">
        <w:rPr>
          <w:rFonts w:asciiTheme="majorHAnsi" w:hAnsiTheme="majorHAnsi" w:cstheme="majorHAnsi"/>
        </w:rPr>
        <w:t xml:space="preserve"> Access to essential medicines to guarantee women's rights to health: The pharmaceutical patents connection, Wiley Online Library, 6-29-2020, DOA: 9-17-2021, https://onlinelibrary.wiley.com/doi/full/10.1111/jwip.12161, r0w@n</w:t>
      </w:r>
      <w:r>
        <w:rPr>
          <w:rFonts w:asciiTheme="majorHAnsi" w:hAnsiTheme="majorHAnsi" w:cstheme="majorHAnsi"/>
        </w:rPr>
        <w:t>, bracketed for gendered language</w:t>
      </w:r>
    </w:p>
    <w:p w14:paraId="45D5B028" w14:textId="77777777" w:rsidR="0052218C" w:rsidRPr="00C2265F" w:rsidRDefault="0052218C" w:rsidP="0052218C">
      <w:pPr>
        <w:spacing w:line="240" w:lineRule="auto"/>
        <w:rPr>
          <w:rFonts w:asciiTheme="majorHAnsi" w:hAnsiTheme="majorHAnsi" w:cstheme="majorHAnsi"/>
          <w:sz w:val="16"/>
        </w:rPr>
      </w:pPr>
      <w:r w:rsidRPr="00C2265F">
        <w:rPr>
          <w:rFonts w:asciiTheme="majorHAnsi" w:hAnsiTheme="majorHAnsi" w:cstheme="majorHAnsi"/>
          <w:sz w:val="16"/>
        </w:rPr>
        <w:t>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C2265F">
        <w:rPr>
          <w:rStyle w:val="Emphasis"/>
          <w:rFonts w:asciiTheme="majorHAnsi" w:hAnsiTheme="majorHAnsi" w:cstheme="majorHAnsi"/>
          <w:highlight w:val="cyan"/>
        </w:rPr>
        <w:t>). Lack of access</w:t>
      </w:r>
      <w:r w:rsidRPr="00C2265F">
        <w:rPr>
          <w:rFonts w:asciiTheme="majorHAnsi" w:hAnsiTheme="majorHAnsi" w:cstheme="majorHAnsi"/>
          <w:sz w:val="16"/>
        </w:rPr>
        <w:t xml:space="preserve"> to Oxytocin in some sub-Saharan African countries and Tanzania </w:t>
      </w:r>
      <w:r w:rsidRPr="00C2265F">
        <w:rPr>
          <w:rStyle w:val="Emphasis"/>
          <w:rFonts w:asciiTheme="majorHAnsi" w:hAnsiTheme="majorHAnsi" w:cstheme="majorHAnsi"/>
          <w:highlight w:val="cyan"/>
        </w:rPr>
        <w:t>has</w:t>
      </w:r>
      <w:r w:rsidRPr="00C2265F">
        <w:rPr>
          <w:rFonts w:asciiTheme="majorHAnsi" w:hAnsiTheme="majorHAnsi" w:cstheme="majorHAnsi"/>
          <w:sz w:val="16"/>
        </w:rPr>
        <w:t xml:space="preserve"> also </w:t>
      </w:r>
      <w:r w:rsidRPr="00C2265F">
        <w:rPr>
          <w:rStyle w:val="Emphasis"/>
          <w:rFonts w:asciiTheme="majorHAnsi" w:hAnsiTheme="majorHAnsi" w:cstheme="majorHAnsi"/>
          <w:highlight w:val="cyan"/>
        </w:rPr>
        <w:t>been traced to institutional</w:t>
      </w:r>
      <w:r w:rsidRPr="00C2265F">
        <w:rPr>
          <w:rFonts w:asciiTheme="majorHAnsi" w:hAnsiTheme="majorHAnsi" w:cstheme="majorHAnsi"/>
          <w:sz w:val="16"/>
        </w:rPr>
        <w:t xml:space="preserve">, socioeconomic, financial, cultural and political </w:t>
      </w:r>
      <w:r w:rsidRPr="00C2265F">
        <w:rPr>
          <w:rStyle w:val="Emphasis"/>
          <w:rFonts w:asciiTheme="majorHAnsi" w:hAnsiTheme="majorHAnsi" w:cstheme="majorHAnsi"/>
          <w:highlight w:val="cyan"/>
        </w:rPr>
        <w:t>barriers</w:t>
      </w:r>
      <w:r w:rsidRPr="00C2265F">
        <w:rPr>
          <w:rFonts w:asciiTheme="majorHAnsi" w:hAnsiTheme="majorHAnsi" w:cstheme="majorHAnsi"/>
          <w:sz w:val="16"/>
        </w:rPr>
        <w:t xml:space="preserve"> (Torloni et al., 2016, p. 645). In 2019, a heat-stable carbetocin for the prevention of PPH was added to the WHO Essential Medicines </w:t>
      </w:r>
      <w:r w:rsidRPr="00C2265F">
        <w:rPr>
          <w:rFonts w:asciiTheme="majorHAnsi" w:hAnsiTheme="majorHAnsi" w:cstheme="majorHAnsi"/>
          <w:sz w:val="16"/>
        </w:rPr>
        <w:lastRenderedPageBreak/>
        <w:t xml:space="preserve">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C2265F">
        <w:rPr>
          <w:rStyle w:val="Emphasis"/>
          <w:rFonts w:asciiTheme="majorHAnsi" w:hAnsiTheme="majorHAnsi" w:cstheme="majorHAnsi"/>
          <w:highlight w:val="cyan"/>
        </w:rPr>
        <w:t>essential medicines and contraceptives for reproductive health are often not available to the majority of</w:t>
      </w:r>
      <w:r>
        <w:rPr>
          <w:rStyle w:val="Emphasis"/>
          <w:rFonts w:asciiTheme="majorHAnsi" w:hAnsiTheme="majorHAnsi" w:cstheme="majorHAnsi"/>
          <w:highlight w:val="cyan"/>
        </w:rPr>
        <w:t xml:space="preserve"> [people] </w:t>
      </w:r>
      <w:r w:rsidRPr="00C2265F">
        <w:rPr>
          <w:rStyle w:val="Emphasis"/>
          <w:rFonts w:asciiTheme="majorHAnsi" w:hAnsiTheme="majorHAnsi" w:cstheme="majorHAnsi"/>
          <w:highlight w:val="cyan"/>
        </w:rPr>
        <w:t xml:space="preserve"> who need them</w:t>
      </w:r>
      <w:r w:rsidRPr="00C2265F">
        <w:rPr>
          <w:rFonts w:asciiTheme="majorHAnsi" w:hAnsiTheme="majorHAnsi" w:cstheme="majorHAnsi"/>
          <w:sz w:val="16"/>
        </w:rPr>
        <w:t xml:space="preserve"> (Hall, 2005; The World Bank, 2001). In this respect, Hall (2005, pp. 32–34), made the observation that Mifepristone, a </w:t>
      </w:r>
      <w:r w:rsidRPr="00C2265F">
        <w:rPr>
          <w:rStyle w:val="Emphasis"/>
          <w:rFonts w:asciiTheme="majorHAnsi" w:hAnsiTheme="majorHAnsi" w:cstheme="majorHAnsi"/>
          <w:highlight w:val="cyan"/>
        </w:rPr>
        <w:t>useful medicine for safe abortion</w:t>
      </w:r>
      <w:r w:rsidRPr="00C2265F">
        <w:rPr>
          <w:rFonts w:asciiTheme="majorHAnsi" w:hAnsiTheme="majorHAnsi" w:cstheme="majorHAnsi"/>
          <w:sz w:val="16"/>
        </w:rPr>
        <w:t xml:space="preserve">, which can be self-administered to induce a discrete and noninvasive medical abortion up to 2 weeks of gestation </w:t>
      </w:r>
      <w:r w:rsidRPr="00C2265F">
        <w:rPr>
          <w:rStyle w:val="Emphasis"/>
          <w:rFonts w:asciiTheme="majorHAnsi" w:hAnsiTheme="majorHAnsi" w:cstheme="majorHAnsi"/>
          <w:highlight w:val="cyan"/>
        </w:rPr>
        <w:t xml:space="preserve">is still prohibitive to most </w:t>
      </w:r>
      <w:r w:rsidRPr="005368A3">
        <w:rPr>
          <w:rStyle w:val="Emphasis"/>
          <w:rFonts w:asciiTheme="majorHAnsi" w:hAnsiTheme="majorHAnsi" w:cstheme="majorHAnsi"/>
          <w:highlight w:val="cyan"/>
        </w:rPr>
        <w:t>[people]</w:t>
      </w:r>
      <w:r w:rsidRPr="00C2265F">
        <w:rPr>
          <w:rFonts w:asciiTheme="majorHAnsi" w:hAnsiTheme="majorHAnsi" w:cstheme="majorHAnsi"/>
          <w:sz w:val="16"/>
        </w:rPr>
        <w:t xml:space="preserve"> wanting to access the drug. Some of these essential contraceptives, their compositions or methods may be impacted by patent-right restrictions as data indicates that </w:t>
      </w:r>
      <w:r w:rsidRPr="00C2265F">
        <w:rPr>
          <w:rStyle w:val="Emphasis"/>
          <w:rFonts w:asciiTheme="majorHAnsi" w:hAnsiTheme="majorHAnsi" w:cstheme="majorHAnsi"/>
          <w:highlight w:val="cyan"/>
        </w:rPr>
        <w:t>contraceptives</w:t>
      </w:r>
      <w:r w:rsidRPr="00C2265F">
        <w:rPr>
          <w:rStyle w:val="Emphasis"/>
          <w:rFonts w:asciiTheme="majorHAnsi" w:hAnsiTheme="majorHAnsi" w:cstheme="majorHAnsi"/>
        </w:rPr>
        <w:t xml:space="preserve"> </w:t>
      </w:r>
      <w:r w:rsidRPr="00C2265F">
        <w:rPr>
          <w:rFonts w:asciiTheme="majorHAnsi" w:hAnsiTheme="majorHAnsi" w:cstheme="majorHAnsi"/>
          <w:sz w:val="16"/>
        </w:rPr>
        <w:t xml:space="preserve">such as raltegravir, levonorgestrel, medroxyprogesterone acetate, process of extracting ergometrine, progesterone and the composition of carbetocin </w:t>
      </w:r>
      <w:r w:rsidRPr="00C2265F">
        <w:rPr>
          <w:rStyle w:val="Emphasis"/>
          <w:rFonts w:asciiTheme="majorHAnsi" w:hAnsiTheme="majorHAnsi" w:cstheme="majorHAnsi"/>
          <w:highlight w:val="cyan"/>
        </w:rPr>
        <w:t>are more widely patented</w:t>
      </w:r>
      <w:r w:rsidRPr="00C2265F">
        <w:rPr>
          <w:rStyle w:val="Emphasis"/>
          <w:rFonts w:asciiTheme="majorHAnsi" w:hAnsiTheme="majorHAnsi" w:cstheme="majorHAnsi"/>
        </w:rPr>
        <w:t xml:space="preserve"> </w:t>
      </w:r>
      <w:r w:rsidRPr="00C2265F">
        <w:rPr>
          <w:rFonts w:asciiTheme="majorHAnsi" w:hAnsiTheme="majorHAnsi" w:cstheme="majorHAnsi"/>
          <w:sz w:val="16"/>
        </w:rPr>
        <w:t xml:space="preserve">(Drug Patent Watch; European Patent Office; Medicines Patent Pool, 2013, p. 11). This may be </w:t>
      </w:r>
      <w:r w:rsidRPr="00C2265F">
        <w:rPr>
          <w:rStyle w:val="Emphasis"/>
          <w:rFonts w:asciiTheme="majorHAnsi" w:hAnsiTheme="majorHAnsi" w:cstheme="majorHAnsi"/>
          <w:highlight w:val="cyan"/>
        </w:rPr>
        <w:t>due</w:t>
      </w:r>
      <w:r w:rsidRPr="00C2265F">
        <w:rPr>
          <w:rFonts w:asciiTheme="majorHAnsi" w:hAnsiTheme="majorHAnsi" w:cstheme="majorHAnsi"/>
          <w:sz w:val="16"/>
        </w:rPr>
        <w:t xml:space="preserve"> in part </w:t>
      </w:r>
      <w:r w:rsidRPr="00C2265F">
        <w:rPr>
          <w:rStyle w:val="Emphasis"/>
          <w:rFonts w:asciiTheme="majorHAnsi" w:hAnsiTheme="majorHAnsi" w:cstheme="majorHAnsi"/>
          <w:highlight w:val="cyan"/>
        </w:rPr>
        <w:t>to changes</w:t>
      </w:r>
      <w:r w:rsidRPr="00C2265F">
        <w:rPr>
          <w:rFonts w:asciiTheme="majorHAnsi" w:hAnsiTheme="majorHAnsi" w:cstheme="majorHAnsi"/>
          <w:sz w:val="16"/>
        </w:rPr>
        <w:t xml:space="preserve"> in national patent laws in many countries </w:t>
      </w:r>
      <w:r w:rsidRPr="00C2265F">
        <w:rPr>
          <w:rStyle w:val="Emphasis"/>
          <w:rFonts w:asciiTheme="majorHAnsi" w:hAnsiTheme="majorHAnsi" w:cstheme="majorHAnsi"/>
          <w:highlight w:val="cyan"/>
        </w:rPr>
        <w:t>following the entry into</w:t>
      </w:r>
      <w:r w:rsidRPr="00C2265F">
        <w:rPr>
          <w:rFonts w:asciiTheme="majorHAnsi" w:hAnsiTheme="majorHAnsi" w:cstheme="majorHAnsi"/>
          <w:sz w:val="16"/>
        </w:rPr>
        <w:t xml:space="preserve"> force of the </w:t>
      </w:r>
      <w:r w:rsidRPr="00C2265F">
        <w:rPr>
          <w:rStyle w:val="Emphasis"/>
          <w:rFonts w:asciiTheme="majorHAnsi" w:hAnsiTheme="majorHAnsi" w:cstheme="majorHAnsi"/>
          <w:highlight w:val="cyan"/>
        </w:rPr>
        <w:t>TRIPS</w:t>
      </w:r>
      <w:r w:rsidRPr="00C2265F">
        <w:rPr>
          <w:rFonts w:asciiTheme="majorHAnsi" w:hAnsiTheme="majorHAnsi" w:cs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31D3B69D"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 xml:space="preserve">Millions of unsafe abortions happen because of a lack of access to contraceptives due to TRIPS. </w:t>
      </w:r>
    </w:p>
    <w:p w14:paraId="221174D6" w14:textId="77777777" w:rsidR="0052218C" w:rsidRPr="00C2265F" w:rsidRDefault="0052218C" w:rsidP="0052218C">
      <w:pPr>
        <w:spacing w:line="240" w:lineRule="auto"/>
        <w:rPr>
          <w:rFonts w:asciiTheme="majorHAnsi" w:hAnsiTheme="majorHAnsi" w:cstheme="majorHAnsi"/>
          <w:sz w:val="16"/>
        </w:rPr>
      </w:pPr>
      <w:r w:rsidRPr="00C2265F">
        <w:rPr>
          <w:rStyle w:val="Style13ptBold"/>
          <w:rFonts w:asciiTheme="majorHAnsi" w:hAnsiTheme="majorHAnsi" w:cstheme="majorHAnsi"/>
        </w:rPr>
        <w:t>Mike 1</w:t>
      </w:r>
      <w:r w:rsidRPr="00C2265F">
        <w:rPr>
          <w:rFonts w:asciiTheme="majorHAnsi" w:hAnsiTheme="majorHAnsi" w:cstheme="majorHAnsi"/>
          <w:sz w:val="16"/>
        </w:rPr>
        <w:t xml:space="preserve">: Mike, Jennifer H. [School of Law, American University of Nigeria, Yola, Nigeria, Nigeria] “Access to essential medicines to guarantee women's rights to health: The pharmaceutical patents connection” </w:t>
      </w:r>
      <w:r w:rsidRPr="00C2265F">
        <w:rPr>
          <w:rFonts w:asciiTheme="majorHAnsi" w:hAnsiTheme="majorHAnsi" w:cstheme="majorHAnsi"/>
          <w:i/>
          <w:iCs/>
          <w:sz w:val="16"/>
        </w:rPr>
        <w:t xml:space="preserve">Wiley Online Library, </w:t>
      </w:r>
      <w:r w:rsidRPr="00C2265F">
        <w:rPr>
          <w:rFonts w:asciiTheme="majorHAnsi" w:hAnsiTheme="majorHAnsi" w:cstheme="majorHAnsi"/>
          <w:sz w:val="16"/>
        </w:rPr>
        <w:t xml:space="preserve">2020. </w:t>
      </w:r>
      <w:hyperlink r:id="rId68" w:history="1">
        <w:r w:rsidRPr="00C2265F">
          <w:rPr>
            <w:rStyle w:val="Hyperlink"/>
            <w:rFonts w:asciiTheme="majorHAnsi" w:hAnsiTheme="majorHAnsi" w:cstheme="majorHAnsi"/>
            <w:sz w:val="16"/>
          </w:rPr>
          <w:t>https://onlinelibrary.wiley.com/doi/full/10.1111/jwip.12161</w:t>
        </w:r>
      </w:hyperlink>
      <w:r w:rsidRPr="00C2265F">
        <w:rPr>
          <w:rFonts w:asciiTheme="majorHAnsi" w:hAnsiTheme="majorHAnsi" w:cstheme="majorHAnsi"/>
          <w:sz w:val="16"/>
        </w:rPr>
        <w:t xml:space="preserve"> JP </w:t>
      </w:r>
    </w:p>
    <w:p w14:paraId="12BBFA61" w14:textId="77777777" w:rsidR="0052218C" w:rsidRPr="00C2265F" w:rsidRDefault="0052218C" w:rsidP="0052218C">
      <w:pPr>
        <w:spacing w:line="240" w:lineRule="auto"/>
        <w:rPr>
          <w:rFonts w:asciiTheme="majorHAnsi" w:hAnsiTheme="majorHAnsi" w:cstheme="majorHAnsi"/>
          <w:b/>
          <w:bCs/>
          <w:sz w:val="16"/>
          <w:u w:val="single"/>
        </w:rPr>
      </w:pPr>
    </w:p>
    <w:p w14:paraId="50811D66" w14:textId="77777777" w:rsidR="0052218C" w:rsidRPr="00C2265F" w:rsidRDefault="0052218C" w:rsidP="0052218C">
      <w:pPr>
        <w:spacing w:line="240" w:lineRule="auto"/>
        <w:jc w:val="both"/>
        <w:rPr>
          <w:rStyle w:val="Emphasis"/>
          <w:rFonts w:asciiTheme="majorHAnsi" w:hAnsiTheme="majorHAnsi" w:cstheme="majorHAnsi"/>
        </w:rPr>
      </w:pPr>
      <w:r w:rsidRPr="00C2265F">
        <w:rPr>
          <w:rFonts w:asciiTheme="majorHAnsi" w:hAnsiTheme="majorHAnsi" w:cstheme="majorHAnsi"/>
          <w:sz w:val="14"/>
        </w:rPr>
        <w:t xml:space="preserve">Particularly, </w:t>
      </w:r>
      <w:r w:rsidRPr="00C2265F">
        <w:rPr>
          <w:rStyle w:val="Emphasis"/>
          <w:rFonts w:asciiTheme="majorHAnsi" w:hAnsiTheme="majorHAnsi" w:cstheme="majorHAnsi"/>
          <w:highlight w:val="cyan"/>
        </w:rPr>
        <w:t>contraceptives are</w:t>
      </w:r>
      <w:r w:rsidRPr="00C2265F">
        <w:rPr>
          <w:rFonts w:asciiTheme="majorHAnsi" w:hAnsiTheme="majorHAnsi" w:cstheme="majorHAnsi"/>
          <w:sz w:val="14"/>
          <w:highlight w:val="cyan"/>
        </w:rPr>
        <w:t xml:space="preserve"> </w:t>
      </w:r>
      <w:r w:rsidRPr="00C2265F">
        <w:rPr>
          <w:rFonts w:asciiTheme="majorHAnsi" w:hAnsiTheme="majorHAnsi" w:cstheme="majorHAnsi"/>
          <w:sz w:val="14"/>
        </w:rPr>
        <w:t>essential medicines as they are</w:t>
      </w:r>
      <w:r w:rsidRPr="00C2265F">
        <w:rPr>
          <w:rFonts w:asciiTheme="majorHAnsi" w:hAnsiTheme="majorHAnsi" w:cstheme="majorHAnsi"/>
          <w:sz w:val="14"/>
          <w:highlight w:val="yellow"/>
        </w:rPr>
        <w:t xml:space="preserve"> </w:t>
      </w:r>
      <w:r w:rsidRPr="00C2265F">
        <w:rPr>
          <w:rStyle w:val="Emphasis"/>
          <w:rFonts w:asciiTheme="majorHAnsi" w:hAnsiTheme="majorHAnsi" w:cstheme="majorHAnsi"/>
          <w:highlight w:val="cyan"/>
        </w:rPr>
        <w:t>necessary to</w:t>
      </w:r>
      <w:r w:rsidRPr="00C2265F">
        <w:rPr>
          <w:rFonts w:asciiTheme="majorHAnsi" w:hAnsiTheme="majorHAnsi" w:cstheme="majorHAnsi"/>
          <w:sz w:val="14"/>
          <w:highlight w:val="yellow"/>
        </w:rPr>
        <w:t xml:space="preserve"> </w:t>
      </w:r>
      <w:r w:rsidRPr="00C2265F">
        <w:rPr>
          <w:rFonts w:asciiTheme="majorHAnsi" w:hAnsiTheme="majorHAnsi" w:cstheme="majorHAnsi"/>
          <w:sz w:val="14"/>
        </w:rPr>
        <w:t xml:space="preserve">curtail early and unwanted childbearing, and </w:t>
      </w:r>
      <w:r w:rsidRPr="00C2265F">
        <w:rPr>
          <w:rStyle w:val="Emphasis"/>
          <w:rFonts w:asciiTheme="majorHAnsi" w:hAnsiTheme="majorHAnsi" w:cstheme="majorHAnsi"/>
          <w:highlight w:val="cyan"/>
        </w:rPr>
        <w:t>prevent unplanned pregnancies</w:t>
      </w:r>
      <w:r w:rsidRPr="00C2265F">
        <w:rPr>
          <w:rFonts w:asciiTheme="majorHAnsi" w:hAnsiTheme="majorHAnsi" w:cstheme="majorHAnsi"/>
          <w:sz w:val="14"/>
        </w:rPr>
        <w:t>. This is especially where the pregnancy is damaging to the health, welfare and human development of the woman (WHO, 2017). Significantly, access to appropriate drugs and contraceptives, including emergency contraception, could prevent and control u</w:t>
      </w:r>
      <w:r>
        <w:rPr>
          <w:rFonts w:asciiTheme="majorHAnsi" w:hAnsiTheme="majorHAnsi" w:cstheme="majorHAnsi"/>
          <w:sz w:val="14"/>
        </w:rPr>
        <w:t>2</w:t>
      </w:r>
      <w:r w:rsidRPr="00C2265F">
        <w:rPr>
          <w:rFonts w:asciiTheme="majorHAnsi" w:hAnsiTheme="majorHAnsi" w:cstheme="majorHAnsi"/>
          <w:sz w:val="14"/>
        </w:rPr>
        <w:t>nsafe sex and even reduce vertical HIV transmission (Nanda et al., 2017; Perehudoff, Pizzarossa, &amp; Stekelenburg, 2018; WHO, 2004, p. 14)</w:t>
      </w:r>
      <w:r w:rsidRPr="00C2265F">
        <w:rPr>
          <w:rFonts w:asciiTheme="majorHAnsi" w:hAnsiTheme="majorHAnsi" w:cstheme="majorHAnsi"/>
          <w:sz w:val="14"/>
          <w:highlight w:val="yellow"/>
        </w:rPr>
        <w:t>.</w:t>
      </w:r>
      <w:r w:rsidRPr="00C2265F">
        <w:rPr>
          <w:rFonts w:asciiTheme="majorHAnsi" w:hAnsiTheme="majorHAnsi" w:cstheme="majorHAnsi"/>
          <w:sz w:val="14"/>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It is further estimated </w:t>
      </w:r>
      <w:r w:rsidRPr="00C2265F">
        <w:rPr>
          <w:rStyle w:val="Emphasis"/>
          <w:rFonts w:asciiTheme="majorHAnsi" w:hAnsiTheme="majorHAnsi" w:cstheme="majorHAnsi"/>
          <w:highlight w:val="cyan"/>
        </w:rPr>
        <w:t>that 25 million unsafe abortions take place</w:t>
      </w:r>
      <w:r w:rsidRPr="00C2265F">
        <w:rPr>
          <w:rFonts w:asciiTheme="majorHAnsi" w:hAnsiTheme="majorHAnsi" w:cstheme="majorHAnsi"/>
          <w:sz w:val="14"/>
        </w:rPr>
        <w:t xml:space="preserve"> worldwide </w:t>
      </w:r>
      <w:r w:rsidRPr="00C2265F">
        <w:rPr>
          <w:rStyle w:val="Emphasis"/>
          <w:rFonts w:asciiTheme="majorHAnsi" w:hAnsiTheme="majorHAnsi" w:cstheme="majorHAnsi"/>
          <w:highlight w:val="cyan"/>
        </w:rPr>
        <w:t>each year, majorly in developing countries</w:t>
      </w:r>
      <w:r w:rsidRPr="00C2265F">
        <w:rPr>
          <w:rFonts w:asciiTheme="majorHAnsi" w:hAnsiTheme="majorHAnsi" w:cstheme="majorHAnsi"/>
          <w:sz w:val="14"/>
        </w:rPr>
        <w:t xml:space="preserve"> (WHO, 2019).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There is therefore a need to improve access to contraceptives.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w:t>
      </w:r>
      <w:r w:rsidRPr="00C2265F">
        <w:rPr>
          <w:rFonts w:asciiTheme="majorHAnsi" w:hAnsiTheme="majorHAnsi" w:cstheme="majorHAnsi"/>
          <w:sz w:val="14"/>
        </w:rPr>
        <w:lastRenderedPageBreak/>
        <w:t>ibitive to most women wanting to access the drug. Some of these essential contraceptives, their compositions or methods may be impacted by patent-right restrictions as data indicates that contraceptives such as raltegravir, levonorgestrel, medroxyprogesterone acetate, process of extracting ergometrine, progesterone and the composition of carbetocin are more widely patented (Drug Patent Watch; European Patent Office; Medicines Patent Pool, 2013, p. 11). This may be due in part to changes in national patent laws in many countries following the entry into force of the TRIPS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contraceptives.</w:t>
      </w:r>
    </w:p>
    <w:p w14:paraId="0451BACF" w14:textId="77777777" w:rsidR="0052218C" w:rsidRPr="00C2265F" w:rsidRDefault="0052218C" w:rsidP="0052218C">
      <w:pPr>
        <w:spacing w:line="240" w:lineRule="auto"/>
        <w:rPr>
          <w:rFonts w:asciiTheme="majorHAnsi" w:hAnsiTheme="majorHAnsi" w:cstheme="majorHAnsi"/>
          <w:sz w:val="16"/>
        </w:rPr>
      </w:pPr>
    </w:p>
    <w:p w14:paraId="4E784820" w14:textId="77777777" w:rsidR="0052218C" w:rsidRPr="00C2265F" w:rsidRDefault="0052218C" w:rsidP="0052218C">
      <w:pPr>
        <w:pStyle w:val="Heading4"/>
        <w:spacing w:line="240" w:lineRule="auto"/>
        <w:rPr>
          <w:rFonts w:asciiTheme="majorHAnsi" w:hAnsiTheme="majorHAnsi" w:cstheme="majorHAnsi"/>
          <w:sz w:val="27"/>
        </w:rPr>
      </w:pPr>
      <w:r>
        <w:rPr>
          <w:rFonts w:asciiTheme="majorHAnsi" w:hAnsiTheme="majorHAnsi" w:cstheme="majorHAnsi"/>
        </w:rPr>
        <w:t>The plan</w:t>
      </w:r>
      <w:r w:rsidRPr="00C2265F">
        <w:rPr>
          <w:rFonts w:asciiTheme="majorHAnsi" w:hAnsiTheme="majorHAnsi" w:cstheme="majorHAnsi"/>
        </w:rPr>
        <w:t xml:space="preserve"> saves thousands every year and is key to global poverty reduction efforts</w:t>
      </w:r>
    </w:p>
    <w:p w14:paraId="7773E4EA" w14:textId="77777777" w:rsidR="0052218C" w:rsidRPr="00C2265F" w:rsidRDefault="0052218C" w:rsidP="0052218C">
      <w:pPr>
        <w:pStyle w:val="NormalWeb"/>
        <w:spacing w:before="0" w:beforeAutospacing="0" w:after="0" w:afterAutospacing="0"/>
        <w:rPr>
          <w:rFonts w:asciiTheme="majorHAnsi" w:hAnsiTheme="majorHAnsi" w:cstheme="majorHAnsi"/>
        </w:rPr>
      </w:pPr>
      <w:r w:rsidRPr="00C2265F">
        <w:rPr>
          <w:rFonts w:asciiTheme="majorHAnsi" w:hAnsiTheme="majorHAnsi" w:cstheme="majorHAnsi"/>
          <w:i/>
          <w:iCs/>
          <w:color w:val="000000"/>
          <w:sz w:val="20"/>
          <w:szCs w:val="20"/>
        </w:rPr>
        <w:t>(</w:t>
      </w:r>
      <w:r w:rsidRPr="00C2265F">
        <w:rPr>
          <w:rStyle w:val="Style13ptBold"/>
          <w:rFonts w:asciiTheme="majorHAnsi" w:hAnsiTheme="majorHAnsi" w:cstheme="majorHAnsi"/>
        </w:rPr>
        <w:t>Hocker 17</w:t>
      </w:r>
      <w:r w:rsidRPr="00C2265F">
        <w:rPr>
          <w:rFonts w:asciiTheme="majorHAnsi" w:hAnsiTheme="majorHAnsi" w:cstheme="majorHAnsi"/>
          <w:i/>
          <w:iCs/>
          <w:color w:val="000000"/>
          <w:sz w:val="20"/>
          <w:szCs w:val="20"/>
        </w:rPr>
        <w:t xml:space="preserve">) Kaitlin Hocker, 3 REASONS WHY CONTRACEPTION REDUCES POVERTY, The Borgen Project, 8/3/17, DOA: 7/27/20, </w:t>
      </w:r>
      <w:hyperlink r:id="rId69" w:history="1">
        <w:r w:rsidRPr="00C2265F">
          <w:rPr>
            <w:rStyle w:val="Hyperlink"/>
            <w:rFonts w:asciiTheme="majorHAnsi" w:eastAsiaTheme="majorEastAsia" w:hAnsiTheme="majorHAnsi" w:cstheme="majorHAnsi"/>
            <w:i/>
            <w:iCs/>
            <w:color w:val="1155CC"/>
            <w:sz w:val="20"/>
            <w:szCs w:val="20"/>
          </w:rPr>
          <w:t>https://borgenproject.org/contraception-reduces-poverty/</w:t>
        </w:r>
      </w:hyperlink>
      <w:r w:rsidRPr="00C2265F">
        <w:rPr>
          <w:rFonts w:asciiTheme="majorHAnsi" w:hAnsiTheme="majorHAnsi" w:cstheme="majorHAnsi"/>
          <w:i/>
          <w:iCs/>
          <w:color w:val="000000"/>
          <w:sz w:val="20"/>
          <w:szCs w:val="20"/>
        </w:rPr>
        <w:t>, RG, bracketed for gendered language</w:t>
      </w:r>
    </w:p>
    <w:p w14:paraId="3421D76D" w14:textId="77777777" w:rsidR="0052218C" w:rsidRPr="00C2265F" w:rsidRDefault="0052218C" w:rsidP="0052218C">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color w:val="000000"/>
          <w:sz w:val="14"/>
          <w:szCs w:val="22"/>
        </w:rPr>
        <w:t>Here are three facts about the relationship between contraception and poverty reduction</w:t>
      </w:r>
      <w:r w:rsidRPr="00C2265F">
        <w:rPr>
          <w:rFonts w:asciiTheme="majorHAnsi" w:hAnsiTheme="majorHAnsi" w:cstheme="majorHAnsi"/>
          <w:color w:val="000000"/>
          <w:sz w:val="14"/>
          <w:szCs w:val="14"/>
        </w:rPr>
        <w:t xml:space="preserve">: </w:t>
      </w:r>
      <w:r w:rsidRPr="00C2265F">
        <w:rPr>
          <w:rStyle w:val="Emphasis"/>
          <w:rFonts w:asciiTheme="majorHAnsi" w:hAnsiTheme="majorHAnsi" w:cstheme="majorHAnsi"/>
          <w:highlight w:val="cyan"/>
        </w:rPr>
        <w:t>If [people] who currently lack</w:t>
      </w:r>
      <w:r w:rsidRPr="00C2265F">
        <w:rPr>
          <w:rFonts w:asciiTheme="majorHAnsi" w:hAnsiTheme="majorHAnsi" w:cstheme="majorHAnsi"/>
          <w:color w:val="000000"/>
          <w:sz w:val="14"/>
          <w:szCs w:val="22"/>
        </w:rPr>
        <w:t xml:space="preserve"> the means to sexual health information, as well as </w:t>
      </w:r>
      <w:r w:rsidRPr="00C2265F">
        <w:rPr>
          <w:rStyle w:val="Emphasis"/>
          <w:rFonts w:asciiTheme="majorHAnsi" w:hAnsiTheme="majorHAnsi" w:cstheme="majorHAnsi"/>
          <w:highlight w:val="cyan"/>
        </w:rPr>
        <w:t>proper contraception, were allowed access</w:t>
      </w:r>
      <w:r w:rsidRPr="00C2265F">
        <w:rPr>
          <w:rFonts w:asciiTheme="majorHAnsi" w:hAnsiTheme="majorHAnsi" w:cstheme="majorHAnsi"/>
          <w:color w:val="000000"/>
          <w:sz w:val="14"/>
          <w:szCs w:val="22"/>
        </w:rPr>
        <w:t xml:space="preserve"> to these reproductive tools, </w:t>
      </w:r>
      <w:r w:rsidRPr="00C2265F">
        <w:rPr>
          <w:rStyle w:val="Emphasis"/>
          <w:rFonts w:asciiTheme="majorHAnsi" w:hAnsiTheme="majorHAnsi" w:cstheme="majorHAnsi"/>
          <w:highlight w:val="cyan"/>
        </w:rPr>
        <w:t>an estimated</w:t>
      </w:r>
      <w:r w:rsidRPr="00C2265F">
        <w:rPr>
          <w:rFonts w:asciiTheme="majorHAnsi" w:hAnsiTheme="majorHAnsi" w:cstheme="majorHAnsi"/>
          <w:color w:val="000000"/>
          <w:sz w:val="14"/>
          <w:szCs w:val="22"/>
        </w:rPr>
        <w:t xml:space="preserve"> 35 million abortions and </w:t>
      </w:r>
      <w:r w:rsidRPr="00C2265F">
        <w:rPr>
          <w:rStyle w:val="Emphasis"/>
          <w:rFonts w:asciiTheme="majorHAnsi" w:hAnsiTheme="majorHAnsi" w:cstheme="majorHAnsi"/>
          <w:highlight w:val="cyan"/>
        </w:rPr>
        <w:t xml:space="preserve">76,000 </w:t>
      </w:r>
      <w:r w:rsidRPr="00C2265F">
        <w:rPr>
          <w:rFonts w:asciiTheme="majorHAnsi" w:hAnsiTheme="majorHAnsi" w:cstheme="majorHAnsi"/>
          <w:sz w:val="14"/>
        </w:rPr>
        <w:t>maternal</w:t>
      </w:r>
      <w:r w:rsidRPr="00C2265F">
        <w:rPr>
          <w:rStyle w:val="Emphasis"/>
          <w:rFonts w:asciiTheme="majorHAnsi" w:hAnsiTheme="majorHAnsi" w:cstheme="majorHAnsi"/>
          <w:highlight w:val="cyan"/>
        </w:rPr>
        <w:t xml:space="preserve"> deaths would be prevented each year</w:t>
      </w:r>
      <w:r w:rsidRPr="00C2265F">
        <w:rPr>
          <w:rFonts w:asciiTheme="majorHAnsi" w:hAnsiTheme="majorHAnsi" w:cstheme="majorHAnsi"/>
          <w:color w:val="000000"/>
          <w:sz w:val="14"/>
          <w:szCs w:val="22"/>
        </w:rPr>
        <w:t>.</w:t>
      </w:r>
      <w:r w:rsidRPr="00C2265F">
        <w:rPr>
          <w:rFonts w:asciiTheme="majorHAnsi" w:hAnsiTheme="majorHAnsi" w:cstheme="majorHAnsi"/>
          <w:color w:val="000000"/>
          <w:sz w:val="14"/>
          <w:szCs w:val="14"/>
        </w:rPr>
        <w:t xml:space="preserve"> Given that</w:t>
      </w:r>
      <w:r w:rsidRPr="00C2265F">
        <w:rPr>
          <w:rFonts w:asciiTheme="majorHAnsi" w:hAnsiTheme="majorHAnsi" w:cstheme="majorHAnsi"/>
          <w:color w:val="000000"/>
          <w:sz w:val="14"/>
          <w:szCs w:val="22"/>
        </w:rPr>
        <w:t xml:space="preserve"> abortions far exceed the price of standard birth control, these women could instead spend this money to provide for their families and improve their quality of life. </w:t>
      </w:r>
      <w:r w:rsidRPr="00C2265F">
        <w:rPr>
          <w:rStyle w:val="Emphasis"/>
          <w:rFonts w:asciiTheme="majorHAnsi" w:hAnsiTheme="majorHAnsi" w:cstheme="majorHAnsi"/>
          <w:highlight w:val="cyan"/>
        </w:rPr>
        <w:t>Saving [people] from</w:t>
      </w:r>
      <w:r w:rsidRPr="00C2265F">
        <w:rPr>
          <w:rFonts w:asciiTheme="majorHAnsi" w:hAnsiTheme="majorHAnsi" w:cstheme="majorHAnsi"/>
          <w:color w:val="000000"/>
          <w:sz w:val="14"/>
          <w:szCs w:val="22"/>
        </w:rPr>
        <w:t xml:space="preserve"> premature death from </w:t>
      </w:r>
      <w:r w:rsidRPr="00C2265F">
        <w:rPr>
          <w:rStyle w:val="Emphasis"/>
          <w:rFonts w:asciiTheme="majorHAnsi" w:hAnsiTheme="majorHAnsi" w:cstheme="majorHAnsi"/>
          <w:highlight w:val="cyan"/>
        </w:rPr>
        <w:t>unwanted pregnancy</w:t>
      </w:r>
      <w:r w:rsidRPr="00C2265F">
        <w:rPr>
          <w:rFonts w:asciiTheme="majorHAnsi" w:hAnsiTheme="majorHAnsi" w:cstheme="majorHAnsi"/>
          <w:color w:val="000000"/>
          <w:sz w:val="14"/>
          <w:szCs w:val="22"/>
        </w:rPr>
        <w:t xml:space="preserve"> due to a lack of reproductive education and resources is not only beneficial in regard to humanitarian measures, but it also </w:t>
      </w:r>
      <w:r w:rsidRPr="00C2265F">
        <w:rPr>
          <w:rStyle w:val="Emphasis"/>
          <w:rFonts w:asciiTheme="majorHAnsi" w:hAnsiTheme="majorHAnsi" w:cstheme="majorHAnsi"/>
          <w:highlight w:val="cyan"/>
        </w:rPr>
        <w:t xml:space="preserve">strengthens </w:t>
      </w:r>
      <w:r w:rsidRPr="00C2265F">
        <w:rPr>
          <w:rFonts w:asciiTheme="majorHAnsi" w:hAnsiTheme="majorHAnsi" w:cstheme="majorHAnsi"/>
          <w:sz w:val="14"/>
        </w:rPr>
        <w:t>the</w:t>
      </w:r>
      <w:r w:rsidRPr="00C2265F">
        <w:rPr>
          <w:rStyle w:val="Emphasis"/>
          <w:rFonts w:asciiTheme="majorHAnsi" w:hAnsiTheme="majorHAnsi" w:cstheme="majorHAnsi"/>
          <w:highlight w:val="cyan"/>
        </w:rPr>
        <w:t xml:space="preserve"> economic security </w:t>
      </w:r>
      <w:r w:rsidRPr="00C2265F">
        <w:rPr>
          <w:rFonts w:asciiTheme="majorHAnsi" w:hAnsiTheme="majorHAnsi" w:cstheme="majorHAnsi"/>
          <w:sz w:val="14"/>
        </w:rPr>
        <w:t xml:space="preserve">of the household. </w:t>
      </w:r>
      <w:r w:rsidRPr="00C2265F">
        <w:rPr>
          <w:rStyle w:val="Emphasis"/>
          <w:rFonts w:asciiTheme="majorHAnsi" w:hAnsiTheme="majorHAnsi" w:cstheme="majorHAnsi"/>
          <w:highlight w:val="cyan"/>
        </w:rPr>
        <w:t xml:space="preserve">More people </w:t>
      </w:r>
      <w:r w:rsidRPr="00C2265F">
        <w:rPr>
          <w:rFonts w:asciiTheme="majorHAnsi" w:hAnsiTheme="majorHAnsi" w:cstheme="majorHAnsi"/>
          <w:sz w:val="14"/>
        </w:rPr>
        <w:t>being integrated</w:t>
      </w:r>
      <w:r w:rsidRPr="00C2265F">
        <w:rPr>
          <w:rStyle w:val="Emphasis"/>
          <w:rFonts w:asciiTheme="majorHAnsi" w:hAnsiTheme="majorHAnsi" w:cstheme="majorHAnsi"/>
          <w:highlight w:val="cyan"/>
        </w:rPr>
        <w:t xml:space="preserve"> in</w:t>
      </w:r>
      <w:r w:rsidRPr="00C2265F">
        <w:rPr>
          <w:rFonts w:asciiTheme="majorHAnsi" w:hAnsiTheme="majorHAnsi" w:cstheme="majorHAnsi"/>
          <w:sz w:val="14"/>
        </w:rPr>
        <w:t>to</w:t>
      </w:r>
      <w:r w:rsidRPr="00C2265F">
        <w:rPr>
          <w:rStyle w:val="Emphasis"/>
          <w:rFonts w:asciiTheme="majorHAnsi" w:hAnsiTheme="majorHAnsi" w:cstheme="majorHAnsi"/>
          <w:highlight w:val="cyan"/>
        </w:rPr>
        <w:t xml:space="preserve"> the workforce, </w:t>
      </w:r>
      <w:r w:rsidRPr="00C2265F">
        <w:rPr>
          <w:rFonts w:asciiTheme="majorHAnsi" w:hAnsiTheme="majorHAnsi" w:cstheme="majorHAnsi"/>
          <w:sz w:val="14"/>
        </w:rPr>
        <w:t>followed by</w:t>
      </w:r>
      <w:r w:rsidRPr="00C2265F">
        <w:rPr>
          <w:rStyle w:val="Emphasis"/>
          <w:rFonts w:asciiTheme="majorHAnsi" w:hAnsiTheme="majorHAnsi" w:cstheme="majorHAnsi"/>
          <w:highlight w:val="cyan"/>
        </w:rPr>
        <w:t xml:space="preserve"> a decrease in </w:t>
      </w:r>
      <w:r w:rsidRPr="00C2265F">
        <w:rPr>
          <w:rFonts w:asciiTheme="majorHAnsi" w:hAnsiTheme="majorHAnsi" w:cstheme="majorHAnsi"/>
          <w:sz w:val="14"/>
        </w:rPr>
        <w:t>the number of</w:t>
      </w:r>
      <w:r w:rsidRPr="00C2265F">
        <w:rPr>
          <w:rStyle w:val="Emphasis"/>
          <w:rFonts w:asciiTheme="majorHAnsi" w:hAnsiTheme="majorHAnsi" w:cstheme="majorHAnsi"/>
          <w:highlight w:val="cyan"/>
        </w:rPr>
        <w:t xml:space="preserve"> dependents, provides a boost to economies worldwide.</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Populations dense with working-age individuals often live in more developed countries given the surplus of people contributing to the respective economy. Contraception reduces poverty in this sector</w:t>
      </w:r>
      <w:r w:rsidRPr="00C2265F">
        <w:rPr>
          <w:rFonts w:asciiTheme="majorHAnsi" w:hAnsiTheme="majorHAnsi" w:cstheme="majorHAnsi"/>
          <w:color w:val="000000"/>
          <w:sz w:val="14"/>
          <w:szCs w:val="22"/>
          <w:shd w:val="clear" w:color="auto" w:fill="FFFF00"/>
        </w:rPr>
        <w:t xml:space="preserve"> </w:t>
      </w:r>
      <w:r w:rsidRPr="00C2265F">
        <w:rPr>
          <w:rStyle w:val="Emphasis"/>
          <w:rFonts w:asciiTheme="majorHAnsi" w:hAnsiTheme="majorHAnsi" w:cstheme="majorHAnsi"/>
          <w:highlight w:val="cyan"/>
        </w:rPr>
        <w:t>because adults who either choose not to have children or delay the rate at which they have children have more</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time and</w:t>
      </w:r>
      <w:r w:rsidRPr="00C2265F">
        <w:rPr>
          <w:rFonts w:asciiTheme="majorHAnsi" w:hAnsiTheme="majorHAnsi" w:cstheme="majorHAnsi"/>
          <w:color w:val="000000"/>
          <w:sz w:val="14"/>
          <w:szCs w:val="22"/>
          <w:shd w:val="clear" w:color="auto" w:fill="FFFF00"/>
        </w:rPr>
        <w:t xml:space="preserve"> </w:t>
      </w:r>
      <w:r w:rsidRPr="00C2265F">
        <w:rPr>
          <w:rStyle w:val="Emphasis"/>
          <w:rFonts w:asciiTheme="majorHAnsi" w:hAnsiTheme="majorHAnsi" w:cstheme="majorHAnsi"/>
          <w:highlight w:val="cyan"/>
        </w:rPr>
        <w:t>resources to earn better-living potentials</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when compared to those who must use their income to provide for their families. While education and international aid offer clear benefits in the fight against</w:t>
      </w:r>
      <w:r w:rsidRPr="00C2265F">
        <w:rPr>
          <w:rFonts w:asciiTheme="majorHAnsi" w:hAnsiTheme="majorHAnsi" w:cstheme="majorHAnsi"/>
          <w:color w:val="000000"/>
          <w:sz w:val="14"/>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C2265F">
        <w:rPr>
          <w:rStyle w:val="Emphasis"/>
          <w:rFonts w:asciiTheme="majorHAnsi" w:hAnsiTheme="majorHAnsi" w:cstheme="majorHAnsi"/>
          <w:highlight w:val="cyan"/>
        </w:rPr>
        <w:t>The ways in which</w:t>
      </w:r>
      <w:r w:rsidRPr="00C2265F">
        <w:rPr>
          <w:rFonts w:asciiTheme="majorHAnsi" w:hAnsiTheme="majorHAnsi" w:cstheme="majorHAnsi"/>
          <w:color w:val="000000"/>
          <w:sz w:val="14"/>
          <w:szCs w:val="22"/>
        </w:rPr>
        <w:t xml:space="preserve"> global </w:t>
      </w:r>
      <w:r w:rsidRPr="00C2265F">
        <w:rPr>
          <w:rStyle w:val="Emphasis"/>
          <w:rFonts w:asciiTheme="majorHAnsi" w:hAnsiTheme="majorHAnsi" w:cstheme="majorHAnsi"/>
          <w:highlight w:val="cyan"/>
        </w:rPr>
        <w:t>poverty is combatted today may no longer be effective in the future if contraception is not accessible</w:t>
      </w:r>
      <w:r w:rsidRPr="00C2265F">
        <w:rPr>
          <w:rFonts w:asciiTheme="majorHAnsi" w:hAnsiTheme="majorHAnsi" w:cstheme="majorHAnsi"/>
          <w:color w:val="000000"/>
          <w:sz w:val="14"/>
          <w:szCs w:val="22"/>
        </w:rPr>
        <w:t>.</w:t>
      </w:r>
      <w:r w:rsidRPr="00C2265F">
        <w:rPr>
          <w:rFonts w:asciiTheme="majorHAnsi" w:hAnsiTheme="majorHAnsi" w:cstheme="majorHAnsi"/>
          <w:color w:val="000000"/>
          <w:sz w:val="14"/>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1152322A" w14:textId="77777777" w:rsidR="0052218C" w:rsidRPr="00C2265F" w:rsidRDefault="0052218C" w:rsidP="0052218C">
      <w:pPr>
        <w:spacing w:line="240" w:lineRule="auto"/>
        <w:rPr>
          <w:rFonts w:asciiTheme="majorHAnsi" w:hAnsiTheme="majorHAnsi" w:cstheme="majorHAnsi"/>
        </w:rPr>
      </w:pPr>
    </w:p>
    <w:p w14:paraId="195B2643"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Contraception provides a direct rupture to cyclical poverty</w:t>
      </w:r>
    </w:p>
    <w:p w14:paraId="58D7AA3C" w14:textId="77777777" w:rsidR="0052218C" w:rsidRPr="00C2265F" w:rsidRDefault="0052218C" w:rsidP="0052218C">
      <w:pPr>
        <w:pStyle w:val="NormalWeb"/>
        <w:spacing w:before="0" w:beforeAutospacing="0" w:after="0" w:afterAutospacing="0"/>
        <w:rPr>
          <w:rFonts w:asciiTheme="majorHAnsi" w:hAnsiTheme="majorHAnsi" w:cstheme="majorHAnsi"/>
        </w:rPr>
      </w:pPr>
      <w:r w:rsidRPr="00C2265F">
        <w:rPr>
          <w:rStyle w:val="Style13ptBold"/>
          <w:rFonts w:asciiTheme="majorHAnsi" w:hAnsiTheme="majorHAnsi" w:cstheme="majorHAnsi"/>
        </w:rPr>
        <w:t>(Bailey 14</w:t>
      </w:r>
      <w:r w:rsidRPr="00C2265F">
        <w:rPr>
          <w:rFonts w:asciiTheme="majorHAnsi" w:hAnsiTheme="majorHAnsi" w:cs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C2265F">
          <w:rPr>
            <w:rStyle w:val="Hyperlink"/>
            <w:rFonts w:asciiTheme="majorHAnsi" w:eastAsiaTheme="majorEastAsia" w:hAnsiTheme="majorHAnsi" w:cstheme="majorHAnsi"/>
            <w:i/>
            <w:iCs/>
            <w:color w:val="1155CC"/>
            <w:sz w:val="20"/>
            <w:szCs w:val="20"/>
          </w:rPr>
          <w:t>https://www.ncbi.nlm.nih.gov/pmc/articles/PMC4206087/</w:t>
        </w:r>
      </w:hyperlink>
      <w:r w:rsidRPr="00C2265F">
        <w:rPr>
          <w:rFonts w:asciiTheme="majorHAnsi" w:hAnsiTheme="majorHAnsi" w:cstheme="majorHAnsi"/>
          <w:i/>
          <w:iCs/>
          <w:color w:val="000000"/>
          <w:sz w:val="20"/>
          <w:szCs w:val="20"/>
        </w:rPr>
        <w:t>, RG</w:t>
      </w:r>
    </w:p>
    <w:p w14:paraId="64AAAE17" w14:textId="77777777" w:rsidR="0052218C" w:rsidRPr="00C2265F" w:rsidRDefault="0052218C" w:rsidP="0052218C">
      <w:pPr>
        <w:pStyle w:val="NormalWeb"/>
        <w:spacing w:before="0" w:beforeAutospacing="0" w:after="0" w:afterAutospacing="0"/>
        <w:rPr>
          <w:rFonts w:asciiTheme="majorHAnsi" w:hAnsiTheme="majorHAnsi" w:cstheme="majorHAnsi"/>
          <w:sz w:val="16"/>
        </w:rPr>
      </w:pPr>
      <w:r w:rsidRPr="00C2265F">
        <w:rPr>
          <w:rFonts w:asciiTheme="majorHAnsi" w:hAnsiTheme="majorHAnsi" w:cs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C2265F">
        <w:rPr>
          <w:rFonts w:asciiTheme="majorHAnsi" w:hAnsiTheme="majorHAnsi" w:cstheme="majorHAnsi"/>
          <w:color w:val="000000"/>
          <w:sz w:val="16"/>
          <w:szCs w:val="22"/>
        </w:rPr>
        <w:t xml:space="preserve">Our results show that </w:t>
      </w:r>
      <w:r w:rsidRPr="00C2265F">
        <w:rPr>
          <w:rFonts w:asciiTheme="majorHAnsi" w:hAnsiTheme="majorHAnsi" w:cstheme="majorHAnsi"/>
          <w:sz w:val="16"/>
        </w:rPr>
        <w:t>federally funded</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family planning programs are associated with significant reductions in child poverty rates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and, later, poverty rates in adulthood.3</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Individuals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born one to six years after program</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funding were 4.2 percent less likely to live in poverty in childhood</w:t>
      </w:r>
      <w:r w:rsidRPr="00C2265F">
        <w:rPr>
          <w:rFonts w:asciiTheme="majorHAnsi" w:hAnsiTheme="majorHAnsi" w:cstheme="majorHAnsi"/>
          <w:sz w:val="16"/>
        </w:rPr>
        <w:t xml:space="preserve"> and 2.4 percent less likely to live in poverty in adulthood.</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C2265F">
        <w:rPr>
          <w:rStyle w:val="Emphasis"/>
          <w:rFonts w:asciiTheme="majorHAnsi" w:hAnsiTheme="majorHAnsi" w:cstheme="majorHAnsi"/>
          <w:highlight w:val="cyan"/>
        </w:rPr>
        <w:t>family planning programs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may help</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break the cycle of poverty</w:t>
      </w:r>
      <w:r w:rsidRPr="00C2265F">
        <w:rPr>
          <w:rFonts w:asciiTheme="majorHAnsi" w:hAnsiTheme="majorHAnsi" w:cstheme="majorHAnsi"/>
          <w:color w:val="000000"/>
          <w:sz w:val="16"/>
          <w:szCs w:val="22"/>
        </w:rPr>
        <w:t xml:space="preserve">. </w:t>
      </w:r>
      <w:r w:rsidRPr="00C2265F">
        <w:rPr>
          <w:rFonts w:asciiTheme="majorHAnsi" w:hAnsiTheme="majorHAnsi" w:cs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w:t>
      </w:r>
      <w:r w:rsidRPr="00C2265F">
        <w:rPr>
          <w:rFonts w:asciiTheme="majorHAnsi" w:hAnsiTheme="majorHAnsi" w:cstheme="majorHAnsi"/>
          <w:color w:val="000000"/>
          <w:sz w:val="16"/>
          <w:szCs w:val="14"/>
        </w:rPr>
        <w:lastRenderedPageBreak/>
        <w:t xml:space="preserve"> </w:t>
      </w:r>
      <w:r w:rsidRPr="00C2265F">
        <w:rPr>
          <w:rFonts w:asciiTheme="majorHAnsi" w:hAnsiTheme="majorHAnsi" w:cstheme="majorHAnsi"/>
          <w:color w:val="000000"/>
          <w:sz w:val="16"/>
          <w:szCs w:val="14"/>
        </w:rPr>
        <w:lastRenderedPageBreak/>
        <w:t>Heckman 2007, Almond and Currie 2011).</w:t>
      </w:r>
    </w:p>
    <w:p w14:paraId="02E59096" w14:textId="77777777" w:rsidR="0052218C" w:rsidRPr="00C2265F" w:rsidRDefault="0052218C" w:rsidP="0052218C">
      <w:pPr>
        <w:spacing w:line="240" w:lineRule="auto"/>
        <w:rPr>
          <w:rFonts w:asciiTheme="majorHAnsi" w:hAnsiTheme="majorHAnsi" w:cstheme="majorHAnsi"/>
        </w:rPr>
      </w:pPr>
    </w:p>
    <w:p w14:paraId="3BE87102" w14:textId="77777777" w:rsidR="0052218C" w:rsidRPr="00C2265F" w:rsidRDefault="0052218C" w:rsidP="0052218C">
      <w:pPr>
        <w:pStyle w:val="Heading1"/>
        <w:spacing w:line="240" w:lineRule="auto"/>
        <w:rPr>
          <w:rFonts w:asciiTheme="majorHAnsi" w:hAnsiTheme="majorHAnsi" w:cstheme="majorHAnsi"/>
        </w:rPr>
      </w:pPr>
      <w:r w:rsidRPr="00C2265F">
        <w:rPr>
          <w:rFonts w:asciiTheme="majorHAnsi" w:hAnsiTheme="majorHAnsi" w:cstheme="majorHAnsi"/>
        </w:rPr>
        <w:t>Framing</w:t>
      </w:r>
    </w:p>
    <w:p w14:paraId="5F441B24"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 xml:space="preserve">The standard is </w:t>
      </w:r>
      <w:r w:rsidRPr="00C2265F">
        <w:rPr>
          <w:rFonts w:asciiTheme="majorHAnsi" w:hAnsiTheme="majorHAnsi" w:cstheme="majorHAnsi"/>
          <w:u w:val="single"/>
        </w:rPr>
        <w:t>reducing structural violence</w:t>
      </w:r>
      <w:r w:rsidRPr="00C2265F">
        <w:rPr>
          <w:rFonts w:asciiTheme="majorHAnsi" w:hAnsiTheme="majorHAnsi" w:cstheme="majorHAnsi"/>
        </w:rPr>
        <w:t xml:space="preserve">. </w:t>
      </w:r>
    </w:p>
    <w:p w14:paraId="52D21483"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CU</w:t>
      </w:r>
      <w:r w:rsidRPr="00C2265F">
        <w:rPr>
          <w:rFonts w:asciiTheme="majorHAnsi" w:hAnsiTheme="majorHAnsi" w:cstheme="majorHAnsi"/>
        </w:rPr>
        <w:t xml:space="preserve"> Online, </w:t>
      </w:r>
      <w:r w:rsidRPr="00C2265F">
        <w:rPr>
          <w:rStyle w:val="Style13ptBold"/>
          <w:rFonts w:asciiTheme="majorHAnsi" w:hAnsiTheme="majorHAnsi" w:cstheme="majorHAnsi"/>
        </w:rPr>
        <w:t>17</w:t>
      </w:r>
      <w:r w:rsidRPr="00C2265F">
        <w:rPr>
          <w:rFonts w:asciiTheme="majorHAnsi" w:hAnsiTheme="majorHAnsi" w:cstheme="majorHAnsi"/>
        </w:rPr>
        <w:t>, Recognizing and Addressing Structural Violence, 6-30-2017, DOA: 9-11-2021, https://online.campbellsville.edu/social-work/structural-violence/, r0w@n</w:t>
      </w:r>
    </w:p>
    <w:p w14:paraId="6069B6A9" w14:textId="77777777" w:rsidR="0052218C" w:rsidRPr="00C2265F" w:rsidRDefault="0052218C" w:rsidP="0052218C">
      <w:pPr>
        <w:spacing w:line="240" w:lineRule="auto"/>
        <w:rPr>
          <w:rFonts w:asciiTheme="majorHAnsi" w:hAnsiTheme="majorHAnsi" w:cstheme="majorHAnsi"/>
          <w:sz w:val="16"/>
        </w:rPr>
      </w:pPr>
      <w:r w:rsidRPr="00C2265F">
        <w:rPr>
          <w:rFonts w:asciiTheme="majorHAnsi" w:hAnsiTheme="majorHAnsi" w:cstheme="majorHAnsi"/>
          <w:sz w:val="16"/>
        </w:rPr>
        <w:t>Because direct, physical violence is easy to see and recognize, it gets significant attention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C2265F">
        <w:rPr>
          <w:rStyle w:val="Emphasis"/>
          <w:rFonts w:asciiTheme="majorHAnsi" w:hAnsiTheme="majorHAnsi" w:cstheme="majorHAnsi"/>
          <w:highlight w:val="cyan"/>
        </w:rPr>
        <w:t xml:space="preserve">Structural violence occurs whenever people are disadvantaged by </w:t>
      </w:r>
      <w:r w:rsidRPr="00C2265F">
        <w:rPr>
          <w:rFonts w:asciiTheme="majorHAnsi" w:hAnsiTheme="majorHAnsi" w:cstheme="majorHAnsi"/>
        </w:rPr>
        <w:t>political, legal, economic or cultural</w:t>
      </w:r>
      <w:r w:rsidRPr="00C2265F">
        <w:rPr>
          <w:rStyle w:val="Emphasis"/>
          <w:rFonts w:asciiTheme="majorHAnsi" w:hAnsiTheme="majorHAnsi" w:cstheme="majorHAnsi"/>
          <w:highlight w:val="cyan"/>
        </w:rPr>
        <w:t xml:space="preserve"> traditions.</w:t>
      </w:r>
      <w:r w:rsidRPr="00C2265F">
        <w:rPr>
          <w:rFonts w:asciiTheme="majorHAnsi" w:hAnsiTheme="majorHAnsi" w:cstheme="majorHAnsi"/>
          <w:sz w:val="16"/>
        </w:rPr>
        <w:t xml:space="preserve"> </w:t>
      </w:r>
      <w:r w:rsidRPr="00C2265F">
        <w:rPr>
          <w:rFonts w:asciiTheme="majorHAnsi" w:hAnsiTheme="majorHAnsi" w:cstheme="majorHAnsi"/>
        </w:rPr>
        <w:t>Because they are longstanding</w:t>
      </w:r>
      <w:r w:rsidRPr="00C2265F">
        <w:rPr>
          <w:rStyle w:val="Emphasis"/>
          <w:rFonts w:asciiTheme="majorHAnsi" w:hAnsiTheme="majorHAnsi" w:cstheme="majorHAnsi"/>
          <w:highlight w:val="cyan"/>
        </w:rPr>
        <w:t>, structural inequities usually seem ordinary</w:t>
      </w:r>
      <w:r w:rsidRPr="00C2265F">
        <w:rPr>
          <w:rFonts w:asciiTheme="majorHAnsi" w:hAnsiTheme="majorHAnsi" w:cstheme="majorHAnsi"/>
        </w:rPr>
        <w:t>, the way things are and always have been</w:t>
      </w:r>
      <w:r w:rsidRPr="00C2265F">
        <w:rPr>
          <w:rFonts w:asciiTheme="majorHAnsi" w:hAnsiTheme="majorHAnsi" w:cstheme="majorHAnsi"/>
          <w:sz w:val="16"/>
        </w:rPr>
        <w:t xml:space="preserve">,” according to D.D. Winter and D.C. Leighton. Rather than being focused on direct, brutal acts, </w:t>
      </w:r>
      <w:r w:rsidRPr="00C2265F">
        <w:rPr>
          <w:rStyle w:val="Emphasis"/>
          <w:rFonts w:asciiTheme="majorHAnsi" w:hAnsiTheme="majorHAnsi" w:cstheme="majorHAnsi"/>
          <w:highlight w:val="cyan"/>
        </w:rPr>
        <w:t>structural violence is the result of societal systems</w:t>
      </w:r>
      <w:r w:rsidRPr="00C2265F">
        <w:rPr>
          <w:rFonts w:asciiTheme="majorHAnsi" w:hAnsiTheme="majorHAnsi" w:cstheme="majorHAnsi"/>
          <w:sz w:val="16"/>
        </w:rPr>
        <w:t xml:space="preserve">, such as social stratification, that have been in place for years </w:t>
      </w:r>
      <w:r w:rsidRPr="00C2265F">
        <w:rPr>
          <w:rFonts w:asciiTheme="majorHAnsi" w:hAnsiTheme="majorHAnsi" w:cstheme="majorHAnsi"/>
        </w:rPr>
        <w:t>— systems</w:t>
      </w:r>
      <w:r w:rsidRPr="00C2265F">
        <w:rPr>
          <w:rStyle w:val="Emphasis"/>
          <w:rFonts w:asciiTheme="majorHAnsi" w:hAnsiTheme="majorHAnsi" w:cstheme="majorHAnsi"/>
          <w:highlight w:val="cyan"/>
        </w:rPr>
        <w:t xml:space="preserve"> that create situations where people don’t have access to the things required to fulfill their basic human needs</w:t>
      </w:r>
      <w:r w:rsidRPr="00C2265F">
        <w:rPr>
          <w:rFonts w:asciiTheme="majorHAnsi" w:hAnsiTheme="majorHAnsi" w:cstheme="majorHAnsi"/>
          <w:sz w:val="16"/>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52915FC3" w14:textId="77777777" w:rsidR="0052218C" w:rsidRPr="00C2265F" w:rsidRDefault="0052218C" w:rsidP="0052218C">
      <w:pPr>
        <w:pStyle w:val="Heading4"/>
        <w:spacing w:line="240" w:lineRule="auto"/>
        <w:rPr>
          <w:rFonts w:asciiTheme="majorHAnsi" w:hAnsiTheme="majorHAnsi" w:cstheme="majorHAnsi"/>
        </w:rPr>
      </w:pPr>
      <w:r w:rsidRPr="00C2265F">
        <w:rPr>
          <w:rFonts w:asciiTheme="majorHAnsi" w:hAnsiTheme="majorHAnsi" w:cstheme="majorHAnsi"/>
        </w:rPr>
        <w:t>Prefer:</w:t>
      </w:r>
      <w:bookmarkStart w:id="0" w:name="_fly2553w5dpu" w:colFirst="0" w:colLast="0"/>
      <w:bookmarkEnd w:id="0"/>
    </w:p>
    <w:p w14:paraId="2E13AB09" w14:textId="77777777" w:rsidR="0052218C" w:rsidRPr="00C2265F" w:rsidRDefault="0052218C" w:rsidP="0052218C">
      <w:pPr>
        <w:pStyle w:val="Heading4"/>
        <w:numPr>
          <w:ilvl w:val="0"/>
          <w:numId w:val="5"/>
        </w:numPr>
        <w:spacing w:line="240" w:lineRule="auto"/>
        <w:rPr>
          <w:rFonts w:asciiTheme="majorHAnsi" w:hAnsiTheme="majorHAnsi" w:cstheme="majorHAnsi"/>
          <w:b w:val="0"/>
        </w:rPr>
      </w:pPr>
      <w:r w:rsidRPr="00C2265F">
        <w:rPr>
          <w:rFonts w:asciiTheme="majorHAnsi" w:hAnsiTheme="majorHAnsi" w:cstheme="majorHAnsi"/>
        </w:rPr>
        <w:t xml:space="preserve"> Only pleasure and pain are intrinsically valuable – all other frameworks collapse.</w:t>
      </w:r>
    </w:p>
    <w:p w14:paraId="43954106"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Moen 16</w:t>
      </w:r>
      <w:r w:rsidRPr="00C2265F">
        <w:rPr>
          <w:rFonts w:asciiTheme="majorHAnsi" w:hAnsiTheme="majorHAnsi" w:cstheme="majorHAnsi"/>
        </w:rPr>
        <w:t xml:space="preserve"> [Ole Martin Moen, Research Fellow in Philosophy at University of Oslo “An Argument for Hedonism” Journal of Value Inquiry (Springer), 50 (2) 2016: 267–281]</w:t>
      </w:r>
    </w:p>
    <w:p w14:paraId="4FEC6B54" w14:textId="77777777" w:rsidR="0052218C" w:rsidRDefault="0052218C" w:rsidP="0052218C">
      <w:pPr>
        <w:spacing w:line="240" w:lineRule="auto"/>
        <w:rPr>
          <w:rFonts w:asciiTheme="majorHAnsi" w:hAnsiTheme="majorHAnsi" w:cstheme="majorHAnsi"/>
          <w:sz w:val="16"/>
        </w:rPr>
      </w:pPr>
      <w:r w:rsidRPr="00C2265F">
        <w:rPr>
          <w:rFonts w:asciiTheme="majorHAnsi" w:hAnsiTheme="majorHAnsi" w:cstheme="majorHAnsi"/>
          <w:sz w:val="16"/>
        </w:rPr>
        <w:t xml:space="preserve">Let us start by observing, empirically, that </w:t>
      </w:r>
      <w:r w:rsidRPr="00C2265F">
        <w:rPr>
          <w:rStyle w:val="StyleUnderline"/>
          <w:rFonts w:asciiTheme="majorHAnsi" w:hAnsiTheme="majorHAnsi" w:cstheme="majorHAnsi"/>
        </w:rPr>
        <w:t xml:space="preserve">a widely shared judgment about intrinsic value and disvalue is that </w:t>
      </w:r>
      <w:r w:rsidRPr="00C2265F">
        <w:rPr>
          <w:rFonts w:asciiTheme="majorHAnsi" w:hAnsiTheme="majorHAnsi" w:cstheme="majorHAnsi"/>
          <w:sz w:val="16"/>
        </w:rPr>
        <w:t>pleasure is intrinsically valuable and pain is intrinsically disvaluable</w:t>
      </w:r>
      <w:r w:rsidRPr="00C2265F">
        <w:rPr>
          <w:rStyle w:val="StyleUnderline"/>
          <w:rFonts w:asciiTheme="majorHAnsi" w:hAnsiTheme="majorHAnsi" w:cstheme="majorHAnsi"/>
        </w:rPr>
        <w:t>.</w:t>
      </w:r>
      <w:r w:rsidRPr="00C2265F">
        <w:rPr>
          <w:rFonts w:asciiTheme="majorHAnsi" w:hAnsiTheme="majorHAnsi" w:cstheme="majorHAnsi"/>
          <w:sz w:val="16"/>
        </w:rPr>
        <w:t xml:space="preserve"> </w:t>
      </w:r>
      <w:r w:rsidRPr="00C2265F">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C2265F">
        <w:rPr>
          <w:rFonts w:asciiTheme="majorHAnsi" w:hAnsiTheme="majorHAnsi" w:cstheme="majorHAnsi"/>
          <w:sz w:val="16"/>
        </w:rPr>
        <w:t xml:space="preserve"> This inclusi</w:t>
      </w:r>
      <w:r w:rsidRPr="00C2265F">
        <w:rPr>
          <w:rFonts w:asciiTheme="majorHAnsi" w:hAnsiTheme="majorHAnsi" w:cstheme="majorHAnsi"/>
          <w:sz w:val="16"/>
        </w:rPr>
        <w:lastRenderedPageBreak/>
        <w:t xml:space="preserve">on makes intuitive sense, moreover, for </w:t>
      </w:r>
      <w:r w:rsidRPr="00C2265F">
        <w:rPr>
          <w:rStyle w:val="Emphasis"/>
          <w:rFonts w:asciiTheme="majorHAnsi" w:hAnsiTheme="majorHAnsi" w:cstheme="majorHAnsi"/>
          <w:highlight w:val="cyan"/>
        </w:rPr>
        <w:t>there is something undeniably good about</w:t>
      </w:r>
      <w:r w:rsidRPr="00C2265F">
        <w:rPr>
          <w:rStyle w:val="StyleUnderline"/>
          <w:rFonts w:asciiTheme="majorHAnsi" w:hAnsiTheme="majorHAnsi" w:cstheme="majorHAnsi"/>
        </w:rPr>
        <w:t xml:space="preserve"> the way </w:t>
      </w:r>
      <w:r w:rsidRPr="00C2265F">
        <w:rPr>
          <w:rStyle w:val="Emphasis"/>
          <w:rFonts w:asciiTheme="majorHAnsi" w:hAnsiTheme="majorHAnsi" w:cstheme="majorHAnsi"/>
          <w:highlight w:val="cyan"/>
        </w:rPr>
        <w:t>pleasure</w:t>
      </w:r>
      <w:r w:rsidRPr="00C2265F">
        <w:rPr>
          <w:rStyle w:val="StyleUnderline"/>
          <w:rFonts w:asciiTheme="majorHAnsi" w:hAnsiTheme="majorHAnsi" w:cstheme="majorHAnsi"/>
        </w:rPr>
        <w:t xml:space="preserve"> feels </w:t>
      </w:r>
      <w:r w:rsidRPr="00C2265F">
        <w:rPr>
          <w:rStyle w:val="Emphasis"/>
          <w:rFonts w:asciiTheme="majorHAnsi" w:hAnsiTheme="majorHAnsi" w:cstheme="majorHAnsi"/>
          <w:highlight w:val="cyan"/>
        </w:rPr>
        <w:t>and something undeniably bad about</w:t>
      </w:r>
      <w:r w:rsidRPr="00C2265F">
        <w:rPr>
          <w:rStyle w:val="StyleUnderline"/>
          <w:rFonts w:asciiTheme="majorHAnsi" w:hAnsiTheme="majorHAnsi" w:cstheme="majorHAnsi"/>
        </w:rPr>
        <w:t xml:space="preserve"> the way </w:t>
      </w:r>
      <w:r w:rsidRPr="00C2265F">
        <w:rPr>
          <w:rStyle w:val="Emphasis"/>
          <w:rFonts w:asciiTheme="majorHAnsi" w:hAnsiTheme="majorHAnsi" w:cstheme="majorHAnsi"/>
          <w:highlight w:val="cyan"/>
        </w:rPr>
        <w:t>pain</w:t>
      </w:r>
      <w:r w:rsidRPr="00C2265F">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C2265F">
        <w:rPr>
          <w:rFonts w:asciiTheme="majorHAnsi" w:hAnsiTheme="majorHAnsi" w:cstheme="majorHAnsi"/>
          <w:sz w:val="16"/>
        </w:rPr>
        <w:t xml:space="preserve"> “Pleasure” and “pain” are here understood inclusively, as encompassing anything hedonically positive and anything hedonically negative.2 </w:t>
      </w:r>
      <w:r w:rsidRPr="00C2265F">
        <w:rPr>
          <w:rStyle w:val="StyleUnderline"/>
          <w:rFonts w:asciiTheme="majorHAnsi" w:hAnsiTheme="majorHAnsi" w:cstheme="majorHAnsi"/>
        </w:rPr>
        <w:t xml:space="preserve">The special </w:t>
      </w:r>
      <w:r w:rsidRPr="00C2265F">
        <w:rPr>
          <w:rStyle w:val="Emphasis"/>
          <w:rFonts w:asciiTheme="majorHAnsi" w:hAnsiTheme="majorHAnsi" w:cstheme="majorHAnsi"/>
          <w:highlight w:val="cyan"/>
        </w:rPr>
        <w:t>value statuses of pleasure and pain are manifested in how we treat</w:t>
      </w:r>
      <w:r w:rsidRPr="00C2265F">
        <w:rPr>
          <w:rStyle w:val="StyleUnderline"/>
          <w:rFonts w:asciiTheme="majorHAnsi" w:hAnsiTheme="majorHAnsi" w:cstheme="majorHAnsi"/>
        </w:rPr>
        <w:t xml:space="preserve"> these </w:t>
      </w:r>
      <w:r w:rsidRPr="00C2265F">
        <w:rPr>
          <w:rStyle w:val="Emphasis"/>
          <w:rFonts w:asciiTheme="majorHAnsi" w:hAnsiTheme="majorHAnsi" w:cstheme="majorHAnsi"/>
          <w:highlight w:val="cyan"/>
        </w:rPr>
        <w:t>experiences</w:t>
      </w:r>
      <w:r w:rsidRPr="00C2265F">
        <w:rPr>
          <w:rStyle w:val="StyleUnderline"/>
          <w:rFonts w:asciiTheme="majorHAnsi" w:hAnsiTheme="majorHAnsi" w:cstheme="majorHAnsi"/>
          <w:highlight w:val="green"/>
        </w:rPr>
        <w:t xml:space="preserve"> </w:t>
      </w:r>
      <w:r w:rsidRPr="00C2265F">
        <w:rPr>
          <w:rStyle w:val="StyleUnderline"/>
          <w:rFonts w:asciiTheme="majorHAnsi" w:hAnsiTheme="majorHAnsi" w:cstheme="majorHAnsi"/>
        </w:rPr>
        <w:t>in our everyday reasoning about values.</w:t>
      </w:r>
      <w:r w:rsidRPr="00C2265F">
        <w:rPr>
          <w:rFonts w:asciiTheme="majorHAnsi" w:hAnsiTheme="majorHAnsi" w:cstheme="majorHAnsi"/>
          <w:sz w:val="16"/>
        </w:rPr>
        <w:t xml:space="preserve"> If you tell me that you are heading for the convenience store, </w:t>
      </w:r>
      <w:r w:rsidRPr="00C2265F">
        <w:rPr>
          <w:rStyle w:val="StyleUnderline"/>
          <w:rFonts w:asciiTheme="majorHAnsi" w:hAnsiTheme="majorHAnsi" w:cstheme="majorHAnsi"/>
        </w:rPr>
        <w:t>I might ask: “What for?” This is a reasonable question, for when you go to the convenience store you usually do so</w:t>
      </w:r>
      <w:r w:rsidRPr="00C2265F">
        <w:rPr>
          <w:rFonts w:asciiTheme="majorHAnsi" w:hAnsiTheme="majorHAnsi" w:cstheme="majorHAnsi"/>
          <w:sz w:val="16"/>
        </w:rPr>
        <w:t xml:space="preserve">, not merely for the sake of going to the convenience store, but </w:t>
      </w:r>
      <w:r w:rsidRPr="00C2265F">
        <w:rPr>
          <w:rStyle w:val="StyleUnderline"/>
          <w:rFonts w:asciiTheme="majorHAnsi" w:hAnsiTheme="majorHAnsi" w:cstheme="majorHAnsi"/>
        </w:rPr>
        <w:t>for the sake of achieving something further that you deem to be valuable.</w:t>
      </w:r>
      <w:r w:rsidRPr="00C2265F">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2265F">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2265F">
        <w:rPr>
          <w:rStyle w:val="Emphasis"/>
          <w:rFonts w:asciiTheme="majorHAnsi" w:hAnsiTheme="majorHAnsi" w:cstheme="majorHAnsi"/>
          <w:highlight w:val="cyan"/>
        </w:rPr>
        <w:t>pleasure is not good for anything further</w:t>
      </w:r>
      <w:r w:rsidRPr="00C2265F">
        <w:rPr>
          <w:rStyle w:val="StyleUnderline"/>
          <w:rFonts w:asciiTheme="majorHAnsi" w:hAnsiTheme="majorHAnsi" w:cstheme="majorHAnsi"/>
        </w:rPr>
        <w:t>; it is simply that for which going to the convenience store and buying the soda is good.</w:t>
      </w:r>
      <w:r w:rsidRPr="00C2265F">
        <w:rPr>
          <w:rFonts w:asciiTheme="majorHAnsi" w:hAnsiTheme="majorHAnsi" w:cstheme="majorHAnsi"/>
          <w:sz w:val="16"/>
        </w:rPr>
        <w:t>3 As Aristotle observes</w:t>
      </w:r>
      <w:r w:rsidRPr="00C2265F">
        <w:rPr>
          <w:rStyle w:val="StyleUnderline"/>
          <w:rFonts w:asciiTheme="majorHAnsi" w:hAnsiTheme="majorHAnsi" w:cstheme="majorHAnsi"/>
        </w:rPr>
        <w:t>: “We never ask [a man] what his end is in being pleased, because we assume that pleasure is choice worthy in itself.</w:t>
      </w:r>
      <w:r w:rsidRPr="00C2265F">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BDE61CA" w14:textId="77777777" w:rsidR="0052218C" w:rsidRPr="0032536D" w:rsidRDefault="0052218C" w:rsidP="0052218C">
      <w:pPr>
        <w:pStyle w:val="Heading4"/>
        <w:numPr>
          <w:ilvl w:val="0"/>
          <w:numId w:val="5"/>
        </w:numPr>
      </w:pPr>
      <w:r w:rsidRPr="0032536D">
        <w:t>Structural violence and oppression are based in moral exclusion, which is fundamentally flawed because exclusion is based on arbitrarily perceived differences.</w:t>
      </w:r>
    </w:p>
    <w:p w14:paraId="5D5A47EA" w14:textId="77777777" w:rsidR="0052218C" w:rsidRPr="0032536D" w:rsidRDefault="0052218C" w:rsidP="0052218C">
      <w:r w:rsidRPr="006B7FFD">
        <w:rPr>
          <w:rStyle w:val="Style13ptBold"/>
        </w:rPr>
        <w:t>Opotow 01</w:t>
      </w:r>
      <w:r w:rsidRPr="0032536D">
        <w:t xml:space="preserve"> ~~[Susan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r>
        <w:t>r0w@n</w:t>
      </w:r>
    </w:p>
    <w:p w14:paraId="6B85CB6D" w14:textId="77777777" w:rsidR="0052218C" w:rsidRDefault="0052218C" w:rsidP="0052218C">
      <w:pPr>
        <w:spacing w:line="240" w:lineRule="auto"/>
        <w:rPr>
          <w:rFonts w:asciiTheme="majorHAnsi" w:hAnsiTheme="majorHAnsi" w:cstheme="majorHAnsi"/>
        </w:rPr>
      </w:pPr>
    </w:p>
    <w:p w14:paraId="06D9F243" w14:textId="77777777" w:rsidR="0052218C" w:rsidRDefault="0052218C" w:rsidP="0052218C">
      <w:pPr>
        <w:spacing w:line="240" w:lineRule="auto"/>
        <w:rPr>
          <w:rFonts w:asciiTheme="majorHAnsi" w:hAnsiTheme="majorHAnsi" w:cstheme="majorHAnsi"/>
        </w:rPr>
      </w:pPr>
    </w:p>
    <w:p w14:paraId="722FA9E9" w14:textId="77777777" w:rsidR="0052218C" w:rsidRPr="006B7FFD" w:rsidRDefault="0052218C" w:rsidP="0052218C">
      <w:pPr>
        <w:spacing w:line="240" w:lineRule="auto"/>
        <w:rPr>
          <w:rFonts w:asciiTheme="majorHAnsi" w:hAnsiTheme="majorHAnsi" w:cstheme="majorHAnsi"/>
          <w:sz w:val="16"/>
        </w:rPr>
      </w:pPr>
      <w:r w:rsidRPr="006B7FFD">
        <w:rPr>
          <w:rFonts w:asciiTheme="majorHAnsi" w:hAnsiTheme="majorHAnsi" w:cstheme="majorHAnsi"/>
          <w:sz w:val="16"/>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RPr="006B7FFD">
        <w:rPr>
          <w:rStyle w:val="Emphasis"/>
          <w:highlight w:val="cyan"/>
        </w:rPr>
        <w:t>Our morals apply to</w:t>
      </w:r>
      <w:r w:rsidRPr="006B7FFD">
        <w:rPr>
          <w:rFonts w:asciiTheme="majorHAnsi" w:hAnsiTheme="majorHAnsi" w:cstheme="majorHAnsi"/>
          <w:sz w:val="16"/>
        </w:rPr>
        <w:t xml:space="preserve"> people we value, which define </w:t>
      </w:r>
      <w:r w:rsidRPr="006B7FFD">
        <w:rPr>
          <w:rStyle w:val="Emphasis"/>
          <w:highlight w:val="cyan"/>
        </w:rPr>
        <w:t>who is inside our scope of justice</w:t>
      </w:r>
      <w:r w:rsidRPr="006B7FFD">
        <w:rPr>
          <w:rFonts w:asciiTheme="majorHAnsi" w:hAnsiTheme="majorHAnsi" w:cstheme="majorHAnsi"/>
          <w:sz w:val="16"/>
        </w:rPr>
        <w:t xml:space="preserve"> (or “moral community”), such as family members, friends, compatriots, and coreligionists (Deutsch, 1974, 1985; Opotow, 1990; Staub, 1989). We extend considerations of fairness to them, share community resources with them, and make sacrifices for them that foster their wellbeing (Opotow, 1987, 1993). </w:t>
      </w:r>
      <w:r w:rsidRPr="006B7FFD">
        <w:rPr>
          <w:rStyle w:val="Emphasis"/>
          <w:highlight w:val="cyan"/>
        </w:rPr>
        <w:t>We see other kinds of people such as enemies or strangers outside our scope of justice; they are morally excluded.</w:t>
      </w:r>
      <w:r w:rsidRPr="006B7FFD">
        <w:rPr>
          <w:rFonts w:asciiTheme="majorHAnsi" w:hAnsiTheme="majorHAnsi" w:cstheme="majorHAnsi"/>
          <w:sz w:val="16"/>
        </w:rPr>
        <w:t xml:space="preserve"> Gender, ethnicity, religious identity, age, mental capacity, sexual orientation, and political affiliation are some criteria used to define moral exclusion. Excluded people can be hated and viewed as “vermin” or “plague” or they can be seen as expendable non-entities. </w:t>
      </w:r>
      <w:r w:rsidRPr="006B7FFD">
        <w:rPr>
          <w:rFonts w:asciiTheme="majorHAnsi" w:hAnsiTheme="majorHAnsi" w:cstheme="majorHAnsi"/>
          <w:sz w:val="16"/>
        </w:rPr>
        <w:lastRenderedPageBreak/>
        <w:t xml:space="preserve">In either case, disadvantage, hardship, and exploitation inflicted on them seems normal, acceptable, and just—as “the way things are” or the way they “ought to be.” Fairness and deserving seem irrelevant when applied to them and harm befalling them elicits neither remorse, outrage, nor demands for restitution;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t>
      </w:r>
      <w:r w:rsidRPr="006B7FFD">
        <w:rPr>
          <w:rStyle w:val="Emphasis"/>
          <w:highlight w:val="cyan"/>
        </w:rPr>
        <w:t>When we see other people’s circumstances to be a result of their moral failings, moral exclusion seems warranted</w:t>
      </w:r>
      <w:r w:rsidRPr="006B7FFD">
        <w:rPr>
          <w:rFonts w:asciiTheme="majorHAnsi" w:hAnsiTheme="majorHAnsi" w:cstheme="majorHAnsi"/>
          <w:sz w:val="16"/>
        </w:rPr>
        <w:t>. But when we see others’ circumstances as a result of structural vio- 4 lence, moral exclusion seems unwarranted and unjust. Psychological Bases for Moral Exclusion While it is psychologically more comfortable to perceive harm-doers to be evil or demented, we each have boundaries for justice. Our moral obligations are stronger toward those close to us and weaker toward those who are distant. When the media reports suffering and death in Cambodia, El Salvador, Nicaragua, the former Yugoslavia, and Rwanda, we often fail—as a nation, as communities, and as individuals—to protest or to provide aid. Rationalizations include insufficient knowledge of the political dynamics, the futility of doing much of use, and not knowing where to begin. Our tendency to exclude people is fostered by a number of normal perceptual tendencies:</w:t>
      </w:r>
      <w:r w:rsidRPr="006B7FFD">
        <w:t xml:space="preserve"> </w:t>
      </w:r>
      <w:r w:rsidRPr="006B7FFD">
        <w:rPr>
          <w:rFonts w:asciiTheme="majorHAnsi" w:hAnsiTheme="majorHAnsi" w:cstheme="majorHAnsi"/>
          <w:sz w:val="16"/>
        </w:rPr>
        <w:t>1. Social categorization</w:t>
      </w:r>
      <w:r w:rsidRPr="006B7FFD">
        <w:rPr>
          <w:rStyle w:val="Emphasis"/>
          <w:highlight w:val="cyan"/>
        </w:rPr>
        <w:t>. Our tendency to</w:t>
      </w:r>
      <w:r w:rsidRPr="006B7FFD">
        <w:rPr>
          <w:rFonts w:asciiTheme="majorHAnsi" w:hAnsiTheme="majorHAnsi" w:cstheme="majorHAnsi"/>
          <w:sz w:val="16"/>
        </w:rPr>
        <w:t xml:space="preserve"> group and </w:t>
      </w:r>
      <w:r w:rsidRPr="006B7FFD">
        <w:rPr>
          <w:rStyle w:val="Emphasis"/>
          <w:highlight w:val="cyan"/>
        </w:rPr>
        <w:t>classify objects</w:t>
      </w:r>
      <w:r w:rsidRPr="006B7FFD">
        <w:rPr>
          <w:rFonts w:asciiTheme="majorHAnsi" w:hAnsiTheme="majorHAnsi" w:cstheme="majorHAnsi"/>
          <w:sz w:val="16"/>
        </w:rPr>
        <w:t xml:space="preserve">, including social categories, </w:t>
      </w:r>
      <w:r w:rsidRPr="006B7FFD">
        <w:rPr>
          <w:rStyle w:val="Emphasis"/>
          <w:highlight w:val="cyan"/>
        </w:rPr>
        <w:t>is</w:t>
      </w:r>
      <w:r w:rsidRPr="006B7FFD">
        <w:rPr>
          <w:rFonts w:asciiTheme="majorHAnsi" w:hAnsiTheme="majorHAnsi" w:cstheme="majorHAnsi"/>
          <w:sz w:val="16"/>
        </w:rPr>
        <w:t xml:space="preserve"> ordinarily innocuous</w:t>
      </w:r>
      <w:r w:rsidRPr="006B7FFD">
        <w:rPr>
          <w:rStyle w:val="Emphasis"/>
          <w:highlight w:val="cyan"/>
        </w:rPr>
        <w:t>, facilitating acquisition of information</w:t>
      </w:r>
      <w:r w:rsidRPr="006B7FFD">
        <w:rPr>
          <w:rFonts w:asciiTheme="majorHAnsi" w:hAnsiTheme="majorHAnsi" w:cstheme="majorHAnsi"/>
          <w:sz w:val="16"/>
        </w:rPr>
        <w:t xml:space="preserve"> and memory (Tajfel &amp;</w:t>
      </w:r>
      <w:r>
        <w:rPr>
          <w:rFonts w:asciiTheme="majorHAnsi" w:hAnsiTheme="majorHAnsi" w:cstheme="majorHAnsi"/>
          <w:sz w:val="16"/>
        </w:rPr>
        <w:t xml:space="preserve"> </w:t>
      </w:r>
      <w:r w:rsidRPr="006B7FFD">
        <w:rPr>
          <w:rFonts w:asciiTheme="majorHAnsi" w:hAnsiTheme="majorHAnsi" w:cstheme="majorHAnsi"/>
          <w:sz w:val="16"/>
        </w:rPr>
        <w:t xml:space="preserve">Wilkes, 1963). </w:t>
      </w:r>
      <w:r w:rsidRPr="006B7FFD">
        <w:rPr>
          <w:rStyle w:val="Emphasis"/>
          <w:highlight w:val="cyan"/>
        </w:rPr>
        <w:t>Social categorizations can</w:t>
      </w:r>
      <w:r w:rsidRPr="006B7FFD">
        <w:rPr>
          <w:rFonts w:asciiTheme="majorHAnsi" w:hAnsiTheme="majorHAnsi" w:cstheme="majorHAnsi"/>
          <w:sz w:val="16"/>
        </w:rPr>
        <w:t xml:space="preserve"> become invidious, however, when they </w:t>
      </w:r>
      <w:r w:rsidRPr="006B7FFD">
        <w:rPr>
          <w:rStyle w:val="Emphasis"/>
          <w:highlight w:val="cyan"/>
        </w:rPr>
        <w:t>serve as a basis for rationalizing structural inequality</w:t>
      </w:r>
      <w:r w:rsidRPr="006B7FFD">
        <w:rPr>
          <w:rFonts w:asciiTheme="majorHAnsi" w:hAnsiTheme="majorHAnsi" w:cstheme="majorHAnsi"/>
          <w:sz w:val="16"/>
        </w:rPr>
        <w:t xml:space="preserve"> and social injustice</w:t>
      </w:r>
      <w:r w:rsidRPr="006B7FFD">
        <w:rPr>
          <w:rStyle w:val="Emphasis"/>
          <w:highlight w:val="cyan"/>
        </w:rPr>
        <w:t>. For example, race is a</w:t>
      </w:r>
      <w:r w:rsidRPr="006B7FFD">
        <w:rPr>
          <w:rFonts w:asciiTheme="majorHAnsi" w:hAnsiTheme="majorHAnsi" w:cstheme="majorHAnsi"/>
          <w:sz w:val="16"/>
        </w:rPr>
        <w:t xml:space="preserve"> neutral physical</w:t>
      </w:r>
      <w:r>
        <w:rPr>
          <w:rFonts w:asciiTheme="majorHAnsi" w:hAnsiTheme="majorHAnsi" w:cstheme="majorHAnsi"/>
          <w:sz w:val="16"/>
        </w:rPr>
        <w:t xml:space="preserve"> </w:t>
      </w:r>
      <w:r w:rsidRPr="006B7FFD">
        <w:rPr>
          <w:rFonts w:asciiTheme="majorHAnsi" w:hAnsiTheme="majorHAnsi" w:cstheme="majorHAnsi"/>
          <w:sz w:val="16"/>
        </w:rPr>
        <w:t xml:space="preserve">characteristic, but it often becomes a </w:t>
      </w:r>
      <w:r w:rsidRPr="006B7FFD">
        <w:rPr>
          <w:rStyle w:val="Emphasis"/>
          <w:highlight w:val="cyan"/>
        </w:rPr>
        <w:t>value-loaded label</w:t>
      </w:r>
      <w:r w:rsidRPr="006B7FFD">
        <w:rPr>
          <w:rFonts w:asciiTheme="majorHAnsi" w:hAnsiTheme="majorHAnsi" w:cstheme="majorHAnsi"/>
          <w:sz w:val="16"/>
        </w:rPr>
        <w:t>, which generates unequal treatment and</w:t>
      </w:r>
      <w:r>
        <w:rPr>
          <w:rFonts w:asciiTheme="majorHAnsi" w:hAnsiTheme="majorHAnsi" w:cstheme="majorHAnsi"/>
          <w:sz w:val="16"/>
        </w:rPr>
        <w:t xml:space="preserve"> </w:t>
      </w:r>
      <w:r w:rsidRPr="006B7FFD">
        <w:rPr>
          <w:rFonts w:asciiTheme="majorHAnsi" w:hAnsiTheme="majorHAnsi" w:cstheme="majorHAnsi"/>
          <w:sz w:val="16"/>
        </w:rPr>
        <w:t>outcomes (Archer, 1985; Tajfel, 1978).</w:t>
      </w:r>
    </w:p>
    <w:p w14:paraId="29964AFA" w14:textId="77777777" w:rsidR="0052218C" w:rsidRPr="00C2265F" w:rsidRDefault="0052218C" w:rsidP="0052218C">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Structural violence is the largest proximate cause of suffering- creates priming that psychologically structures escalation</w:t>
      </w:r>
    </w:p>
    <w:p w14:paraId="05C73210" w14:textId="77777777" w:rsidR="0052218C" w:rsidRPr="00C2265F" w:rsidRDefault="0052218C" w:rsidP="0052218C">
      <w:pPr>
        <w:spacing w:line="240" w:lineRule="auto"/>
        <w:rPr>
          <w:rStyle w:val="Style13ptBold"/>
          <w:rFonts w:asciiTheme="majorHAnsi" w:hAnsiTheme="majorHAnsi" w:cstheme="majorHAnsi"/>
        </w:rPr>
      </w:pPr>
      <w:r w:rsidRPr="00C2265F">
        <w:rPr>
          <w:rStyle w:val="Style13ptBold"/>
          <w:rFonts w:asciiTheme="majorHAnsi" w:hAnsiTheme="majorHAnsi" w:cstheme="majorHAnsi"/>
        </w:rPr>
        <w:t>Scheper-Hughes and Bourgois ‘4</w:t>
      </w:r>
    </w:p>
    <w:p w14:paraId="45D8501A" w14:textId="77777777" w:rsidR="0052218C" w:rsidRPr="00C2265F" w:rsidRDefault="0052218C" w:rsidP="0052218C">
      <w:pPr>
        <w:pStyle w:val="NormalWeb"/>
        <w:spacing w:before="0" w:beforeAutospacing="0" w:after="120" w:afterAutospacing="0"/>
        <w:rPr>
          <w:rFonts w:asciiTheme="majorHAnsi" w:hAnsiTheme="majorHAnsi" w:cstheme="majorHAnsi"/>
        </w:rPr>
      </w:pPr>
      <w:r w:rsidRPr="00C2265F">
        <w:rPr>
          <w:rFonts w:asciiTheme="majorHAnsi" w:hAnsiTheme="majorHAnsi" w:cstheme="majorHAnsi"/>
          <w:color w:val="000000"/>
        </w:rPr>
        <w:t>(Prof of Anthropology @ Cal-Berkely; Prof of Anthropology @ UPenn)</w:t>
      </w:r>
    </w:p>
    <w:p w14:paraId="1685C971" w14:textId="77777777" w:rsidR="0052218C" w:rsidRPr="00C2265F" w:rsidRDefault="0052218C" w:rsidP="0052218C">
      <w:pPr>
        <w:pStyle w:val="NormalWeb"/>
        <w:spacing w:before="0" w:beforeAutospacing="0" w:after="120" w:afterAutospacing="0"/>
        <w:rPr>
          <w:rFonts w:asciiTheme="majorHAnsi" w:hAnsiTheme="majorHAnsi" w:cstheme="majorHAnsi"/>
        </w:rPr>
      </w:pPr>
      <w:r w:rsidRPr="00C2265F">
        <w:rPr>
          <w:rFonts w:asciiTheme="majorHAnsi" w:hAnsiTheme="majorHAnsi" w:cstheme="majorHAnsi"/>
          <w:color w:val="000000"/>
        </w:rPr>
        <w:t>(Nancy and Philippe, Introduction: Making Sense of Violence, in Violence in War and Peace, pg. 19-22)</w:t>
      </w:r>
    </w:p>
    <w:p w14:paraId="258DBF48" w14:textId="77777777" w:rsidR="0052218C" w:rsidRPr="00C2265F" w:rsidRDefault="0052218C" w:rsidP="0052218C">
      <w:pPr>
        <w:spacing w:line="240" w:lineRule="auto"/>
        <w:rPr>
          <w:rFonts w:asciiTheme="majorHAnsi" w:hAnsiTheme="majorHAnsi" w:cstheme="majorHAnsi"/>
        </w:rPr>
      </w:pPr>
    </w:p>
    <w:p w14:paraId="49EFEEB8" w14:textId="77777777" w:rsidR="0052218C" w:rsidRPr="00C2265F" w:rsidRDefault="0052218C" w:rsidP="0052218C">
      <w:pPr>
        <w:pStyle w:val="NormalWeb"/>
        <w:spacing w:before="0" w:beforeAutospacing="0" w:after="120" w:afterAutospacing="0"/>
        <w:rPr>
          <w:rFonts w:asciiTheme="majorHAnsi" w:hAnsiTheme="majorHAnsi" w:cstheme="majorHAnsi"/>
          <w:color w:val="000000"/>
          <w:sz w:val="16"/>
          <w:szCs w:val="14"/>
        </w:rPr>
      </w:pPr>
      <w:r w:rsidRPr="00C2265F">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C2265F">
        <w:rPr>
          <w:rFonts w:asciiTheme="majorHAnsi" w:hAnsiTheme="majorHAnsi" w:cstheme="majorHAnsi"/>
          <w:color w:val="000000"/>
          <w:sz w:val="16"/>
        </w:rPr>
        <w:t xml:space="preserve">Absolutely </w:t>
      </w:r>
      <w:r w:rsidRPr="00C2265F">
        <w:rPr>
          <w:rStyle w:val="Emphasis"/>
          <w:rFonts w:asciiTheme="majorHAnsi" w:hAnsiTheme="majorHAnsi" w:cstheme="majorHAnsi"/>
          <w:highlight w:val="cyan"/>
        </w:rPr>
        <w:t>central</w:t>
      </w:r>
      <w:r w:rsidRPr="00C2265F">
        <w:rPr>
          <w:rFonts w:asciiTheme="majorHAnsi" w:hAnsiTheme="majorHAnsi" w:cstheme="majorHAnsi"/>
          <w:color w:val="000000"/>
          <w:sz w:val="16"/>
        </w:rPr>
        <w:t xml:space="preserve"> to our approach </w:t>
      </w:r>
      <w:r w:rsidRPr="00C2265F">
        <w:rPr>
          <w:rStyle w:val="Emphasis"/>
          <w:rFonts w:asciiTheme="majorHAnsi" w:hAnsiTheme="majorHAnsi" w:cstheme="majorHAnsi"/>
          <w:highlight w:val="cyan"/>
        </w:rPr>
        <w:t>is a blurring of</w:t>
      </w:r>
      <w:r w:rsidRPr="00C2265F">
        <w:rPr>
          <w:rFonts w:asciiTheme="majorHAnsi" w:hAnsiTheme="majorHAnsi" w:cstheme="majorHAnsi"/>
          <w:color w:val="000000"/>
          <w:sz w:val="16"/>
        </w:rPr>
        <w:t xml:space="preserve"> categories and distinctions between </w:t>
      </w:r>
      <w:r w:rsidRPr="00C2265F">
        <w:rPr>
          <w:rStyle w:val="Emphasis"/>
          <w:rFonts w:asciiTheme="majorHAnsi" w:hAnsiTheme="majorHAnsi" w:cstheme="majorHAnsi"/>
          <w:highlight w:val="cyan"/>
        </w:rPr>
        <w:t>wartime and peacetime violence</w:t>
      </w:r>
      <w:r w:rsidRPr="00C2265F">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C2265F">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C2265F">
        <w:rPr>
          <w:rFonts w:asciiTheme="majorHAnsi" w:hAnsiTheme="majorHAnsi" w:cstheme="majorHAnsi"/>
          <w:color w:val="000000"/>
          <w:sz w:val="16"/>
        </w:rPr>
        <w:t xml:space="preserve">The violence continuum also refers to the ease with which </w:t>
      </w:r>
      <w:r w:rsidRPr="00C2265F">
        <w:rPr>
          <w:rStyle w:val="Emphasis"/>
          <w:rFonts w:asciiTheme="majorHAnsi" w:hAnsiTheme="majorHAnsi" w:cstheme="majorHAnsi"/>
          <w:highlight w:val="cyan"/>
        </w:rPr>
        <w:t>humans are capable of reducing the socially vulnerable into expendable nonpersons</w:t>
      </w:r>
      <w:r w:rsidRPr="00C2265F">
        <w:rPr>
          <w:rFonts w:asciiTheme="majorHAnsi" w:hAnsiTheme="majorHAnsi" w:cstheme="majorHAnsi"/>
          <w:color w:val="000000"/>
          <w:sz w:val="16"/>
        </w:rPr>
        <w:t xml:space="preserve"> and assuming the license - even the duty - to kill, maim, or soul-murder.</w:t>
      </w:r>
      <w:r w:rsidRPr="00C2265F">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C2265F">
        <w:rPr>
          <w:rFonts w:asciiTheme="majorHAnsi" w:hAnsiTheme="majorHAnsi" w:cstheme="majorHAnsi"/>
          <w:color w:val="000000"/>
          <w:sz w:val="16"/>
        </w:rPr>
        <w:t>it is absolutely necessary to make just such existential leaps in purposefully linking violent acts in normal times to those of abnormal times.</w:t>
      </w:r>
      <w:r w:rsidRPr="00C2265F">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C2265F">
        <w:rPr>
          <w:rStyle w:val="Emphasis"/>
          <w:rFonts w:asciiTheme="majorHAnsi" w:hAnsiTheme="majorHAnsi" w:cstheme="majorHAnsi"/>
          <w:highlight w:val="cyan"/>
        </w:rPr>
        <w:t>there is</w:t>
      </w:r>
      <w:r w:rsidRPr="00C2265F">
        <w:rPr>
          <w:rFonts w:asciiTheme="majorHAnsi" w:hAnsiTheme="majorHAnsi" w:cstheme="majorHAnsi"/>
          <w:color w:val="000000"/>
          <w:sz w:val="16"/>
        </w:rPr>
        <w:t xml:space="preserve">), an even greater </w:t>
      </w:r>
      <w:r w:rsidRPr="00C2265F">
        <w:rPr>
          <w:rStyle w:val="Emphasis"/>
          <w:rFonts w:asciiTheme="majorHAnsi" w:hAnsiTheme="majorHAnsi" w:cstheme="majorHAnsi"/>
          <w:highlight w:val="cyan"/>
        </w:rPr>
        <w:t>risk</w:t>
      </w:r>
      <w:r w:rsidRPr="00C2265F">
        <w:rPr>
          <w:rFonts w:asciiTheme="majorHAnsi" w:hAnsiTheme="majorHAnsi" w:cstheme="majorHAnsi"/>
          <w:color w:val="000000"/>
          <w:sz w:val="16"/>
        </w:rPr>
        <w:t xml:space="preserve"> lies in failing to sensitize ourselves, </w:t>
      </w:r>
      <w:r w:rsidRPr="00C2265F">
        <w:rPr>
          <w:rStyle w:val="Emphasis"/>
          <w:rFonts w:asciiTheme="majorHAnsi" w:hAnsiTheme="majorHAnsi" w:cstheme="majorHAnsi"/>
          <w:highlight w:val="cyan"/>
        </w:rPr>
        <w:t>in misrecognizing protogenocidal practices</w:t>
      </w:r>
      <w:r w:rsidRPr="00C2265F">
        <w:rPr>
          <w:rFonts w:asciiTheme="majorHAnsi" w:hAnsiTheme="majorHAnsi" w:cstheme="majorHAnsi"/>
          <w:color w:val="000000"/>
          <w:sz w:val="16"/>
        </w:rPr>
        <w:t xml:space="preserve"> and sentiments </w:t>
      </w:r>
      <w:r w:rsidRPr="00C2265F">
        <w:rPr>
          <w:rStyle w:val="Emphasis"/>
          <w:rFonts w:asciiTheme="majorHAnsi" w:hAnsiTheme="majorHAnsi" w:cstheme="majorHAnsi"/>
          <w:highlight w:val="cyan"/>
        </w:rPr>
        <w:t>daily enacted</w:t>
      </w:r>
      <w:r w:rsidRPr="00C2265F">
        <w:rPr>
          <w:rFonts w:asciiTheme="majorHAnsi" w:hAnsiTheme="majorHAnsi" w:cstheme="majorHAnsi"/>
          <w:color w:val="000000"/>
          <w:sz w:val="16"/>
        </w:rPr>
        <w:t xml:space="preserve"> as normative behavior by “ordinary” good-enough cit</w:t>
      </w:r>
      <w:r w:rsidRPr="00C2265F">
        <w:rPr>
          <w:rFonts w:asciiTheme="majorHAnsi" w:hAnsiTheme="majorHAnsi" w:cstheme="majorHAnsi"/>
          <w:color w:val="000000"/>
          <w:sz w:val="16"/>
        </w:rPr>
        <w:lastRenderedPageBreak/>
        <w:t>izens. Peacetime crimes</w:t>
      </w:r>
      <w:r w:rsidRPr="00C2265F">
        <w:rPr>
          <w:rFonts w:asciiTheme="majorHAnsi" w:hAnsiTheme="majorHAnsi" w:cstheme="majorHAnsi"/>
          <w:color w:val="000000"/>
          <w:sz w:val="16"/>
          <w:szCs w:val="14"/>
        </w:rP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C2265F">
        <w:rPr>
          <w:rFonts w:asciiTheme="majorHAnsi" w:hAnsiTheme="majorHAnsi" w:cstheme="majorHAnsi"/>
          <w:color w:val="000000"/>
          <w:sz w:val="16"/>
        </w:rPr>
        <w:t>constitute the “small wars and invisible genocides”</w:t>
      </w:r>
      <w:r w:rsidRPr="00C2265F">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C2265F">
        <w:rPr>
          <w:rStyle w:val="Emphasis"/>
          <w:rFonts w:asciiTheme="majorHAnsi" w:hAnsiTheme="majorHAnsi" w:cstheme="majorHAnsi"/>
          <w:highlight w:val="cyan"/>
        </w:rPr>
        <w:t>These are “invisible” genocides</w:t>
      </w:r>
      <w:r w:rsidRPr="00C2265F">
        <w:rPr>
          <w:rFonts w:asciiTheme="majorHAnsi" w:hAnsiTheme="majorHAnsi" w:cstheme="majorHAnsi"/>
          <w:color w:val="000000"/>
          <w:sz w:val="16"/>
        </w:rPr>
        <w:t xml:space="preserve"> not </w:t>
      </w:r>
      <w:r w:rsidRPr="00C2265F">
        <w:rPr>
          <w:rStyle w:val="Emphasis"/>
          <w:rFonts w:asciiTheme="majorHAnsi" w:hAnsiTheme="majorHAnsi" w:cstheme="majorHAnsi"/>
          <w:highlight w:val="cyan"/>
        </w:rPr>
        <w:t>because they are</w:t>
      </w:r>
      <w:r w:rsidRPr="00C2265F">
        <w:rPr>
          <w:rFonts w:asciiTheme="majorHAnsi" w:hAnsiTheme="majorHAnsi" w:cstheme="majorHAnsi"/>
          <w:color w:val="000000"/>
          <w:sz w:val="16"/>
        </w:rPr>
        <w:t xml:space="preserve"> secreted away or hidden from view, but quite the opposite.</w:t>
      </w:r>
      <w:r w:rsidRPr="00C2265F">
        <w:rPr>
          <w:rFonts w:asciiTheme="majorHAnsi" w:hAnsiTheme="majorHAnsi" w:cstheme="majorHAnsi"/>
          <w:color w:val="000000"/>
          <w:sz w:val="16"/>
          <w:szCs w:val="14"/>
        </w:rPr>
        <w:t>  As Wittgenstein observed</w:t>
      </w:r>
      <w:r w:rsidRPr="00C2265F">
        <w:rPr>
          <w:rFonts w:asciiTheme="majorHAnsi" w:hAnsiTheme="majorHAnsi" w:cstheme="majorHAnsi"/>
          <w:color w:val="000000"/>
          <w:sz w:val="16"/>
        </w:rPr>
        <w:t xml:space="preserve">, the things that are hardest to perceive are those which are </w:t>
      </w:r>
      <w:r w:rsidRPr="00C2265F">
        <w:rPr>
          <w:rStyle w:val="Emphasis"/>
          <w:rFonts w:asciiTheme="majorHAnsi" w:hAnsiTheme="majorHAnsi" w:cstheme="majorHAnsi"/>
          <w:highlight w:val="cyan"/>
        </w:rPr>
        <w:t>right before our eyes and</w:t>
      </w:r>
      <w:r w:rsidRPr="00C2265F">
        <w:rPr>
          <w:rFonts w:asciiTheme="majorHAnsi" w:hAnsiTheme="majorHAnsi" w:cstheme="majorHAnsi"/>
          <w:color w:val="000000"/>
          <w:sz w:val="16"/>
        </w:rPr>
        <w:t xml:space="preserve"> therefore </w:t>
      </w:r>
      <w:r w:rsidRPr="00C2265F">
        <w:rPr>
          <w:rStyle w:val="Emphasis"/>
          <w:rFonts w:asciiTheme="majorHAnsi" w:hAnsiTheme="majorHAnsi" w:cstheme="majorHAnsi"/>
          <w:highlight w:val="cyan"/>
        </w:rPr>
        <w:t>taken for granted</w:t>
      </w:r>
      <w:r w:rsidRPr="00C2265F">
        <w:rPr>
          <w:rFonts w:asciiTheme="majorHAnsi" w:hAnsiTheme="majorHAnsi" w:cstheme="majorHAnsi"/>
          <w:color w:val="000000"/>
          <w:sz w:val="16"/>
        </w:rPr>
        <w:t>.</w:t>
      </w:r>
      <w:r w:rsidRPr="00C2265F">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C2265F">
        <w:rPr>
          <w:rStyle w:val="Emphasis"/>
          <w:rFonts w:asciiTheme="majorHAnsi" w:hAnsiTheme="majorHAnsi" w:cstheme="majorHAnsi"/>
          <w:highlight w:val="cyan"/>
        </w:rPr>
        <w:t>Peacetime crimes suggests</w:t>
      </w:r>
      <w:r w:rsidRPr="00C2265F">
        <w:rPr>
          <w:rFonts w:asciiTheme="majorHAnsi" w:hAnsiTheme="majorHAnsi" w:cstheme="majorHAnsi"/>
          <w:color w:val="000000"/>
          <w:sz w:val="16"/>
        </w:rPr>
        <w:t xml:space="preserve"> the possibility that </w:t>
      </w:r>
      <w:r w:rsidRPr="00C2265F">
        <w:rPr>
          <w:rStyle w:val="Emphasis"/>
          <w:rFonts w:asciiTheme="majorHAnsi" w:hAnsiTheme="majorHAnsi" w:cstheme="majorHAnsi"/>
          <w:highlight w:val="cyan"/>
        </w:rPr>
        <w:t>war crimes are</w:t>
      </w:r>
      <w:r w:rsidRPr="00C2265F">
        <w:rPr>
          <w:rFonts w:asciiTheme="majorHAnsi" w:hAnsiTheme="majorHAnsi" w:cstheme="majorHAnsi"/>
          <w:color w:val="000000"/>
          <w:sz w:val="16"/>
        </w:rPr>
        <w:t xml:space="preserve"> merely </w:t>
      </w:r>
      <w:r w:rsidRPr="00C2265F">
        <w:rPr>
          <w:rStyle w:val="Emphasis"/>
          <w:rFonts w:asciiTheme="majorHAnsi" w:hAnsiTheme="majorHAnsi" w:cstheme="majorHAnsi"/>
          <w:highlight w:val="cyan"/>
        </w:rPr>
        <w:t>ordinary, everyday crimes of public consent applied systematically</w:t>
      </w:r>
      <w:r w:rsidRPr="00C2265F">
        <w:rPr>
          <w:rFonts w:asciiTheme="majorHAnsi" w:hAnsiTheme="majorHAnsi" w:cstheme="majorHAnsi"/>
          <w:color w:val="000000"/>
          <w:sz w:val="16"/>
        </w:rPr>
        <w:t xml:space="preserve"> and dramatically </w:t>
      </w:r>
      <w:r w:rsidRPr="00C2265F">
        <w:rPr>
          <w:rStyle w:val="Emphasis"/>
          <w:rFonts w:asciiTheme="majorHAnsi" w:hAnsiTheme="majorHAnsi" w:cstheme="majorHAnsi"/>
          <w:highlight w:val="cyan"/>
        </w:rPr>
        <w:t>in the extreme context of war</w:t>
      </w:r>
      <w:r w:rsidRPr="00C2265F">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C2265F">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C2265F">
        <w:rPr>
          <w:rFonts w:asciiTheme="majorHAnsi" w:hAnsiTheme="majorHAnsi" w:cstheme="majorHAnsi"/>
          <w:color w:val="000000"/>
          <w:sz w:val="16"/>
          <w:szCs w:val="14"/>
        </w:rPr>
        <w:t xml:space="preserve">What can it possibly mean when incarceration becomes the “normative” socializing experience for ethnic minority youth in a society, i.e., over 33 percent of young African American men (Prison Watch 2002).  In the end </w:t>
      </w:r>
      <w:r w:rsidRPr="00C2265F">
        <w:rPr>
          <w:rStyle w:val="Emphasis"/>
          <w:rFonts w:asciiTheme="majorHAnsi" w:hAnsiTheme="majorHAnsi" w:cstheme="majorHAnsi"/>
          <w:highlight w:val="cyan"/>
        </w:rPr>
        <w:t>it is essential that we</w:t>
      </w:r>
      <w:r w:rsidRPr="00C2265F">
        <w:rPr>
          <w:rFonts w:asciiTheme="majorHAnsi" w:hAnsiTheme="majorHAnsi" w:cstheme="majorHAnsi"/>
          <w:color w:val="000000"/>
          <w:sz w:val="16"/>
        </w:rPr>
        <w:t xml:space="preserve"> recognize the existence of a genocidal capacity among otherwise good-enough humans and that we need to </w:t>
      </w:r>
      <w:r w:rsidRPr="00C2265F">
        <w:rPr>
          <w:rStyle w:val="Emphasis"/>
          <w:rFonts w:asciiTheme="majorHAnsi" w:hAnsiTheme="majorHAnsi" w:cstheme="majorHAnsi"/>
          <w:highlight w:val="cyan"/>
        </w:rPr>
        <w:t>exercise</w:t>
      </w:r>
      <w:r w:rsidRPr="00C2265F">
        <w:rPr>
          <w:rFonts w:asciiTheme="majorHAnsi" w:hAnsiTheme="majorHAnsi" w:cstheme="majorHAnsi"/>
          <w:color w:val="000000"/>
          <w:sz w:val="16"/>
        </w:rPr>
        <w:t xml:space="preserve"> a defensive </w:t>
      </w:r>
      <w:r w:rsidRPr="00C2265F">
        <w:rPr>
          <w:rStyle w:val="Emphasis"/>
          <w:rFonts w:asciiTheme="majorHAnsi" w:hAnsiTheme="majorHAnsi" w:cstheme="majorHAnsi"/>
          <w:highlight w:val="cyan"/>
        </w:rPr>
        <w:t>hypervigilance to</w:t>
      </w:r>
      <w:r w:rsidRPr="00C2265F">
        <w:rPr>
          <w:rFonts w:asciiTheme="majorHAnsi" w:hAnsiTheme="majorHAnsi" w:cstheme="majorHAnsi"/>
          <w:color w:val="000000"/>
          <w:sz w:val="16"/>
        </w:rPr>
        <w:t xml:space="preserve"> the less dramatic, permitted, and even rewarded </w:t>
      </w:r>
      <w:r w:rsidRPr="00C2265F">
        <w:rPr>
          <w:rStyle w:val="Emphasis"/>
          <w:rFonts w:asciiTheme="majorHAnsi" w:hAnsiTheme="majorHAnsi" w:cstheme="majorHAnsi"/>
          <w:highlight w:val="cyan"/>
        </w:rPr>
        <w:t>everyday acts of violence that render participation in genocidal acts</w:t>
      </w:r>
      <w:r w:rsidRPr="00C2265F">
        <w:rPr>
          <w:rFonts w:asciiTheme="majorHAnsi" w:hAnsiTheme="majorHAnsi" w:cstheme="majorHAnsi"/>
          <w:color w:val="000000"/>
          <w:sz w:val="16"/>
        </w:rPr>
        <w:t xml:space="preserve"> and policies </w:t>
      </w:r>
      <w:r w:rsidRPr="00C2265F">
        <w:rPr>
          <w:rFonts w:asciiTheme="majorHAnsi" w:hAnsiTheme="majorHAnsi" w:cstheme="majorHAnsi"/>
          <w:sz w:val="16"/>
        </w:rPr>
        <w:t>possible</w:t>
      </w:r>
      <w:r w:rsidRPr="00C2265F">
        <w:rPr>
          <w:rFonts w:asciiTheme="majorHAnsi" w:hAnsiTheme="majorHAnsi" w:cstheme="majorHAnsi"/>
          <w:color w:val="000000"/>
          <w:sz w:val="16"/>
          <w:szCs w:val="14"/>
        </w:rPr>
        <w:t xml:space="preserve"> (under adverse political or economic conditions), perhaps more easily than we would like to recognize. </w:t>
      </w:r>
      <w:r w:rsidRPr="00C2265F">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C2265F">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C2265F">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C2265F">
        <w:rPr>
          <w:rStyle w:val="Emphasis"/>
          <w:rFonts w:asciiTheme="majorHAnsi" w:hAnsiTheme="majorHAnsi" w:cstheme="majorHAnsi"/>
          <w:highlight w:val="cyan"/>
        </w:rPr>
        <w:t>There is no primary impulse out of which mass violence and genocide are born, it is ingrained in the common sense of everyday social life</w:t>
      </w:r>
      <w:r w:rsidRPr="00C2265F">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C2265F">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C2265F">
        <w:rPr>
          <w:rFonts w:asciiTheme="majorHAnsi" w:hAnsiTheme="majorHAnsi" w:cstheme="majorHAnsi"/>
          <w:color w:val="000000"/>
          <w:sz w:val="16"/>
        </w:rPr>
        <w:t>. Collective denial and misrecognition are prerequisites for mass violence and genocide.</w:t>
      </w:r>
      <w:r w:rsidRPr="00C2265F">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C2265F">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C2265F">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w:t>
      </w:r>
      <w:r w:rsidRPr="00C2265F">
        <w:rPr>
          <w:rFonts w:asciiTheme="majorHAnsi" w:hAnsiTheme="majorHAnsi" w:cstheme="majorHAnsi"/>
          <w:color w:val="000000"/>
          <w:sz w:val="16"/>
          <w:szCs w:val="14"/>
        </w:rPr>
        <w:lastRenderedPageBreak/>
        <w:t xml:space="preserve">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C2265F">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C2265F">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C2265F">
        <w:rPr>
          <w:rStyle w:val="Emphasis"/>
          <w:rFonts w:asciiTheme="majorHAnsi" w:hAnsiTheme="majorHAnsi" w:cstheme="majorHAnsi"/>
          <w:highlight w:val="cyan"/>
        </w:rPr>
        <w:t>They harbor the</w:t>
      </w:r>
      <w:r w:rsidRPr="00C2265F">
        <w:rPr>
          <w:rFonts w:asciiTheme="majorHAnsi" w:hAnsiTheme="majorHAnsi" w:cstheme="majorHAnsi"/>
          <w:color w:val="000000"/>
          <w:sz w:val="16"/>
          <w:szCs w:val="14"/>
        </w:rPr>
        <w:t xml:space="preserve"> early “warning signs” (Charney 1991), the </w:t>
      </w:r>
      <w:r w:rsidRPr="00C2265F">
        <w:rPr>
          <w:rFonts w:asciiTheme="majorHAnsi" w:hAnsiTheme="majorHAnsi" w:cstheme="majorHAnsi"/>
          <w:color w:val="000000"/>
          <w:sz w:val="16"/>
        </w:rPr>
        <w:t>“</w:t>
      </w:r>
      <w:r w:rsidRPr="00C2265F">
        <w:rPr>
          <w:rStyle w:val="Emphasis"/>
          <w:rFonts w:asciiTheme="majorHAnsi" w:hAnsiTheme="majorHAnsi" w:cstheme="majorHAnsi"/>
          <w:highlight w:val="cyan"/>
        </w:rPr>
        <w:t>priming</w:t>
      </w:r>
      <w:r w:rsidRPr="00C2265F">
        <w:rPr>
          <w:rFonts w:asciiTheme="majorHAnsi" w:hAnsiTheme="majorHAnsi" w:cstheme="majorHAnsi"/>
          <w:color w:val="000000"/>
          <w:sz w:val="16"/>
        </w:rPr>
        <w:t>”</w:t>
      </w:r>
      <w:r w:rsidRPr="00C2265F">
        <w:rPr>
          <w:rFonts w:asciiTheme="majorHAnsi" w:hAnsiTheme="majorHAnsi" w:cstheme="majorHAnsi"/>
          <w:color w:val="000000"/>
          <w:sz w:val="16"/>
          <w:szCs w:val="14"/>
        </w:rPr>
        <w:t xml:space="preserve"> (as Hinton, ed., 2002 calls it), or the “genocidal continuum” (as we call it) </w:t>
      </w:r>
      <w:r w:rsidRPr="00C2265F">
        <w:rPr>
          <w:rStyle w:val="Emphasis"/>
          <w:rFonts w:asciiTheme="majorHAnsi" w:hAnsiTheme="majorHAnsi" w:cstheme="majorHAnsi"/>
          <w:highlight w:val="cyan"/>
        </w:rPr>
        <w:t>that push social consensus toward devaluing certain forms of human life</w:t>
      </w:r>
      <w:r w:rsidRPr="00C2265F">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14A5E037" w14:textId="77777777" w:rsidR="0052218C" w:rsidRPr="00C2265F" w:rsidRDefault="0052218C" w:rsidP="0052218C">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Structural violence has no intervening actors- it’s definitionally supported by the system- means outside actors like debate fiat are key to solving</w:t>
      </w:r>
    </w:p>
    <w:p w14:paraId="3A974984" w14:textId="77777777" w:rsidR="0052218C" w:rsidRPr="00C2265F" w:rsidRDefault="0052218C" w:rsidP="0052218C">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And SV outweighs on magnitude- it’s an exponential threat multiplier</w:t>
      </w:r>
    </w:p>
    <w:p w14:paraId="58EC14E2" w14:textId="77777777" w:rsidR="0052218C" w:rsidRPr="00C2265F" w:rsidRDefault="0052218C" w:rsidP="0052218C">
      <w:pPr>
        <w:spacing w:line="240" w:lineRule="auto"/>
        <w:contextualSpacing/>
        <w:rPr>
          <w:rFonts w:asciiTheme="majorHAnsi" w:eastAsia="Calibri" w:hAnsiTheme="majorHAnsi" w:cstheme="majorHAnsi"/>
          <w:szCs w:val="22"/>
        </w:rPr>
      </w:pPr>
      <w:r w:rsidRPr="00C2265F">
        <w:rPr>
          <w:rStyle w:val="Style13ptBold"/>
          <w:rFonts w:asciiTheme="majorHAnsi" w:hAnsiTheme="majorHAnsi" w:cstheme="majorHAnsi"/>
          <w:szCs w:val="22"/>
        </w:rPr>
        <w:t>Nixon 11</w:t>
      </w:r>
      <w:r w:rsidRPr="00C2265F">
        <w:rPr>
          <w:rStyle w:val="Style13ptBold"/>
          <w:rFonts w:asciiTheme="majorHAnsi" w:hAnsiTheme="majorHAnsi" w:cstheme="majorHAnsi"/>
          <w:bCs/>
          <w:szCs w:val="22"/>
        </w:rPr>
        <w:t xml:space="preserve"> [Rob Nixon, Professor of English and the Princeton Environmental Institute, </w:t>
      </w:r>
      <w:r w:rsidRPr="00C2265F">
        <w:rPr>
          <w:rStyle w:val="Style13ptBold"/>
          <w:rFonts w:asciiTheme="majorHAnsi" w:hAnsiTheme="majorHAnsi" w:cstheme="majorHAnsi"/>
          <w:szCs w:val="22"/>
        </w:rPr>
        <w:t>“</w:t>
      </w:r>
      <w:r w:rsidRPr="00C2265F">
        <w:rPr>
          <w:rFonts w:asciiTheme="majorHAnsi" w:eastAsia="Calibri" w:hAnsiTheme="majorHAnsi" w:cstheme="majorHAnsi"/>
          <w:szCs w:val="22"/>
        </w:rPr>
        <w:t xml:space="preserve">Slow Violence and the Environmentalism of the Poor”, 2011, https://books.google.com/books/about/Slow_Violence_and_the_Environmentalism_o.html?id=bTVbUTOsoC8C] </w:t>
      </w:r>
    </w:p>
    <w:p w14:paraId="73EA0A53" w14:textId="77777777" w:rsidR="0052218C" w:rsidRPr="00C2265F" w:rsidRDefault="0052218C" w:rsidP="0052218C">
      <w:pPr>
        <w:spacing w:line="240" w:lineRule="auto"/>
        <w:contextualSpacing/>
        <w:rPr>
          <w:rStyle w:val="Style13ptBold"/>
          <w:rFonts w:asciiTheme="majorHAnsi" w:hAnsiTheme="majorHAnsi" w:cstheme="majorHAnsi"/>
          <w:b w:val="0"/>
          <w:bCs/>
          <w:szCs w:val="22"/>
        </w:rPr>
      </w:pPr>
    </w:p>
    <w:p w14:paraId="749B0564" w14:textId="77777777" w:rsidR="0052218C" w:rsidRPr="00C2265F" w:rsidRDefault="0052218C" w:rsidP="0052218C">
      <w:pPr>
        <w:spacing w:line="240" w:lineRule="auto"/>
        <w:contextualSpacing/>
        <w:rPr>
          <w:rFonts w:asciiTheme="majorHAnsi" w:hAnsiTheme="majorHAnsi" w:cstheme="majorHAnsi"/>
          <w:bCs/>
          <w:sz w:val="14"/>
          <w:szCs w:val="22"/>
        </w:rPr>
      </w:pPr>
      <w:r w:rsidRPr="00C2265F">
        <w:rPr>
          <w:rFonts w:asciiTheme="majorHAnsi" w:eastAsia="Calibri" w:hAnsiTheme="majorHAnsi" w:cstheme="majorHAnsi"/>
          <w:sz w:val="14"/>
          <w:szCs w:val="16"/>
        </w:rPr>
        <w:t>Three primary concerns animate this book, chief among them my conviction that</w:t>
      </w:r>
      <w:r w:rsidRPr="00C2265F">
        <w:rPr>
          <w:rFonts w:asciiTheme="majorHAnsi" w:eastAsia="Calibri" w:hAnsiTheme="majorHAnsi" w:cstheme="majorHAnsi"/>
          <w:sz w:val="14"/>
          <w:szCs w:val="22"/>
        </w:rPr>
        <w:t xml:space="preserve"> </w:t>
      </w:r>
      <w:r w:rsidRPr="00C2265F">
        <w:rPr>
          <w:rFonts w:asciiTheme="majorHAnsi" w:eastAsia="Calibri" w:hAnsiTheme="majorHAnsi" w:cstheme="majorHAnsi"/>
          <w:b/>
          <w:bCs/>
          <w:szCs w:val="22"/>
          <w:u w:val="single"/>
        </w:rPr>
        <w:t>we urgently need to rethink-</w:t>
      </w:r>
      <w:r w:rsidRPr="00C2265F">
        <w:rPr>
          <w:rFonts w:asciiTheme="majorHAnsi" w:eastAsia="Calibri" w:hAnsiTheme="majorHAnsi" w:cstheme="majorHAnsi"/>
          <w:sz w:val="14"/>
          <w:szCs w:val="16"/>
        </w:rPr>
        <w:t>politically, imaginatively, and theoretically-what I call</w:t>
      </w:r>
      <w:r w:rsidRPr="00C2265F">
        <w:rPr>
          <w:rFonts w:asciiTheme="majorHAnsi" w:eastAsia="Calibri" w:hAnsiTheme="majorHAnsi" w:cstheme="majorHAnsi"/>
          <w:b/>
          <w:bCs/>
          <w:szCs w:val="22"/>
          <w:u w:val="single"/>
        </w:rPr>
        <w:t xml:space="preserve"> "slow violence." By slow violence I mean a violence that occurs gradually and out of sight, a violence of delayed destruction that is dispersed across time and space</w:t>
      </w:r>
      <w:r w:rsidRPr="00C2265F">
        <w:rPr>
          <w:rFonts w:asciiTheme="majorHAnsi" w:eastAsia="Calibri" w:hAnsiTheme="majorHAnsi" w:cstheme="majorHAnsi"/>
          <w:sz w:val="14"/>
          <w:szCs w:val="16"/>
        </w:rPr>
        <w:t>, an attritional violence that is typically not viewed as violence at all.</w:t>
      </w:r>
      <w:r w:rsidRPr="00C2265F">
        <w:rPr>
          <w:rFonts w:asciiTheme="majorHAnsi" w:eastAsia="Calibri" w:hAnsiTheme="majorHAnsi" w:cstheme="majorHAnsi"/>
          <w:b/>
          <w:bCs/>
          <w:sz w:val="14"/>
          <w:szCs w:val="16"/>
        </w:rPr>
        <w:t xml:space="preserve"> </w:t>
      </w:r>
      <w:r w:rsidRPr="00C2265F">
        <w:rPr>
          <w:rFonts w:asciiTheme="majorHAnsi" w:eastAsia="Calibri" w:hAnsiTheme="majorHAnsi" w:cstheme="majorHAnsi"/>
          <w:sz w:val="14"/>
          <w:szCs w:val="16"/>
        </w:rPr>
        <w:t>Violence is customarily conceived as an event or action that is immediate in time, explosive and spectacular in space, and as erupting into instant sensational visibility</w:t>
      </w:r>
      <w:r w:rsidRPr="00C2265F">
        <w:rPr>
          <w:rFonts w:asciiTheme="majorHAnsi" w:eastAsia="Calibri" w:hAnsiTheme="majorHAnsi" w:cstheme="majorHAnsi"/>
          <w:sz w:val="16"/>
          <w:szCs w:val="16"/>
          <w:u w:val="single"/>
        </w:rPr>
        <w:t xml:space="preserve">. </w:t>
      </w:r>
      <w:r w:rsidRPr="00C2265F">
        <w:rPr>
          <w:rFonts w:asciiTheme="majorHAnsi" w:hAnsiTheme="majorHAnsi" w:cstheme="majorHAnsi"/>
          <w:sz w:val="14"/>
        </w:rPr>
        <w:t>We need, I believe, to engage a different kind of violence, a violence that is neither spectacular nor instantaneous, but rather incremental and accretive, its calamitous repercussions playing out across a range of temporal scales. In</w:t>
      </w:r>
      <w:r w:rsidRPr="00C2265F">
        <w:rPr>
          <w:rFonts w:asciiTheme="majorHAnsi" w:eastAsia="Calibri" w:hAnsiTheme="majorHAnsi" w:cstheme="majorHAnsi"/>
          <w:sz w:val="14"/>
          <w:szCs w:val="16"/>
        </w:rPr>
        <w:t xml:space="preserve">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C2265F">
        <w:rPr>
          <w:rFonts w:asciiTheme="majorHAnsi" w:eastAsia="Calibri" w:hAnsiTheme="majorHAnsi" w:cstheme="majorHAnsi"/>
          <w:szCs w:val="22"/>
          <w:u w:val="single"/>
        </w:rPr>
        <w:t xml:space="preserve"> </w:t>
      </w:r>
      <w:r w:rsidRPr="00C2265F">
        <w:rPr>
          <w:rFonts w:asciiTheme="majorHAnsi" w:hAnsiTheme="majorHAnsi" w:cstheme="majorHAnsi"/>
          <w:sz w:val="14"/>
        </w:rPr>
        <w:t>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w:t>
      </w:r>
      <w:r w:rsidRPr="00C2265F">
        <w:rPr>
          <w:rFonts w:asciiTheme="majorHAnsi" w:eastAsia="Calibri" w:hAnsiTheme="majorHAnsi" w:cstheme="majorHAnsi"/>
          <w:sz w:val="14"/>
          <w:szCs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2265F">
        <w:rPr>
          <w:rFonts w:asciiTheme="majorHAnsi" w:eastAsia="Calibri" w:hAnsiTheme="majorHAnsi" w:cstheme="majorHAnsi"/>
          <w:b/>
          <w:bCs/>
          <w:szCs w:val="22"/>
          <w:highlight w:val="green"/>
          <w:u w:val="single"/>
        </w:rPr>
        <w:t xml:space="preserve">slow violence is </w:t>
      </w:r>
      <w:r w:rsidRPr="00C2265F">
        <w:rPr>
          <w:rFonts w:asciiTheme="majorHAnsi" w:hAnsiTheme="majorHAnsi" w:cstheme="majorHAnsi"/>
          <w:sz w:val="14"/>
        </w:rPr>
        <w:t xml:space="preserve">often not just attritional but also </w:t>
      </w:r>
      <w:r w:rsidRPr="00C2265F">
        <w:rPr>
          <w:rFonts w:asciiTheme="majorHAnsi" w:eastAsia="Calibri" w:hAnsiTheme="majorHAnsi" w:cstheme="majorHAnsi"/>
          <w:b/>
          <w:bCs/>
          <w:szCs w:val="22"/>
          <w:highlight w:val="green"/>
          <w:u w:val="single"/>
        </w:rPr>
        <w:t>exponential</w:t>
      </w:r>
      <w:r w:rsidRPr="00C2265F">
        <w:rPr>
          <w:rFonts w:asciiTheme="majorHAnsi" w:hAnsiTheme="majorHAnsi" w:cstheme="majorHAnsi"/>
          <w:sz w:val="14"/>
        </w:rPr>
        <w:t>, operating as a major threat multiplier;</w:t>
      </w:r>
      <w:r w:rsidRPr="00C2265F">
        <w:rPr>
          <w:rFonts w:asciiTheme="majorHAnsi" w:eastAsia="Calibri" w:hAnsiTheme="majorHAnsi" w:cstheme="majorHAnsi"/>
          <w:b/>
          <w:bCs/>
          <w:szCs w:val="22"/>
          <w:highlight w:val="green"/>
          <w:u w:val="single"/>
        </w:rPr>
        <w:t xml:space="preserve"> it can fuel long-term, proliferating conflicts in situations where the conditions for sustaining life become increasingly but gradually degraded.</w:t>
      </w:r>
      <w:r w:rsidRPr="00C2265F">
        <w:rPr>
          <w:rFonts w:asciiTheme="majorHAnsi" w:hAnsiTheme="majorHAnsi" w:cstheme="majorHAnsi"/>
          <w:bCs/>
          <w:sz w:val="14"/>
          <w:szCs w:val="22"/>
        </w:rPr>
        <w:t xml:space="preserve"> </w:t>
      </w:r>
      <w:r w:rsidRPr="00C2265F">
        <w:rPr>
          <w:rFonts w:asciiTheme="majorHAnsi" w:hAnsiTheme="majorHAnsi" w:cstheme="majorHAnsi"/>
          <w:sz w:val="14"/>
          <w:szCs w:val="16"/>
        </w:rPr>
        <w:t>Politically and emotionally, different kinds of disaster possess unequal heft. Falling bodies, burning towers, exploding heads, avalanches, volcanoes, and tsunamis have a visceral, eye-catching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w:t>
      </w:r>
      <w:r w:rsidRPr="00C2265F">
        <w:rPr>
          <w:rFonts w:asciiTheme="majorHAnsi" w:hAnsiTheme="majorHAnsi" w:cstheme="majorHAnsi"/>
          <w:sz w:val="14"/>
          <w:szCs w:val="16"/>
        </w:rPr>
        <w:lastRenderedPageBreak/>
        <w:t xml:space="preserve"> most critical challenges of our time?</w:t>
      </w:r>
    </w:p>
    <w:p w14:paraId="7A2AB540" w14:textId="77777777" w:rsidR="0052218C" w:rsidRPr="00C2265F" w:rsidRDefault="0052218C" w:rsidP="0052218C">
      <w:pPr>
        <w:pStyle w:val="NormalWeb"/>
        <w:spacing w:before="0" w:beforeAutospacing="0" w:after="0" w:afterAutospacing="0"/>
        <w:rPr>
          <w:rFonts w:asciiTheme="majorHAnsi" w:hAnsiTheme="majorHAnsi" w:cstheme="majorHAnsi"/>
          <w:sz w:val="14"/>
        </w:rPr>
      </w:pPr>
    </w:p>
    <w:p w14:paraId="5378560E" w14:textId="77777777" w:rsidR="0052218C" w:rsidRPr="00C2265F" w:rsidRDefault="0052218C" w:rsidP="0052218C">
      <w:pPr>
        <w:pStyle w:val="Heading4"/>
        <w:numPr>
          <w:ilvl w:val="0"/>
          <w:numId w:val="5"/>
        </w:numPr>
        <w:tabs>
          <w:tab w:val="num" w:pos="1800"/>
        </w:tabs>
        <w:spacing w:line="240" w:lineRule="auto"/>
        <w:ind w:left="1800"/>
        <w:rPr>
          <w:rFonts w:asciiTheme="majorHAnsi" w:hAnsiTheme="majorHAnsi" w:cstheme="majorHAnsi"/>
        </w:rPr>
      </w:pPr>
      <w:r w:rsidRPr="00C2265F">
        <w:rPr>
          <w:rFonts w:asciiTheme="majorHAnsi" w:hAnsiTheme="majorHAnsi" w:cstheme="majorHAnsi"/>
        </w:rPr>
        <w:t>SV’s the most common form of violence</w:t>
      </w:r>
    </w:p>
    <w:p w14:paraId="4A8A3007" w14:textId="77777777" w:rsidR="0052218C" w:rsidRPr="00C2265F" w:rsidRDefault="0052218C" w:rsidP="0052218C">
      <w:pPr>
        <w:spacing w:line="240" w:lineRule="auto"/>
        <w:rPr>
          <w:rFonts w:asciiTheme="majorHAnsi" w:hAnsiTheme="majorHAnsi" w:cstheme="majorHAnsi"/>
          <w:sz w:val="16"/>
        </w:rPr>
      </w:pPr>
      <w:r w:rsidRPr="00C2265F">
        <w:rPr>
          <w:rStyle w:val="Style13ptBold"/>
          <w:rFonts w:asciiTheme="majorHAnsi" w:hAnsiTheme="majorHAnsi" w:cstheme="majorHAnsi"/>
        </w:rPr>
        <w:t>Winter and Leighton 99</w:t>
      </w:r>
      <w:r w:rsidRPr="00C2265F">
        <w:rPr>
          <w:rFonts w:asciiTheme="majorHAnsi" w:hAnsiTheme="majorHAnsi" w:cstheme="majorHAnsi"/>
          <w:sz w:val="16"/>
        </w:rPr>
        <w:t xml:space="preserve">, Structural Violence Section Introduction, Deborah DuNann Winter and Dana C. Leighton, 1999, DOA: 9/18/21 </w:t>
      </w:r>
      <w:hyperlink r:id="rId71" w:history="1">
        <w:r w:rsidRPr="00C2265F">
          <w:rPr>
            <w:rStyle w:val="Hyperlink"/>
            <w:rFonts w:asciiTheme="majorHAnsi" w:hAnsiTheme="majorHAnsi" w:cstheme="majorHAnsi"/>
            <w:sz w:val="16"/>
          </w:rPr>
          <w:t>http://sites.saumag.edu/danaleighton/wp-content/uploads/sites/11/2015/09/SVintro-2.pdf</w:t>
        </w:r>
      </w:hyperlink>
      <w:r w:rsidRPr="00C2265F">
        <w:rPr>
          <w:rFonts w:asciiTheme="majorHAnsi" w:hAnsiTheme="majorHAnsi" w:cstheme="majorHAnsi"/>
          <w:sz w:val="16"/>
        </w:rPr>
        <w:t>, r0w@n</w:t>
      </w:r>
    </w:p>
    <w:p w14:paraId="32614753" w14:textId="77777777" w:rsidR="0052218C" w:rsidRPr="00C2265F" w:rsidRDefault="0052218C" w:rsidP="0052218C">
      <w:pPr>
        <w:spacing w:line="240" w:lineRule="auto"/>
        <w:rPr>
          <w:rFonts w:asciiTheme="majorHAnsi" w:hAnsiTheme="majorHAnsi" w:cstheme="majorHAnsi"/>
          <w:sz w:val="16"/>
        </w:rPr>
      </w:pPr>
      <w:r w:rsidRPr="00C2265F">
        <w:rPr>
          <w:rStyle w:val="Emphasis"/>
          <w:rFonts w:asciiTheme="majorHAnsi" w:hAnsiTheme="majorHAnsi" w:cstheme="majorHAnsi"/>
          <w:highlight w:val="cyan"/>
        </w:rPr>
        <w:t>Direct violence is horrific</w:t>
      </w:r>
      <w:r w:rsidRPr="00C2265F">
        <w:rPr>
          <w:rFonts w:asciiTheme="majorHAnsi" w:hAnsiTheme="majorHAnsi" w:cstheme="majorHAnsi"/>
          <w:sz w:val="16"/>
        </w:rPr>
        <w:t xml:space="preserve">, but </w:t>
      </w:r>
      <w:r w:rsidRPr="00C2265F">
        <w:rPr>
          <w:rStyle w:val="Emphasis"/>
          <w:rFonts w:asciiTheme="majorHAnsi" w:hAnsiTheme="majorHAnsi" w:cstheme="majorHAnsi"/>
          <w:highlight w:val="cyan"/>
        </w:rPr>
        <w:t>it</w:t>
      </w:r>
      <w:r w:rsidRPr="00C2265F">
        <w:rPr>
          <w:rFonts w:asciiTheme="majorHAnsi" w:hAnsiTheme="majorHAnsi" w:cstheme="majorHAnsi"/>
          <w:sz w:val="16"/>
        </w:rPr>
        <w:t xml:space="preserve">s brutality usually </w:t>
      </w:r>
      <w:r w:rsidRPr="00C2265F">
        <w:rPr>
          <w:rStyle w:val="Emphasis"/>
          <w:rFonts w:asciiTheme="majorHAnsi" w:hAnsiTheme="majorHAnsi" w:cstheme="majorHAnsi"/>
          <w:highlight w:val="cyan"/>
        </w:rPr>
        <w:t>gets our attention</w:t>
      </w:r>
      <w:r w:rsidRPr="00C2265F">
        <w:rPr>
          <w:rFonts w:asciiTheme="majorHAnsi" w:hAnsiTheme="majorHAnsi" w:cstheme="majorHAnsi"/>
          <w:sz w:val="16"/>
        </w:rPr>
        <w:t xml:space="preserve">: we notice it, and often respond to it. </w:t>
      </w:r>
      <w:r w:rsidRPr="00C2265F">
        <w:rPr>
          <w:rStyle w:val="Emphasis"/>
          <w:rFonts w:asciiTheme="majorHAnsi" w:hAnsiTheme="majorHAnsi" w:cstheme="majorHAnsi"/>
          <w:highlight w:val="cyan"/>
        </w:rPr>
        <w:t>Structural violence,</w:t>
      </w:r>
      <w:r w:rsidRPr="00C2265F">
        <w:rPr>
          <w:rFonts w:asciiTheme="majorHAnsi" w:hAnsiTheme="majorHAnsi" w:cstheme="majorHAnsi"/>
          <w:sz w:val="16"/>
        </w:rPr>
        <w:t xml:space="preserve"> however</w:t>
      </w:r>
      <w:r w:rsidRPr="00C2265F">
        <w:rPr>
          <w:rStyle w:val="Emphasis"/>
          <w:rFonts w:asciiTheme="majorHAnsi" w:hAnsiTheme="majorHAnsi" w:cstheme="majorHAnsi"/>
          <w:highlight w:val="cyan"/>
        </w:rPr>
        <w:t>, is almost always invisible</w:t>
      </w:r>
      <w:r w:rsidRPr="00C2265F">
        <w:rPr>
          <w:rFonts w:asciiTheme="majorHAnsi" w:hAnsiTheme="majorHAnsi" w:cstheme="majorHAnsi"/>
          <w:sz w:val="16"/>
        </w:rPr>
        <w:t xml:space="preserve">, embedded in ubiquitous social structures, normalized by stable institutions and regular experience. Structural violence occurs whenever people are disadvantaged by political, legal, economic or cultural traditions. Because they are longstanding, structural inequities usually seem ordinary, the way things are and always have been. The chapters in this section teach us about some important but invisible forms of structural violence, and alert us to the powerful cultural mechanisms that create and maintain them over generations. </w:t>
      </w:r>
      <w:r w:rsidRPr="00C2265F">
        <w:rPr>
          <w:rStyle w:val="Emphasis"/>
          <w:rFonts w:asciiTheme="majorHAnsi" w:hAnsiTheme="majorHAnsi" w:cstheme="majorHAnsi"/>
          <w:highlight w:val="cyan"/>
        </w:rPr>
        <w:t>Structured inequities produce suffering and death as often as direct violence does</w:t>
      </w:r>
      <w:r w:rsidRPr="00C2265F">
        <w:rPr>
          <w:rFonts w:asciiTheme="majorHAnsi" w:hAnsiTheme="majorHAnsi" w:cstheme="majorHAnsi"/>
          <w:sz w:val="16"/>
        </w:rPr>
        <w:t xml:space="preserve">, though </w:t>
      </w:r>
      <w:r w:rsidRPr="00C2265F">
        <w:rPr>
          <w:rStyle w:val="Emphasis"/>
          <w:rFonts w:asciiTheme="majorHAnsi" w:hAnsiTheme="majorHAnsi" w:cstheme="majorHAnsi"/>
          <w:highlight w:val="cyan"/>
        </w:rPr>
        <w:t>the damage is slower, more subtle, more common, and more difficult to repair</w:t>
      </w:r>
      <w:r w:rsidRPr="00C2265F">
        <w:rPr>
          <w:rFonts w:asciiTheme="majorHAnsi" w:hAnsiTheme="majorHAnsi" w:cstheme="majorHAnsi"/>
          <w:sz w:val="16"/>
        </w:rPr>
        <w:t>. Globally, poverty is correlated with infant mortality, infectious disease, and shortened lifespans. Whenever people are denied access to societys resources, physical and psychological violence exists. Johan Galtung originally framed the term structural violence to refer to any constraint on human potential due to economic and political structures (1969). Unequal access to resources, to political power, to education, to health care, or to legal standing, are forms of structural violence. When inner city children have inadequate schools while others do not, when gays and lesbians are fired for their sexual orientation, when laborers toil in inhumane conditions, when people of color endure environmental toxins in their neighborhoods, structural violence exists. Unfortunately, even those who are victims of structural violence often do not see the systematic ways in which their plight is choreographed by unequal and unfair distribution of societys resources. Structural violence is problematic in and of itself, but it is also dangerous because it frequently leads to direct violence. Those who are chronically oppressed are often, for logical reasons, those who resort to direct violence. For example, cross-national studies of murder have shown a positive correlation between economic inequality and homicide rates across 40 nations (Hansmann &amp; Quigley, 1982; Unnithan &amp; Whitt, 1992). In the U.S., racial inequality in wealth is correlated with murder rates (Blau &amp; Golden, 1986). Often elites must use direct violence to curb the unrest produced by structural violence. For example, during the 1980s, mean income disparity between whites and blacks in the same urban area predicted use of deadly force by police (Jacobs &amp; O'Brien, 1998). Structural violence often requires police states to suppress resentments and social unrest. Huge income disparities in many Latin American countries are protected by correspondingly huge military operations, which in turn drain resources away from social programs and produce even more structural violence. Organized armed conflict in various parts of the world is easily traced to structured inequalities. Northern Ireland, for example, has been marked by economic disparities between Northern Irish Catholics-- who have higher unemployment rates and less formal education--and Protestants (Cairns &amp; Darby, 1998). In Sri Lanka, youth unemployment and underemployment exacerbates ethnic conflict (Rogers, Spencer &amp; Uyangoda, 1998). In Rwanda, huge disparities between the Hutu and Tutsies eventually led to ethnic massacres. While structural violence often leads to direct violence, the reverse is also true, as brutality often terrorizes bystanders, who then become unwilling or unable to confront social injustice. Increasingly, civilians pay enormous costs of war through death and devastation of neighborhoods and ecosystems. Ruling elites rarely suffer from armed conflict as much as civilian populations do, who endure decades of poverty and disease in war-torn societies. When social inequities are noticed, attempts are made to rationalize and understand them. Unfortunately, one outcome of this process is to assume that victims must in some way deserve their plight. But certainly it is easy to see that young children do not deserve to be victims of structural violence. The chapters in this section help us see the often invisible effects of structural violence, and the two first chapters focus on its effects on children. In their chapter The War Close to Home: Children and Violence in the United States, Kathleen Kostelny and James Garbarino describe the chronic violence which children in Chicago and other urban areas of the United States endure, often paralleling that experienced by children who live in countries at war. The authors examine myriad environmental risk factors, including family violence, parental depression, media violence, and firearm accessibility, which produce violent environments for children. Children who endure these environments often become battle weary, numb, hopeless, and/or morally impaired. The authors describe how community and family support mechanisms must be built to mitigate these risks. For example, home visitation and early childhood education programs provide crucial community support. WInter &amp; Leighton Structural Violence Page 2 While Kostelny and Garbarino focus on community intervention techniques, Milton Schwebel and Daniel Christie extend this discussion by examining the economic and psychological structures which impair at-risk children. In their article Children and Structural Violence, the authors explicate how children living in poverty experience diminished intellectual development because parents are too overwhelmed to be able to provide crucial linguistic experiences. In the United States in particular, but throughout the world, children who are deprived of close bonds with adults and intellectual mediation which caretakers provide, are disadvantaged for the rest of their lives. Schwebel and Christies discussion concludes that economic structures must provide parents with living wage employment, good prenatal medical care, and high quality child care, if we are to see the next generation develop into the intelligent and caring citizens needed to create a peaceful world. If children are often the invisible and innocent victims of societys structural violence, so are their mothers. Diane Mazurana and Susan McKays Women, Girls, and Structural Violence discusses the many ways in which global sexism systematically denies girls and women access to resources. From health care and food, to legal standing and political power, females get less than males in every country on the planet. Yet we often do not notice sex-based injustice because we are so accustomed to seeing males with more power, prestige, and status than women. Mazurana and McKay argue that patriarchybased structural violence will not be redressed until women are able to play more active roles making decision</w:t>
      </w:r>
      <w:r w:rsidRPr="00C2265F">
        <w:rPr>
          <w:rFonts w:asciiTheme="majorHAnsi" w:hAnsiTheme="majorHAnsi" w:cstheme="majorHAnsi"/>
          <w:sz w:val="16"/>
        </w:rPr>
        <w:lastRenderedPageBreak/>
        <w:t xml:space="preserve">s about how resources are distributed. </w:t>
      </w:r>
    </w:p>
    <w:p w14:paraId="58F9F944" w14:textId="77777777" w:rsidR="0052218C" w:rsidRPr="00C2265F" w:rsidRDefault="0052218C" w:rsidP="0052218C">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 xml:space="preserve">Judges </w:t>
      </w:r>
      <w:r w:rsidRPr="00C2265F">
        <w:rPr>
          <w:rFonts w:asciiTheme="majorHAnsi" w:hAnsiTheme="majorHAnsi" w:cstheme="majorHAnsi"/>
          <w:u w:val="single"/>
        </w:rPr>
        <w:t>fail</w:t>
      </w:r>
      <w:r w:rsidRPr="00C2265F">
        <w:rPr>
          <w:rFonts w:asciiTheme="majorHAnsi" w:hAnsiTheme="majorHAnsi" w:cstheme="majorHAnsi"/>
        </w:rPr>
        <w:t xml:space="preserve"> when employing expected utility – the Allais Paradox means what is </w:t>
      </w:r>
      <w:r w:rsidRPr="00C2265F">
        <w:rPr>
          <w:rFonts w:asciiTheme="majorHAnsi" w:hAnsiTheme="majorHAnsi" w:cstheme="majorHAnsi"/>
          <w:u w:val="single"/>
        </w:rPr>
        <w:t>perceived</w:t>
      </w:r>
      <w:r w:rsidRPr="00C2265F">
        <w:rPr>
          <w:rFonts w:asciiTheme="majorHAnsi" w:hAnsiTheme="majorHAnsi" w:cstheme="majorHAnsi"/>
        </w:rPr>
        <w:t xml:space="preserve"> as a </w:t>
      </w:r>
      <w:r w:rsidRPr="00C2265F">
        <w:rPr>
          <w:rFonts w:asciiTheme="majorHAnsi" w:hAnsiTheme="majorHAnsi" w:cstheme="majorHAnsi"/>
          <w:u w:val="single"/>
        </w:rPr>
        <w:t>one percent risk</w:t>
      </w:r>
      <w:r w:rsidRPr="00C2265F">
        <w:rPr>
          <w:rFonts w:asciiTheme="majorHAnsi" w:hAnsiTheme="majorHAnsi" w:cstheme="majorHAnsi"/>
        </w:rPr>
        <w:t xml:space="preserve"> is </w:t>
      </w:r>
      <w:r w:rsidRPr="00C2265F">
        <w:rPr>
          <w:rFonts w:asciiTheme="majorHAnsi" w:hAnsiTheme="majorHAnsi" w:cstheme="majorHAnsi"/>
          <w:u w:val="single"/>
        </w:rPr>
        <w:t>much lower</w:t>
      </w:r>
      <w:r w:rsidRPr="00C2265F">
        <w:rPr>
          <w:rFonts w:asciiTheme="majorHAnsi" w:hAnsiTheme="majorHAnsi" w:cstheme="majorHAnsi"/>
        </w:rPr>
        <w:t>.</w:t>
      </w:r>
    </w:p>
    <w:p w14:paraId="08DC95CD"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Treich &amp; Rheinberger ’16</w:t>
      </w:r>
      <w:r w:rsidRPr="00C2265F">
        <w:rPr>
          <w:rFonts w:asciiTheme="majorHAnsi" w:hAnsiTheme="majorHAnsi" w:cstheme="majorHAnsi"/>
        </w:rPr>
        <w:t xml:space="preserve"> [Nicolas and Christoph; leads Environmental Economics and Natural Resources at Toulouse School of Economics. Research concerns benefit-cost analysis, risk theory, environmental economics and behavioral economics. Rheinberger was a post-doctoral researcher; 2-2016; “Catastrophe aversion: Social attitudes towards common fates,” Apports De La Recherche; https://www.foncsi.org/en/publications/collections/industrial-safety-cahiers/catastrophe-aversion/CSI-catastrophe-aversion.pdf; Accessed 7-21-2020; RG-Camp]</w:t>
      </w:r>
    </w:p>
    <w:p w14:paraId="116B82C3" w14:textId="77777777" w:rsidR="0052218C" w:rsidRPr="00C2265F" w:rsidRDefault="0052218C" w:rsidP="0052218C">
      <w:pPr>
        <w:spacing w:line="240" w:lineRule="auto"/>
        <w:rPr>
          <w:rFonts w:asciiTheme="majorHAnsi" w:hAnsiTheme="majorHAnsi" w:cstheme="majorHAnsi"/>
          <w:sz w:val="16"/>
        </w:rPr>
      </w:pPr>
      <w:r w:rsidRPr="00C2265F">
        <w:rPr>
          <w:rStyle w:val="Emphasis"/>
          <w:rFonts w:asciiTheme="majorHAnsi" w:hAnsiTheme="majorHAnsi" w:cstheme="majorHAnsi"/>
          <w:highlight w:val="cyan"/>
        </w:rPr>
        <w:t>Probability weighting</w:t>
      </w:r>
      <w:r w:rsidRPr="00C2265F">
        <w:rPr>
          <w:rFonts w:asciiTheme="majorHAnsi" w:hAnsiTheme="majorHAnsi" w:cstheme="majorHAnsi"/>
          <w:sz w:val="16"/>
        </w:rPr>
        <w:t xml:space="preserve">. It is </w:t>
      </w:r>
      <w:r w:rsidRPr="00C2265F">
        <w:rPr>
          <w:rFonts w:asciiTheme="majorHAnsi" w:hAnsiTheme="majorHAnsi" w:cstheme="majorHAnsi"/>
          <w:u w:val="single"/>
        </w:rPr>
        <w:t>well documented</w:t>
      </w:r>
      <w:r w:rsidRPr="00C2265F">
        <w:rPr>
          <w:rFonts w:asciiTheme="majorHAnsi" w:hAnsiTheme="majorHAnsi" w:cstheme="majorHAnsi"/>
          <w:sz w:val="16"/>
        </w:rPr>
        <w:t xml:space="preserve"> that </w:t>
      </w:r>
      <w:r w:rsidRPr="00C2265F">
        <w:rPr>
          <w:rFonts w:asciiTheme="majorHAnsi" w:hAnsiTheme="majorHAnsi" w:cstheme="majorHAnsi"/>
          <w:u w:val="single"/>
        </w:rPr>
        <w:t xml:space="preserve">people </w:t>
      </w:r>
      <w:r w:rsidRPr="00C2265F">
        <w:rPr>
          <w:rStyle w:val="Emphasis"/>
          <w:rFonts w:asciiTheme="majorHAnsi" w:hAnsiTheme="majorHAnsi" w:cstheme="majorHAnsi"/>
          <w:highlight w:val="cyan"/>
        </w:rPr>
        <w:t>do not treat probabilities linearly</w:t>
      </w:r>
      <w:r w:rsidRPr="00C2265F">
        <w:rPr>
          <w:rFonts w:asciiTheme="majorHAnsi" w:hAnsiTheme="majorHAnsi" w:cstheme="majorHAnsi"/>
          <w:sz w:val="16"/>
        </w:rPr>
        <w:t xml:space="preserve"> (as required by expected utility theory) </w:t>
      </w:r>
      <w:r w:rsidRPr="00C2265F">
        <w:rPr>
          <w:rFonts w:asciiTheme="majorHAnsi" w:hAnsiTheme="majorHAnsi" w:cstheme="majorHAnsi"/>
          <w:u w:val="single"/>
        </w:rPr>
        <w:t>when faced with gambles</w:t>
      </w:r>
      <w:r w:rsidRPr="00C2265F">
        <w:rPr>
          <w:rFonts w:asciiTheme="majorHAnsi" w:hAnsiTheme="majorHAnsi" w:cstheme="majorHAnsi"/>
          <w:sz w:val="16"/>
        </w:rPr>
        <w:t xml:space="preserve"> over money stakes: they </w:t>
      </w:r>
      <w:r w:rsidRPr="00C2265F">
        <w:rPr>
          <w:rFonts w:asciiTheme="majorHAnsi" w:hAnsiTheme="majorHAnsi" w:cstheme="majorHAnsi"/>
          <w:u w:val="single"/>
        </w:rPr>
        <w:t xml:space="preserve">tend to </w:t>
      </w:r>
      <w:r w:rsidRPr="00C2265F">
        <w:rPr>
          <w:rStyle w:val="Emphasis"/>
          <w:rFonts w:asciiTheme="majorHAnsi" w:hAnsiTheme="majorHAnsi" w:cstheme="majorHAnsi"/>
          <w:highlight w:val="cyan"/>
        </w:rPr>
        <w:t xml:space="preserve">overemphasize small </w:t>
      </w:r>
      <w:r w:rsidRPr="00C2265F">
        <w:rPr>
          <w:rStyle w:val="Emphasis"/>
          <w:rFonts w:asciiTheme="majorHAnsi" w:hAnsiTheme="majorHAnsi" w:cstheme="majorHAnsi"/>
        </w:rPr>
        <w:t xml:space="preserve">probabilities and </w:t>
      </w:r>
      <w:r w:rsidRPr="00C2265F">
        <w:rPr>
          <w:rStyle w:val="Emphasis"/>
          <w:rFonts w:asciiTheme="majorHAnsi" w:hAnsiTheme="majorHAnsi" w:cstheme="majorHAnsi"/>
          <w:highlight w:val="cyan"/>
        </w:rPr>
        <w:t>underemphasize large</w:t>
      </w:r>
      <w:r w:rsidRPr="00C2265F">
        <w:rPr>
          <w:rStyle w:val="Emphasis"/>
          <w:rFonts w:asciiTheme="majorHAnsi" w:hAnsiTheme="majorHAnsi" w:cstheme="majorHAnsi"/>
        </w:rPr>
        <w:t xml:space="preserve"> probabilities</w:t>
      </w:r>
      <w:r w:rsidRPr="00C2265F">
        <w:rPr>
          <w:rFonts w:asciiTheme="majorHAnsi" w:hAnsiTheme="majorHAnsi" w:cstheme="majorHAnsi"/>
          <w:sz w:val="16"/>
        </w:rPr>
        <w:t>. For example, [</w:t>
      </w:r>
      <w:r w:rsidRPr="00C2265F">
        <w:rPr>
          <w:rFonts w:asciiTheme="majorHAnsi" w:hAnsiTheme="majorHAnsi" w:cstheme="majorHAnsi"/>
          <w:u w:val="single"/>
        </w:rPr>
        <w:t>Bruhin</w:t>
      </w:r>
      <w:r w:rsidRPr="00C2265F">
        <w:rPr>
          <w:rFonts w:asciiTheme="majorHAnsi" w:hAnsiTheme="majorHAnsi" w:cstheme="majorHAnsi"/>
          <w:sz w:val="16"/>
        </w:rPr>
        <w:t xml:space="preserve"> et al. 2010] </w:t>
      </w:r>
      <w:r w:rsidRPr="00C2265F">
        <w:rPr>
          <w:rFonts w:asciiTheme="majorHAnsi" w:hAnsiTheme="majorHAnsi" w:cstheme="majorHAnsi"/>
          <w:highlight w:val="cyan"/>
          <w:u w:val="single"/>
        </w:rPr>
        <w:t>analyzed</w:t>
      </w:r>
      <w:r w:rsidRPr="00C2265F">
        <w:rPr>
          <w:rFonts w:asciiTheme="majorHAnsi" w:hAnsiTheme="majorHAnsi" w:cstheme="majorHAnsi"/>
          <w:u w:val="single"/>
        </w:rPr>
        <w:t xml:space="preserve"> almost </w:t>
      </w:r>
      <w:r w:rsidRPr="00C2265F">
        <w:rPr>
          <w:rFonts w:asciiTheme="majorHAnsi" w:hAnsiTheme="majorHAnsi" w:cstheme="majorHAnsi"/>
          <w:highlight w:val="cyan"/>
          <w:u w:val="single"/>
        </w:rPr>
        <w:t>18 000 decisions</w:t>
      </w:r>
      <w:r w:rsidRPr="00C2265F">
        <w:rPr>
          <w:rFonts w:asciiTheme="majorHAnsi" w:hAnsiTheme="majorHAnsi" w:cstheme="majorHAnsi"/>
          <w:sz w:val="16"/>
        </w:rPr>
        <w:t xml:space="preserve"> over gambles </w:t>
      </w:r>
      <w:r w:rsidRPr="00C2265F">
        <w:rPr>
          <w:rFonts w:asciiTheme="majorHAnsi" w:hAnsiTheme="majorHAnsi" w:cstheme="majorHAnsi"/>
          <w:highlight w:val="cyan"/>
          <w:u w:val="single"/>
        </w:rPr>
        <w:t>involving real</w:t>
      </w:r>
      <w:r w:rsidRPr="00C2265F">
        <w:rPr>
          <w:rFonts w:asciiTheme="majorHAnsi" w:hAnsiTheme="majorHAnsi" w:cstheme="majorHAnsi"/>
          <w:sz w:val="16"/>
        </w:rPr>
        <w:t xml:space="preserve"> monetary </w:t>
      </w:r>
      <w:r w:rsidRPr="00C2265F">
        <w:rPr>
          <w:rFonts w:asciiTheme="majorHAnsi" w:hAnsiTheme="majorHAnsi" w:cstheme="majorHAnsi"/>
          <w:u w:val="single"/>
        </w:rPr>
        <w:t xml:space="preserve">gains and </w:t>
      </w:r>
      <w:r w:rsidRPr="00C2265F">
        <w:rPr>
          <w:rFonts w:asciiTheme="majorHAnsi" w:hAnsiTheme="majorHAnsi" w:cstheme="majorHAnsi"/>
          <w:highlight w:val="cyan"/>
          <w:u w:val="single"/>
        </w:rPr>
        <w:t>losses</w:t>
      </w:r>
      <w:r w:rsidRPr="00C2265F">
        <w:rPr>
          <w:rFonts w:asciiTheme="majorHAnsi" w:hAnsiTheme="majorHAnsi" w:cstheme="majorHAnsi"/>
          <w:sz w:val="16"/>
        </w:rPr>
        <w:t xml:space="preserve"> and found that </w:t>
      </w:r>
      <w:r w:rsidRPr="00C2265F">
        <w:rPr>
          <w:rFonts w:asciiTheme="majorHAnsi" w:hAnsiTheme="majorHAnsi" w:cstheme="majorHAnsi"/>
          <w:u w:val="single"/>
        </w:rPr>
        <w:t xml:space="preserve">roughly </w:t>
      </w:r>
      <w:r w:rsidRPr="00C2265F">
        <w:rPr>
          <w:rFonts w:asciiTheme="majorHAnsi" w:hAnsiTheme="majorHAnsi" w:cstheme="majorHAnsi"/>
          <w:highlight w:val="cyan"/>
          <w:u w:val="single"/>
        </w:rPr>
        <w:t>80%</w:t>
      </w:r>
      <w:r w:rsidRPr="00C2265F">
        <w:rPr>
          <w:rFonts w:asciiTheme="majorHAnsi" w:hAnsiTheme="majorHAnsi" w:cstheme="majorHAnsi"/>
          <w:u w:val="single"/>
        </w:rPr>
        <w:t xml:space="preserve"> of their 448 subjects </w:t>
      </w:r>
      <w:r w:rsidRPr="00C2265F">
        <w:rPr>
          <w:rFonts w:asciiTheme="majorHAnsi" w:hAnsiTheme="majorHAnsi" w:cstheme="majorHAnsi"/>
          <w:highlight w:val="cyan"/>
          <w:u w:val="single"/>
        </w:rPr>
        <w:t>exhibited</w:t>
      </w:r>
      <w:r w:rsidRPr="00C2265F">
        <w:rPr>
          <w:rFonts w:asciiTheme="majorHAnsi" w:hAnsiTheme="majorHAnsi" w:cstheme="majorHAnsi"/>
          <w:u w:val="single"/>
        </w:rPr>
        <w:t xml:space="preserve"> significant </w:t>
      </w:r>
      <w:r w:rsidRPr="00C2265F">
        <w:rPr>
          <w:rFonts w:asciiTheme="majorHAnsi" w:hAnsiTheme="majorHAnsi" w:cstheme="majorHAnsi"/>
          <w:highlight w:val="cyan"/>
          <w:u w:val="single"/>
        </w:rPr>
        <w:t>deviations from linear</w:t>
      </w:r>
      <w:r w:rsidRPr="00C2265F">
        <w:rPr>
          <w:rFonts w:asciiTheme="majorHAnsi" w:hAnsiTheme="majorHAnsi" w:cstheme="majorHAnsi"/>
          <w:u w:val="single"/>
        </w:rPr>
        <w:t xml:space="preserve"> probability</w:t>
      </w:r>
      <w:r w:rsidRPr="00C2265F">
        <w:rPr>
          <w:rFonts w:asciiTheme="majorHAnsi" w:hAnsiTheme="majorHAnsi" w:cstheme="majorHAnsi"/>
          <w:sz w:val="16"/>
        </w:rPr>
        <w:t xml:space="preserve"> weighting. One way to model such distortions in decision-making under risk is to </w:t>
      </w:r>
      <w:r w:rsidRPr="00C2265F">
        <w:rPr>
          <w:rFonts w:asciiTheme="majorHAnsi" w:hAnsiTheme="majorHAnsi" w:cstheme="majorHAnsi"/>
          <w:highlight w:val="cyan"/>
          <w:u w:val="single"/>
        </w:rPr>
        <w:t>apply</w:t>
      </w:r>
      <w:r w:rsidRPr="00C2265F">
        <w:rPr>
          <w:rFonts w:asciiTheme="majorHAnsi" w:hAnsiTheme="majorHAnsi" w:cstheme="majorHAnsi"/>
          <w:u w:val="single"/>
        </w:rPr>
        <w:t xml:space="preserve"> a </w:t>
      </w:r>
      <w:r w:rsidRPr="00C2265F">
        <w:rPr>
          <w:rStyle w:val="Emphasis"/>
          <w:rFonts w:asciiTheme="majorHAnsi" w:hAnsiTheme="majorHAnsi" w:cstheme="majorHAnsi"/>
        </w:rPr>
        <w:t>probability weighting</w:t>
      </w:r>
      <w:r w:rsidRPr="00C2265F">
        <w:rPr>
          <w:rFonts w:asciiTheme="majorHAnsi" w:hAnsiTheme="majorHAnsi" w:cstheme="majorHAnsi"/>
          <w:u w:val="single"/>
        </w:rPr>
        <w:t xml:space="preserve"> function</w:t>
      </w:r>
      <w:r w:rsidRPr="00C2265F">
        <w:rPr>
          <w:rFonts w:asciiTheme="majorHAnsi" w:hAnsiTheme="majorHAnsi" w:cstheme="majorHAnsi"/>
          <w:sz w:val="16"/>
        </w:rPr>
        <w:t xml:space="preserve">. The Allais paradox Economist Maurice Allais developed an experiment examining people’s choices between two sets of gambles, described in the two probability trees above. Most people choose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which means that their preferences are not linear in probabilities. Indeed, for a decision-maker whose utility function is noted </w:t>
      </w:r>
      <w:r w:rsidRPr="00C2265F">
        <w:rPr>
          <w:rFonts w:ascii="Cambria Math" w:hAnsi="Cambria Math" w:cs="Cambria Math"/>
          <w:sz w:val="16"/>
        </w:rPr>
        <w:t>𝑢</w:t>
      </w:r>
      <w:r w:rsidRPr="00C2265F">
        <w:rPr>
          <w:rFonts w:asciiTheme="majorHAnsi" w:hAnsiTheme="majorHAnsi" w:cstheme="majorHAnsi"/>
          <w:sz w:val="16"/>
        </w:rPr>
        <w:t xml:space="preserve"> and who chooses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the </w:t>
      </w:r>
      <w:r w:rsidRPr="00C2265F">
        <w:rPr>
          <w:rFonts w:ascii="Cambria Math" w:hAnsi="Cambria Math" w:cs="Cambria Math"/>
          <w:sz w:val="16"/>
        </w:rPr>
        <w:t>𝑎</w:t>
      </w:r>
      <w:r w:rsidRPr="00C2265F">
        <w:rPr>
          <w:rFonts w:asciiTheme="majorHAnsi" w:hAnsiTheme="majorHAnsi" w:cstheme="majorHAnsi"/>
          <w:sz w:val="16"/>
        </w:rPr>
        <w:t xml:space="preserve"> lotteries imply that 1.0</w:t>
      </w:r>
      <w:r w:rsidRPr="00C2265F">
        <w:rPr>
          <w:rFonts w:ascii="Cambria Math" w:hAnsi="Cambria Math" w:cs="Cambria Math"/>
          <w:sz w:val="16"/>
        </w:rPr>
        <w:t>𝑢</w:t>
      </w:r>
      <w:r w:rsidRPr="00C2265F">
        <w:rPr>
          <w:rFonts w:asciiTheme="majorHAnsi" w:hAnsiTheme="majorHAnsi" w:cstheme="majorHAnsi"/>
          <w:sz w:val="16"/>
        </w:rPr>
        <w:t>(16€) &gt; 0.89</w:t>
      </w:r>
      <w:r w:rsidRPr="00C2265F">
        <w:rPr>
          <w:rFonts w:ascii="Cambria Math" w:hAnsi="Cambria Math" w:cs="Cambria Math"/>
          <w:sz w:val="16"/>
        </w:rPr>
        <w:t>𝑢</w:t>
      </w:r>
      <w:r w:rsidRPr="00C2265F">
        <w:rPr>
          <w:rFonts w:asciiTheme="majorHAnsi" w:hAnsiTheme="majorHAnsi" w:cstheme="majorHAnsi"/>
          <w:sz w:val="16"/>
        </w:rPr>
        <w:t>(16€) + 0.1</w:t>
      </w:r>
      <w:r w:rsidRPr="00C2265F">
        <w:rPr>
          <w:rFonts w:ascii="Cambria Math" w:hAnsi="Cambria Math" w:cs="Cambria Math"/>
          <w:sz w:val="16"/>
        </w:rPr>
        <w:t>𝑢</w:t>
      </w:r>
      <w:r w:rsidRPr="00C2265F">
        <w:rPr>
          <w:rFonts w:asciiTheme="majorHAnsi" w:hAnsiTheme="majorHAnsi" w:cstheme="majorHAnsi"/>
          <w:sz w:val="16"/>
        </w:rPr>
        <w:t>(18€) + 0.01</w:t>
      </w:r>
      <w:r w:rsidRPr="00C2265F">
        <w:rPr>
          <w:rFonts w:ascii="Cambria Math" w:hAnsi="Cambria Math" w:cs="Cambria Math"/>
          <w:sz w:val="16"/>
        </w:rPr>
        <w:t>𝑢</w:t>
      </w:r>
      <w:r w:rsidRPr="00C2265F">
        <w:rPr>
          <w:rFonts w:asciiTheme="majorHAnsi" w:hAnsiTheme="majorHAnsi" w:cstheme="majorHAnsi"/>
          <w:sz w:val="16"/>
        </w:rPr>
        <w:t xml:space="preserve">(0€) (2.1) whereas the </w:t>
      </w:r>
      <w:r w:rsidRPr="00C2265F">
        <w:rPr>
          <w:rFonts w:ascii="Cambria Math" w:hAnsi="Cambria Math" w:cs="Cambria Math"/>
          <w:sz w:val="16"/>
        </w:rPr>
        <w:t>𝑏</w:t>
      </w:r>
      <w:r w:rsidRPr="00C2265F">
        <w:rPr>
          <w:rFonts w:asciiTheme="majorHAnsi" w:hAnsiTheme="majorHAnsi" w:cstheme="majorHAnsi"/>
          <w:sz w:val="16"/>
        </w:rPr>
        <w:t xml:space="preserve"> lotteries imply that 0.9</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0.89</w:t>
      </w:r>
      <w:r w:rsidRPr="00C2265F">
        <w:rPr>
          <w:rFonts w:ascii="Cambria Math" w:hAnsi="Cambria Math" w:cs="Cambria Math"/>
          <w:sz w:val="16"/>
        </w:rPr>
        <w:t>𝑢</w:t>
      </w:r>
      <w:r w:rsidRPr="00C2265F">
        <w:rPr>
          <w:rFonts w:asciiTheme="majorHAnsi" w:hAnsiTheme="majorHAnsi" w:cstheme="majorHAnsi"/>
          <w:sz w:val="16"/>
        </w:rPr>
        <w:t>(0€) + 0.11</w:t>
      </w:r>
      <w:r w:rsidRPr="00C2265F">
        <w:rPr>
          <w:rFonts w:ascii="Cambria Math" w:hAnsi="Cambria Math" w:cs="Cambria Math"/>
          <w:sz w:val="16"/>
        </w:rPr>
        <w:t>𝑢</w:t>
      </w:r>
      <w:r w:rsidRPr="00C2265F">
        <w:rPr>
          <w:rFonts w:asciiTheme="majorHAnsi" w:hAnsiTheme="majorHAnsi" w:cstheme="majorHAnsi"/>
          <w:sz w:val="16"/>
        </w:rPr>
        <w:t>(16€) (2.2) Equation 2.2 can be rewritten as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0.11</w:t>
      </w:r>
      <w:r w:rsidRPr="00C2265F">
        <w:rPr>
          <w:rFonts w:ascii="Cambria Math" w:hAnsi="Cambria Math" w:cs="Cambria Math"/>
          <w:sz w:val="16"/>
        </w:rPr>
        <w:t>𝑢</w:t>
      </w:r>
      <w:r w:rsidRPr="00C2265F">
        <w:rPr>
          <w:rFonts w:asciiTheme="majorHAnsi" w:hAnsiTheme="majorHAnsi" w:cstheme="majorHAnsi"/>
          <w:sz w:val="16"/>
        </w:rPr>
        <w:t>(16€) (2.3)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1</w:t>
      </w:r>
      <w:r w:rsidRPr="00C2265F">
        <w:rPr>
          <w:rFonts w:ascii="Cambria Math" w:hAnsi="Cambria Math" w:cs="Cambria Math"/>
          <w:sz w:val="16"/>
        </w:rPr>
        <w:t>𝑢</w:t>
      </w:r>
      <w:r w:rsidRPr="00C2265F">
        <w:rPr>
          <w:rFonts w:asciiTheme="majorHAnsi" w:hAnsiTheme="majorHAnsi" w:cstheme="majorHAnsi"/>
          <w:sz w:val="16"/>
        </w:rPr>
        <w:t>(16€) − 0.89</w:t>
      </w:r>
      <w:r w:rsidRPr="00C2265F">
        <w:rPr>
          <w:rFonts w:ascii="Cambria Math" w:hAnsi="Cambria Math" w:cs="Cambria Math"/>
          <w:sz w:val="16"/>
        </w:rPr>
        <w:t>𝑢</w:t>
      </w:r>
      <w:r w:rsidRPr="00C2265F">
        <w:rPr>
          <w:rFonts w:asciiTheme="majorHAnsi" w:hAnsiTheme="majorHAnsi" w:cstheme="majorHAnsi"/>
          <w:sz w:val="16"/>
        </w:rPr>
        <w:t>(16€) (2.4)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+ 0.89</w:t>
      </w:r>
      <w:r w:rsidRPr="00C2265F">
        <w:rPr>
          <w:rFonts w:ascii="Cambria Math" w:hAnsi="Cambria Math" w:cs="Cambria Math"/>
          <w:sz w:val="16"/>
        </w:rPr>
        <w:t>𝑢</w:t>
      </w:r>
      <w:r w:rsidRPr="00C2265F">
        <w:rPr>
          <w:rFonts w:asciiTheme="majorHAnsi" w:hAnsiTheme="majorHAnsi" w:cstheme="majorHAnsi"/>
          <w:sz w:val="16"/>
        </w:rPr>
        <w:t>(16€) &gt; 1</w:t>
      </w:r>
      <w:r w:rsidRPr="00C2265F">
        <w:rPr>
          <w:rFonts w:ascii="Cambria Math" w:hAnsi="Cambria Math" w:cs="Cambria Math"/>
          <w:sz w:val="16"/>
        </w:rPr>
        <w:t>𝑢</w:t>
      </w:r>
      <w:r w:rsidRPr="00C2265F">
        <w:rPr>
          <w:rFonts w:asciiTheme="majorHAnsi" w:hAnsiTheme="majorHAnsi" w:cstheme="majorHAnsi"/>
          <w:sz w:val="16"/>
        </w:rPr>
        <w:t xml:space="preserve">(16€) (2.5) which contradicts equation 2.1. One way of interpreting the Allais paradox is that people “weigh” probabilities in a manner that is not quite proportional. For example, </w:t>
      </w:r>
      <w:r w:rsidRPr="00C2265F">
        <w:rPr>
          <w:rFonts w:asciiTheme="majorHAnsi" w:hAnsiTheme="majorHAnsi" w:cstheme="majorHAnsi"/>
          <w:u w:val="single"/>
        </w:rPr>
        <w:t>when asked to explain their choices</w:t>
      </w:r>
      <w:r w:rsidRPr="00C2265F">
        <w:rPr>
          <w:rFonts w:asciiTheme="majorHAnsi" w:hAnsiTheme="majorHAnsi" w:cstheme="majorHAnsi"/>
          <w:sz w:val="16"/>
        </w:rPr>
        <w:t xml:space="preserve">, many </w:t>
      </w:r>
      <w:r w:rsidRPr="00C2265F">
        <w:rPr>
          <w:rFonts w:asciiTheme="majorHAnsi" w:hAnsiTheme="majorHAnsi" w:cstheme="majorHAnsi"/>
          <w:u w:val="single"/>
        </w:rPr>
        <w:t>people indicate that they dislike the 1% chance of winning nothing</w:t>
      </w:r>
      <w:r w:rsidRPr="00C2265F">
        <w:rPr>
          <w:rFonts w:asciiTheme="majorHAnsi" w:hAnsiTheme="majorHAnsi" w:cstheme="majorHAnsi"/>
          <w:sz w:val="16"/>
        </w:rPr>
        <w:t xml:space="preserve"> in lottery </w:t>
      </w:r>
      <w:r w:rsidRPr="00C2265F">
        <w:rPr>
          <w:rFonts w:ascii="Cambria Math" w:hAnsi="Cambria Math" w:cs="Cambria Math"/>
          <w:sz w:val="16"/>
        </w:rPr>
        <w:t>𝑏</w:t>
      </w:r>
      <w:r w:rsidRPr="00C2265F">
        <w:rPr>
          <w:rFonts w:asciiTheme="majorHAnsi" w:hAnsiTheme="majorHAnsi" w:cstheme="majorHAnsi"/>
          <w:sz w:val="16"/>
        </w:rPr>
        <w:t xml:space="preserve">2, and </w:t>
      </w:r>
      <w:r w:rsidRPr="00C2265F">
        <w:rPr>
          <w:rFonts w:asciiTheme="majorHAnsi" w:hAnsiTheme="majorHAnsi" w:cstheme="majorHAnsi"/>
          <w:u w:val="single"/>
        </w:rPr>
        <w:t>this small probability had a significant effect on their decision</w:t>
      </w:r>
      <w:r w:rsidRPr="00C2265F">
        <w:rPr>
          <w:rFonts w:asciiTheme="majorHAnsi" w:hAnsiTheme="majorHAnsi" w:cstheme="majorHAnsi"/>
          <w:sz w:val="16"/>
        </w:rPr>
        <w:t xml:space="preserve"> (the difference between a 0% probability of winning 0€ in </w:t>
      </w:r>
      <w:r w:rsidRPr="00C2265F">
        <w:rPr>
          <w:rFonts w:ascii="Cambria Math" w:hAnsi="Cambria Math" w:cs="Cambria Math"/>
          <w:sz w:val="16"/>
        </w:rPr>
        <w:t>𝑎</w:t>
      </w:r>
      <w:r w:rsidRPr="00C2265F">
        <w:rPr>
          <w:rFonts w:asciiTheme="majorHAnsi" w:hAnsiTheme="majorHAnsi" w:cstheme="majorHAnsi"/>
          <w:sz w:val="16"/>
        </w:rPr>
        <w:t xml:space="preserve">1 and a </w:t>
      </w:r>
      <w:r w:rsidRPr="00C2265F">
        <w:rPr>
          <w:rStyle w:val="Emphasis"/>
          <w:rFonts w:asciiTheme="majorHAnsi" w:hAnsiTheme="majorHAnsi" w:cstheme="majorHAnsi"/>
          <w:highlight w:val="cyan"/>
        </w:rPr>
        <w:t xml:space="preserve">1% </w:t>
      </w:r>
      <w:r w:rsidRPr="00C2265F">
        <w:rPr>
          <w:rStyle w:val="Emphasis"/>
          <w:rFonts w:asciiTheme="majorHAnsi" w:hAnsiTheme="majorHAnsi" w:cstheme="majorHAnsi"/>
        </w:rPr>
        <w:t>chance</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sz w:val="16"/>
        </w:rPr>
        <w:t>𝑎</w:t>
      </w:r>
      <w:r w:rsidRPr="00C2265F">
        <w:rPr>
          <w:rFonts w:asciiTheme="majorHAnsi" w:hAnsiTheme="majorHAnsi" w:cstheme="majorHAnsi"/>
          <w:sz w:val="16"/>
        </w:rPr>
        <w:t xml:space="preserve">2 </w:t>
      </w:r>
      <w:r w:rsidRPr="00C2265F">
        <w:rPr>
          <w:rFonts w:asciiTheme="majorHAnsi" w:hAnsiTheme="majorHAnsi" w:cstheme="majorHAnsi"/>
          <w:highlight w:val="cyan"/>
          <w:u w:val="single"/>
        </w:rPr>
        <w:t>informs</w:t>
      </w:r>
      <w:r w:rsidRPr="00C2265F">
        <w:rPr>
          <w:rFonts w:asciiTheme="majorHAnsi" w:hAnsiTheme="majorHAnsi" w:cstheme="majorHAnsi"/>
          <w:u w:val="single"/>
        </w:rPr>
        <w:t xml:space="preserve"> their </w:t>
      </w:r>
      <w:r w:rsidRPr="00C2265F">
        <w:rPr>
          <w:rFonts w:asciiTheme="majorHAnsi" w:hAnsiTheme="majorHAnsi" w:cstheme="majorHAnsi"/>
          <w:highlight w:val="cyan"/>
          <w:u w:val="single"/>
        </w:rPr>
        <w:t xml:space="preserve">decision </w:t>
      </w:r>
      <w:r w:rsidRPr="00C2265F">
        <w:rPr>
          <w:rStyle w:val="Emphasis"/>
          <w:rFonts w:asciiTheme="majorHAnsi" w:hAnsiTheme="majorHAnsi" w:cstheme="majorHAnsi"/>
          <w:highlight w:val="cyan"/>
        </w:rPr>
        <w:t>more than</w:t>
      </w:r>
      <w:r w:rsidRPr="00C2265F">
        <w:rPr>
          <w:rFonts w:asciiTheme="majorHAnsi" w:hAnsiTheme="majorHAnsi" w:cstheme="majorHAnsi"/>
          <w:u w:val="single"/>
        </w:rPr>
        <w:t xml:space="preserve"> the difference between the </w:t>
      </w:r>
      <w:r w:rsidRPr="00C2265F">
        <w:rPr>
          <w:rStyle w:val="Emphasis"/>
          <w:rFonts w:asciiTheme="majorHAnsi" w:hAnsiTheme="majorHAnsi" w:cstheme="majorHAnsi"/>
        </w:rPr>
        <w:t>89%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w:t>
      </w:r>
      <w:r w:rsidRPr="00C2265F">
        <w:rPr>
          <w:rFonts w:asciiTheme="majorHAnsi" w:hAnsiTheme="majorHAnsi" w:cstheme="majorHAnsi"/>
          <w:u w:val="single"/>
        </w:rPr>
        <w:t xml:space="preserve">in </w:t>
      </w:r>
      <w:r w:rsidRPr="00C2265F">
        <w:rPr>
          <w:rFonts w:ascii="Cambria Math" w:hAnsi="Cambria Math" w:cs="Cambria Math"/>
          <w:u w:val="single"/>
        </w:rPr>
        <w:t>𝑏</w:t>
      </w:r>
      <w:r w:rsidRPr="00C2265F">
        <w:rPr>
          <w:rFonts w:asciiTheme="majorHAnsi" w:hAnsiTheme="majorHAnsi" w:cstheme="majorHAnsi"/>
          <w:u w:val="single"/>
        </w:rPr>
        <w:t xml:space="preserve">2 and the </w:t>
      </w:r>
      <w:r w:rsidRPr="00C2265F">
        <w:rPr>
          <w:rStyle w:val="Emphasis"/>
          <w:rFonts w:asciiTheme="majorHAnsi" w:hAnsiTheme="majorHAnsi" w:cstheme="majorHAnsi"/>
          <w:highlight w:val="cyan"/>
        </w:rPr>
        <w:t>90%</w:t>
      </w:r>
      <w:r w:rsidRPr="00C2265F">
        <w:rPr>
          <w:rStyle w:val="Emphasis"/>
          <w:rFonts w:asciiTheme="majorHAnsi" w:hAnsiTheme="majorHAnsi" w:cstheme="majorHAnsi"/>
        </w:rPr>
        <w:t xml:space="preserve">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u w:val="single"/>
        </w:rPr>
        <w:t>𝑏</w:t>
      </w:r>
      <w:r w:rsidRPr="00C2265F">
        <w:rPr>
          <w:rFonts w:asciiTheme="majorHAnsi" w:hAnsiTheme="majorHAnsi" w:cstheme="majorHAnsi"/>
          <w:u w:val="single"/>
        </w:rPr>
        <w:t>1).</w:t>
      </w:r>
      <w:r w:rsidRPr="00C2265F">
        <w:rPr>
          <w:rFonts w:asciiTheme="majorHAnsi" w:hAnsiTheme="majorHAnsi" w:cstheme="majorHAnsi"/>
          <w:sz w:val="16"/>
        </w:rPr>
        <w:t xml:space="preserve"> </w:t>
      </w:r>
      <w:r w:rsidRPr="00C2265F">
        <w:rPr>
          <w:rFonts w:asciiTheme="majorHAnsi" w:hAnsiTheme="majorHAnsi" w:cstheme="majorHAnsi"/>
          <w:sz w:val="16"/>
          <w:szCs w:val="18"/>
        </w:rPr>
        <w:t xml:space="preserve">Definition </w:t>
      </w:r>
      <w:r w:rsidRPr="00C2265F">
        <w:rPr>
          <w:rFonts w:asciiTheme="majorHAnsi" w:hAnsiTheme="majorHAnsi" w:cstheme="majorHAnsi"/>
          <w:u w:val="single"/>
        </w:rPr>
        <w:t xml:space="preserve">Probability weighting </w:t>
      </w:r>
      <w:r w:rsidRPr="00C2265F">
        <w:rPr>
          <w:rStyle w:val="Emphasis"/>
          <w:rFonts w:asciiTheme="majorHAnsi" w:hAnsiTheme="majorHAnsi" w:cstheme="majorHAnsi"/>
        </w:rPr>
        <w:t>function</w:t>
      </w:r>
      <w:r w:rsidRPr="00C2265F">
        <w:rPr>
          <w:rFonts w:asciiTheme="majorHAnsi" w:hAnsiTheme="majorHAnsi" w:cstheme="majorHAnsi"/>
          <w:u w:val="single"/>
        </w:rPr>
        <w:t xml:space="preserve"> Classical definitions of expected utility</w:t>
      </w:r>
      <w:r w:rsidRPr="00C2265F">
        <w:rPr>
          <w:rFonts w:asciiTheme="majorHAnsi" w:hAnsiTheme="majorHAnsi" w:cstheme="majorHAnsi"/>
          <w:sz w:val="16"/>
        </w:rPr>
        <w:t xml:space="preserve"> in economics </w:t>
      </w:r>
      <w:r w:rsidRPr="00C2265F">
        <w:rPr>
          <w:rFonts w:asciiTheme="majorHAnsi" w:hAnsiTheme="majorHAnsi" w:cstheme="majorHAnsi"/>
          <w:u w:val="single"/>
        </w:rPr>
        <w:t>require</w:t>
      </w:r>
      <w:r w:rsidRPr="00C2265F">
        <w:rPr>
          <w:rFonts w:asciiTheme="majorHAnsi" w:hAnsiTheme="majorHAnsi" w:cstheme="majorHAnsi"/>
          <w:sz w:val="16"/>
        </w:rPr>
        <w:t xml:space="preserve"> the existence of a function </w:t>
      </w:r>
      <w:r w:rsidRPr="00C2265F">
        <w:rPr>
          <w:rFonts w:ascii="Cambria Math" w:hAnsi="Cambria Math" w:cs="Cambria Math"/>
          <w:sz w:val="16"/>
        </w:rPr>
        <w:t>𝑢</w:t>
      </w:r>
      <w:r w:rsidRPr="00C2265F">
        <w:rPr>
          <w:rFonts w:asciiTheme="majorHAnsi" w:hAnsiTheme="majorHAnsi" w:cstheme="majorHAnsi"/>
          <w:sz w:val="16"/>
        </w:rPr>
        <w:t xml:space="preserve"> </w:t>
      </w:r>
      <w:r w:rsidRPr="00C2265F">
        <w:rPr>
          <w:rFonts w:asciiTheme="majorHAnsi" w:hAnsiTheme="majorHAnsi" w:cstheme="majorHAnsi"/>
          <w:u w:val="single"/>
        </w:rPr>
        <w:t>mapping from the set of possible outcomes</w:t>
      </w:r>
      <w:r w:rsidRPr="00C2265F">
        <w:rPr>
          <w:rFonts w:asciiTheme="majorHAnsi" w:hAnsiTheme="majorHAnsi" w:cstheme="majorHAnsi"/>
          <w:sz w:val="16"/>
        </w:rPr>
        <w:t xml:space="preserve"> </w:t>
      </w:r>
      <w:r w:rsidRPr="00C2265F">
        <w:rPr>
          <w:rFonts w:ascii="Cambria Math" w:hAnsi="Cambria Math" w:cs="Cambria Math"/>
          <w:sz w:val="16"/>
        </w:rPr>
        <w:t>𝑋</w:t>
      </w:r>
      <w:r w:rsidRPr="00C2265F">
        <w:rPr>
          <w:rFonts w:asciiTheme="majorHAnsi" w:hAnsiTheme="majorHAnsi" w:cstheme="majorHAnsi"/>
          <w:sz w:val="16"/>
        </w:rPr>
        <w:t xml:space="preserve"> to </w:t>
      </w:r>
      <w:r w:rsidRPr="00C2265F">
        <w:rPr>
          <w:rFonts w:ascii="Cambria Math" w:hAnsi="Cambria Math" w:cs="Cambria Math"/>
          <w:sz w:val="16"/>
        </w:rPr>
        <w:t>ℝ</w:t>
      </w:r>
      <w:r w:rsidRPr="00C2265F">
        <w:rPr>
          <w:rFonts w:asciiTheme="majorHAnsi" w:hAnsiTheme="majorHAnsi" w:cstheme="majorHAnsi"/>
          <w:sz w:val="16"/>
        </w:rPr>
        <w:t xml:space="preserve"> such that the function </w:t>
      </w:r>
      <w:r w:rsidRPr="00C2265F">
        <w:rPr>
          <w:rFonts w:ascii="Cambria Math" w:hAnsi="Cambria Math" w:cs="Cambria Math"/>
          <w:sz w:val="16"/>
        </w:rPr>
        <w:t>𝑈</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xml:space="preserve">) represents a preference relationship over </w:t>
      </w:r>
      <w:r w:rsidRPr="00C2265F">
        <w:rPr>
          <w:rFonts w:ascii="Cambria Math" w:hAnsi="Cambria Math" w:cs="Cambria Math"/>
          <w:sz w:val="16"/>
        </w:rPr>
        <w:t>𝑋</w:t>
      </w:r>
      <w:r w:rsidRPr="00C2265F">
        <w:rPr>
          <w:rFonts w:asciiTheme="majorHAnsi" w:hAnsiTheme="majorHAnsi" w:cstheme="majorHAnsi"/>
          <w:sz w:val="16"/>
        </w:rPr>
        <w:t xml:space="preserve"> (</w:t>
      </w:r>
      <w:r w:rsidRPr="00C2265F">
        <w:rPr>
          <w:rFonts w:ascii="Cambria Math" w:hAnsi="Cambria Math" w:cs="Cambria Math"/>
          <w:sz w:val="16"/>
        </w:rPr>
        <w:t>𝑢</w:t>
      </w:r>
      <w:r w:rsidRPr="00C2265F">
        <w:rPr>
          <w:rFonts w:asciiTheme="majorHAnsi" w:hAnsiTheme="majorHAnsi" w:cstheme="majorHAnsi"/>
          <w:sz w:val="16"/>
        </w:rPr>
        <w:t xml:space="preserve"> is called the decision-maker’s utility function). </w:t>
      </w:r>
      <w:r w:rsidRPr="00C2265F">
        <w:rPr>
          <w:rFonts w:asciiTheme="majorHAnsi" w:hAnsiTheme="majorHAnsi" w:cstheme="majorHAnsi"/>
          <w:u w:val="single"/>
        </w:rPr>
        <w:t>Theories based on a probability weighting</w:t>
      </w:r>
      <w:r w:rsidRPr="00C2265F">
        <w:rPr>
          <w:rFonts w:asciiTheme="majorHAnsi" w:hAnsiTheme="majorHAnsi" w:cstheme="majorHAnsi"/>
          <w:sz w:val="16"/>
        </w:rPr>
        <w:t xml:space="preserve"> function </w:t>
      </w:r>
      <w:r w:rsidRPr="00C2265F">
        <w:rPr>
          <w:rFonts w:asciiTheme="majorHAnsi" w:hAnsiTheme="majorHAnsi" w:cstheme="majorHAnsi"/>
          <w:u w:val="single"/>
        </w:rPr>
        <w:t xml:space="preserve">require the existence </w:t>
      </w:r>
      <w:r w:rsidRPr="00C2265F">
        <w:rPr>
          <w:rFonts w:asciiTheme="majorHAnsi" w:hAnsiTheme="majorHAnsi" w:cstheme="majorHAnsi"/>
          <w:sz w:val="16"/>
        </w:rPr>
        <w:t xml:space="preserve">of a function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w:t>
      </w:r>
      <w:r w:rsidRPr="00C2265F">
        <w:rPr>
          <w:rFonts w:asciiTheme="majorHAnsi" w:hAnsiTheme="majorHAnsi" w:cstheme="majorHAnsi"/>
          <w:sz w:val="16"/>
        </w:rPr>
        <w:t xml:space="preserve"> [0, 1] → [0, 1] such that </w:t>
      </w:r>
      <w:r w:rsidRPr="00C2265F">
        <w:rPr>
          <w:rFonts w:ascii="Cambria Math" w:hAnsi="Cambria Math" w:cs="Cambria Math"/>
          <w:sz w:val="16"/>
        </w:rPr>
        <w:t>𝑉</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xml:space="preserve">) =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represents a preference relationship. The probability weighting function π takes the true (objective) probabilities and “warps” them into what are sometimes called decision weights. Note that a probability weighting function that increases the weighting of low probabilities is sufficient to explain the Allais paradox described above. Although probabilities were commonly known to subjects of the reviewed empirical choice studies, there is little reason to believe that probability weighting would not affect the choices made. Firstly, subjects may distort given probabilities when making choices due to decision weighting (as in prospect theory). Secondly, they may not believe the announced probabilities and may replace them by subjective probabilities. The commonly observed pattern of probability weighting is best modeled by an inverse S-shaped function [Prelec 1998], and there is some evidence suggesting that the same pattern also applies to life and death prospects [Rheinberger 2010]. If that were the case, the empirical evidence should tend to favor catastrophe aversion, since small probabilities are typically inflated. This suggests that probability weighting either does not apply in choices over life and death prospects, or — more probable to us — is dominated by other psychological factors.</w:t>
      </w:r>
    </w:p>
    <w:p w14:paraId="64842989" w14:textId="77777777" w:rsidR="0052218C" w:rsidRPr="00C2265F" w:rsidRDefault="0052218C" w:rsidP="0052218C">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 xml:space="preserve">And watch out for the </w:t>
      </w:r>
      <w:r w:rsidRPr="00C2265F">
        <w:rPr>
          <w:rFonts w:asciiTheme="majorHAnsi" w:hAnsiTheme="majorHAnsi" w:cstheme="majorHAnsi"/>
          <w:u w:val="single"/>
        </w:rPr>
        <w:t>Spaghetti Monster</w:t>
      </w:r>
      <w:r w:rsidRPr="00C2265F">
        <w:rPr>
          <w:rFonts w:asciiTheme="majorHAnsi" w:hAnsiTheme="majorHAnsi" w:cstheme="majorHAnsi"/>
        </w:rPr>
        <w:t xml:space="preserve"> – a nonfalsifiable infinite risk that makes </w:t>
      </w:r>
      <w:r w:rsidRPr="00C2265F">
        <w:rPr>
          <w:rFonts w:asciiTheme="majorHAnsi" w:hAnsiTheme="majorHAnsi" w:cstheme="majorHAnsi"/>
          <w:u w:val="single"/>
        </w:rPr>
        <w:t>any</w:t>
      </w:r>
      <w:r w:rsidRPr="00C2265F">
        <w:rPr>
          <w:rFonts w:asciiTheme="majorHAnsi" w:hAnsiTheme="majorHAnsi" w:cstheme="majorHAnsi"/>
        </w:rPr>
        <w:t xml:space="preserve"> decision making </w:t>
      </w:r>
      <w:r w:rsidRPr="00C2265F">
        <w:rPr>
          <w:rFonts w:asciiTheme="majorHAnsi" w:hAnsiTheme="majorHAnsi" w:cstheme="majorHAnsi"/>
          <w:u w:val="single"/>
        </w:rPr>
        <w:t>impossible</w:t>
      </w:r>
      <w:r w:rsidRPr="00C2265F">
        <w:rPr>
          <w:rFonts w:asciiTheme="majorHAnsi" w:hAnsiTheme="majorHAnsi" w:cstheme="majorHAnsi"/>
        </w:rPr>
        <w:t>.</w:t>
      </w:r>
    </w:p>
    <w:p w14:paraId="3D3A5D89" w14:textId="77777777" w:rsidR="0052218C" w:rsidRPr="00C2265F" w:rsidRDefault="0052218C" w:rsidP="0052218C">
      <w:pPr>
        <w:spacing w:line="240" w:lineRule="auto"/>
        <w:rPr>
          <w:rFonts w:asciiTheme="majorHAnsi" w:hAnsiTheme="majorHAnsi" w:cstheme="majorHAnsi"/>
        </w:rPr>
      </w:pPr>
      <w:r w:rsidRPr="00C2265F">
        <w:rPr>
          <w:rStyle w:val="Style13ptBold"/>
          <w:rFonts w:asciiTheme="majorHAnsi" w:hAnsiTheme="majorHAnsi" w:cstheme="majorHAnsi"/>
        </w:rPr>
        <w:t>Murray 17</w:t>
      </w:r>
      <w:r w:rsidRPr="00C2265F">
        <w:rPr>
          <w:rFonts w:asciiTheme="majorHAnsi" w:hAnsiTheme="majorHAnsi" w:cstheme="majorHAnsi"/>
        </w:rPr>
        <w:t xml:space="preserve"> – Kieran Marray, Philosophy and Math BA at the University of Oxford. [Dealing with Uncertainty in Ethical Calculations of Existential Risk, carbon-dated to 8-24-17, </w:t>
      </w:r>
      <w:hyperlink r:id="rId72" w:history="1">
        <w:r w:rsidRPr="00A0248E">
          <w:rPr>
            <w:rStyle w:val="Hyperlink"/>
            <w:rFonts w:asciiTheme="majorHAnsi" w:hAnsiTheme="majorHAnsi" w:cstheme="majorHAnsi"/>
          </w:rPr>
          <w:t>https://www.nottingham.ac.uk/climateethicseconomics/documents/papers-workshop-5/marray.pdf]//BPS</w:t>
        </w:r>
      </w:hyperlink>
      <w:r>
        <w:rPr>
          <w:rFonts w:asciiTheme="majorHAnsi" w:hAnsiTheme="majorHAnsi" w:cstheme="majorHAnsi"/>
        </w:rPr>
        <w:t>, bracketed for ableist language</w:t>
      </w:r>
    </w:p>
    <w:p w14:paraId="032338C6" w14:textId="77777777" w:rsidR="0052218C" w:rsidRPr="00C2265F" w:rsidRDefault="0052218C" w:rsidP="0052218C">
      <w:pPr>
        <w:spacing w:line="240" w:lineRule="auto"/>
        <w:rPr>
          <w:rFonts w:asciiTheme="majorHAnsi" w:hAnsiTheme="majorHAnsi" w:cstheme="majorHAnsi"/>
          <w:sz w:val="12"/>
        </w:rPr>
      </w:pPr>
      <w:r w:rsidRPr="00C2265F">
        <w:rPr>
          <w:rFonts w:asciiTheme="majorHAnsi" w:hAnsiTheme="majorHAnsi" w:cstheme="majorHAnsi"/>
          <w:sz w:val="12"/>
        </w:rPr>
        <w:t xml:space="preserve">The </w:t>
      </w:r>
      <w:r w:rsidRPr="00C2265F">
        <w:rPr>
          <w:rStyle w:val="StyleUnderline"/>
          <w:rFonts w:asciiTheme="majorHAnsi" w:hAnsiTheme="majorHAnsi" w:cstheme="majorHAnsi"/>
        </w:rPr>
        <w:t xml:space="preserve">introduction </w:t>
      </w:r>
      <w:r w:rsidRPr="00C2265F">
        <w:rPr>
          <w:rFonts w:asciiTheme="majorHAnsi" w:hAnsiTheme="majorHAnsi" w:cstheme="majorHAnsi"/>
          <w:sz w:val="12"/>
        </w:rPr>
        <w:t>of uncertainty into questions about existential risk is fatal for the quantitative approach to assessing these questions. It raises a problem which I shall call the ‘anti-knowledge problem’. There are other issues with uncertainty of probability and outcome, but these can be accommodated and hence I shall not elaborate upon them. However the anti-knowledge problem is certainly fatal for any practical application of the approach, which can be seen when one attempts to make decisions between acting to prevent two existential risks with it. The anti-knowledge problem is, simply put, the issue brought about by uncertainty over what we are able to rule out as a possible existential risk. The quantitative nature of the approach means that one is forced due to uncertainty over probability to give weight to see</w:t>
      </w:r>
      <w:r w:rsidRPr="00C2265F">
        <w:rPr>
          <w:rFonts w:asciiTheme="majorHAnsi" w:hAnsiTheme="majorHAnsi" w:cstheme="majorHAnsi"/>
          <w:sz w:val="12"/>
        </w:rPr>
        <w:lastRenderedPageBreak/>
        <w:t>mingly absurd risks, and therefore it collapses as a useful heuristic. This is because we can never be fully certain that the probability of such an event is zero. Imagine the following scenario, which illustrates this well. You are sitting in the Centre for the Study of Existential Risk minding your own business. In runs a person looking bewildered and panicked. After catching her breath, she explains to you that there is an invisible spaghetti monster on the far side of Mars which is going to destroy the world. It is however undetectable to any known scientific instrument. There is no way of you knowing whether the spaghetti monster is in fact there or not, and in fact it is almost absurd to assume that it is. However if it is then all of humanity will be wiped out. You do an expected utility calculation to work out whether you should take it seriously. You know that the probability of this spaghetti monster existing is incredibly tiny, but it cannot be zero. This is because we simply might not have developed the means of detecting it yet, and we cannot know that this isn’t the case. We cannot know all of the things that we do not know yet by definition, otherwise we would know them. To know that the risk of the sp</w:t>
      </w:r>
      <w:r w:rsidRPr="00C2265F">
        <w:rPr>
          <w:rStyle w:val="Emphasis"/>
          <w:rFonts w:asciiTheme="majorHAnsi" w:hAnsiTheme="majorHAnsi" w:cstheme="majorHAnsi"/>
          <w:sz w:val="30"/>
          <w:szCs w:val="30"/>
        </w:rPr>
        <w:t>aghetti monster</w:t>
      </w:r>
      <w:r w:rsidRPr="00C2265F">
        <w:rPr>
          <w:rStyle w:val="StyleUnderline"/>
          <w:rFonts w:asciiTheme="majorHAnsi" w:hAnsiTheme="majorHAnsi" w:cstheme="majorHAnsi"/>
        </w:rPr>
        <w:t xml:space="preserve"> was</w:t>
      </w:r>
      <w:r w:rsidRPr="00C2265F">
        <w:rPr>
          <w:rFonts w:asciiTheme="majorHAnsi" w:hAnsiTheme="majorHAnsi" w:cstheme="majorHAnsi"/>
          <w:sz w:val="12"/>
        </w:rPr>
        <w:t xml:space="preserve"> in fact </w:t>
      </w:r>
      <w:r w:rsidRPr="00C2265F">
        <w:rPr>
          <w:rStyle w:val="Emphasis"/>
          <w:rFonts w:asciiTheme="majorHAnsi" w:hAnsiTheme="majorHAnsi" w:cstheme="majorHAnsi"/>
        </w:rPr>
        <w:t>zero</w:t>
      </w:r>
      <w:r w:rsidRPr="00C2265F">
        <w:rPr>
          <w:rStyle w:val="StyleUnderline"/>
          <w:rFonts w:asciiTheme="majorHAnsi" w:hAnsiTheme="majorHAnsi" w:cstheme="majorHAnsi"/>
        </w:rPr>
        <w:t>, we would have to know</w:t>
      </w:r>
      <w:r w:rsidRPr="00C2265F">
        <w:rPr>
          <w:rFonts w:asciiTheme="majorHAnsi" w:hAnsiTheme="majorHAnsi" w:cstheme="majorHAnsi"/>
          <w:sz w:val="12"/>
        </w:rPr>
        <w:t xml:space="preserve"> that </w:t>
      </w:r>
      <w:r w:rsidRPr="00C2265F">
        <w:rPr>
          <w:rStyle w:val="StyleUnderline"/>
          <w:rFonts w:asciiTheme="majorHAnsi" w:hAnsiTheme="majorHAnsi" w:cstheme="majorHAnsi"/>
        </w:rPr>
        <w:t>what we do not know</w:t>
      </w:r>
      <w:r w:rsidRPr="00C2265F">
        <w:rPr>
          <w:rFonts w:asciiTheme="majorHAnsi" w:hAnsiTheme="majorHAnsi" w:cstheme="majorHAnsi"/>
          <w:sz w:val="12"/>
        </w:rPr>
        <w:t xml:space="preserve"> (what I shall refer to as our ‘anti-knowledge’ in line with Taleb4 ) </w:t>
      </w:r>
      <w:r w:rsidRPr="00C2265F">
        <w:rPr>
          <w:rStyle w:val="StyleUnderline"/>
          <w:rFonts w:asciiTheme="majorHAnsi" w:hAnsiTheme="majorHAnsi" w:cstheme="majorHAnsi"/>
        </w:rPr>
        <w:t xml:space="preserve">does not include some means of detecting </w:t>
      </w:r>
      <w:r w:rsidRPr="00C2265F">
        <w:rPr>
          <w:rStyle w:val="Emphasis"/>
          <w:rFonts w:asciiTheme="majorHAnsi" w:hAnsiTheme="majorHAnsi" w:cstheme="majorHAnsi"/>
          <w:sz w:val="30"/>
          <w:szCs w:val="30"/>
        </w:rPr>
        <w:t>this spaghetti monster</w:t>
      </w:r>
      <w:r w:rsidRPr="00C2265F">
        <w:rPr>
          <w:rFonts w:asciiTheme="majorHAnsi" w:hAnsiTheme="majorHAnsi" w:cstheme="majorHAnsi"/>
          <w:sz w:val="12"/>
        </w:rPr>
        <w:t xml:space="preserve">. However, </w:t>
      </w:r>
      <w:r w:rsidRPr="00C2265F">
        <w:rPr>
          <w:rStyle w:val="StyleUnderline"/>
          <w:rFonts w:asciiTheme="majorHAnsi" w:hAnsiTheme="majorHAnsi" w:cstheme="majorHAnsi"/>
        </w:rPr>
        <w:t>the disutility</w:t>
      </w:r>
      <w:r w:rsidRPr="00C2265F">
        <w:rPr>
          <w:rFonts w:asciiTheme="majorHAnsi" w:hAnsiTheme="majorHAnsi" w:cstheme="majorHAnsi"/>
          <w:sz w:val="12"/>
        </w:rPr>
        <w:t xml:space="preserve"> that </w:t>
      </w:r>
      <w:r w:rsidRPr="00C2265F">
        <w:rPr>
          <w:rStyle w:val="Emphasis"/>
          <w:rFonts w:asciiTheme="majorHAnsi" w:hAnsiTheme="majorHAnsi" w:cstheme="majorHAnsi"/>
          <w:sz w:val="30"/>
          <w:szCs w:val="30"/>
        </w:rPr>
        <w:t>the spaghetti monster</w:t>
      </w:r>
      <w:r w:rsidRPr="00C2265F">
        <w:rPr>
          <w:rStyle w:val="StyleUnderline"/>
          <w:rFonts w:asciiTheme="majorHAnsi" w:hAnsiTheme="majorHAnsi" w:cstheme="majorHAnsi"/>
        </w:rPr>
        <w:t xml:space="preserve"> would</w:t>
      </w:r>
      <w:r w:rsidRPr="00C2265F">
        <w:rPr>
          <w:rFonts w:asciiTheme="majorHAnsi" w:hAnsiTheme="majorHAnsi" w:cstheme="majorHAnsi"/>
          <w:sz w:val="12"/>
        </w:rPr>
        <w:t xml:space="preserve"> cause would </w:t>
      </w:r>
      <w:r w:rsidRPr="00C2265F">
        <w:rPr>
          <w:rStyle w:val="StyleUnderline"/>
          <w:rFonts w:asciiTheme="majorHAnsi" w:hAnsiTheme="majorHAnsi" w:cstheme="majorHAnsi"/>
        </w:rPr>
        <w:t>be infinite</w:t>
      </w:r>
      <w:r w:rsidRPr="00C2265F">
        <w:rPr>
          <w:rFonts w:asciiTheme="majorHAnsi" w:hAnsiTheme="majorHAnsi" w:cstheme="majorHAnsi"/>
          <w:sz w:val="12"/>
        </w:rPr>
        <w:t xml:space="preserve">. This is because that if it were the case that the spaghetti monster did destroy the world, then it might destroy infinite future generations of humans. Therefore when you do the expected value calculation you realise that the expected disutility of the spaghetti monster is infinite. It therefore must be an incredibly pressing risk! </w:t>
      </w:r>
      <w:r w:rsidRPr="00C2265F">
        <w:rPr>
          <w:rStyle w:val="StyleUnderline"/>
          <w:rFonts w:asciiTheme="majorHAnsi" w:hAnsiTheme="majorHAnsi" w:cstheme="majorHAnsi"/>
        </w:rPr>
        <w:t>This</w:t>
      </w:r>
      <w:r w:rsidRPr="00C2265F">
        <w:rPr>
          <w:rFonts w:asciiTheme="majorHAnsi" w:hAnsiTheme="majorHAnsi" w:cstheme="majorHAnsi"/>
          <w:sz w:val="12"/>
        </w:rPr>
        <w:t xml:space="preserve"> in a nutshell </w:t>
      </w:r>
      <w:r w:rsidRPr="00C2265F">
        <w:rPr>
          <w:rStyle w:val="StyleUnderline"/>
          <w:rFonts w:asciiTheme="majorHAnsi" w:hAnsiTheme="majorHAnsi" w:cstheme="majorHAnsi"/>
        </w:rPr>
        <w:t xml:space="preserve">shows why </w:t>
      </w:r>
      <w:r w:rsidRPr="00C2265F">
        <w:rPr>
          <w:rStyle w:val="StyleUnderline"/>
          <w:rFonts w:asciiTheme="majorHAnsi" w:hAnsiTheme="majorHAnsi" w:cstheme="majorHAnsi"/>
          <w:highlight w:val="cyan"/>
        </w:rPr>
        <w:t>expected utility is</w:t>
      </w:r>
      <w:r w:rsidRPr="00C2265F">
        <w:rPr>
          <w:rFonts w:asciiTheme="majorHAnsi" w:hAnsiTheme="majorHAnsi" w:cstheme="majorHAnsi"/>
          <w:sz w:val="12"/>
        </w:rPr>
        <w:t xml:space="preserve"> an </w:t>
      </w:r>
      <w:r w:rsidRPr="00C2265F">
        <w:rPr>
          <w:rStyle w:val="Emphasis"/>
          <w:rFonts w:asciiTheme="majorHAnsi" w:hAnsiTheme="majorHAnsi" w:cstheme="majorHAnsi"/>
          <w:highlight w:val="cyan"/>
        </w:rPr>
        <w:t>inadequate</w:t>
      </w:r>
      <w:r w:rsidRPr="00C2265F">
        <w:rPr>
          <w:rFonts w:asciiTheme="majorHAnsi" w:hAnsiTheme="majorHAnsi" w:cstheme="majorHAnsi"/>
          <w:sz w:val="12"/>
        </w:rPr>
        <w:t xml:space="preserve"> heuristic to use in decision making over existential risk. </w:t>
      </w:r>
      <w:r w:rsidRPr="00C2265F">
        <w:rPr>
          <w:rStyle w:val="StyleUnderline"/>
          <w:rFonts w:asciiTheme="majorHAnsi" w:hAnsiTheme="majorHAnsi" w:cstheme="majorHAnsi"/>
          <w:highlight w:val="cyan"/>
        </w:rPr>
        <w:t xml:space="preserve">Imagine </w:t>
      </w:r>
      <w:r w:rsidRPr="00C2265F">
        <w:rPr>
          <w:rStyle w:val="Emphasis"/>
          <w:rFonts w:asciiTheme="majorHAnsi" w:hAnsiTheme="majorHAnsi" w:cstheme="majorHAnsi"/>
          <w:highlight w:val="cyan"/>
        </w:rPr>
        <w:t>any risk</w:t>
      </w:r>
      <w:r w:rsidRPr="00C2265F">
        <w:rPr>
          <w:rStyle w:val="Emphasis"/>
          <w:rFonts w:asciiTheme="majorHAnsi" w:hAnsiTheme="majorHAnsi" w:cstheme="majorHAnsi"/>
        </w:rPr>
        <w:t xml:space="preserve"> you want</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 xml:space="preserve">pluck out </w:t>
      </w:r>
      <w:r w:rsidRPr="00C2265F">
        <w:rPr>
          <w:rStyle w:val="Emphasis"/>
          <w:rFonts w:asciiTheme="majorHAnsi" w:hAnsiTheme="majorHAnsi" w:cstheme="majorHAnsi"/>
          <w:highlight w:val="cyan"/>
        </w:rPr>
        <w:t>your</w:t>
      </w:r>
      <w:r w:rsidRPr="00C2265F">
        <w:rPr>
          <w:rStyle w:val="Emphasis"/>
          <w:rFonts w:asciiTheme="majorHAnsi" w:hAnsiTheme="majorHAnsi" w:cstheme="majorHAnsi"/>
        </w:rPr>
        <w:t xml:space="preserve"> wildest </w:t>
      </w:r>
      <w:r w:rsidRPr="00C2265F">
        <w:rPr>
          <w:rStyle w:val="Emphasis"/>
          <w:rFonts w:asciiTheme="majorHAnsi" w:hAnsiTheme="majorHAnsi" w:cstheme="majorHAnsi"/>
          <w:highlight w:val="cyan"/>
        </w:rPr>
        <w:t>dream</w:t>
      </w:r>
      <w:r w:rsidRPr="00C2265F">
        <w:rPr>
          <w:rStyle w:val="StyleUnderline"/>
          <w:rFonts w:asciiTheme="majorHAnsi" w:hAnsiTheme="majorHAnsi" w:cstheme="majorHAnsi"/>
        </w:rPr>
        <w:t xml:space="preserve"> of what might wipe out </w:t>
      </w:r>
      <w:r w:rsidRPr="00C2265F">
        <w:rPr>
          <w:rStyle w:val="Emphasis"/>
          <w:rFonts w:asciiTheme="majorHAnsi" w:hAnsiTheme="majorHAnsi" w:cstheme="majorHAnsi"/>
        </w:rPr>
        <w:t>all future generations</w:t>
      </w:r>
      <w:r w:rsidRPr="00C2265F">
        <w:rPr>
          <w:rFonts w:asciiTheme="majorHAnsi" w:hAnsiTheme="majorHAnsi" w:cstheme="majorHAnsi"/>
          <w:sz w:val="12"/>
        </w:rPr>
        <w:t xml:space="preserve">. By the expected utility heuristic that is an incredibly pressing risk. </w:t>
      </w:r>
      <w:r w:rsidRPr="00C2265F">
        <w:rPr>
          <w:rStyle w:val="Emphasis"/>
          <w:rFonts w:asciiTheme="majorHAnsi" w:hAnsiTheme="majorHAnsi" w:cstheme="majorHAnsi"/>
          <w:highlight w:val="cyan"/>
        </w:rPr>
        <w:t>Even though</w:t>
      </w:r>
      <w:r w:rsidRPr="00C2265F">
        <w:rPr>
          <w:rStyle w:val="StyleUnderline"/>
          <w:rFonts w:asciiTheme="majorHAnsi" w:hAnsiTheme="majorHAnsi" w:cstheme="majorHAnsi"/>
          <w:highlight w:val="cyan"/>
        </w:rPr>
        <w:t xml:space="preserve"> you</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just </w:t>
      </w:r>
      <w:r w:rsidRPr="00C2265F">
        <w:rPr>
          <w:rStyle w:val="Emphasis"/>
          <w:rFonts w:asciiTheme="majorHAnsi" w:hAnsiTheme="majorHAnsi" w:cstheme="majorHAnsi"/>
          <w:highlight w:val="cyan"/>
        </w:rPr>
        <w:t>made it up</w:t>
      </w:r>
      <w:r w:rsidRPr="00C2265F">
        <w:rPr>
          <w:rFonts w:asciiTheme="majorHAnsi" w:hAnsiTheme="majorHAnsi" w:cstheme="majorHAnsi"/>
          <w:sz w:val="12"/>
        </w:rPr>
        <w:t xml:space="preserve">, as we cannot know the limits of our anti-knowledge </w:t>
      </w:r>
      <w:r w:rsidRPr="00C2265F">
        <w:rPr>
          <w:rStyle w:val="StyleUnderline"/>
          <w:rFonts w:asciiTheme="majorHAnsi" w:hAnsiTheme="majorHAnsi" w:cstheme="majorHAnsi"/>
          <w:highlight w:val="cyan"/>
        </w:rPr>
        <w:t>we cannot be certain</w:t>
      </w:r>
      <w:r w:rsidRPr="00C2265F">
        <w:rPr>
          <w:rFonts w:asciiTheme="majorHAnsi" w:hAnsiTheme="majorHAnsi" w:cstheme="majorHAnsi"/>
          <w:sz w:val="12"/>
        </w:rPr>
        <w:t xml:space="preserve"> that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probability</w:t>
      </w:r>
      <w:r w:rsidRPr="00C2265F">
        <w:rPr>
          <w:rStyle w:val="StyleUnderline"/>
          <w:rFonts w:asciiTheme="majorHAnsi" w:hAnsiTheme="majorHAnsi" w:cstheme="majorHAnsi"/>
        </w:rPr>
        <w:t xml:space="preserve"> of</w:t>
      </w:r>
      <w:r w:rsidRPr="00C2265F">
        <w:rPr>
          <w:rFonts w:asciiTheme="majorHAnsi" w:hAnsiTheme="majorHAnsi" w:cstheme="majorHAnsi"/>
          <w:sz w:val="12"/>
        </w:rPr>
        <w:t xml:space="preserve"> it being </w:t>
      </w:r>
      <w:r w:rsidRPr="00C2265F">
        <w:rPr>
          <w:rStyle w:val="StyleUnderline"/>
          <w:rFonts w:asciiTheme="majorHAnsi" w:hAnsiTheme="majorHAnsi" w:cstheme="majorHAnsi"/>
        </w:rPr>
        <w:t xml:space="preserve">an existential risk </w:t>
      </w:r>
      <w:r w:rsidRPr="00C2265F">
        <w:rPr>
          <w:rStyle w:val="StyleUnderline"/>
          <w:rFonts w:asciiTheme="majorHAnsi" w:hAnsiTheme="majorHAnsi" w:cstheme="majorHAnsi"/>
          <w:highlight w:val="cyan"/>
        </w:rPr>
        <w:t>is zero</w:t>
      </w:r>
      <w:r w:rsidRPr="00C2265F">
        <w:rPr>
          <w:rFonts w:asciiTheme="majorHAnsi" w:hAnsiTheme="majorHAnsi" w:cstheme="majorHAnsi"/>
          <w:sz w:val="12"/>
        </w:rPr>
        <w:t xml:space="preserve">. There might be some process that we do not yet know about that makes it a risk. Therefore if performing an expected utility calculation we must assign it some probability greater than zero. This might be incredibly small, but what matters is that it cannot be zero, even though the risk was just made up. If a risk is truly existential, then its disutility should be infinite. This is because it removes the potential for there to be infinite future generations of humans. </w:t>
      </w:r>
      <w:r w:rsidRPr="00C2265F">
        <w:rPr>
          <w:rStyle w:val="StyleUnderline"/>
          <w:rFonts w:asciiTheme="majorHAnsi" w:hAnsiTheme="majorHAnsi" w:cstheme="majorHAnsi"/>
          <w:highlight w:val="cyan"/>
        </w:rPr>
        <w:t>Due to</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the nature of </w:t>
      </w:r>
      <w:r w:rsidRPr="00C2265F">
        <w:rPr>
          <w:rStyle w:val="Emphasis"/>
          <w:rFonts w:asciiTheme="majorHAnsi" w:hAnsiTheme="majorHAnsi" w:cstheme="majorHAnsi"/>
          <w:highlight w:val="cyan"/>
        </w:rPr>
        <w:t>infinity</w:t>
      </w:r>
      <w:r w:rsidRPr="00C2265F">
        <w:rPr>
          <w:rStyle w:val="StyleUnderline"/>
          <w:rFonts w:asciiTheme="majorHAnsi" w:hAnsiTheme="majorHAnsi" w:cstheme="majorHAnsi"/>
          <w:highlight w:val="cyan"/>
        </w:rPr>
        <w:t>, anything multiplied</w:t>
      </w:r>
      <w:r w:rsidRPr="00C2265F">
        <w:rPr>
          <w:rStyle w:val="StyleUnderline"/>
          <w:rFonts w:asciiTheme="majorHAnsi" w:hAnsiTheme="majorHAnsi" w:cstheme="majorHAnsi"/>
        </w:rPr>
        <w:t xml:space="preserve"> by it </w:t>
      </w:r>
      <w:r w:rsidRPr="00C2265F">
        <w:rPr>
          <w:rStyle w:val="StyleUnderline"/>
          <w:rFonts w:asciiTheme="majorHAnsi" w:hAnsiTheme="majorHAnsi" w:cstheme="majorHAnsi"/>
          <w:highlight w:val="cyan"/>
        </w:rPr>
        <w:t>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also </w:t>
      </w:r>
      <w:r w:rsidRPr="00C2265F">
        <w:rPr>
          <w:rStyle w:val="Emphasis"/>
          <w:rFonts w:asciiTheme="majorHAnsi" w:hAnsiTheme="majorHAnsi" w:cstheme="majorHAnsi"/>
          <w:highlight w:val="cyan"/>
        </w:rPr>
        <w:t>infinite</w:t>
      </w:r>
      <w:r w:rsidRPr="00C2265F">
        <w:rPr>
          <w:rFonts w:asciiTheme="majorHAnsi" w:hAnsiTheme="majorHAnsi" w:cstheme="majorHAnsi"/>
          <w:sz w:val="12"/>
        </w:rPr>
        <w:t xml:space="preserve">. Therefore any such expected value will be infinite, and so seem incredibly urgent to deal with. </w:t>
      </w:r>
      <w:r w:rsidRPr="00C2265F">
        <w:rPr>
          <w:rStyle w:val="StyleUnderline"/>
          <w:rFonts w:asciiTheme="majorHAnsi" w:hAnsiTheme="majorHAnsi" w:cstheme="majorHAnsi"/>
          <w:highlight w:val="cyan"/>
        </w:rPr>
        <w:t>It 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intuitively </w:t>
      </w:r>
      <w:r w:rsidRPr="00C2265F">
        <w:rPr>
          <w:rStyle w:val="Emphasis"/>
          <w:rFonts w:asciiTheme="majorHAnsi" w:hAnsiTheme="majorHAnsi" w:cstheme="majorHAnsi"/>
          <w:highlight w:val="cyan"/>
        </w:rPr>
        <w:t>obvious</w:t>
      </w:r>
      <w:r w:rsidRPr="00C2265F">
        <w:rPr>
          <w:rFonts w:asciiTheme="majorHAnsi" w:hAnsiTheme="majorHAnsi" w:cstheme="majorHAnsi"/>
          <w:sz w:val="12"/>
        </w:rPr>
        <w:t xml:space="preserve"> though that </w:t>
      </w:r>
      <w:r w:rsidRPr="00C2265F">
        <w:rPr>
          <w:rStyle w:val="StyleUnderline"/>
          <w:rFonts w:asciiTheme="majorHAnsi" w:hAnsiTheme="majorHAnsi" w:cstheme="majorHAnsi"/>
          <w:highlight w:val="cyan"/>
        </w:rPr>
        <w:t>one should not give</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any </w:t>
      </w:r>
      <w:r w:rsidRPr="00C2265F">
        <w:rPr>
          <w:rStyle w:val="Emphasis"/>
          <w:rFonts w:asciiTheme="majorHAnsi" w:hAnsiTheme="majorHAnsi" w:cstheme="majorHAnsi"/>
          <w:highlight w:val="cyan"/>
        </w:rPr>
        <w:t>credence</w:t>
      </w:r>
      <w:r w:rsidRPr="00C2265F">
        <w:rPr>
          <w:rStyle w:val="StyleUnderline"/>
          <w:rFonts w:asciiTheme="majorHAnsi" w:hAnsiTheme="majorHAnsi" w:cstheme="majorHAnsi"/>
          <w:highlight w:val="cyan"/>
        </w:rPr>
        <w:t xml:space="preserve"> to </w:t>
      </w:r>
      <w:r w:rsidRPr="00C2265F">
        <w:rPr>
          <w:rStyle w:val="Emphasis"/>
          <w:rFonts w:asciiTheme="majorHAnsi" w:hAnsiTheme="majorHAnsi" w:cstheme="majorHAnsi"/>
          <w:highlight w:val="cyan"/>
        </w:rPr>
        <w:t>made-up risks</w:t>
      </w:r>
      <w:r w:rsidRPr="00C2265F">
        <w:rPr>
          <w:rFonts w:asciiTheme="majorHAnsi" w:hAnsiTheme="majorHAnsi" w:cstheme="majorHAnsi"/>
          <w:sz w:val="12"/>
        </w:rPr>
        <w:t xml:space="preserve">, and so the quantitative approach is rendered absurd. This intuition is demonstrated even more when one considers how the quantitative approach uses expected utility; that is the implications when it is used as a ranking heuristic for assigning gravity to existential risks. Imagine again the spaghetti monster scenario, except with one critical difference. It has been announced that a doomsday device has just been discovered. This device will certainly destroy the world, and you only have a limited time to prevent it. You have a set of limited resources to assign to working out how to prevent existential risks, and which give you the same probability of preventing any existential risk from occurring. As an agent, you have an ethical decision to make as to which risk to try and prevent. Do you use your resources to try and prevent the spaghetti monster or the doomsday device? It is clear from our moral intuition that one should try to prevent the doomsday device. That is definitely something which will destroy the world, while the spaghetti monster is almost certainly not real. However, using the qualitative approach as a decision making heuristic, you are equally justified in trying to prevent either the spaghetti monster or the doomsday device. This is because </w:t>
      </w:r>
      <w:r w:rsidRPr="00C2265F">
        <w:rPr>
          <w:rStyle w:val="Emphasis"/>
          <w:rFonts w:asciiTheme="majorHAnsi" w:hAnsiTheme="majorHAnsi" w:cstheme="majorHAnsi"/>
        </w:rPr>
        <w:t>any positive probability</w:t>
      </w:r>
      <w:r w:rsidRPr="00C2265F">
        <w:rPr>
          <w:rStyle w:val="StyleUnderline"/>
          <w:rFonts w:asciiTheme="majorHAnsi" w:hAnsiTheme="majorHAnsi" w:cstheme="majorHAnsi"/>
        </w:rPr>
        <w:t xml:space="preserve"> multiplied by </w:t>
      </w:r>
      <w:r w:rsidRPr="00C2265F">
        <w:rPr>
          <w:rStyle w:val="Emphasis"/>
          <w:rFonts w:asciiTheme="majorHAnsi" w:hAnsiTheme="majorHAnsi" w:cstheme="majorHAnsi"/>
        </w:rPr>
        <w:t>the infinite disutility</w:t>
      </w:r>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will produce </w:t>
      </w:r>
      <w:r w:rsidRPr="00C2265F">
        <w:rPr>
          <w:rStyle w:val="Emphasis"/>
          <w:rFonts w:asciiTheme="majorHAnsi" w:hAnsiTheme="majorHAnsi" w:cstheme="majorHAnsi"/>
        </w:rPr>
        <w:t>an infinite expected disutility</w:t>
      </w:r>
      <w:r w:rsidRPr="00C2265F">
        <w:rPr>
          <w:rFonts w:asciiTheme="majorHAnsi" w:hAnsiTheme="majorHAnsi" w:cstheme="majorHAnsi"/>
          <w:sz w:val="12"/>
        </w:rPr>
        <w:t xml:space="preserve">. Therefore the expected disutility of both spaghetti monster risk and doomsday device risk is infinite, so if one was to rank them they would have to be equally ranked.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quantitative</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approach suffers</w:t>
      </w:r>
      <w:r w:rsidRPr="00C2265F">
        <w:rPr>
          <w:rStyle w:val="StyleUnderline"/>
          <w:rFonts w:asciiTheme="majorHAnsi" w:hAnsiTheme="majorHAnsi" w:cstheme="majorHAnsi"/>
        </w:rPr>
        <w:t xml:space="preserve"> from </w:t>
      </w:r>
      <w:r w:rsidRPr="00C2265F">
        <w:rPr>
          <w:rStyle w:val="Emphasis"/>
          <w:rFonts w:asciiTheme="majorHAnsi" w:hAnsiTheme="majorHAnsi" w:cstheme="majorHAnsi"/>
        </w:rPr>
        <w:t xml:space="preserve">a “problem of </w:t>
      </w:r>
      <w:r w:rsidRPr="00EB1698">
        <w:rPr>
          <w:rStyle w:val="Emphasis"/>
          <w:rFonts w:asciiTheme="majorHAnsi" w:hAnsiTheme="majorHAnsi" w:cstheme="majorHAnsi"/>
          <w:highlight w:val="cyan"/>
        </w:rPr>
        <w:t>[freezing]”</w:t>
      </w:r>
      <w:r w:rsidRPr="00C2265F">
        <w:rPr>
          <w:rFonts w:asciiTheme="majorHAnsi" w:hAnsiTheme="majorHAnsi" w:cstheme="majorHAnsi"/>
          <w:sz w:val="12"/>
        </w:rPr>
        <w:t>5 across time.</w:t>
      </w:r>
    </w:p>
    <w:p w14:paraId="7945BBE6" w14:textId="77777777" w:rsidR="0052218C" w:rsidRPr="00C2265F" w:rsidRDefault="0052218C" w:rsidP="0052218C">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Waiting for reform to prevent catastrophic events is the elite telling you to not change the system- productive reformations of those systems collapses their calculus</w:t>
      </w:r>
    </w:p>
    <w:p w14:paraId="03465AB3" w14:textId="77777777" w:rsidR="0052218C" w:rsidRPr="00C2265F" w:rsidRDefault="0052218C" w:rsidP="0052218C">
      <w:pPr>
        <w:pStyle w:val="NormalWeb"/>
        <w:spacing w:before="0" w:beforeAutospacing="0" w:after="0" w:afterAutospacing="0"/>
        <w:rPr>
          <w:rFonts w:asciiTheme="majorHAnsi" w:hAnsiTheme="majorHAnsi" w:cstheme="majorHAnsi"/>
        </w:rPr>
      </w:pPr>
      <w:r w:rsidRPr="00C2265F">
        <w:rPr>
          <w:rStyle w:val="Style13ptBold"/>
          <w:rFonts w:asciiTheme="majorHAnsi" w:hAnsiTheme="majorHAnsi" w:cstheme="majorHAnsi"/>
        </w:rPr>
        <w:t>Olson 2015</w:t>
      </w:r>
      <w:r w:rsidRPr="00C2265F">
        <w:rPr>
          <w:rFonts w:asciiTheme="majorHAnsi" w:hAnsiTheme="majorHAnsi" w:cstheme="majorHAnsi"/>
          <w:color w:val="000000"/>
          <w:sz w:val="26"/>
          <w:szCs w:val="26"/>
        </w:rPr>
        <w:t xml:space="preserve"> [</w:t>
      </w:r>
      <w:r w:rsidRPr="00C2265F">
        <w:rPr>
          <w:rFonts w:asciiTheme="majorHAnsi" w:hAnsiTheme="majorHAnsi" w:cstheme="majorHAnsi"/>
          <w:color w:val="000000"/>
          <w:sz w:val="22"/>
          <w:szCs w:val="22"/>
        </w:rPr>
        <w:t xml:space="preserve">Elizabeth Olson, professor of geography at UNC Chapel Hill, ‘Geography and Ethics I: Waiting and Urgency,’ </w:t>
      </w:r>
      <w:r w:rsidRPr="00C2265F">
        <w:rPr>
          <w:rFonts w:asciiTheme="majorHAnsi" w:hAnsiTheme="majorHAnsi" w:cstheme="majorHAnsi"/>
          <w:i/>
          <w:iCs/>
          <w:color w:val="000000"/>
          <w:sz w:val="22"/>
          <w:szCs w:val="22"/>
        </w:rPr>
        <w:t>Progress in Human Geography</w:t>
      </w:r>
      <w:r w:rsidRPr="00C2265F">
        <w:rPr>
          <w:rFonts w:asciiTheme="majorHAnsi" w:hAnsiTheme="majorHAnsi" w:cstheme="majorHAnsi"/>
          <w:color w:val="000000"/>
          <w:sz w:val="22"/>
          <w:szCs w:val="22"/>
        </w:rPr>
        <w:t>, vol. 39 no. 4, pp. 517-526] //CJC</w:t>
      </w:r>
    </w:p>
    <w:p w14:paraId="3D123E0C" w14:textId="77777777" w:rsidR="0052218C" w:rsidRPr="00C2265F" w:rsidRDefault="0052218C" w:rsidP="0052218C">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color w:val="000000"/>
          <w:sz w:val="14"/>
          <w:szCs w:val="16"/>
        </w:rPr>
        <w:t xml:space="preserve">Though toileting might be thought of as a special case of bodily urgency, geographic research suggests that </w:t>
      </w:r>
      <w:r w:rsidRPr="00C2265F">
        <w:rPr>
          <w:rFonts w:asciiTheme="majorHAnsi" w:hAnsiTheme="majorHAnsi" w:cstheme="majorHAnsi"/>
          <w:color w:val="000000"/>
          <w:sz w:val="14"/>
          <w:szCs w:val="22"/>
        </w:rPr>
        <w:t>the body is increasingly set at odds with large</w:t>
      </w:r>
      <w:r w:rsidRPr="00C2265F">
        <w:rPr>
          <w:rFonts w:asciiTheme="majorHAnsi" w:hAnsiTheme="majorHAnsi" w:cstheme="majorHAnsi"/>
          <w:color w:val="000000"/>
          <w:sz w:val="14"/>
          <w:szCs w:val="16"/>
        </w:rPr>
        <w:t xml:space="preserve">r </w:t>
      </w:r>
      <w:r w:rsidRPr="00C2265F">
        <w:rPr>
          <w:rFonts w:asciiTheme="majorHAnsi" w:hAnsiTheme="majorHAnsi" w:cstheme="majorHAnsi"/>
          <w:color w:val="000000"/>
          <w:sz w:val="14"/>
          <w:szCs w:val="22"/>
        </w:rPr>
        <w:t xml:space="preserve">scale ethical concerns, especially </w:t>
      </w:r>
      <w:r w:rsidRPr="00C2265F">
        <w:rPr>
          <w:rFonts w:asciiTheme="majorHAnsi" w:hAnsiTheme="majorHAnsi" w:cstheme="majorHAnsi"/>
          <w:i/>
          <w:iCs/>
          <w:color w:val="000000"/>
          <w:sz w:val="14"/>
          <w:szCs w:val="22"/>
        </w:rPr>
        <w:t>large-scale future events of forecasted suffering</w:t>
      </w:r>
      <w:r w:rsidRPr="00C2265F">
        <w:rPr>
          <w:rFonts w:asciiTheme="majorHAnsi" w:hAnsiTheme="majorHAnsi" w:cstheme="majorHAnsi"/>
          <w:color w:val="000000"/>
          <w:sz w:val="14"/>
          <w:szCs w:val="16"/>
        </w:rPr>
        <w:t xml:space="preserve">. Emergency planning is a particularly good example in which the </w:t>
      </w:r>
      <w:r w:rsidRPr="00C2265F">
        <w:rPr>
          <w:rFonts w:asciiTheme="majorHAnsi" w:hAnsiTheme="majorHAnsi" w:cstheme="majorHAnsi"/>
          <w:sz w:val="14"/>
        </w:rPr>
        <w:t>large-scale threats of future suffering can distort moral reasoning</w:t>
      </w:r>
      <w:r w:rsidRPr="00C2265F">
        <w:rPr>
          <w:rFonts w:asciiTheme="majorHAnsi" w:hAnsiTheme="majorHAnsi" w:cstheme="majorHAnsi"/>
          <w:color w:val="000000"/>
          <w:sz w:val="14"/>
          <w:szCs w:val="16"/>
        </w:rPr>
        <w:t>. Žižek (2006) lightly develops this point in the context of the war on terror, where in the presence of fictitious and real ticking clocks and warning systems</w:t>
      </w:r>
      <w:r w:rsidRPr="00C2265F">
        <w:rPr>
          <w:rFonts w:asciiTheme="majorHAnsi" w:hAnsiTheme="majorHAnsi" w:cstheme="majorHAnsi"/>
          <w:sz w:val="14"/>
        </w:rPr>
        <w:t xml:space="preserve">, </w:t>
      </w:r>
      <w:r w:rsidRPr="00C2265F">
        <w:rPr>
          <w:rStyle w:val="Emphasis"/>
          <w:rFonts w:asciiTheme="majorHAnsi" w:hAnsiTheme="majorHAnsi" w:cstheme="majorHAnsi"/>
          <w:highlight w:val="cyan"/>
        </w:rPr>
        <w:t>the urgent body must be bypassed because there are bigger scales to worry</w:t>
      </w:r>
      <w:r w:rsidRPr="00C2265F">
        <w:rPr>
          <w:rFonts w:asciiTheme="majorHAnsi" w:hAnsiTheme="majorHAnsi" w:cstheme="majorHAnsi"/>
          <w:sz w:val="14"/>
        </w:rPr>
        <w:t xml:space="preserve"> about:¶</w:t>
      </w:r>
      <w:r w:rsidRPr="00C2265F">
        <w:rPr>
          <w:rFonts w:asciiTheme="majorHAnsi" w:hAnsiTheme="majorHAnsi" w:cstheme="majorHAnsi"/>
          <w:color w:val="000000"/>
          <w:sz w:val="14"/>
          <w:szCs w:val="16"/>
        </w:rPr>
        <w:t xml:space="preserve"> What does this all-pervasive sense of urgency mean ethically? The pressure of events is so overbearing, the stakes are so high, that they nec           </w:t>
      </w:r>
      <w:r w:rsidRPr="00C2265F">
        <w:rPr>
          <w:rStyle w:val="apple-tab-span"/>
          <w:rFonts w:asciiTheme="majorHAnsi" w:eastAsiaTheme="majorEastAsia" w:hAnsiTheme="majorHAnsi" w:cstheme="majorHAnsi"/>
          <w:color w:val="000000"/>
          <w:sz w:val="14"/>
          <w:szCs w:val="16"/>
        </w:rPr>
        <w:tab/>
      </w:r>
      <w:r w:rsidRPr="00C2265F">
        <w:rPr>
          <w:rFonts w:asciiTheme="majorHAnsi" w:hAnsiTheme="majorHAnsi" w:cstheme="majorHAnsi"/>
          <w:color w:val="000000"/>
          <w:sz w:val="14"/>
          <w:szCs w:val="16"/>
        </w:rPr>
        <w:t>essitate a suspension of ordinary ethical concerns. After all, displaying moral qualms when the lives of millions are at stake plays into the hands of the enemy. (Žižek, 2006</w:t>
      </w:r>
      <w:r w:rsidRPr="00C2265F">
        <w:rPr>
          <w:rStyle w:val="Emphasis"/>
          <w:rFonts w:asciiTheme="majorHAnsi" w:hAnsiTheme="majorHAnsi" w:cstheme="majorHAnsi"/>
          <w:highlight w:val="cyan"/>
        </w:rPr>
        <w:t>)¶ In the presence of</w:t>
      </w:r>
      <w:r w:rsidRPr="00C2265F">
        <w:rPr>
          <w:rFonts w:asciiTheme="majorHAnsi" w:hAnsiTheme="majorHAnsi" w:cstheme="majorHAnsi"/>
          <w:color w:val="000000"/>
          <w:sz w:val="14"/>
          <w:szCs w:val="16"/>
        </w:rPr>
        <w:t xml:space="preserve"> large-scale future emergency, </w:t>
      </w:r>
      <w:r w:rsidRPr="00C2265F">
        <w:rPr>
          <w:rStyle w:val="Emphasis"/>
          <w:rFonts w:asciiTheme="majorHAnsi" w:hAnsiTheme="majorHAnsi" w:cstheme="majorHAnsi"/>
          <w:highlight w:val="cyan"/>
        </w:rPr>
        <w:t>the urgency to secure the state</w:t>
      </w:r>
      <w:r w:rsidRPr="00C2265F">
        <w:rPr>
          <w:rFonts w:asciiTheme="majorHAnsi" w:hAnsiTheme="majorHAnsi" w:cstheme="majorHAnsi"/>
          <w:color w:val="000000"/>
          <w:sz w:val="14"/>
          <w:szCs w:val="22"/>
        </w:rPr>
        <w:t xml:space="preserve">, the citizenry, </w:t>
      </w:r>
      <w:r w:rsidRPr="00C2265F">
        <w:rPr>
          <w:rFonts w:asciiTheme="majorHAnsi" w:hAnsiTheme="majorHAnsi" w:cstheme="majorHAnsi"/>
          <w:sz w:val="14"/>
        </w:rPr>
        <w:t>the economy, or the climate creates new scales and new temporal orders</w:t>
      </w:r>
      <w:r w:rsidRPr="00C2265F">
        <w:rPr>
          <w:rFonts w:asciiTheme="majorHAnsi" w:hAnsiTheme="majorHAnsi" w:cstheme="majorHAnsi"/>
          <w:color w:val="000000"/>
          <w:sz w:val="14"/>
          <w:szCs w:val="22"/>
        </w:rPr>
        <w:t xml:space="preserve"> of response</w:t>
      </w:r>
      <w:r w:rsidRPr="00C2265F">
        <w:rPr>
          <w:rFonts w:asciiTheme="majorHAnsi" w:hAnsiTheme="majorHAnsi" w:cs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C2265F">
        <w:rPr>
          <w:rFonts w:asciiTheme="majorHAnsi" w:hAnsiTheme="majorHAnsi" w:cstheme="majorHAnsi"/>
          <w:sz w:val="14"/>
        </w:rPr>
        <w:t>Bodies that are currently suffering cannot be urgent, because they are excluded from the potential collectivity that could be suffering everywhere in some future time. Sim</w:t>
      </w:r>
      <w:r w:rsidRPr="00C2265F">
        <w:rPr>
          <w:rFonts w:asciiTheme="majorHAnsi" w:hAnsiTheme="majorHAnsi" w:cstheme="majorHAnsi"/>
          <w:color w:val="000000"/>
          <w:sz w:val="14"/>
          <w:szCs w:val="16"/>
        </w:rPr>
        <w:t xml:space="preserve">ilar </w:t>
      </w:r>
      <w:r w:rsidRPr="00C2265F">
        <w:rPr>
          <w:rFonts w:asciiTheme="majorHAnsi" w:hAnsiTheme="majorHAnsi" w:cstheme="majorHAnsi"/>
          <w:color w:val="000000"/>
          <w:sz w:val="14"/>
          <w:szCs w:val="22"/>
        </w:rPr>
        <w:t xml:space="preserve">bypassing of existing bodily urgency is echoed in writing about </w:t>
      </w:r>
      <w:r w:rsidRPr="00C2265F">
        <w:rPr>
          <w:rFonts w:asciiTheme="majorHAnsi" w:hAnsiTheme="majorHAnsi" w:cstheme="majorHAnsi"/>
          <w:color w:val="000000"/>
          <w:sz w:val="14"/>
          <w:szCs w:val="16"/>
        </w:rPr>
        <w:t xml:space="preserve">violent securitization, such as drone warfare (Shaw and Akhter, 2012), and also in </w:t>
      </w:r>
      <w:r w:rsidRPr="00C2265F">
        <w:rPr>
          <w:rFonts w:asciiTheme="majorHAnsi" w:hAnsiTheme="majorHAnsi" w:cstheme="majorHAnsi"/>
          <w:i/>
          <w:iCs/>
          <w:color w:val="000000"/>
          <w:sz w:val="14"/>
          <w:szCs w:val="22"/>
        </w:rPr>
        <w:t>intimate scales</w:t>
      </w:r>
      <w:r w:rsidRPr="00C2265F">
        <w:rPr>
          <w:rFonts w:asciiTheme="majorHAnsi" w:hAnsiTheme="majorHAnsi" w:cstheme="majorHAnsi"/>
          <w:color w:val="000000"/>
          <w:sz w:val="14"/>
          <w:szCs w:val="22"/>
        </w:rPr>
        <w:t xml:space="preserve"> like the street and the school, especially in relation to race</w:t>
      </w:r>
      <w:r w:rsidRPr="00C2265F">
        <w:rPr>
          <w:rFonts w:asciiTheme="majorHAnsi" w:hAnsiTheme="majorHAnsi" w:cstheme="majorHAnsi"/>
          <w:color w:val="000000"/>
          <w:sz w:val="14"/>
          <w:szCs w:val="16"/>
        </w:rPr>
        <w:t xml:space="preserve"> (Mitchell, 2009; Young et al., 2014).</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w:t>
      </w:r>
      <w:r w:rsidRPr="00C2265F">
        <w:rPr>
          <w:rFonts w:asciiTheme="majorHAnsi" w:hAnsiTheme="majorHAnsi" w:cstheme="majorHAnsi"/>
          <w:color w:val="000000"/>
          <w:sz w:val="14"/>
          <w:szCs w:val="22"/>
        </w:rPr>
        <w:t xml:space="preserve">As </w:t>
      </w:r>
      <w:r w:rsidRPr="00C2265F">
        <w:rPr>
          <w:rFonts w:asciiTheme="majorHAnsi" w:hAnsiTheme="majorHAnsi" w:cstheme="majorHAnsi"/>
          <w:i/>
          <w:iCs/>
          <w:color w:val="000000"/>
          <w:sz w:val="14"/>
          <w:szCs w:val="22"/>
        </w:rPr>
        <w:t>large-scale urgent concerns are institutionalized</w:t>
      </w:r>
      <w:r w:rsidRPr="00C2265F">
        <w:rPr>
          <w:rFonts w:asciiTheme="majorHAnsi" w:hAnsiTheme="majorHAnsi" w:cstheme="majorHAnsi"/>
          <w:color w:val="000000"/>
          <w:sz w:val="14"/>
          <w:szCs w:val="22"/>
        </w:rPr>
        <w:t xml:space="preserve">, </w:t>
      </w:r>
      <w:r w:rsidRPr="00C2265F">
        <w:rPr>
          <w:rFonts w:asciiTheme="majorHAnsi" w:hAnsiTheme="majorHAnsi" w:cs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C2265F">
        <w:rPr>
          <w:rFonts w:asciiTheme="majorHAnsi" w:hAnsiTheme="majorHAnsi" w:cstheme="majorHAnsi"/>
          <w:color w:val="000000"/>
          <w:sz w:val="14"/>
          <w:szCs w:val="16"/>
        </w:rPr>
        <w:t xml:space="preserve">, 2010: 212) </w:t>
      </w:r>
      <w:r w:rsidRPr="00C2265F">
        <w:rPr>
          <w:rFonts w:asciiTheme="majorHAnsi" w:hAnsiTheme="majorHAnsi" w:cstheme="majorHAnsi"/>
          <w:i/>
          <w:iCs/>
          <w:color w:val="000000"/>
          <w:sz w:val="14"/>
          <w:szCs w:val="22"/>
        </w:rPr>
        <w:t>that circumvents contingencies</w:t>
      </w:r>
      <w:r w:rsidRPr="00C2265F">
        <w:rPr>
          <w:rFonts w:asciiTheme="majorHAnsi" w:hAnsiTheme="majorHAnsi" w:cstheme="majorHAnsi"/>
          <w:color w:val="000000"/>
          <w:sz w:val="14"/>
          <w:szCs w:val="16"/>
        </w:rPr>
        <w:t xml:space="preserve">. </w:t>
      </w:r>
      <w:r w:rsidRPr="00C2265F">
        <w:rPr>
          <w:rFonts w:asciiTheme="majorHAnsi" w:hAnsiTheme="majorHAnsi" w:cstheme="majorHAnsi"/>
          <w:color w:val="000000"/>
          <w:sz w:val="14"/>
          <w:szCs w:val="22"/>
        </w:rPr>
        <w:t>The urgent body is at best an assumed eventuality, one that will</w:t>
      </w:r>
      <w:r w:rsidRPr="00C2265F">
        <w:rPr>
          <w:rFonts w:asciiTheme="majorHAnsi" w:hAnsiTheme="majorHAnsi" w:cstheme="majorHAnsi"/>
          <w:color w:val="000000"/>
          <w:sz w:val="14"/>
          <w:szCs w:val="16"/>
        </w:rPr>
        <w:t xml:space="preserve"> likely </w:t>
      </w:r>
      <w:r w:rsidRPr="00C2265F">
        <w:rPr>
          <w:rFonts w:asciiTheme="majorHAnsi" w:hAnsiTheme="majorHAnsi" w:cstheme="majorHAnsi"/>
          <w:color w:val="000000"/>
          <w:sz w:val="14"/>
          <w:szCs w:val="22"/>
        </w:rPr>
        <w:t>require</w:t>
      </w:r>
      <w:r w:rsidRPr="00C2265F">
        <w:rPr>
          <w:rFonts w:asciiTheme="majorHAnsi" w:hAnsiTheme="majorHAnsi" w:cstheme="majorHAnsi"/>
          <w:color w:val="000000"/>
          <w:sz w:val="14"/>
          <w:szCs w:val="16"/>
        </w:rPr>
        <w:t xml:space="preserve"> another state of waiting, such as </w:t>
      </w:r>
      <w:r w:rsidRPr="00C2265F">
        <w:rPr>
          <w:rFonts w:asciiTheme="majorHAnsi" w:hAnsiTheme="majorHAnsi" w:cstheme="majorHAnsi"/>
          <w:i/>
          <w:iCs/>
          <w:color w:val="000000"/>
          <w:sz w:val="14"/>
          <w:szCs w:val="22"/>
        </w:rPr>
        <w:t>triage</w:t>
      </w:r>
      <w:r w:rsidRPr="00C2265F">
        <w:rPr>
          <w:rFonts w:asciiTheme="majorHAnsi" w:hAnsiTheme="majorHAnsi" w:cs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w:t>
      </w:r>
      <w:r w:rsidRPr="00C2265F">
        <w:rPr>
          <w:rFonts w:asciiTheme="majorHAnsi" w:hAnsiTheme="majorHAnsi" w:cstheme="majorHAnsi"/>
          <w:color w:val="000000"/>
          <w:sz w:val="14"/>
          <w:szCs w:val="16"/>
        </w:rPr>
        <w:lastRenderedPageBreak/>
        <w:t>xpense of the poor and vulnerable for whom ‘[t]he difference between abjection and bearable survival’ (Amin, 2013: 153) will not be determined by emergency planning, but in the material infrastructure of the city.</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In short, </w:t>
      </w:r>
      <w:r w:rsidRPr="00C2265F">
        <w:rPr>
          <w:rFonts w:asciiTheme="majorHAnsi" w:hAnsiTheme="majorHAnsi" w:cstheme="majorHAnsi"/>
          <w:color w:val="000000"/>
          <w:sz w:val="14"/>
          <w:szCs w:val="22"/>
        </w:rPr>
        <w:t>the urgencies of the body provide justifications for social exclusion of the most marginalized based on</w:t>
      </w:r>
      <w:r w:rsidRPr="00C2265F">
        <w:rPr>
          <w:rFonts w:asciiTheme="majorHAnsi" w:hAnsiTheme="majorHAnsi" w:cstheme="majorHAnsi"/>
          <w:color w:val="000000"/>
          <w:sz w:val="14"/>
          <w:szCs w:val="16"/>
        </w:rPr>
        <w:t xml:space="preserve"> impulse and </w:t>
      </w:r>
      <w:r w:rsidRPr="00C2265F">
        <w:rPr>
          <w:rFonts w:asciiTheme="majorHAnsi" w:hAnsiTheme="majorHAnsi" w:cstheme="majorHAnsi"/>
          <w:color w:val="000000"/>
          <w:sz w:val="14"/>
          <w:szCs w:val="22"/>
        </w:rPr>
        <w:t>perceived threat</w:t>
      </w:r>
      <w:r w:rsidRPr="00C2265F">
        <w:rPr>
          <w:rFonts w:asciiTheme="majorHAnsi" w:hAnsiTheme="majorHAnsi" w:cstheme="majorHAnsi"/>
          <w:color w:val="000000"/>
          <w:sz w:val="14"/>
          <w:szCs w:val="16"/>
        </w:rPr>
        <w:t xml:space="preserve">, </w:t>
      </w:r>
      <w:r w:rsidRPr="00C2265F">
        <w:rPr>
          <w:rFonts w:asciiTheme="majorHAnsi" w:hAnsiTheme="majorHAnsi" w:cstheme="majorHAnsi"/>
          <w:sz w:val="14"/>
        </w:rPr>
        <w:t>while large-scale future emergencies effectively absorb the deliberative power of urgency into the institutions of preparedness and risk avoidance. Žižek</w:t>
      </w:r>
      <w:r w:rsidRPr="00C2265F">
        <w:rPr>
          <w:rFonts w:asciiTheme="majorHAnsi" w:hAnsiTheme="majorHAnsi" w:cstheme="majorHAnsi"/>
          <w:color w:val="000000"/>
          <w:sz w:val="14"/>
          <w:szCs w:val="22"/>
        </w:rPr>
        <w:t xml:space="preserve"> references Arendt’s</w:t>
      </w:r>
      <w:r w:rsidRPr="00C2265F">
        <w:rPr>
          <w:rFonts w:asciiTheme="majorHAnsi" w:hAnsiTheme="majorHAnsi" w:cstheme="majorHAnsi"/>
          <w:color w:val="000000"/>
          <w:sz w:val="14"/>
          <w:szCs w:val="16"/>
        </w:rPr>
        <w:t xml:space="preserve"> (2006) </w:t>
      </w:r>
      <w:r w:rsidRPr="00C2265F">
        <w:rPr>
          <w:rFonts w:asciiTheme="majorHAnsi" w:hAnsiTheme="majorHAnsi" w:cstheme="majorHAnsi"/>
          <w:color w:val="000000"/>
          <w:sz w:val="14"/>
          <w:szCs w:val="22"/>
        </w:rPr>
        <w:t>analysis of the banality of evil to explain</w:t>
      </w:r>
      <w:r w:rsidRPr="00C2265F">
        <w:rPr>
          <w:rFonts w:asciiTheme="majorHAnsi" w:hAnsiTheme="majorHAnsi" w:cstheme="majorHAnsi"/>
          <w:color w:val="000000"/>
          <w:sz w:val="14"/>
          <w:szCs w:val="16"/>
        </w:rPr>
        <w:t xml:space="preserve"> the </w:t>
      </w:r>
      <w:r w:rsidRPr="00C2265F">
        <w:rPr>
          <w:rFonts w:asciiTheme="majorHAnsi" w:hAnsiTheme="majorHAnsi" w:cstheme="majorHAnsi"/>
          <w:color w:val="000000"/>
          <w:sz w:val="14"/>
          <w:szCs w:val="22"/>
        </w:rPr>
        <w:t>current</w:t>
      </w:r>
      <w:r w:rsidRPr="00C2265F">
        <w:rPr>
          <w:rFonts w:asciiTheme="majorHAnsi" w:hAnsiTheme="majorHAnsi" w:cstheme="majorHAnsi"/>
          <w:color w:val="000000"/>
          <w:sz w:val="14"/>
          <w:szCs w:val="16"/>
        </w:rPr>
        <w:t xml:space="preserve"> state of </w:t>
      </w:r>
      <w:r w:rsidRPr="00C2265F">
        <w:rPr>
          <w:rFonts w:asciiTheme="majorHAnsi" w:hAnsiTheme="majorHAnsi" w:cstheme="majorHAnsi"/>
          <w:color w:val="000000"/>
          <w:sz w:val="14"/>
          <w:szCs w:val="22"/>
        </w:rPr>
        <w:t>ethical reasoning</w:t>
      </w:r>
      <w:r w:rsidRPr="00C2265F">
        <w:rPr>
          <w:rFonts w:asciiTheme="majorHAnsi" w:hAnsiTheme="majorHAnsi" w:cs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C2265F">
        <w:rPr>
          <w:rFonts w:asciiTheme="majorHAnsi" w:hAnsiTheme="majorHAnsi" w:cs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C2265F">
        <w:rPr>
          <w:rFonts w:asciiTheme="majorHAnsi" w:hAnsiTheme="majorHAnsi" w:cs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In other contexts, however, our descriptions of waiting indicate a strong condemnation of its effects upon the subjects of study. </w:t>
      </w:r>
      <w:r w:rsidRPr="00C2265F">
        <w:rPr>
          <w:rStyle w:val="Emphasis"/>
          <w:rFonts w:asciiTheme="majorHAnsi" w:hAnsiTheme="majorHAnsi" w:cstheme="majorHAnsi"/>
          <w:highlight w:val="cyan"/>
        </w:rPr>
        <w:t>Waiting can demobilize</w:t>
      </w:r>
      <w:r w:rsidRPr="00C2265F">
        <w:rPr>
          <w:rFonts w:asciiTheme="majorHAnsi" w:hAnsiTheme="majorHAnsi" w:cstheme="majorHAnsi"/>
          <w:sz w:val="14"/>
        </w:rPr>
        <w:t xml:space="preserve"> radical</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reform, depoliticizing ‘the insurrectionary possibilities of the present</w:t>
      </w:r>
      <w:r w:rsidRPr="00C2265F">
        <w:rPr>
          <w:rFonts w:asciiTheme="majorHAnsi" w:hAnsiTheme="majorHAnsi" w:cstheme="majorHAnsi"/>
          <w:sz w:val="14"/>
        </w:rPr>
        <w:t xml:space="preserve"> by delaying the revolutionary imperative to a future moment that is forever drifting towards infinity’</w:t>
      </w:r>
      <w:r w:rsidRPr="00C2265F">
        <w:rPr>
          <w:rFonts w:asciiTheme="majorHAnsi" w:hAnsiTheme="majorHAnsi" w:cs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C2265F">
        <w:rPr>
          <w:rFonts w:asciiTheme="majorHAnsi" w:hAnsiTheme="majorHAnsi" w:cstheme="majorHAnsi"/>
          <w:sz w:val="14"/>
        </w:rPr>
        <w:t>value. Waiting, like urgency, can undermine the possibility of self-care two-fold, first by making people wait for essential</w:t>
      </w:r>
      <w:r w:rsidRPr="00C2265F">
        <w:rPr>
          <w:rFonts w:asciiTheme="majorHAnsi" w:hAnsiTheme="majorHAnsi" w:cs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w:t>
      </w:r>
      <w:r w:rsidRPr="00C2265F">
        <w:rPr>
          <w:rStyle w:val="Emphasis"/>
          <w:rFonts w:asciiTheme="majorHAnsi" w:hAnsiTheme="majorHAnsi" w:cstheme="majorHAnsi"/>
          <w:highlight w:val="cyan"/>
        </w:rPr>
        <w:t>Waiting can</w:t>
      </w:r>
      <w:r w:rsidRPr="00C2265F">
        <w:rPr>
          <w:rFonts w:asciiTheme="majorHAnsi" w:hAnsiTheme="majorHAnsi" w:cstheme="majorHAnsi"/>
          <w:color w:val="000000"/>
          <w:sz w:val="14"/>
          <w:szCs w:val="16"/>
        </w:rPr>
        <w:t xml:space="preserve"> therefore </w:t>
      </w:r>
      <w:r w:rsidRPr="00C2265F">
        <w:rPr>
          <w:rStyle w:val="Emphasis"/>
          <w:rFonts w:asciiTheme="majorHAnsi" w:hAnsiTheme="majorHAnsi" w:cstheme="majorHAnsi"/>
          <w:highlight w:val="cyan"/>
        </w:rPr>
        <w:t>function as a</w:t>
      </w:r>
      <w:r w:rsidRPr="00C2265F">
        <w:rPr>
          <w:rFonts w:asciiTheme="majorHAnsi" w:hAnsiTheme="majorHAnsi" w:cstheme="majorHAnsi"/>
          <w:color w:val="000000"/>
          <w:sz w:val="14"/>
          <w:szCs w:val="22"/>
        </w:rPr>
        <w:t xml:space="preserve"> potentially important spatial </w:t>
      </w:r>
      <w:r w:rsidRPr="00C2265F">
        <w:rPr>
          <w:rStyle w:val="Emphasis"/>
          <w:rFonts w:asciiTheme="majorHAnsi" w:hAnsiTheme="majorHAnsi" w:cstheme="majorHAnsi"/>
          <w:highlight w:val="cyan"/>
        </w:rPr>
        <w:t>technology of the elite and powerful, mobilized not only for</w:t>
      </w:r>
      <w:r w:rsidRPr="00C2265F">
        <w:rPr>
          <w:rFonts w:asciiTheme="majorHAnsi" w:hAnsiTheme="majorHAnsi" w:cstheme="majorHAnsi"/>
          <w:color w:val="000000"/>
          <w:sz w:val="14"/>
          <w:szCs w:val="22"/>
        </w:rPr>
        <w:t xml:space="preserve"> the purpose of </w:t>
      </w:r>
      <w:r w:rsidRPr="00C2265F">
        <w:rPr>
          <w:rStyle w:val="Emphasis"/>
          <w:rFonts w:asciiTheme="majorHAnsi" w:hAnsiTheme="majorHAnsi" w:cstheme="majorHAnsi"/>
          <w:highlight w:val="cyan"/>
        </w:rPr>
        <w:t>governing individuals, but also to retain claims over moral urgency</w:t>
      </w:r>
      <w:r w:rsidRPr="00C2265F">
        <w:rPr>
          <w:rFonts w:asciiTheme="majorHAnsi" w:hAnsiTheme="majorHAnsi" w:cstheme="majorHAnsi"/>
          <w:color w:val="000000"/>
          <w:sz w:val="14"/>
          <w:szCs w:val="16"/>
        </w:rPr>
        <w:t xml:space="preserve">. </w:t>
      </w:r>
      <w:r w:rsidRPr="00C2265F">
        <w:rPr>
          <w:rFonts w:asciiTheme="majorHAnsi" w:hAnsiTheme="majorHAnsi" w:cstheme="majorHAnsi"/>
          <w:sz w:val="14"/>
        </w:rPr>
        <w:t>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C2265F">
        <w:rPr>
          <w:rFonts w:asciiTheme="majorHAnsi" w:hAnsiTheme="majorHAnsi" w:cs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C2265F">
        <w:rPr>
          <w:rFonts w:asciiTheme="majorHAnsi" w:hAnsiTheme="majorHAnsi" w:cstheme="majorHAnsi"/>
          <w:color w:val="000000"/>
          <w:sz w:val="14"/>
          <w:szCs w:val="22"/>
        </w:rPr>
        <w:t>when the urgent body is rendered as only waiting</w:t>
      </w:r>
      <w:r w:rsidRPr="00C2265F">
        <w:rPr>
          <w:rFonts w:asciiTheme="majorHAnsi" w:hAnsiTheme="majorHAnsi" w:cstheme="majorHAnsi"/>
          <w:color w:val="000000"/>
          <w:sz w:val="14"/>
          <w:szCs w:val="16"/>
        </w:rPr>
        <w:t xml:space="preserve">, both materially and discursively, </w:t>
      </w:r>
      <w:r w:rsidRPr="00C2265F">
        <w:rPr>
          <w:rFonts w:asciiTheme="majorHAnsi" w:hAnsiTheme="majorHAnsi" w:cstheme="majorHAnsi"/>
          <w:color w:val="000000"/>
          <w:sz w:val="14"/>
          <w:szCs w:val="22"/>
        </w:rPr>
        <w:t>it is just as easily cast as impulsive, disgusting, animalistic</w:t>
      </w:r>
      <w:r w:rsidRPr="00C2265F">
        <w:rPr>
          <w:rFonts w:asciiTheme="majorHAnsi" w:hAnsiTheme="majorHAnsi" w:cstheme="majorHAnsi"/>
          <w:color w:val="000000"/>
          <w:sz w:val="14"/>
          <w:szCs w:val="16"/>
        </w:rPr>
        <w:t xml:space="preserve"> (see also McKittrick, 2006). </w:t>
      </w:r>
      <w:r w:rsidRPr="00C2265F">
        <w:rPr>
          <w:rFonts w:asciiTheme="majorHAnsi" w:hAnsiTheme="majorHAnsi" w:cs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C2265F">
        <w:rPr>
          <w:rFonts w:asciiTheme="majorHAnsi" w:hAnsiTheme="majorHAnsi" w:cs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C2265F">
        <w:rPr>
          <w:rFonts w:asciiTheme="majorHAnsi" w:hAnsiTheme="majorHAnsi" w:cstheme="majorHAnsi"/>
          <w:color w:val="000000"/>
          <w:sz w:val="14"/>
          <w:szCs w:val="22"/>
        </w:rPr>
        <w:t xml:space="preserve">the </w:t>
      </w:r>
      <w:r w:rsidRPr="00C2265F">
        <w:rPr>
          <w:rStyle w:val="Emphasis"/>
          <w:rFonts w:asciiTheme="majorHAnsi" w:hAnsiTheme="majorHAnsi" w:cstheme="majorHAnsi"/>
          <w:highlight w:val="cyan"/>
        </w:rPr>
        <w:t>temporal characteristics of contemporary capitalism</w:t>
      </w:r>
      <w:r w:rsidRPr="00C2265F">
        <w:rPr>
          <w:rFonts w:asciiTheme="majorHAnsi" w:hAnsiTheme="majorHAnsi" w:cstheme="majorHAnsi"/>
          <w:color w:val="000000"/>
          <w:sz w:val="14"/>
          <w:szCs w:val="22"/>
          <w:shd w:val="clear" w:color="auto" w:fill="00FFFF"/>
        </w:rPr>
        <w:t xml:space="preserve"> </w:t>
      </w:r>
      <w:r w:rsidRPr="00C2265F">
        <w:rPr>
          <w:rStyle w:val="Emphasis"/>
          <w:rFonts w:asciiTheme="majorHAnsi" w:hAnsiTheme="majorHAnsi" w:cstheme="majorHAnsi"/>
          <w:highlight w:val="cyan"/>
        </w:rPr>
        <w:t>can be interrupted</w:t>
      </w:r>
      <w:r w:rsidRPr="00C2265F">
        <w:rPr>
          <w:rFonts w:asciiTheme="majorHAnsi" w:hAnsiTheme="majorHAnsi" w:cstheme="majorHAnsi"/>
          <w:color w:val="000000"/>
          <w:sz w:val="14"/>
          <w:szCs w:val="22"/>
          <w:shd w:val="clear" w:color="auto" w:fill="00FFFF"/>
        </w:rPr>
        <w:t xml:space="preserve"> </w:t>
      </w:r>
      <w:r w:rsidRPr="00C2265F">
        <w:rPr>
          <w:rFonts w:asciiTheme="majorHAnsi" w:hAnsiTheme="majorHAnsi" w:cstheme="majorHAnsi"/>
          <w:sz w:val="14"/>
        </w:rPr>
        <w:t>in creative ways (Sharma</w:t>
      </w:r>
      <w:r w:rsidRPr="00C2265F">
        <w:rPr>
          <w:rFonts w:asciiTheme="majorHAnsi" w:hAnsiTheme="majorHAnsi" w:cstheme="majorHAnsi"/>
          <w:color w:val="000000"/>
          <w:sz w:val="14"/>
          <w:szCs w:val="16"/>
        </w:rPr>
        <w:t xml:space="preserve">, 2014), </w:t>
      </w:r>
      <w:r w:rsidRPr="00C2265F">
        <w:rPr>
          <w:rStyle w:val="Emphasis"/>
          <w:rFonts w:asciiTheme="majorHAnsi" w:hAnsiTheme="majorHAnsi" w:cstheme="majorHAnsi"/>
          <w:highlight w:val="cyan"/>
        </w:rPr>
        <w:t>with the possibility of squaring the urgent body with our</w:t>
      </w:r>
      <w:r w:rsidRPr="00C2265F">
        <w:rPr>
          <w:rFonts w:asciiTheme="majorHAnsi" w:hAnsiTheme="majorHAnsi" w:cstheme="majorHAnsi"/>
          <w:color w:val="000000"/>
          <w:sz w:val="14"/>
          <w:szCs w:val="22"/>
        </w:rPr>
        <w:t xml:space="preserve"> </w:t>
      </w:r>
      <w:r w:rsidRPr="00C2265F">
        <w:rPr>
          <w:rFonts w:asciiTheme="majorHAnsi" w:hAnsiTheme="majorHAnsi" w:cstheme="majorHAnsi"/>
          <w:sz w:val="14"/>
        </w:rPr>
        <w:t>large-scale</w:t>
      </w:r>
      <w:r w:rsidRPr="00C2265F">
        <w:rPr>
          <w:rFonts w:asciiTheme="majorHAnsi" w:hAnsiTheme="majorHAnsi" w:cstheme="majorHAnsi"/>
          <w:color w:val="000000"/>
          <w:sz w:val="14"/>
          <w:szCs w:val="22"/>
          <w:shd w:val="clear" w:color="auto" w:fill="00FFFF"/>
        </w:rPr>
        <w:t xml:space="preserve"> </w:t>
      </w:r>
      <w:r w:rsidRPr="00C2265F">
        <w:rPr>
          <w:rStyle w:val="Emphasis"/>
          <w:rFonts w:asciiTheme="majorHAnsi" w:hAnsiTheme="majorHAnsi" w:cstheme="majorHAnsi"/>
          <w:highlight w:val="cyan"/>
        </w:rPr>
        <w:t>future concerns.</w:t>
      </w:r>
      <w:r w:rsidRPr="00C2265F">
        <w:rPr>
          <w:rStyle w:val="Emphasis"/>
          <w:rFonts w:asciiTheme="majorHAnsi" w:hAnsiTheme="majorHAnsi" w:cstheme="majorHAnsi"/>
        </w:rPr>
        <w:t xml:space="preserve"> </w:t>
      </w:r>
      <w:r w:rsidRPr="00C2265F">
        <w:rPr>
          <w:rFonts w:asciiTheme="majorHAnsi" w:hAnsiTheme="majorHAnsi" w:cstheme="majorHAnsi"/>
          <w:i/>
          <w:iCs/>
          <w:color w:val="000000"/>
          <w:sz w:val="14"/>
          <w:szCs w:val="22"/>
        </w:rPr>
        <w:t>Temporal alternatives already exist in ongoing and emerging revolutions</w:t>
      </w:r>
      <w:r w:rsidRPr="00C2265F">
        <w:rPr>
          <w:rFonts w:asciiTheme="majorHAnsi" w:hAnsiTheme="majorHAnsi" w:cstheme="majorHAnsi"/>
          <w:color w:val="000000"/>
          <w:sz w:val="14"/>
          <w:szCs w:val="22"/>
        </w:rPr>
        <w:t xml:space="preserve"> and the disruption of</w:t>
      </w:r>
      <w:r w:rsidRPr="00C2265F">
        <w:rPr>
          <w:rFonts w:asciiTheme="majorHAnsi" w:hAnsiTheme="majorHAnsi" w:cstheme="majorHAnsi"/>
          <w:color w:val="000000"/>
          <w:sz w:val="14"/>
          <w:szCs w:val="16"/>
        </w:rPr>
        <w:t xml:space="preserve"> claims of cycles a</w:t>
      </w:r>
      <w:r w:rsidRPr="00C2265F">
        <w:rPr>
          <w:rFonts w:asciiTheme="majorHAnsi" w:hAnsiTheme="majorHAnsi" w:cstheme="majorHAnsi"/>
          <w:color w:val="000000"/>
          <w:sz w:val="14"/>
          <w:szCs w:val="16"/>
        </w:rPr>
        <w:lastRenderedPageBreak/>
        <w:t xml:space="preserve">nd </w:t>
      </w:r>
      <w:r w:rsidRPr="00C2265F">
        <w:rPr>
          <w:rFonts w:asciiTheme="majorHAnsi" w:hAnsiTheme="majorHAnsi" w:cstheme="majorHAnsi"/>
          <w:color w:val="000000"/>
          <w:sz w:val="14"/>
          <w:szCs w:val="22"/>
        </w:rPr>
        <w:t>circular political processes</w:t>
      </w:r>
      <w:r w:rsidRPr="00C2265F">
        <w:rPr>
          <w:rFonts w:asciiTheme="majorHAnsi" w:hAnsiTheme="majorHAnsi" w:cstheme="majorHAnsi"/>
          <w:color w:val="000000"/>
          <w:sz w:val="14"/>
          <w:szCs w:val="16"/>
        </w:rPr>
        <w:t xml:space="preserve"> (e.g. Lombard, 2013; Reyes, 2012). </w:t>
      </w:r>
      <w:r w:rsidRPr="00C2265F">
        <w:rPr>
          <w:rFonts w:asciiTheme="majorHAnsi" w:hAnsiTheme="majorHAnsi" w:cstheme="majorHAnsi"/>
          <w:sz w:val="14"/>
        </w:rPr>
        <w:t>Though calls for urgency will certainly be used to obscure evasion of responsibility (e.g. Gilmore, 2008: 56, fn 6), they may also serve as fertile ground for radical critique, a truly fierce urgency for now.</w:t>
      </w:r>
    </w:p>
    <w:p w14:paraId="7FE334F7" w14:textId="77777777" w:rsidR="0052218C" w:rsidRPr="00C2265F" w:rsidRDefault="0052218C" w:rsidP="0052218C">
      <w:pPr>
        <w:pStyle w:val="Heading4"/>
        <w:numPr>
          <w:ilvl w:val="0"/>
          <w:numId w:val="5"/>
        </w:numPr>
        <w:spacing w:line="240" w:lineRule="auto"/>
        <w:rPr>
          <w:rFonts w:asciiTheme="majorHAnsi" w:hAnsiTheme="majorHAnsi" w:cstheme="majorHAnsi"/>
          <w:b w:val="0"/>
          <w:u w:val="single"/>
        </w:rPr>
      </w:pPr>
      <w:r w:rsidRPr="00C2265F">
        <w:rPr>
          <w:rFonts w:asciiTheme="majorHAnsi" w:hAnsiTheme="majorHAnsi" w:cstheme="majorHAnsi"/>
        </w:rPr>
        <w:t xml:space="preserve">Policymaking teaches the language of power to enable </w:t>
      </w:r>
      <w:r w:rsidRPr="00C2265F">
        <w:rPr>
          <w:rFonts w:asciiTheme="majorHAnsi" w:hAnsiTheme="majorHAnsi" w:cstheme="majorHAnsi"/>
          <w:u w:val="single"/>
        </w:rPr>
        <w:t>internal resistance strategies</w:t>
      </w:r>
    </w:p>
    <w:p w14:paraId="4A73DA12" w14:textId="77777777" w:rsidR="0052218C" w:rsidRPr="00C2265F" w:rsidRDefault="0052218C" w:rsidP="0052218C">
      <w:pPr>
        <w:spacing w:line="240" w:lineRule="auto"/>
        <w:rPr>
          <w:rStyle w:val="Style13ptBold"/>
          <w:rFonts w:asciiTheme="majorHAnsi" w:hAnsiTheme="majorHAnsi" w:cstheme="majorHAnsi"/>
        </w:rPr>
      </w:pPr>
      <w:r w:rsidRPr="00C2265F">
        <w:rPr>
          <w:rStyle w:val="Style13ptBold"/>
          <w:rFonts w:asciiTheme="majorHAnsi" w:hAnsiTheme="majorHAnsi" w:cstheme="majorHAnsi"/>
        </w:rPr>
        <w:t>Coverstone 05</w:t>
      </w:r>
    </w:p>
    <w:p w14:paraId="5981C592" w14:textId="77777777" w:rsidR="0052218C" w:rsidRPr="00C2265F" w:rsidRDefault="0052218C" w:rsidP="0052218C">
      <w:pPr>
        <w:spacing w:line="240" w:lineRule="auto"/>
        <w:rPr>
          <w:rFonts w:asciiTheme="majorHAnsi" w:hAnsiTheme="majorHAnsi" w:cstheme="majorHAnsi"/>
          <w:sz w:val="12"/>
          <w:szCs w:val="12"/>
        </w:rPr>
      </w:pPr>
      <w:r w:rsidRPr="00C2265F">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C2265F">
        <w:rPr>
          <w:rFonts w:asciiTheme="majorHAnsi" w:hAnsiTheme="majorHAnsi" w:cstheme="majorHAnsi"/>
          <w:sz w:val="12"/>
          <w:szCs w:val="12"/>
          <w:vertAlign w:val="superscript"/>
        </w:rPr>
        <w:t>th</w:t>
      </w:r>
      <w:r w:rsidRPr="00C2265F">
        <w:rPr>
          <w:rFonts w:asciiTheme="majorHAnsi" w:hAnsiTheme="majorHAnsi" w:cstheme="majorHAnsi"/>
          <w:sz w:val="12"/>
          <w:szCs w:val="12"/>
        </w:rPr>
        <w:t xml:space="preserve"> 2005  </w:t>
      </w:r>
      <w:hyperlink r:id="rId73" w:history="1">
        <w:r w:rsidRPr="00C2265F">
          <w:rPr>
            <w:rStyle w:val="Hyperlink"/>
            <w:rFonts w:asciiTheme="majorHAnsi" w:hAnsiTheme="majorHAnsi" w:cstheme="majorHAnsi"/>
            <w:sz w:val="12"/>
            <w:szCs w:val="12"/>
          </w:rPr>
          <w:t>https://www.natcom.org/</w:t>
        </w:r>
      </w:hyperlink>
      <w:r w:rsidRPr="00C2265F">
        <w:rPr>
          <w:rFonts w:asciiTheme="majorHAnsi" w:hAnsiTheme="majorHAnsi" w:cstheme="majorHAnsi"/>
          <w:sz w:val="12"/>
          <w:szCs w:val="12"/>
        </w:rPr>
        <w:t xml:space="preserve"> -CAT</w:t>
      </w:r>
    </w:p>
    <w:p w14:paraId="6285547E" w14:textId="77777777" w:rsidR="0052218C" w:rsidRPr="00C2265F" w:rsidRDefault="0052218C" w:rsidP="0052218C">
      <w:pPr>
        <w:spacing w:line="240" w:lineRule="auto"/>
        <w:rPr>
          <w:rFonts w:asciiTheme="majorHAnsi" w:hAnsiTheme="majorHAnsi" w:cstheme="majorHAnsi"/>
          <w:sz w:val="12"/>
          <w:szCs w:val="12"/>
        </w:rPr>
      </w:pPr>
    </w:p>
    <w:p w14:paraId="3007598A" w14:textId="77777777" w:rsidR="0052218C" w:rsidRPr="00C2265F" w:rsidRDefault="0052218C" w:rsidP="0052218C">
      <w:pPr>
        <w:spacing w:line="240" w:lineRule="auto"/>
        <w:rPr>
          <w:rFonts w:asciiTheme="majorHAnsi" w:hAnsiTheme="majorHAnsi" w:cstheme="majorHAnsi"/>
          <w:sz w:val="14"/>
        </w:rPr>
      </w:pPr>
      <w:r w:rsidRPr="00C2265F">
        <w:rPr>
          <w:rStyle w:val="StyleUnderline"/>
          <w:rFonts w:asciiTheme="majorHAnsi" w:hAnsiTheme="majorHAnsi" w:cstheme="majorHAnsi"/>
          <w:sz w:val="14"/>
          <w:u w:val="no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C2265F">
        <w:rPr>
          <w:rFonts w:asciiTheme="majorHAnsi" w:hAnsiTheme="majorHAnsi" w:cstheme="majorHAnsi"/>
          <w:sz w:val="14"/>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C2265F">
        <w:rPr>
          <w:rStyle w:val="StyleUnderline"/>
          <w:rFonts w:asciiTheme="majorHAnsi" w:hAnsiTheme="majorHAnsi" w:cstheme="majorHAnsi"/>
          <w:sz w:val="14"/>
          <w:u w:val="none"/>
        </w:rPr>
        <w:t>Absent that discussion and debate, much of the motivation for personal political activism is also lost</w:t>
      </w:r>
      <w:r w:rsidRPr="00C2265F">
        <w:rPr>
          <w:rFonts w:asciiTheme="majorHAnsi" w:hAnsiTheme="majorHAnsi" w:cstheme="majorHAnsi"/>
          <w:sz w:val="14"/>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C2265F">
        <w:rPr>
          <w:rStyle w:val="StyleUnderline"/>
          <w:rFonts w:asciiTheme="majorHAnsi" w:hAnsiTheme="majorHAnsi" w:cstheme="majorHAnsi"/>
          <w:sz w:val="14"/>
          <w:u w:val="none"/>
        </w:rPr>
        <w:t xml:space="preserve">However, contest </w:t>
      </w:r>
      <w:r w:rsidRPr="00C2265F">
        <w:rPr>
          <w:rStyle w:val="Emphasis"/>
          <w:rFonts w:asciiTheme="majorHAnsi" w:hAnsiTheme="majorHAnsi" w:cstheme="majorHAnsi"/>
          <w:highlight w:val="cyan"/>
        </w:rPr>
        <w:t>debate teaches students to combine personal experience with the language of political power</w:t>
      </w:r>
      <w:r w:rsidRPr="00C2265F">
        <w:rPr>
          <w:rFonts w:asciiTheme="majorHAnsi" w:hAnsiTheme="majorHAnsi" w:cstheme="majorHAnsi"/>
          <w:sz w:val="14"/>
        </w:rPr>
        <w:t xml:space="preserve">. </w:t>
      </w:r>
      <w:r w:rsidRPr="00C2265F">
        <w:rPr>
          <w:rStyle w:val="StyleUnderline"/>
          <w:rFonts w:asciiTheme="majorHAnsi" w:hAnsiTheme="majorHAnsi" w:cstheme="majorHAnsi"/>
          <w:sz w:val="14"/>
          <w:u w:val="none"/>
        </w:rPr>
        <w:t xml:space="preserve">Powerful personal </w:t>
      </w:r>
      <w:r w:rsidRPr="00C2265F">
        <w:rPr>
          <w:rStyle w:val="Emphasis"/>
          <w:rFonts w:asciiTheme="majorHAnsi" w:hAnsiTheme="majorHAnsi" w:cstheme="majorHAnsi"/>
          <w:highlight w:val="cyan"/>
        </w:rPr>
        <w:t xml:space="preserve">narratives unconnected </w:t>
      </w:r>
      <w:r w:rsidRPr="00C2265F">
        <w:rPr>
          <w:rFonts w:asciiTheme="majorHAnsi" w:hAnsiTheme="majorHAnsi" w:cstheme="majorHAnsi"/>
          <w:sz w:val="14"/>
        </w:rPr>
        <w:t>to political power</w:t>
      </w:r>
      <w:r w:rsidRPr="00C2265F">
        <w:rPr>
          <w:rStyle w:val="Emphasis"/>
          <w:rFonts w:asciiTheme="majorHAnsi" w:hAnsiTheme="majorHAnsi" w:cstheme="majorHAnsi"/>
          <w:highlight w:val="cyan"/>
        </w:rPr>
        <w:t xml:space="preserve"> are </w:t>
      </w:r>
      <w:r w:rsidRPr="00C2265F">
        <w:rPr>
          <w:rStyle w:val="StyleUnderline"/>
          <w:rFonts w:asciiTheme="majorHAnsi" w:hAnsiTheme="majorHAnsi" w:cstheme="majorHAnsi"/>
          <w:sz w:val="14"/>
          <w:u w:val="none"/>
        </w:rPr>
        <w:t xml:space="preserve">regularly </w:t>
      </w:r>
      <w:r w:rsidRPr="00C2265F">
        <w:rPr>
          <w:rStyle w:val="Emphasis"/>
          <w:rFonts w:asciiTheme="majorHAnsi" w:hAnsiTheme="majorHAnsi" w:cstheme="majorHAnsi"/>
          <w:highlight w:val="cyan"/>
        </w:rPr>
        <w:t>co-opted</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C2265F">
        <w:rPr>
          <w:rStyle w:val="Emphasis"/>
          <w:rFonts w:asciiTheme="majorHAnsi" w:hAnsiTheme="majorHAnsi" w:cstheme="majorHAnsi"/>
          <w:highlight w:val="cyan"/>
        </w:rPr>
        <w:t>role-playing</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that public policy contest debates encourage </w:t>
      </w:r>
      <w:r w:rsidRPr="00C2265F">
        <w:rPr>
          <w:rStyle w:val="Emphasis"/>
          <w:rFonts w:asciiTheme="majorHAnsi" w:hAnsiTheme="majorHAnsi" w:cstheme="majorHAnsi"/>
          <w:highlight w:val="cyan"/>
        </w:rPr>
        <w:t xml:space="preserve">promotes </w:t>
      </w:r>
      <w:r w:rsidRPr="00C2265F">
        <w:rPr>
          <w:rFonts w:asciiTheme="majorHAnsi" w:hAnsiTheme="majorHAnsi" w:cstheme="majorHAnsi"/>
          <w:sz w:val="14"/>
        </w:rPr>
        <w:t>active</w:t>
      </w:r>
      <w:r w:rsidRPr="00C2265F">
        <w:rPr>
          <w:rStyle w:val="Emphasis"/>
          <w:rFonts w:asciiTheme="majorHAnsi" w:hAnsiTheme="majorHAnsi" w:cstheme="majorHAnsi"/>
          <w:highlight w:val="cyan"/>
        </w:rPr>
        <w:t xml:space="preserve"> learning of the </w:t>
      </w:r>
      <w:r w:rsidRPr="00C2265F">
        <w:rPr>
          <w:rFonts w:asciiTheme="majorHAnsi" w:hAnsiTheme="majorHAnsi" w:cstheme="majorHAnsi"/>
          <w:sz w:val="14"/>
        </w:rPr>
        <w:t>vocabulary and</w:t>
      </w:r>
      <w:r w:rsidRPr="00C2265F">
        <w:rPr>
          <w:rStyle w:val="Emphasis"/>
          <w:rFonts w:asciiTheme="majorHAnsi" w:hAnsiTheme="majorHAnsi" w:cstheme="majorHAnsi"/>
          <w:highlight w:val="cyan"/>
        </w:rPr>
        <w:t xml:space="preserve"> levers of power</w:t>
      </w:r>
      <w:r w:rsidRPr="00C2265F">
        <w:rPr>
          <w:rStyle w:val="StyleUnderline"/>
          <w:rFonts w:asciiTheme="majorHAnsi" w:hAnsiTheme="majorHAnsi" w:cstheme="majorHAnsi"/>
          <w:sz w:val="14"/>
          <w:highlight w:val="cyan"/>
          <w:u w:val="none"/>
        </w:rPr>
        <w:t xml:space="preserve"> </w:t>
      </w:r>
      <w:r w:rsidRPr="00C2265F">
        <w:rPr>
          <w:rFonts w:asciiTheme="majorHAnsi" w:hAnsiTheme="majorHAnsi" w:cstheme="majorHAnsi"/>
          <w:sz w:val="14"/>
        </w:rPr>
        <w:t>in America</w:t>
      </w:r>
      <w:r w:rsidRPr="00C2265F">
        <w:rPr>
          <w:rStyle w:val="StyleUnderline"/>
          <w:rFonts w:asciiTheme="majorHAnsi" w:hAnsiTheme="majorHAnsi" w:cstheme="majorHAnsi"/>
          <w:sz w:val="14"/>
          <w:u w:val="none"/>
        </w:rPr>
        <w:t>. Imagining the ability to use our own arguments to influence government action is one of the great virtues of academic debate</w:t>
      </w:r>
      <w:r w:rsidRPr="00C2265F">
        <w:rPr>
          <w:rFonts w:asciiTheme="majorHAnsi" w:hAnsiTheme="majorHAnsi" w:cstheme="majorHAnsi"/>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2265F">
        <w:rPr>
          <w:rStyle w:val="Emphasis"/>
          <w:rFonts w:asciiTheme="majorHAnsi" w:hAnsiTheme="majorHAnsi" w:cstheme="majorHAnsi"/>
          <w:highlight w:val="cyan"/>
        </w:rPr>
        <w:t>Simulation</w:t>
      </w:r>
      <w:r w:rsidRPr="00C2265F">
        <w:rPr>
          <w:rStyle w:val="StyleUnderline"/>
          <w:rFonts w:asciiTheme="majorHAnsi" w:hAnsiTheme="majorHAnsi" w:cstheme="majorHAnsi"/>
          <w:sz w:val="14"/>
          <w:highlight w:val="green"/>
          <w:u w:val="none"/>
        </w:rPr>
        <w:t xml:space="preserve"> </w:t>
      </w:r>
      <w:r w:rsidRPr="00C2265F">
        <w:rPr>
          <w:rStyle w:val="StyleUnderline"/>
          <w:rFonts w:asciiTheme="majorHAnsi" w:hAnsiTheme="majorHAnsi" w:cstheme="majorHAnsi"/>
          <w:sz w:val="14"/>
          <w:u w:val="none"/>
        </w:rPr>
        <w:t xml:space="preserve">of success in the public realm </w:t>
      </w:r>
      <w:r w:rsidRPr="00C2265F">
        <w:rPr>
          <w:rStyle w:val="Emphasis"/>
          <w:rFonts w:asciiTheme="majorHAnsi" w:hAnsiTheme="majorHAnsi" w:cstheme="majorHAnsi"/>
          <w:highlight w:val="cyan"/>
        </w:rPr>
        <w:t>is</w:t>
      </w:r>
      <w:r w:rsidRPr="00C2265F">
        <w:rPr>
          <w:rFonts w:asciiTheme="majorHAnsi" w:hAnsiTheme="majorHAnsi" w:cstheme="majorHAnsi"/>
          <w:sz w:val="14"/>
        </w:rPr>
        <w:t xml:space="preserve"> far</w:t>
      </w:r>
      <w:r w:rsidRPr="00C2265F">
        <w:rPr>
          <w:rStyle w:val="Emphasis"/>
          <w:rFonts w:asciiTheme="majorHAnsi" w:hAnsiTheme="majorHAnsi" w:cstheme="majorHAnsi"/>
          <w:highlight w:val="cyan"/>
        </w:rPr>
        <w:t xml:space="preserve"> more empowering</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to students </w:t>
      </w:r>
      <w:r w:rsidRPr="00C2265F">
        <w:rPr>
          <w:rStyle w:val="Emphasis"/>
          <w:rFonts w:asciiTheme="majorHAnsi" w:hAnsiTheme="majorHAnsi" w:cstheme="majorHAnsi"/>
          <w:highlight w:val="cyan"/>
        </w:rPr>
        <w:t xml:space="preserve">than </w:t>
      </w:r>
      <w:r w:rsidRPr="00C2265F">
        <w:rPr>
          <w:rStyle w:val="StyleUnderline"/>
          <w:rFonts w:asciiTheme="majorHAnsi" w:hAnsiTheme="majorHAnsi" w:cstheme="majorHAnsi"/>
          <w:sz w:val="14"/>
          <w:u w:val="none"/>
        </w:rPr>
        <w:t xml:space="preserve">completely </w:t>
      </w:r>
      <w:r w:rsidRPr="00C2265F">
        <w:rPr>
          <w:rStyle w:val="Emphasis"/>
          <w:rFonts w:asciiTheme="majorHAnsi" w:hAnsiTheme="majorHAnsi" w:cstheme="majorHAnsi"/>
          <w:highlight w:val="cyan"/>
        </w:rPr>
        <w:t xml:space="preserve">abandoning all notions of personal power </w:t>
      </w:r>
      <w:r w:rsidRPr="00C2265F">
        <w:rPr>
          <w:rFonts w:asciiTheme="majorHAnsi" w:hAnsiTheme="majorHAnsi" w:cstheme="majorHAnsi"/>
          <w:sz w:val="14"/>
        </w:rPr>
        <w:t>in the face of governmental hegemony</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C2265F">
        <w:rPr>
          <w:rFonts w:asciiTheme="majorHAnsi" w:hAnsiTheme="majorHAnsi" w:cstheme="majorHAnsi"/>
          <w:sz w:val="14"/>
        </w:rPr>
        <w:t xml:space="preserve">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r w:rsidRPr="00C2265F">
        <w:rPr>
          <w:rStyle w:val="StyleUnderline"/>
          <w:rFonts w:asciiTheme="majorHAnsi" w:hAnsiTheme="majorHAnsi" w:cstheme="majorHAnsi"/>
          <w:sz w:val="14"/>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C2265F">
        <w:rPr>
          <w:rFonts w:asciiTheme="majorHAnsi" w:hAnsiTheme="majorHAnsi" w:cstheme="majorHAnsi"/>
          <w:sz w:val="14"/>
        </w:rPr>
        <w:t>role-playing trains through visualization</w:t>
      </w:r>
      <w:r w:rsidRPr="00C2265F">
        <w:rPr>
          <w:rStyle w:val="Emphasis"/>
          <w:rFonts w:asciiTheme="majorHAnsi" w:hAnsiTheme="majorHAnsi" w:cstheme="majorHAnsi"/>
          <w:highlight w:val="cyan"/>
        </w:rPr>
        <w:t>. Until we can imagine it, we cannot really do it</w:t>
      </w:r>
      <w:r w:rsidRPr="00C2265F">
        <w:rPr>
          <w:rStyle w:val="StyleUnderline"/>
          <w:rFonts w:asciiTheme="majorHAnsi" w:hAnsiTheme="majorHAnsi" w:cstheme="majorHAnsi"/>
          <w:sz w:val="14"/>
          <w:u w:val="none"/>
        </w:rPr>
        <w:t>. Role-playing without question teaches students to be comfortable with the language of power, and that language paves the way for genuine and effective political activism</w:t>
      </w:r>
      <w:r w:rsidRPr="00C2265F">
        <w:rPr>
          <w:rFonts w:asciiTheme="majorHAnsi" w:hAnsiTheme="majorHAnsi" w:cstheme="majorHAnsi"/>
          <w:sz w:val="14"/>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w:t>
      </w:r>
      <w:r w:rsidRPr="00C2265F">
        <w:rPr>
          <w:rFonts w:asciiTheme="majorHAnsi" w:hAnsiTheme="majorHAnsi" w:cstheme="majorHAnsi"/>
          <w:sz w:val="14"/>
        </w:rPr>
        <w:lastRenderedPageBreak/>
        <w:t>etween my vote and democratic change.</w:t>
      </w:r>
    </w:p>
    <w:p w14:paraId="2502CEF6" w14:textId="77777777" w:rsidR="0052218C" w:rsidRPr="00C2265F" w:rsidRDefault="0052218C" w:rsidP="0052218C">
      <w:pPr>
        <w:pStyle w:val="Heading4"/>
        <w:numPr>
          <w:ilvl w:val="0"/>
          <w:numId w:val="5"/>
        </w:numPr>
        <w:rPr>
          <w:rFonts w:asciiTheme="majorHAnsi" w:hAnsiTheme="majorHAnsi" w:cstheme="majorHAnsi"/>
        </w:rPr>
      </w:pPr>
      <w:r>
        <w:rPr>
          <w:rFonts w:asciiTheme="majorHAnsi" w:hAnsiTheme="majorHAnsi" w:cstheme="majorHAnsi"/>
        </w:rPr>
        <w:t>The</w:t>
      </w:r>
      <w:r w:rsidRPr="00C2265F">
        <w:rPr>
          <w:rFonts w:asciiTheme="majorHAnsi" w:hAnsiTheme="majorHAnsi" w:cstheme="majorHAnsi"/>
        </w:rPr>
        <w:t xml:space="preserve"> process of debating well-prepared opponents forces us to question our own positions and revise them. That improves our decision-making, which cuts back against cognitive shortcuts that would otherwise cause us to support flawed strategies.</w:t>
      </w:r>
    </w:p>
    <w:p w14:paraId="77CA864F" w14:textId="77777777" w:rsidR="0052218C" w:rsidRPr="00C2265F" w:rsidRDefault="0052218C" w:rsidP="0052218C">
      <w:pPr>
        <w:rPr>
          <w:rFonts w:asciiTheme="majorHAnsi" w:hAnsiTheme="majorHAnsi" w:cstheme="majorHAnsi"/>
        </w:rPr>
      </w:pPr>
      <w:r w:rsidRPr="00C2265F">
        <w:rPr>
          <w:rStyle w:val="Style13ptBold"/>
          <w:rFonts w:asciiTheme="majorHAnsi" w:hAnsiTheme="majorHAnsi" w:cstheme="majorHAnsi"/>
        </w:rPr>
        <w:t>Niemeyer 11</w:t>
      </w:r>
      <w:r w:rsidRPr="00C2265F">
        <w:rPr>
          <w:rFonts w:asciiTheme="majorHAnsi" w:hAnsiTheme="majorHAnsi" w:cstheme="majorHAnsi"/>
        </w:rPr>
        <w:t xml:space="preserve">, Centre for Deliberative Global Governance, Research School of Social Sciences, The Australian National University (Simon, The Emancipatory Effect of Deliberation: Empirical Lessons from Mini-Publics, </w:t>
      </w:r>
      <w:r w:rsidRPr="00C2265F">
        <w:rPr>
          <w:rFonts w:asciiTheme="majorHAnsi" w:hAnsiTheme="majorHAnsi" w:cstheme="majorHAnsi"/>
          <w:i/>
          <w:iCs/>
        </w:rPr>
        <w:t>Politics and Society</w:t>
      </w:r>
      <w:r w:rsidRPr="00C2265F">
        <w:rPr>
          <w:rFonts w:asciiTheme="majorHAnsi" w:hAnsiTheme="majorHAnsi" w:cstheme="majorHAnsi"/>
        </w:rPr>
        <w:t>, Issue 39(1), pp. 103-140, https://www.unige.ch/sciences-societe/socio/files/2114/0533/6108/002.pdf)</w:t>
      </w:r>
    </w:p>
    <w:p w14:paraId="2F8F87D3" w14:textId="77777777" w:rsidR="0052218C" w:rsidRPr="00C2265F" w:rsidRDefault="0052218C" w:rsidP="0052218C">
      <w:pPr>
        <w:rPr>
          <w:rFonts w:asciiTheme="majorHAnsi" w:hAnsiTheme="majorHAnsi" w:cstheme="majorHAnsi"/>
        </w:rPr>
      </w:pPr>
      <w:r w:rsidRPr="00C2265F">
        <w:rPr>
          <w:rFonts w:asciiTheme="majorHAnsi" w:hAnsiTheme="majorHAnsi" w:cstheme="majorHAnsi"/>
        </w:rPr>
        <w:t>Lessons for Deliberative Democracy</w:t>
      </w:r>
    </w:p>
    <w:p w14:paraId="305A7EB2" w14:textId="77777777" w:rsidR="0052218C" w:rsidRPr="006B7FFD" w:rsidRDefault="0052218C" w:rsidP="0052218C">
      <w:pPr>
        <w:rPr>
          <w:rFonts w:asciiTheme="majorHAnsi" w:hAnsiTheme="majorHAnsi" w:cstheme="majorHAnsi"/>
          <w:sz w:val="14"/>
        </w:rPr>
      </w:pPr>
      <w:r w:rsidRPr="00C2265F">
        <w:rPr>
          <w:rStyle w:val="StyleUnderline"/>
          <w:rFonts w:asciiTheme="majorHAnsi" w:hAnsiTheme="majorHAnsi" w:cstheme="majorHAnsi"/>
        </w:rPr>
        <w:t xml:space="preserve">The results of the </w:t>
      </w:r>
      <w:r w:rsidRPr="009C3ADF">
        <w:rPr>
          <w:rStyle w:val="StyleUnderline"/>
          <w:rFonts w:asciiTheme="majorHAnsi" w:hAnsiTheme="majorHAnsi" w:cstheme="majorHAnsi"/>
        </w:rPr>
        <w:t xml:space="preserve">two case studies in this article suggest that </w:t>
      </w:r>
      <w:r w:rsidRPr="009C3ADF">
        <w:rPr>
          <w:rStyle w:val="Emphasis"/>
          <w:rFonts w:asciiTheme="majorHAnsi" w:hAnsiTheme="majorHAnsi" w:cstheme="majorHAnsi"/>
        </w:rPr>
        <w:t>deliberation does not fundamentally change individuals</w:t>
      </w:r>
      <w:r w:rsidRPr="009C3ADF">
        <w:rPr>
          <w:rFonts w:asciiTheme="majorHAnsi" w:hAnsiTheme="majorHAnsi" w:cstheme="majorHAnsi"/>
          <w:sz w:val="14"/>
        </w:rPr>
        <w:t xml:space="preserve"> </w:t>
      </w:r>
      <w:r w:rsidRPr="009C3ADF">
        <w:rPr>
          <w:rStyle w:val="StyleUnderline"/>
          <w:rFonts w:asciiTheme="majorHAnsi" w:hAnsiTheme="majorHAnsi" w:cstheme="majorHAnsi"/>
        </w:rPr>
        <w:t>or inculcate a sense of moral duty</w:t>
      </w:r>
      <w:r w:rsidRPr="009C3ADF">
        <w:rPr>
          <w:rFonts w:asciiTheme="majorHAnsi" w:hAnsiTheme="majorHAnsi" w:cstheme="majorHAnsi"/>
          <w:sz w:val="14"/>
        </w:rPr>
        <w:t xml:space="preserve">. </w:t>
      </w:r>
      <w:r w:rsidRPr="009C3ADF">
        <w:rPr>
          <w:rStyle w:val="StyleUnderline"/>
          <w:rFonts w:asciiTheme="majorHAnsi" w:hAnsiTheme="majorHAnsi" w:cstheme="majorHAnsi"/>
        </w:rPr>
        <w:t>The particular values that prevailed in both issues were always present</w:t>
      </w:r>
      <w:r w:rsidRPr="009C3ADF">
        <w:rPr>
          <w:rFonts w:asciiTheme="majorHAnsi" w:hAnsiTheme="majorHAnsi" w:cstheme="majorHAnsi"/>
          <w:sz w:val="14"/>
        </w:rPr>
        <w:t xml:space="preserve"> (and measurable), </w:t>
      </w:r>
      <w:r w:rsidRPr="009C3ADF">
        <w:rPr>
          <w:rStyle w:val="StyleUnderline"/>
          <w:rFonts w:asciiTheme="majorHAnsi" w:hAnsiTheme="majorHAnsi" w:cstheme="majorHAnsi"/>
        </w:rPr>
        <w:t xml:space="preserve">even if they were </w:t>
      </w:r>
      <w:r w:rsidRPr="009C3ADF">
        <w:rPr>
          <w:rStyle w:val="Emphasis"/>
          <w:rFonts w:asciiTheme="majorHAnsi" w:hAnsiTheme="majorHAnsi" w:cstheme="majorHAnsi"/>
        </w:rPr>
        <w:t>latent</w:t>
      </w:r>
      <w:r w:rsidRPr="009C3ADF">
        <w:rPr>
          <w:rStyle w:val="StyleUnderline"/>
          <w:rFonts w:asciiTheme="majorHAnsi" w:hAnsiTheme="majorHAnsi" w:cstheme="majorHAnsi"/>
        </w:rPr>
        <w:t xml:space="preserve"> </w:t>
      </w:r>
      <w:r w:rsidRPr="009C3ADF">
        <w:rPr>
          <w:rFonts w:asciiTheme="majorHAnsi" w:hAnsiTheme="majorHAnsi" w:cstheme="majorHAnsi"/>
          <w:sz w:val="14"/>
        </w:rPr>
        <w:t xml:space="preserve">in expressed preferences. </w:t>
      </w:r>
      <w:r w:rsidRPr="009C3ADF">
        <w:rPr>
          <w:rStyle w:val="StyleUnderline"/>
          <w:rFonts w:asciiTheme="majorHAnsi" w:hAnsiTheme="majorHAnsi" w:cstheme="majorHAnsi"/>
        </w:rPr>
        <w:t xml:space="preserve">Before deliberation, most participants believed they were acting in the public interest,69 but </w:t>
      </w:r>
      <w:r w:rsidRPr="009C3ADF">
        <w:rPr>
          <w:rStyle w:val="Emphasis"/>
          <w:rFonts w:asciiTheme="majorHAnsi" w:hAnsiTheme="majorHAnsi" w:cstheme="majorHAnsi"/>
        </w:rPr>
        <w:t>good intentions alone are not sufficient</w:t>
      </w:r>
      <w:r w:rsidRPr="009C3ADF">
        <w:rPr>
          <w:rStyle w:val="StyleUnderline"/>
          <w:rFonts w:asciiTheme="majorHAnsi" w:hAnsiTheme="majorHAnsi" w:cstheme="majorHAnsi"/>
        </w:rPr>
        <w:t xml:space="preserve"> to formulate</w:t>
      </w:r>
      <w:r w:rsidRPr="00C2265F">
        <w:rPr>
          <w:rStyle w:val="StyleUnderline"/>
          <w:rFonts w:asciiTheme="majorHAnsi" w:hAnsiTheme="majorHAnsi" w:cstheme="majorHAnsi"/>
        </w:rPr>
        <w:t xml:space="preserve"> civic-minded preferences</w:t>
      </w:r>
      <w:r w:rsidRPr="00C2265F">
        <w:rPr>
          <w:rFonts w:asciiTheme="majorHAnsi" w:hAnsiTheme="majorHAnsi" w:cstheme="majorHAnsi"/>
          <w:sz w:val="14"/>
        </w:rPr>
        <w:t xml:space="preserve">. </w:t>
      </w:r>
      <w:r w:rsidRPr="009C3ADF">
        <w:rPr>
          <w:rStyle w:val="Emphasis"/>
          <w:highlight w:val="cyan"/>
        </w:rPr>
        <w:t>Predeliberative preferences were</w:t>
      </w:r>
      <w:r w:rsidRPr="009C3ADF">
        <w:rPr>
          <w:rStyle w:val="StyleUnderline"/>
          <w:rFonts w:asciiTheme="majorHAnsi" w:hAnsiTheme="majorHAnsi" w:cstheme="majorHAnsi"/>
          <w:highlight w:val="cyan"/>
        </w:rPr>
        <w:t xml:space="preserve"> </w:t>
      </w:r>
      <w:r w:rsidRPr="009C3ADF">
        <w:t xml:space="preserve">more </w:t>
      </w:r>
      <w:r w:rsidRPr="009C3ADF">
        <w:rPr>
          <w:rStyle w:val="Emphasis"/>
          <w:highlight w:val="cyan"/>
        </w:rPr>
        <w:t>strongly influenced by</w:t>
      </w:r>
      <w:r w:rsidRPr="00C2265F">
        <w:rPr>
          <w:rStyle w:val="StyleUnderline"/>
          <w:rFonts w:asciiTheme="majorHAnsi" w:hAnsiTheme="majorHAnsi" w:cstheme="majorHAnsi"/>
        </w:rPr>
        <w:t xml:space="preserve"> discourses associated with</w:t>
      </w:r>
      <w:r w:rsidRPr="00C2265F">
        <w:rPr>
          <w:rFonts w:asciiTheme="majorHAnsi" w:hAnsiTheme="majorHAnsi" w:cstheme="majorHAnsi"/>
          <w:sz w:val="14"/>
        </w:rPr>
        <w:t xml:space="preserve"> </w:t>
      </w:r>
      <w:r w:rsidRPr="009C3ADF">
        <w:rPr>
          <w:rStyle w:val="Emphasis"/>
          <w:rFonts w:asciiTheme="majorHAnsi" w:hAnsiTheme="majorHAnsi" w:cstheme="majorHAnsi"/>
          <w:highlight w:val="cyan"/>
        </w:rPr>
        <w:t>symbolic politics</w:t>
      </w:r>
      <w:r w:rsidRPr="00C2265F">
        <w:rPr>
          <w:rFonts w:asciiTheme="majorHAnsi" w:hAnsiTheme="majorHAnsi" w:cstheme="majorHAnsi"/>
          <w:sz w:val="14"/>
        </w:rPr>
        <w:t xml:space="preserve">. </w:t>
      </w:r>
      <w:r w:rsidRPr="00C2265F">
        <w:rPr>
          <w:rStyle w:val="StyleUnderline"/>
          <w:rFonts w:asciiTheme="majorHAnsi" w:hAnsiTheme="majorHAnsi" w:cstheme="majorHAnsi"/>
        </w:rPr>
        <w:t>Following deliberation, symbolic cues reduced the “cost” of arriving at a decision</w:t>
      </w:r>
      <w:r w:rsidRPr="00C2265F">
        <w:rPr>
          <w:rFonts w:asciiTheme="majorHAnsi" w:hAnsiTheme="majorHAnsi" w:cstheme="majorHAnsi"/>
          <w:sz w:val="14"/>
        </w:rPr>
        <w:t xml:space="preserve">,70 </w:t>
      </w:r>
      <w:r w:rsidRPr="00C2265F">
        <w:rPr>
          <w:rStyle w:val="StyleUnderline"/>
          <w:rFonts w:asciiTheme="majorHAnsi" w:hAnsiTheme="majorHAnsi" w:cstheme="majorHAnsi"/>
        </w:rPr>
        <w:t xml:space="preserve">but </w:t>
      </w:r>
      <w:r w:rsidRPr="009C3ADF">
        <w:rPr>
          <w:rStyle w:val="Emphasis"/>
          <w:highlight w:val="cyan"/>
        </w:rPr>
        <w:t>the cognitive shortcut resulted in positions that did not properly reflect participants’ overall subjectivity</w:t>
      </w:r>
      <w:r w:rsidRPr="00C2265F">
        <w:rPr>
          <w:rFonts w:asciiTheme="majorHAnsi" w:hAnsiTheme="majorHAnsi" w:cstheme="majorHAnsi"/>
          <w:sz w:val="14"/>
        </w:rPr>
        <w:t xml:space="preserve">. </w:t>
      </w:r>
      <w:r w:rsidRPr="00C2265F">
        <w:rPr>
          <w:rStyle w:val="StyleUnderline"/>
          <w:rFonts w:asciiTheme="majorHAnsi" w:hAnsiTheme="majorHAnsi" w:cstheme="majorHAnsi"/>
        </w:rPr>
        <w:t xml:space="preserve">Before deliberation, </w:t>
      </w:r>
      <w:r w:rsidRPr="009C3ADF">
        <w:rPr>
          <w:rStyle w:val="StyleUnderline"/>
          <w:rFonts w:asciiTheme="majorHAnsi" w:hAnsiTheme="majorHAnsi" w:cstheme="majorHAnsi"/>
        </w:rPr>
        <w:t>symbolic politics</w:t>
      </w:r>
      <w:r w:rsidRPr="009C3ADF">
        <w:rPr>
          <w:rFonts w:asciiTheme="majorHAnsi" w:hAnsiTheme="majorHAnsi" w:cstheme="majorHAnsi"/>
          <w:sz w:val="14"/>
        </w:rPr>
        <w:t>—or at least the mere presence of potent symbols—</w:t>
      </w:r>
      <w:r w:rsidRPr="009C3ADF">
        <w:rPr>
          <w:rStyle w:val="Emphasis"/>
          <w:rFonts w:asciiTheme="majorHAnsi" w:hAnsiTheme="majorHAnsi" w:cstheme="majorHAnsi"/>
        </w:rPr>
        <w:t>distorted</w:t>
      </w:r>
      <w:r w:rsidRPr="009C3ADF">
        <w:rPr>
          <w:rStyle w:val="StyleUnderline"/>
          <w:rFonts w:asciiTheme="majorHAnsi" w:hAnsiTheme="majorHAnsi" w:cstheme="majorHAnsi"/>
        </w:rPr>
        <w:t xml:space="preserve"> participants’ </w:t>
      </w:r>
      <w:r w:rsidRPr="009C3ADF">
        <w:rPr>
          <w:rStyle w:val="Emphasis"/>
          <w:rFonts w:asciiTheme="majorHAnsi" w:hAnsiTheme="majorHAnsi" w:cstheme="majorHAnsi"/>
        </w:rPr>
        <w:t>preferences</w:t>
      </w:r>
      <w:r w:rsidRPr="009C3ADF">
        <w:rPr>
          <w:rFonts w:asciiTheme="majorHAnsi" w:hAnsiTheme="majorHAnsi" w:cstheme="majorHAnsi"/>
          <w:sz w:val="14"/>
        </w:rPr>
        <w:t xml:space="preserve">. </w:t>
      </w:r>
      <w:r w:rsidRPr="009C3ADF">
        <w:rPr>
          <w:rStyle w:val="StyleUnderline"/>
          <w:rFonts w:asciiTheme="majorHAnsi" w:hAnsiTheme="majorHAnsi" w:cstheme="majorHAnsi"/>
        </w:rPr>
        <w:t>This process</w:t>
      </w:r>
      <w:r w:rsidRPr="00C2265F">
        <w:rPr>
          <w:rStyle w:val="StyleUnderline"/>
          <w:rFonts w:asciiTheme="majorHAnsi" w:hAnsiTheme="majorHAnsi" w:cstheme="majorHAnsi"/>
        </w:rPr>
        <w:t xml:space="preserve"> may be manipulative and overt</w:t>
      </w:r>
      <w:r w:rsidRPr="00C2265F">
        <w:rPr>
          <w:rFonts w:asciiTheme="majorHAnsi" w:hAnsiTheme="majorHAnsi" w:cstheme="majorHAnsi"/>
          <w:sz w:val="14"/>
        </w:rPr>
        <w:t xml:space="preserve">, as in the case of the Bloomfield Track, or incidental, as in the case of the Fremantle Bridge. </w:t>
      </w:r>
      <w:r w:rsidRPr="009C3ADF">
        <w:rPr>
          <w:rStyle w:val="Emphasis"/>
          <w:highlight w:val="cyan"/>
        </w:rPr>
        <w:t>Deliberation</w:t>
      </w:r>
      <w:r w:rsidRPr="009C3ADF">
        <w:t xml:space="preserve"> successfully</w:t>
      </w:r>
      <w:r w:rsidRPr="009C3ADF">
        <w:rPr>
          <w:rStyle w:val="Emphasis"/>
          <w:highlight w:val="cyan"/>
        </w:rPr>
        <w:t xml:space="preserve"> corrected the influence of symbolic politics</w:t>
      </w:r>
      <w:r w:rsidRPr="009C3ADF">
        <w:rPr>
          <w:rStyle w:val="StyleUnderline"/>
          <w:rFonts w:asciiTheme="majorHAnsi" w:hAnsiTheme="majorHAnsi" w:cstheme="majorHAnsi"/>
          <w:highlight w:val="cyan"/>
        </w:rPr>
        <w:t xml:space="preserve"> </w:t>
      </w:r>
      <w:r w:rsidRPr="009C3ADF">
        <w:t>because</w:t>
      </w:r>
      <w:r w:rsidRPr="00C2265F">
        <w:rPr>
          <w:rStyle w:val="StyleUnderline"/>
          <w:rFonts w:asciiTheme="majorHAnsi" w:hAnsiTheme="majorHAnsi" w:cstheme="majorHAnsi"/>
          <w:highlight w:val="yellow"/>
        </w:rPr>
        <w:t xml:space="preserve"> </w:t>
      </w:r>
      <w:r w:rsidRPr="009C3ADF">
        <w:rPr>
          <w:rStyle w:val="Emphasis"/>
          <w:highlight w:val="cyan"/>
        </w:rPr>
        <w:t xml:space="preserve">it provided </w:t>
      </w:r>
      <w:r w:rsidRPr="009C3ADF">
        <w:t>both</w:t>
      </w:r>
      <w:r w:rsidRPr="00C2265F">
        <w:rPr>
          <w:rStyle w:val="StyleUnderline"/>
          <w:rFonts w:asciiTheme="majorHAnsi" w:hAnsiTheme="majorHAnsi" w:cstheme="majorHAnsi"/>
          <w:highlight w:val="yellow"/>
        </w:rPr>
        <w:t xml:space="preserve"> </w:t>
      </w:r>
      <w:r w:rsidRPr="009C3ADF">
        <w:rPr>
          <w:rStyle w:val="Emphasis"/>
          <w:highlight w:val="cyan"/>
        </w:rPr>
        <w:t>the incentive and the means to develop positions</w:t>
      </w:r>
      <w:r w:rsidRPr="00C2265F">
        <w:rPr>
          <w:rFonts w:asciiTheme="majorHAnsi" w:hAnsiTheme="majorHAnsi" w:cstheme="majorHAnsi"/>
          <w:sz w:val="14"/>
          <w:highlight w:val="yellow"/>
        </w:rPr>
        <w:t xml:space="preserve"> </w:t>
      </w:r>
      <w:r w:rsidRPr="009C3ADF">
        <w:t>on an intersubjective set of recognized issues</w:t>
      </w:r>
      <w:r w:rsidRPr="00C2265F">
        <w:rPr>
          <w:rFonts w:asciiTheme="majorHAnsi" w:hAnsiTheme="majorHAnsi" w:cstheme="majorHAnsi"/>
          <w:sz w:val="14"/>
        </w:rPr>
        <w:t xml:space="preserve"> that extended beyond the narrow set of unhelpful symbolic ones. The mechanism whereby this occurred did not so much involve changing incentive structures, as predicted by institutional rational choice.71 </w:t>
      </w:r>
      <w:r w:rsidRPr="009C3ADF">
        <w:rPr>
          <w:rStyle w:val="StyleUnderline"/>
          <w:rFonts w:asciiTheme="majorHAnsi" w:hAnsiTheme="majorHAnsi" w:cstheme="majorHAnsi"/>
        </w:rPr>
        <w:t>Rather, it changed the decision pathway from a casual understanding of emotionally appealing content to a</w:t>
      </w:r>
      <w:r w:rsidRPr="009C3ADF">
        <w:rPr>
          <w:rFonts w:asciiTheme="majorHAnsi" w:hAnsiTheme="majorHAnsi" w:cstheme="majorHAnsi"/>
          <w:sz w:val="14"/>
        </w:rPr>
        <w:t xml:space="preserve"> </w:t>
      </w:r>
      <w:r w:rsidRPr="009C3ADF">
        <w:rPr>
          <w:rStyle w:val="Emphasis"/>
          <w:rFonts w:asciiTheme="majorHAnsi" w:hAnsiTheme="majorHAnsi" w:cstheme="majorHAnsi"/>
        </w:rPr>
        <w:t>deeper understanding</w:t>
      </w:r>
      <w:r w:rsidRPr="009C3ADF">
        <w:rPr>
          <w:rFonts w:asciiTheme="majorHAnsi" w:hAnsiTheme="majorHAnsi" w:cstheme="majorHAnsi"/>
          <w:sz w:val="14"/>
        </w:rPr>
        <w:t xml:space="preserve"> </w:t>
      </w:r>
      <w:r w:rsidRPr="009C3ADF">
        <w:rPr>
          <w:rStyle w:val="StyleUnderline"/>
          <w:rFonts w:asciiTheme="majorHAnsi" w:hAnsiTheme="majorHAnsi" w:cstheme="majorHAnsi"/>
        </w:rPr>
        <w:t>that allowed participants to better express their own subjectivity</w:t>
      </w:r>
      <w:r w:rsidRPr="009C3ADF">
        <w:rPr>
          <w:rFonts w:asciiTheme="majorHAnsi" w:hAnsiTheme="majorHAnsi" w:cstheme="majorHAnsi"/>
          <w:sz w:val="14"/>
        </w:rPr>
        <w:t xml:space="preserve">. </w:t>
      </w:r>
      <w:r w:rsidRPr="009C3ADF">
        <w:rPr>
          <w:rStyle w:val="StyleUnderline"/>
          <w:rFonts w:asciiTheme="majorHAnsi" w:hAnsiTheme="majorHAnsi" w:cstheme="majorHAnsi"/>
        </w:rPr>
        <w:t xml:space="preserve">The change was as much a function of stripping away the impact of symbolic arguments as it was due to participants’ </w:t>
      </w:r>
      <w:r w:rsidRPr="009C3ADF">
        <w:rPr>
          <w:rStyle w:val="Emphasis"/>
          <w:rFonts w:asciiTheme="majorHAnsi" w:hAnsiTheme="majorHAnsi" w:cstheme="majorHAnsi"/>
        </w:rPr>
        <w:t>increased ability and willingness to deal with issue complexity</w:t>
      </w:r>
      <w:r w:rsidRPr="009C3ADF">
        <w:rPr>
          <w:rFonts w:asciiTheme="majorHAnsi" w:hAnsiTheme="majorHAnsi" w:cstheme="majorHAnsi"/>
          <w:sz w:val="14"/>
        </w:rPr>
        <w:t>. This suggests that the transformative effect might be more easily replicated in the wider public sphere than is ordinarily supposed.</w:t>
      </w:r>
    </w:p>
    <w:p w14:paraId="4FF2C9B3" w14:textId="77777777" w:rsidR="009A6333" w:rsidRPr="0052218C" w:rsidRDefault="009A6333" w:rsidP="0052218C"/>
    <w:sectPr w:rsidR="009A6333" w:rsidRPr="005221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ヒラギノ角ゴ Pro W3">
    <w:altName w:val="MS Mincho"/>
    <w:panose1 w:val="020B0300000000000000"/>
    <w:charset w:val="80"/>
    <w:family w:val="auto"/>
    <w:pitch w:val="variable"/>
    <w:sig w:usb0="E00002FF" w:usb1="7AC7FFFF" w:usb2="00000012" w:usb3="00000000" w:csb0="0002000D"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20B0604020202020204"/>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ngsanaUPC">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pitch w:val="default"/>
    <w:sig w:usb0="03000000" w:usb1="00000000" w:usb2="00000000" w:usb3="00000000" w:csb0="00000001" w:csb1="00000000"/>
  </w:font>
  <w:font w:name="Frutiger LT Std 55 Roman">
    <w:altName w:val="Times New Roman"/>
    <w:panose1 w:val="020B0604020202020204"/>
    <w:charset w:val="4D"/>
    <w:family w:val="roman"/>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Granjon LT Std">
    <w:altName w:val="Times New Roman"/>
    <w:panose1 w:val="020B0604020202020204"/>
    <w:charset w:val="00"/>
    <w:family w:val="roman"/>
    <w:pitch w:val="default"/>
    <w:sig w:usb0="03000000"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pitch w:val="default"/>
    <w:sig w:usb0="00000003" w:usb1="00000000" w:usb2="00000000" w:usb3="00000000" w:csb0="00000001" w:csb1="00000000"/>
  </w:font>
  <w:font w:name="Myriad Pro">
    <w:panose1 w:val="020B0604020202020204"/>
    <w:charset w:val="00"/>
    <w:family w:val="swiss"/>
    <w:pitch w:val="variable"/>
    <w:sig w:usb0="20000287" w:usb1="00000001" w:usb2="00000000" w:usb3="00000000" w:csb0="0000019F"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pitch w:val="default"/>
    <w:sig w:usb0="00000003" w:usb1="00000000" w:usb2="00000000" w:usb3="00000000" w:csb0="00000001" w:csb1="00000000"/>
  </w:font>
  <w:font w:name="BookAntiqua">
    <w:panose1 w:val="020B0604020202020204"/>
    <w:charset w:val="00"/>
    <w:family w:val="auto"/>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pitch w:val="default"/>
    <w:sig w:usb0="00000003" w:usb1="00000000" w:usb2="00000000" w:usb3="00000000" w:csb0="00000001" w:csb1="00000000"/>
  </w:font>
  <w:font w:name="Minion Pro">
    <w:altName w:val="Times New Roman"/>
    <w:panose1 w:val="020B0604020202020204"/>
    <w:charset w:val="00"/>
    <w:family w:val="roman"/>
    <w:pitch w:val="variable"/>
    <w:sig w:usb0="60000287" w:usb1="00000001" w:usb2="00000000" w:usb3="00000000" w:csb0="0000019F" w:csb1="00000000"/>
  </w:font>
  <w:font w:name="Sabon LT Std">
    <w:altName w:val="Cambria"/>
    <w:panose1 w:val="020B0604020202020204"/>
    <w:charset w:val="4D"/>
    <w:family w:val="roman"/>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Garamond"/>
    <w:panose1 w:val="020B0604020202020204"/>
    <w:charset w:val="00"/>
    <w:family w:val="roman"/>
    <w:pitch w:val="variable"/>
    <w:sig w:usb0="00000007" w:usb1="00000001" w:usb2="00000000" w:usb3="00000000" w:csb0="00000093" w:csb1="00000000"/>
  </w:font>
  <w:font w:name="Helvetica LT Std">
    <w:altName w:val="Arial"/>
    <w:panose1 w:val="00000000000000000000"/>
    <w:charset w:val="00"/>
    <w:family w:val="roman"/>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7B9"/>
    <w:multiLevelType w:val="hybridMultilevel"/>
    <w:tmpl w:val="7686865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01762"/>
    <w:multiLevelType w:val="hybridMultilevel"/>
    <w:tmpl w:val="DF4E780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25488"/>
    <w:multiLevelType w:val="hybridMultilevel"/>
    <w:tmpl w:val="3DE03C46"/>
    <w:lvl w:ilvl="0" w:tplc="7542F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1E07CF"/>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95D26BE"/>
    <w:multiLevelType w:val="hybridMultilevel"/>
    <w:tmpl w:val="151C4B6E"/>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1C2103"/>
    <w:multiLevelType w:val="hybridMultilevel"/>
    <w:tmpl w:val="044C4C5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203F6D"/>
    <w:multiLevelType w:val="hybridMultilevel"/>
    <w:tmpl w:val="B4D84E8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60C15"/>
    <w:multiLevelType w:val="hybridMultilevel"/>
    <w:tmpl w:val="CC78D52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D3180"/>
    <w:multiLevelType w:val="hybridMultilevel"/>
    <w:tmpl w:val="DD00EEBA"/>
    <w:lvl w:ilvl="0" w:tplc="4216C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8F6023D"/>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474BD"/>
    <w:multiLevelType w:val="hybridMultilevel"/>
    <w:tmpl w:val="EDA093E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622969"/>
    <w:multiLevelType w:val="hybridMultilevel"/>
    <w:tmpl w:val="68B0A17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275149"/>
    <w:multiLevelType w:val="hybridMultilevel"/>
    <w:tmpl w:val="98AC9C88"/>
    <w:lvl w:ilvl="0" w:tplc="166C8A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702AB8"/>
    <w:multiLevelType w:val="hybridMultilevel"/>
    <w:tmpl w:val="D4B84F8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2334C"/>
    <w:multiLevelType w:val="hybridMultilevel"/>
    <w:tmpl w:val="30CC502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F864C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8"/>
  </w:num>
  <w:num w:numId="3">
    <w:abstractNumId w:val="25"/>
  </w:num>
  <w:num w:numId="4">
    <w:abstractNumId w:val="16"/>
  </w:num>
  <w:num w:numId="5">
    <w:abstractNumId w:val="14"/>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 w:numId="17">
    <w:abstractNumId w:val="27"/>
  </w:num>
  <w:num w:numId="18">
    <w:abstractNumId w:val="15"/>
  </w:num>
  <w:num w:numId="19">
    <w:abstractNumId w:val="11"/>
  </w:num>
  <w:num w:numId="20">
    <w:abstractNumId w:val="23"/>
  </w:num>
  <w:num w:numId="21">
    <w:abstractNumId w:val="12"/>
  </w:num>
  <w:num w:numId="22">
    <w:abstractNumId w:val="28"/>
  </w:num>
  <w:num w:numId="23">
    <w:abstractNumId w:val="29"/>
  </w:num>
  <w:num w:numId="24">
    <w:abstractNumId w:val="22"/>
  </w:num>
  <w:num w:numId="25">
    <w:abstractNumId w:val="31"/>
  </w:num>
  <w:num w:numId="26">
    <w:abstractNumId w:val="21"/>
  </w:num>
  <w:num w:numId="27">
    <w:abstractNumId w:val="20"/>
  </w:num>
  <w:num w:numId="28">
    <w:abstractNumId w:val="17"/>
  </w:num>
  <w:num w:numId="29">
    <w:abstractNumId w:val="30"/>
  </w:num>
  <w:num w:numId="30">
    <w:abstractNumId w:val="26"/>
  </w:num>
  <w:num w:numId="31">
    <w:abstractNumId w:val="33"/>
  </w:num>
  <w:num w:numId="32">
    <w:abstractNumId w:val="24"/>
  </w:num>
  <w:num w:numId="33">
    <w:abstractNumId w:val="13"/>
  </w:num>
  <w:num w:numId="34">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693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591"/>
    <w:rsid w:val="003726C3"/>
    <w:rsid w:val="00375D2E"/>
    <w:rsid w:val="00383071"/>
    <w:rsid w:val="00383B19"/>
    <w:rsid w:val="00384CBC"/>
    <w:rsid w:val="003933F9"/>
    <w:rsid w:val="00395864"/>
    <w:rsid w:val="00396557"/>
    <w:rsid w:val="00397316"/>
    <w:rsid w:val="003A248F"/>
    <w:rsid w:val="003A4D9C"/>
    <w:rsid w:val="003B1668"/>
    <w:rsid w:val="003C5CAF"/>
    <w:rsid w:val="003C5F4C"/>
    <w:rsid w:val="003D5EA8"/>
    <w:rsid w:val="003D7B28"/>
    <w:rsid w:val="003E2C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18C"/>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2490"/>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1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610"/>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CE31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80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6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218C"/>
    <w:pPr>
      <w:spacing w:after="160" w:line="259" w:lineRule="auto"/>
    </w:pPr>
    <w:rPr>
      <w:rFonts w:ascii="Calibri" w:hAnsi="Calibri" w:cs="Calibri"/>
      <w:sz w:val="22"/>
    </w:rPr>
  </w:style>
  <w:style w:type="paragraph" w:styleId="Heading1">
    <w:name w:val="heading 1"/>
    <w:aliases w:val="Pocket,CD - Header,CD Header,Debate Block,ALEX,Brief - Heading 1,Brief - Title Heading 1,Heading 1 Char Char Char Char,Heading 1 Char Char Char Char Char,Heading 1 Char1,Heading 1 Char Char,Header Char Char Char,Header Char Char Char Char Char"/>
    <w:basedOn w:val="Normal"/>
    <w:next w:val="Normal"/>
    <w:link w:val="Heading1Char"/>
    <w:uiPriority w:val="9"/>
    <w:qFormat/>
    <w:rsid w:val="00522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Heading 2 Char2"/>
    <w:basedOn w:val="Normal"/>
    <w:next w:val="Normal"/>
    <w:link w:val="Heading2Char"/>
    <w:uiPriority w:val="9"/>
    <w:unhideWhenUsed/>
    <w:qFormat/>
    <w:rsid w:val="005221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221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52218C"/>
    <w:pPr>
      <w:keepNext/>
      <w:keepLines/>
      <w:spacing w:before="40" w:after="0"/>
      <w:outlineLvl w:val="3"/>
    </w:pPr>
    <w:rPr>
      <w:rFonts w:eastAsiaTheme="majorEastAsia" w:cstheme="majorBidi"/>
      <w:b/>
      <w:bCs/>
      <w:sz w:val="26"/>
      <w:szCs w:val="26"/>
    </w:rPr>
  </w:style>
  <w:style w:type="paragraph" w:styleId="Heading5">
    <w:name w:val="heading 5"/>
    <w:aliases w:val="Text,Blocks"/>
    <w:basedOn w:val="Normal"/>
    <w:next w:val="Normal"/>
    <w:link w:val="Heading5Char"/>
    <w:uiPriority w:val="9"/>
    <w:unhideWhenUsed/>
    <w:qFormat/>
    <w:rsid w:val="0037259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Normal"/>
    <w:next w:val="Normal"/>
    <w:link w:val="Heading6Char"/>
    <w:uiPriority w:val="9"/>
    <w:unhideWhenUsed/>
    <w:qFormat/>
    <w:rsid w:val="0037259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1"/>
    <w:next w:val="Normal"/>
    <w:link w:val="Heading7Char"/>
    <w:qFormat/>
    <w:rsid w:val="00372591"/>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372591"/>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372591"/>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52218C"/>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rsid w:val="0052218C"/>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Heading 1 Char1 Char"/>
    <w:basedOn w:val="DefaultParagraphFont"/>
    <w:link w:val="Heading1"/>
    <w:uiPriority w:val="9"/>
    <w:rsid w:val="0052218C"/>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Heading 2 Char2 Char1"/>
    <w:basedOn w:val="DefaultParagraphFont"/>
    <w:link w:val="Heading2"/>
    <w:uiPriority w:val="9"/>
    <w:rsid w:val="0052218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2218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5221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218C"/>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link w:val="CardsFont12pt"/>
    <w:uiPriority w:val="1"/>
    <w:qFormat/>
    <w:rsid w:val="0052218C"/>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52218C"/>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unhideWhenUsed/>
    <w:rsid w:val="0052218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52218C"/>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unhideWhenUsed/>
    <w:rsid w:val="005221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2218C"/>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rsid w:val="00CC2AB5"/>
    <w:rPr>
      <w:rFonts w:ascii="Segoe UI" w:hAnsi="Segoe UI" w:cs="Segoe UI"/>
      <w:sz w:val="18"/>
      <w:szCs w:val="18"/>
    </w:rPr>
  </w:style>
  <w:style w:type="paragraph" w:styleId="BalloonText">
    <w:name w:val="Balloon Text"/>
    <w:basedOn w:val="Normal"/>
    <w:link w:val="BalloonTextChar"/>
    <w:uiPriority w:val="99"/>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CC2AB5"/>
    <w:rPr>
      <w:rFonts w:ascii="Times New Roman" w:hAnsi="Times New Roman" w:cs="Calibri"/>
      <w:sz w:val="18"/>
      <w:szCs w:val="18"/>
    </w:rPr>
  </w:style>
  <w:style w:type="paragraph" w:customStyle="1" w:styleId="Analytics">
    <w:name w:val="Analytics"/>
    <w:basedOn w:val="Heading4"/>
    <w:link w:val="AnalyticsChar"/>
    <w:qFormat/>
    <w:rsid w:val="00CC2AB5"/>
    <w:pPr>
      <w:spacing w:before="120"/>
    </w:pPr>
    <w:rPr>
      <w:color w:val="C00000"/>
      <w:szCs w:val="28"/>
    </w:rPr>
  </w:style>
  <w:style w:type="character" w:customStyle="1" w:styleId="AnalyticsChar">
    <w:name w:val="Analytics Char"/>
    <w:basedOn w:val="DefaultParagraphFont"/>
    <w:link w:val="Analytics"/>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34"/>
    <w:unhideWhenUsed/>
    <w:qFormat/>
    <w:rsid w:val="00CC2AB5"/>
    <w:pPr>
      <w:ind w:left="720"/>
      <w:contextualSpacing/>
    </w:pPr>
  </w:style>
  <w:style w:type="paragraph" w:customStyle="1" w:styleId="UnderlinePara">
    <w:name w:val="Underline Para"/>
    <w:basedOn w:val="Normal"/>
    <w:uiPriority w:val="1"/>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aliases w:val="8 pt font,Cut,Small 1,Citation Char Char1 Char Char Char Char Char"/>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qFormat/>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uiPriority w:val="99"/>
    <w:qFormat/>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aliases w:val="BT"/>
    <w:basedOn w:val="Normal"/>
    <w:link w:val="BodyTextChar"/>
    <w:uiPriority w:val="1"/>
    <w:qFormat/>
    <w:rsid w:val="00CC2AB5"/>
    <w:pPr>
      <w:spacing w:after="140" w:line="276" w:lineRule="auto"/>
    </w:pPr>
    <w:rPr>
      <w:rFonts w:eastAsia="Calibri" w:cs="Times New Roman"/>
    </w:rPr>
  </w:style>
  <w:style w:type="character" w:customStyle="1" w:styleId="BodyTextChar">
    <w:name w:val="Body Text Char"/>
    <w:aliases w:val="BT Char"/>
    <w:basedOn w:val="DefaultParagraphFont"/>
    <w:link w:val="BodyText"/>
    <w:uiPriority w:val="1"/>
    <w:rsid w:val="00CC2AB5"/>
    <w:rPr>
      <w:rFonts w:ascii="Calibri" w:eastAsia="Calibri" w:hAnsi="Calibri" w:cs="Times New Roman"/>
      <w:sz w:val="22"/>
    </w:rPr>
  </w:style>
  <w:style w:type="character" w:customStyle="1" w:styleId="TitleChar">
    <w:name w:val="Title Char"/>
    <w:aliases w:val="Cites and Cards Char,UNDERLINE Char,Bold Underlined Char,title Char,Read This Char,Block Heading Char,Non Read Text Char"/>
    <w:basedOn w:val="DefaultParagraphFont"/>
    <w:link w:val="Title"/>
    <w:uiPriority w:val="1"/>
    <w:qFormat/>
    <w:rsid w:val="00CC2AB5"/>
    <w:rPr>
      <w:u w:val="single"/>
    </w:rPr>
  </w:style>
  <w:style w:type="paragraph" w:styleId="Title">
    <w:name w:val="Title"/>
    <w:aliases w:val="Cites and Cards,UNDERLINE,Bold Underlined,title,Read This,Block Heading,Non Read Text"/>
    <w:basedOn w:val="Normal"/>
    <w:link w:val="TitleChar"/>
    <w:uiPriority w:val="1"/>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aliases w:val="Cites and Cards Char1,UNDERLINE Char1,Bold Underlined Char1,Cites and Cards Char2,Bold Underlined Char2,title Char1,Block Heading Char1,9.5 ,Read This Char1"/>
    <w:basedOn w:val="DefaultParagraphFont"/>
    <w:uiPriority w:val="10"/>
    <w:qFormat/>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uiPriority w:val="99"/>
    <w:qFormat/>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 w:type="paragraph" w:styleId="Revision">
    <w:name w:val="Revision"/>
    <w:hidden/>
    <w:uiPriority w:val="99"/>
    <w:semiHidden/>
    <w:rsid w:val="00CE3140"/>
    <w:rPr>
      <w:rFonts w:ascii="Calibri" w:hAnsi="Calibri" w:cs="Calibri"/>
      <w:sz w:val="22"/>
    </w:rPr>
  </w:style>
  <w:style w:type="character" w:customStyle="1" w:styleId="Heading5Char">
    <w:name w:val="Heading 5 Char"/>
    <w:aliases w:val="Text Char,Blocks Char"/>
    <w:basedOn w:val="DefaultParagraphFont"/>
    <w:link w:val="Heading5"/>
    <w:uiPriority w:val="9"/>
    <w:rsid w:val="00372591"/>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uiPriority w:val="9"/>
    <w:rsid w:val="00372591"/>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rsid w:val="00372591"/>
    <w:rPr>
      <w:rFonts w:ascii="Calibri" w:eastAsia="Times New Roman" w:hAnsi="Calibri" w:cs="Arial"/>
      <w:b/>
      <w:bCs/>
      <w:kern w:val="32"/>
    </w:rPr>
  </w:style>
  <w:style w:type="character" w:customStyle="1" w:styleId="Heading8Char">
    <w:name w:val="Heading 8 Char"/>
    <w:basedOn w:val="DefaultParagraphFont"/>
    <w:link w:val="Heading8"/>
    <w:rsid w:val="00372591"/>
    <w:rPr>
      <w:rFonts w:ascii="Calibri" w:eastAsia="Times New Roman" w:hAnsi="Calibri" w:cs="Arial"/>
      <w:b/>
      <w:bCs/>
      <w:kern w:val="32"/>
      <w:u w:val="double"/>
    </w:rPr>
  </w:style>
  <w:style w:type="character" w:customStyle="1" w:styleId="Heading9Char">
    <w:name w:val="Heading 9 Char"/>
    <w:basedOn w:val="DefaultParagraphFont"/>
    <w:link w:val="Heading9"/>
    <w:rsid w:val="00372591"/>
    <w:rPr>
      <w:rFonts w:ascii="Calibri" w:eastAsia="Times New Roman" w:hAnsi="Calibri" w:cs="Arial"/>
      <w:b/>
      <w:bCs/>
      <w:kern w:val="32"/>
      <w:sz w:val="32"/>
      <w:szCs w:val="32"/>
      <w:u w:val="single"/>
    </w:rPr>
  </w:style>
  <w:style w:type="character" w:customStyle="1" w:styleId="apple-converted-space">
    <w:name w:val="apple-converted-space"/>
    <w:basedOn w:val="DefaultParagraphFont"/>
    <w:rsid w:val="00372591"/>
  </w:style>
  <w:style w:type="paragraph" w:customStyle="1" w:styleId="Cards">
    <w:name w:val="Cards"/>
    <w:link w:val="CardsChar"/>
    <w:qFormat/>
    <w:rsid w:val="00372591"/>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qFormat/>
    <w:rsid w:val="00372591"/>
    <w:rPr>
      <w:rFonts w:ascii="Georgia" w:eastAsia="ヒラギノ角ゴ Pro W3" w:hAnsi="Georgia"/>
      <w:b w:val="0"/>
      <w:i w:val="0"/>
      <w:color w:val="000000"/>
      <w:sz w:val="20"/>
      <w:u w:val="single"/>
      <w:shd w:val="clear" w:color="auto" w:fill="00FFFF"/>
    </w:rPr>
  </w:style>
  <w:style w:type="character" w:customStyle="1" w:styleId="CardsChar">
    <w:name w:val="Cards Char"/>
    <w:link w:val="Cards"/>
    <w:rsid w:val="00372591"/>
    <w:rPr>
      <w:rFonts w:ascii="Georgia" w:eastAsia="ヒラギノ角ゴ Pro W3" w:hAnsi="Georgia" w:cs="Times New Roman"/>
      <w:color w:val="00000A"/>
      <w:sz w:val="18"/>
      <w:szCs w:val="20"/>
    </w:rPr>
  </w:style>
  <w:style w:type="character" w:customStyle="1" w:styleId="DebateUnderline">
    <w:name w:val="Debate Underline"/>
    <w:qFormat/>
    <w:rsid w:val="00372591"/>
    <w:rPr>
      <w:rFonts w:ascii="Georgia" w:eastAsia="ヒラギノ角ゴ Pro W3" w:hAnsi="Georgia"/>
      <w:b w:val="0"/>
      <w:i w:val="0"/>
      <w:color w:val="000000"/>
      <w:sz w:val="20"/>
      <w:u w:val="single"/>
    </w:rPr>
  </w:style>
  <w:style w:type="character" w:customStyle="1" w:styleId="Author-Date">
    <w:name w:val="Author-Date"/>
    <w:qFormat/>
    <w:rsid w:val="00372591"/>
    <w:rPr>
      <w:b/>
      <w:bCs w:val="0"/>
      <w:sz w:val="24"/>
    </w:rPr>
  </w:style>
  <w:style w:type="character" w:customStyle="1" w:styleId="UnderlineBold">
    <w:name w:val="Underline + Bold"/>
    <w:basedOn w:val="DefaultParagraphFont"/>
    <w:uiPriority w:val="1"/>
    <w:qFormat/>
    <w:rsid w:val="00372591"/>
    <w:rPr>
      <w:rFonts w:ascii="Garamond" w:hAnsi="Garamond"/>
      <w:b/>
      <w:bCs/>
      <w:sz w:val="24"/>
      <w:szCs w:val="24"/>
      <w:u w:val="thick"/>
    </w:rPr>
  </w:style>
  <w:style w:type="paragraph" w:styleId="Header">
    <w:name w:val="header"/>
    <w:aliases w:val="Heading 1 Char Char Char,Header Char Char Char Char,Header Char Char Char Char Char Char,Heading 1 Char Char Char Char Char Char Char,Header 1 Char Char,Header Char Char,Header Char2,Header Char1 Char,Header 1"/>
    <w:basedOn w:val="Normal"/>
    <w:link w:val="HeaderChar"/>
    <w:uiPriority w:val="99"/>
    <w:unhideWhenUsed/>
    <w:qFormat/>
    <w:rsid w:val="00372591"/>
    <w:pPr>
      <w:tabs>
        <w:tab w:val="center" w:pos="4320"/>
        <w:tab w:val="right" w:pos="8640"/>
      </w:tabs>
    </w:pPr>
  </w:style>
  <w:style w:type="character" w:customStyle="1" w:styleId="HeaderChar">
    <w:name w:val="Header Char"/>
    <w:aliases w:val="Heading 1 Char Char Char Char1,Header Char Char Char Char Char1,Header Char Char Char Char Char Char Char,Heading 1 Char Char Char Char Char Char Char Char,Header 1 Char Char Char,Header Char Char Char2,Header Char2 Char,Header 1 Char"/>
    <w:basedOn w:val="DefaultParagraphFont"/>
    <w:link w:val="Header"/>
    <w:uiPriority w:val="99"/>
    <w:rsid w:val="00372591"/>
    <w:rPr>
      <w:rFonts w:ascii="Calibri" w:hAnsi="Calibri" w:cs="Calibri"/>
      <w:sz w:val="22"/>
    </w:rPr>
  </w:style>
  <w:style w:type="paragraph" w:styleId="Footer">
    <w:name w:val="footer"/>
    <w:basedOn w:val="Normal"/>
    <w:link w:val="FooterChar"/>
    <w:uiPriority w:val="99"/>
    <w:unhideWhenUsed/>
    <w:rsid w:val="00372591"/>
    <w:pPr>
      <w:tabs>
        <w:tab w:val="center" w:pos="4320"/>
        <w:tab w:val="right" w:pos="8640"/>
      </w:tabs>
    </w:pPr>
  </w:style>
  <w:style w:type="character" w:customStyle="1" w:styleId="FooterChar">
    <w:name w:val="Footer Char"/>
    <w:basedOn w:val="DefaultParagraphFont"/>
    <w:link w:val="Footer"/>
    <w:uiPriority w:val="99"/>
    <w:rsid w:val="00372591"/>
    <w:rPr>
      <w:rFonts w:ascii="Calibri" w:hAnsi="Calibri" w:cs="Calibri"/>
      <w:sz w:val="22"/>
    </w:rPr>
  </w:style>
  <w:style w:type="character" w:styleId="PageNumber">
    <w:name w:val="page number"/>
    <w:aliases w:val="card ununderlined"/>
    <w:basedOn w:val="DefaultParagraphFont"/>
    <w:uiPriority w:val="99"/>
    <w:unhideWhenUsed/>
    <w:rsid w:val="00372591"/>
  </w:style>
  <w:style w:type="character" w:customStyle="1" w:styleId="underline">
    <w:name w:val="underline"/>
    <w:basedOn w:val="DefaultParagraphFont"/>
    <w:qFormat/>
    <w:rsid w:val="00372591"/>
  </w:style>
  <w:style w:type="character" w:customStyle="1" w:styleId="cardChar">
    <w:name w:val="card Char"/>
    <w:aliases w:val="Bold Cite Char Char,Speed Cite Char"/>
    <w:locked/>
    <w:rsid w:val="00372591"/>
    <w:rPr>
      <w:rFonts w:ascii="Times New Roman" w:hAnsi="Times New Roman" w:cs="Times New Roman"/>
      <w:sz w:val="16"/>
    </w:rPr>
  </w:style>
  <w:style w:type="character" w:customStyle="1" w:styleId="BodytextBold">
    <w:name w:val="Body text + Bold"/>
    <w:rsid w:val="00372591"/>
    <w:rPr>
      <w:rFonts w:ascii="Times New Roman" w:eastAsia="Times New Roman" w:hAnsi="Times New Roman" w:cs="Times New Roman"/>
      <w:b/>
      <w:bCs/>
      <w:i w:val="0"/>
      <w:iCs w:val="0"/>
      <w:smallCaps w:val="0"/>
      <w:strike w:val="0"/>
      <w:spacing w:val="0"/>
      <w:sz w:val="20"/>
      <w:szCs w:val="20"/>
    </w:rPr>
  </w:style>
  <w:style w:type="paragraph" w:customStyle="1" w:styleId="Smalltext">
    <w:name w:val="Small text"/>
    <w:aliases w:val="Quote1,Quote11"/>
    <w:basedOn w:val="Normal"/>
    <w:link w:val="SmalltextChar"/>
    <w:qFormat/>
    <w:rsid w:val="00372591"/>
    <w:rPr>
      <w:rFonts w:ascii="Georgia" w:hAnsi="Georgia" w:cs="Times New Roman"/>
      <w:sz w:val="14"/>
    </w:rPr>
  </w:style>
  <w:style w:type="character" w:customStyle="1" w:styleId="SmalltextChar">
    <w:name w:val="Small text Char"/>
    <w:aliases w:val="Quote Char,Quote1 Char1"/>
    <w:basedOn w:val="DefaultParagraphFont"/>
    <w:link w:val="Smalltext"/>
    <w:rsid w:val="00372591"/>
    <w:rPr>
      <w:rFonts w:ascii="Georgia" w:hAnsi="Georgia" w:cs="Times New Roman"/>
      <w:sz w:val="14"/>
    </w:rPr>
  </w:style>
  <w:style w:type="paragraph" w:customStyle="1" w:styleId="CardText2">
    <w:name w:val="Card Text2"/>
    <w:basedOn w:val="Normal"/>
    <w:uiPriority w:val="4"/>
    <w:qFormat/>
    <w:rsid w:val="00372591"/>
    <w:pPr>
      <w:ind w:left="288" w:right="288"/>
    </w:pPr>
    <w:rPr>
      <w:rFonts w:ascii="Times New Roman" w:eastAsia="Calibri" w:hAnsi="Times New Roman" w:cs="Times New Roman"/>
      <w:sz w:val="16"/>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372591"/>
    <w:rPr>
      <w:b/>
      <w:bCs/>
      <w:caps w:val="0"/>
      <w:smallCaps/>
      <w:strike w:val="0"/>
      <w:dstrike w:val="0"/>
      <w:vanish w:val="0"/>
      <w:sz w:val="24"/>
      <w:u w:val="none"/>
      <w:effect w:val="none"/>
    </w:rPr>
  </w:style>
  <w:style w:type="paragraph" w:customStyle="1" w:styleId="KooCard">
    <w:name w:val="KooCard"/>
    <w:basedOn w:val="Normal"/>
    <w:link w:val="KooCardChar"/>
    <w:qFormat/>
    <w:rsid w:val="00372591"/>
    <w:pPr>
      <w:ind w:left="288" w:right="288"/>
    </w:pPr>
    <w:rPr>
      <w:rFonts w:eastAsiaTheme="majorEastAsia" w:cstheme="majorBidi"/>
      <w:bCs/>
      <w:sz w:val="20"/>
      <w:szCs w:val="28"/>
    </w:rPr>
  </w:style>
  <w:style w:type="character" w:customStyle="1" w:styleId="KooCardChar">
    <w:name w:val="KooCard Char"/>
    <w:basedOn w:val="Heading1Char"/>
    <w:link w:val="KooCard"/>
    <w:rsid w:val="00372591"/>
    <w:rPr>
      <w:rFonts w:ascii="Calibri" w:eastAsiaTheme="majorEastAsia" w:hAnsi="Calibri" w:cstheme="majorBidi"/>
      <w:b w:val="0"/>
      <w:bCs/>
      <w:sz w:val="20"/>
      <w:szCs w:val="28"/>
    </w:rPr>
  </w:style>
  <w:style w:type="paragraph" w:customStyle="1" w:styleId="CardText0">
    <w:name w:val="CardText"/>
    <w:basedOn w:val="Normal"/>
    <w:next w:val="Normal"/>
    <w:link w:val="CardTextChar0"/>
    <w:qFormat/>
    <w:rsid w:val="00372591"/>
    <w:pPr>
      <w:ind w:left="288" w:right="288"/>
    </w:pPr>
    <w:rPr>
      <w:rFonts w:ascii="Times New Roman" w:eastAsia="Times New Roman" w:hAnsi="Times New Roman" w:cs="Times New Roman"/>
      <w:sz w:val="20"/>
      <w:szCs w:val="20"/>
    </w:rPr>
  </w:style>
  <w:style w:type="character" w:customStyle="1" w:styleId="CardTextChar0">
    <w:name w:val="CardText Char"/>
    <w:basedOn w:val="DefaultParagraphFont"/>
    <w:link w:val="CardText0"/>
    <w:rsid w:val="00372591"/>
    <w:rPr>
      <w:rFonts w:ascii="Times New Roman" w:eastAsia="Times New Roman" w:hAnsi="Times New Roman" w:cs="Times New Roman"/>
      <w:sz w:val="20"/>
      <w:szCs w:val="20"/>
    </w:rPr>
  </w:style>
  <w:style w:type="paragraph" w:styleId="EndnoteText">
    <w:name w:val="endnote text"/>
    <w:basedOn w:val="Normal"/>
    <w:link w:val="EndnoteTextChar"/>
    <w:unhideWhenUsed/>
    <w:rsid w:val="00372591"/>
    <w:pPr>
      <w:suppressAutoHyphens/>
    </w:pPr>
    <w:rPr>
      <w:rFonts w:ascii="Times New Roman" w:eastAsia="Times New Roman" w:hAnsi="Times New Roman" w:cs="Times New Roman"/>
      <w:sz w:val="20"/>
      <w:szCs w:val="20"/>
      <w:lang w:eastAsia="zh-CN"/>
    </w:rPr>
  </w:style>
  <w:style w:type="character" w:customStyle="1" w:styleId="EndnoteTextChar">
    <w:name w:val="Endnote Text Char"/>
    <w:basedOn w:val="DefaultParagraphFont"/>
    <w:link w:val="EndnoteText"/>
    <w:rsid w:val="00372591"/>
    <w:rPr>
      <w:rFonts w:ascii="Times New Roman" w:eastAsia="Times New Roman" w:hAnsi="Times New Roman" w:cs="Times New Roman"/>
      <w:sz w:val="20"/>
      <w:szCs w:val="20"/>
      <w:lang w:eastAsia="zh-CN"/>
    </w:rPr>
  </w:style>
  <w:style w:type="character" w:customStyle="1" w:styleId="EndnoteCharacters">
    <w:name w:val="Endnote Characters"/>
    <w:rsid w:val="00372591"/>
    <w:rPr>
      <w:vertAlign w:val="superscript"/>
    </w:rPr>
  </w:style>
  <w:style w:type="character" w:customStyle="1" w:styleId="CitesChar">
    <w:name w:val="Cites Char"/>
    <w:link w:val="Cites"/>
    <w:locked/>
    <w:rsid w:val="00372591"/>
    <w:rPr>
      <w:rFonts w:ascii="Times New Roman" w:eastAsia="Times New Roman" w:hAnsi="Times New Roman"/>
    </w:rPr>
  </w:style>
  <w:style w:type="paragraph" w:customStyle="1" w:styleId="Cites">
    <w:name w:val="Cites"/>
    <w:next w:val="Normal"/>
    <w:link w:val="CitesChar"/>
    <w:qFormat/>
    <w:rsid w:val="00372591"/>
    <w:pPr>
      <w:widowControl w:val="0"/>
      <w:jc w:val="both"/>
    </w:pPr>
    <w:rPr>
      <w:rFonts w:ascii="Times New Roman" w:eastAsia="Times New Roman" w:hAnsi="Times New Roman"/>
    </w:rPr>
  </w:style>
  <w:style w:type="character" w:customStyle="1" w:styleId="CardsChar1">
    <w:name w:val="Cards Char1"/>
    <w:locked/>
    <w:rsid w:val="00372591"/>
  </w:style>
  <w:style w:type="character" w:customStyle="1" w:styleId="apple-style-span">
    <w:name w:val="apple-style-span"/>
    <w:rsid w:val="00372591"/>
    <w:rPr>
      <w:rFonts w:cs="Times New Roman"/>
    </w:rPr>
  </w:style>
  <w:style w:type="character" w:customStyle="1" w:styleId="BoldUnderlineChar">
    <w:name w:val="Bold Underline Char"/>
    <w:basedOn w:val="DefaultParagraphFont"/>
    <w:rsid w:val="00372591"/>
    <w:rPr>
      <w:b/>
      <w:u w:val="single"/>
      <w:lang w:val="en-US" w:eastAsia="en-US" w:bidi="ar-SA"/>
    </w:rPr>
  </w:style>
  <w:style w:type="character" w:styleId="IntenseEmphasis">
    <w:name w:val="Intense Emphasis"/>
    <w:aliases w:val="Underline Char,Citation Char,Heading 3 Char Char Char Char Char,Citation Char Char Char Char Char,Citation Char1 Char Char Char,Heading 3 Char Char1 Char,Intense Emphasis31,Intense Emphasis11111,Intense Emphasi,Box Out,Intense Emphasis5"/>
    <w:basedOn w:val="Emphasis"/>
    <w:uiPriority w:val="6"/>
    <w:qFormat/>
    <w:rsid w:val="00372591"/>
    <w:rPr>
      <w:rFonts w:ascii="Times New Roman" w:hAnsi="Times New Roman" w:cs="Times New Roman"/>
      <w:b/>
      <w:i w:val="0"/>
      <w:iCs/>
      <w:sz w:val="22"/>
      <w:u w:val="single"/>
      <w:bdr w:val="single" w:sz="4" w:space="0" w:color="auto"/>
    </w:rPr>
  </w:style>
  <w:style w:type="paragraph" w:styleId="Subtitle">
    <w:name w:val="Subtitle"/>
    <w:aliases w:val="Underlined card text"/>
    <w:basedOn w:val="Normal"/>
    <w:next w:val="Normal"/>
    <w:link w:val="SubtitleChar"/>
    <w:uiPriority w:val="11"/>
    <w:qFormat/>
    <w:rsid w:val="00372591"/>
    <w:pPr>
      <w:numPr>
        <w:ilvl w:val="1"/>
      </w:numPr>
    </w:pPr>
    <w:rPr>
      <w:rFonts w:asciiTheme="minorHAnsi" w:hAnsiTheme="minorHAnsi"/>
      <w:color w:val="5A5A5A" w:themeColor="text1" w:themeTint="A5"/>
      <w:spacing w:val="15"/>
      <w:szCs w:val="22"/>
    </w:rPr>
  </w:style>
  <w:style w:type="character" w:customStyle="1" w:styleId="SubtitleChar">
    <w:name w:val="Subtitle Char"/>
    <w:aliases w:val="Underlined card text Char"/>
    <w:basedOn w:val="DefaultParagraphFont"/>
    <w:link w:val="Subtitle"/>
    <w:uiPriority w:val="11"/>
    <w:rsid w:val="00372591"/>
    <w:rPr>
      <w:rFonts w:cs="Calibri"/>
      <w:color w:val="5A5A5A" w:themeColor="text1" w:themeTint="A5"/>
      <w:spacing w:val="15"/>
      <w:sz w:val="22"/>
      <w:szCs w:val="22"/>
    </w:rPr>
  </w:style>
  <w:style w:type="character" w:customStyle="1" w:styleId="Heading2Char1">
    <w:name w:val="Heading 2 Char1"/>
    <w:aliases w:val="Hat Char1,Aligned Card Text Char1,CD Tag Char1,TAG Char3 Char1,Heading 2 Char1 Char Char11 Char1,Heading 2 Char Char Char Char11 Char1,Heading 2 Char Char Char Char Char Char Char Char Char1"/>
    <w:basedOn w:val="DefaultParagraphFont"/>
    <w:uiPriority w:val="9"/>
    <w:semiHidden/>
    <w:rsid w:val="00372591"/>
    <w:rPr>
      <w:rFonts w:asciiTheme="majorHAnsi" w:eastAsiaTheme="majorEastAsia" w:hAnsiTheme="majorHAnsi" w:cstheme="majorBidi"/>
      <w:color w:val="365F91" w:themeColor="accent1" w:themeShade="BF"/>
      <w:sz w:val="26"/>
      <w:szCs w:val="2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72591"/>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372591"/>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uiPriority w:val="99"/>
    <w:locked/>
    <w:rsid w:val="00372591"/>
    <w:rPr>
      <w:rFonts w:ascii="Times New Roman" w:eastAsia="Times New Roman" w:hAnsi="Times New Roman" w:cs="Times New Roman"/>
      <w:sz w:val="20"/>
      <w:szCs w:val="20"/>
      <w:lang w:eastAsia="zh-CN"/>
    </w:rPr>
  </w:style>
  <w:style w:type="character" w:customStyle="1" w:styleId="BodyTextIndentChar">
    <w:name w:val="Body Text Indent Char"/>
    <w:basedOn w:val="DefaultParagraphFont"/>
    <w:link w:val="BodyTextIndent"/>
    <w:locked/>
    <w:rsid w:val="00372591"/>
    <w:rPr>
      <w:rFonts w:ascii="Calibri" w:eastAsia="Times New Roman" w:hAnsi="Calibri" w:cs="Garamond"/>
      <w:lang w:eastAsia="zh-CN"/>
    </w:rPr>
  </w:style>
  <w:style w:type="character" w:customStyle="1" w:styleId="BodyText2Char">
    <w:name w:val="Body Text 2 Char"/>
    <w:basedOn w:val="DefaultParagraphFont"/>
    <w:link w:val="BodyText2"/>
    <w:locked/>
    <w:rsid w:val="00372591"/>
    <w:rPr>
      <w:rFonts w:ascii="Times New Roman" w:eastAsia="Times New Roman" w:hAnsi="Times New Roman" w:cs="Times New Roman"/>
      <w:b/>
      <w:szCs w:val="20"/>
      <w:lang w:eastAsia="zh-CN"/>
    </w:rPr>
  </w:style>
  <w:style w:type="character" w:customStyle="1" w:styleId="BodyText3Char">
    <w:name w:val="Body Text 3 Char"/>
    <w:basedOn w:val="DefaultParagraphFont"/>
    <w:link w:val="BodyText3"/>
    <w:locked/>
    <w:rsid w:val="00372591"/>
    <w:rPr>
      <w:rFonts w:ascii="Times New Roman" w:eastAsia="Times New Roman" w:hAnsi="Times New Roman" w:cs="Times New Roman"/>
      <w:sz w:val="16"/>
      <w:szCs w:val="20"/>
      <w:lang w:eastAsia="zh-CN"/>
    </w:rPr>
  </w:style>
  <w:style w:type="character" w:customStyle="1" w:styleId="BodyTextIndent2Char">
    <w:name w:val="Body Text Indent 2 Char"/>
    <w:basedOn w:val="DefaultParagraphFont"/>
    <w:link w:val="BodyTextIndent2"/>
    <w:locked/>
    <w:rsid w:val="00372591"/>
    <w:rPr>
      <w:rFonts w:ascii="Calibri" w:eastAsia="Times New Roman" w:hAnsi="Calibri" w:cs="Garamond"/>
      <w:lang w:eastAsia="zh-CN"/>
    </w:rPr>
  </w:style>
  <w:style w:type="character" w:customStyle="1" w:styleId="BodyTextIndent3Char">
    <w:name w:val="Body Text Indent 3 Char"/>
    <w:basedOn w:val="DefaultParagraphFont"/>
    <w:link w:val="BodyTextIndent3"/>
    <w:locked/>
    <w:rsid w:val="00372591"/>
    <w:rPr>
      <w:rFonts w:ascii="Times New Roman" w:eastAsia="Times New Roman" w:hAnsi="Times New Roman" w:cs="Times New Roman"/>
      <w:szCs w:val="20"/>
      <w:lang w:eastAsia="zh-CN"/>
    </w:rPr>
  </w:style>
  <w:style w:type="character" w:customStyle="1" w:styleId="PlainTextChar">
    <w:name w:val="Plain Text Char"/>
    <w:link w:val="PlainText"/>
    <w:locked/>
    <w:rsid w:val="00372591"/>
    <w:rPr>
      <w:rFonts w:ascii="Courier New" w:hAnsi="Courier New" w:cs="Courier New"/>
    </w:rPr>
  </w:style>
  <w:style w:type="paragraph" w:styleId="CommentText">
    <w:name w:val="annotation text"/>
    <w:basedOn w:val="Normal"/>
    <w:link w:val="CommentTextChar"/>
    <w:uiPriority w:val="99"/>
    <w:unhideWhenUsed/>
    <w:rsid w:val="00372591"/>
    <w:pPr>
      <w:suppressAutoHyphens/>
    </w:pPr>
    <w:rPr>
      <w:rFonts w:ascii="Times New Roman" w:eastAsia="Times New Roman" w:hAnsi="Times New Roman" w:cs="Times New Roman"/>
      <w:sz w:val="20"/>
      <w:szCs w:val="20"/>
      <w:lang w:eastAsia="zh-CN"/>
    </w:rPr>
  </w:style>
  <w:style w:type="character" w:customStyle="1" w:styleId="CommentTextChar1">
    <w:name w:val="Comment Text Char1"/>
    <w:basedOn w:val="DefaultParagraphFont"/>
    <w:uiPriority w:val="99"/>
    <w:rsid w:val="00372591"/>
    <w:rPr>
      <w:rFonts w:ascii="Calibri" w:hAnsi="Calibri" w:cs="Calibri"/>
      <w:sz w:val="20"/>
      <w:szCs w:val="20"/>
    </w:rPr>
  </w:style>
  <w:style w:type="character" w:customStyle="1" w:styleId="CommentSubjectChar">
    <w:name w:val="Comment Subject Char"/>
    <w:basedOn w:val="CommentTextChar"/>
    <w:link w:val="CommentSubject"/>
    <w:uiPriority w:val="99"/>
    <w:locked/>
    <w:rsid w:val="00372591"/>
    <w:rPr>
      <w:rFonts w:ascii="Times New Roman" w:eastAsia="Times New Roman" w:hAnsi="Times New Roman" w:cs="Times New Roman"/>
      <w:b/>
      <w:bCs/>
      <w:sz w:val="20"/>
      <w:szCs w:val="20"/>
      <w:lang w:eastAsia="zh-CN"/>
    </w:rPr>
  </w:style>
  <w:style w:type="paragraph" w:customStyle="1" w:styleId="gmail-normal1">
    <w:name w:val="gmail-normal1"/>
    <w:basedOn w:val="Normal"/>
    <w:uiPriority w:val="99"/>
    <w:qFormat/>
    <w:rsid w:val="00372591"/>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qFormat/>
    <w:rsid w:val="00372591"/>
    <w:pPr>
      <w:widowControl w:val="0"/>
      <w:spacing w:after="160" w:line="256" w:lineRule="auto"/>
    </w:pPr>
    <w:rPr>
      <w:rFonts w:ascii="Cambria" w:eastAsia="Cambria" w:hAnsi="Cambria" w:cs="Cambria"/>
      <w:color w:val="000000"/>
      <w:sz w:val="22"/>
      <w:szCs w:val="22"/>
    </w:rPr>
  </w:style>
  <w:style w:type="character" w:customStyle="1" w:styleId="NothingChar">
    <w:name w:val="Nothing Char"/>
    <w:link w:val="Nothing"/>
    <w:locked/>
    <w:rsid w:val="00372591"/>
    <w:rPr>
      <w:rFonts w:ascii="Georgia" w:eastAsia="ヒラギノ角ゴ Pro W3" w:hAnsi="Georgia" w:cs="Times New Roman"/>
      <w:color w:val="00000A"/>
      <w:szCs w:val="20"/>
    </w:rPr>
  </w:style>
  <w:style w:type="paragraph" w:customStyle="1" w:styleId="Nothing">
    <w:name w:val="Nothing"/>
    <w:link w:val="NothingChar"/>
    <w:qFormat/>
    <w:rsid w:val="00372591"/>
    <w:pPr>
      <w:suppressAutoHyphens/>
      <w:spacing w:after="200" w:line="276" w:lineRule="auto"/>
      <w:jc w:val="both"/>
    </w:pPr>
    <w:rPr>
      <w:rFonts w:ascii="Georgia" w:eastAsia="ヒラギノ角ゴ Pro W3" w:hAnsi="Georgia" w:cs="Times New Roman"/>
      <w:color w:val="00000A"/>
      <w:szCs w:val="20"/>
    </w:rPr>
  </w:style>
  <w:style w:type="paragraph" w:customStyle="1" w:styleId="Standard">
    <w:name w:val="Standard"/>
    <w:qFormat/>
    <w:rsid w:val="00372591"/>
    <w:pPr>
      <w:widowControl w:val="0"/>
      <w:suppressAutoHyphens/>
      <w:autoSpaceDN w:val="0"/>
    </w:pPr>
    <w:rPr>
      <w:rFonts w:ascii="Times New Roman" w:eastAsia="SimSun" w:hAnsi="Times New Roman" w:cs="Mangal"/>
      <w:kern w:val="3"/>
      <w:lang w:eastAsia="zh-CN" w:bidi="hi-IN"/>
    </w:rPr>
  </w:style>
  <w:style w:type="paragraph" w:customStyle="1" w:styleId="Default">
    <w:name w:val="Default"/>
    <w:qFormat/>
    <w:rsid w:val="00372591"/>
    <w:pPr>
      <w:widowControl w:val="0"/>
      <w:autoSpaceDE w:val="0"/>
      <w:autoSpaceDN w:val="0"/>
      <w:adjustRightInd w:val="0"/>
    </w:pPr>
    <w:rPr>
      <w:rFonts w:ascii="Times New Roman" w:eastAsia="Times New Roman" w:hAnsi="Times New Roman" w:cs="Times New Roman"/>
      <w:color w:val="000000"/>
    </w:rPr>
  </w:style>
  <w:style w:type="paragraph" w:customStyle="1" w:styleId="Body">
    <w:name w:val="Body"/>
    <w:qFormat/>
    <w:rsid w:val="00372591"/>
    <w:rPr>
      <w:rFonts w:ascii="Helvetica" w:eastAsia="ヒラギノ角ゴ Pro W3" w:hAnsi="Helvetica" w:cs="Times New Roman"/>
      <w:color w:val="000000"/>
      <w:szCs w:val="20"/>
    </w:rPr>
  </w:style>
  <w:style w:type="character" w:customStyle="1" w:styleId="tinyChar">
    <w:name w:val="tiny Char"/>
    <w:link w:val="tiny"/>
    <w:locked/>
    <w:rsid w:val="00372591"/>
    <w:rPr>
      <w:rFonts w:ascii="Times New Roman" w:eastAsia="Malgun Gothic" w:hAnsi="Times New Roman" w:cs="Times New Roman"/>
      <w:sz w:val="12"/>
    </w:rPr>
  </w:style>
  <w:style w:type="paragraph" w:customStyle="1" w:styleId="tiny">
    <w:name w:val="tiny"/>
    <w:next w:val="Normal"/>
    <w:link w:val="tinyChar"/>
    <w:autoRedefine/>
    <w:qFormat/>
    <w:rsid w:val="00372591"/>
    <w:pPr>
      <w:contextualSpacing/>
    </w:pPr>
    <w:rPr>
      <w:rFonts w:ascii="Times New Roman" w:eastAsia="Malgun Gothic" w:hAnsi="Times New Roman" w:cs="Times New Roman"/>
      <w:sz w:val="12"/>
    </w:rPr>
  </w:style>
  <w:style w:type="paragraph" w:customStyle="1" w:styleId="style12">
    <w:name w:val="style12"/>
    <w:basedOn w:val="Normal"/>
    <w:qFormat/>
    <w:rsid w:val="00372591"/>
    <w:pPr>
      <w:spacing w:before="100" w:beforeAutospacing="1" w:after="100" w:afterAutospacing="1"/>
    </w:pPr>
    <w:rPr>
      <w:rFonts w:ascii="Times" w:hAnsi="Times"/>
      <w:sz w:val="20"/>
      <w:szCs w:val="20"/>
    </w:rPr>
  </w:style>
  <w:style w:type="paragraph" w:customStyle="1" w:styleId="nothing0">
    <w:name w:val="nothing"/>
    <w:basedOn w:val="Normal"/>
    <w:qFormat/>
    <w:rsid w:val="00372591"/>
    <w:pPr>
      <w:spacing w:before="100" w:beforeAutospacing="1" w:after="100" w:afterAutospacing="1"/>
    </w:pPr>
    <w:rPr>
      <w:rFonts w:ascii="Times" w:hAnsi="Times"/>
      <w:sz w:val="20"/>
      <w:szCs w:val="20"/>
    </w:rPr>
  </w:style>
  <w:style w:type="paragraph" w:customStyle="1" w:styleId="Heading">
    <w:name w:val="Heading"/>
    <w:basedOn w:val="Normal"/>
    <w:next w:val="BodyText"/>
    <w:qFormat/>
    <w:rsid w:val="00372591"/>
    <w:pPr>
      <w:keepNext/>
      <w:suppressAutoHyphens/>
      <w:spacing w:before="240" w:after="120"/>
    </w:pPr>
    <w:rPr>
      <w:rFonts w:ascii="Arial" w:eastAsia="Arial Unicode MS" w:hAnsi="Arial" w:cs="Arial Unicode MS"/>
      <w:sz w:val="28"/>
      <w:szCs w:val="28"/>
      <w:lang w:eastAsia="zh-CN"/>
    </w:rPr>
  </w:style>
  <w:style w:type="paragraph" w:customStyle="1" w:styleId="Index">
    <w:name w:val="Index"/>
    <w:basedOn w:val="Normal"/>
    <w:qFormat/>
    <w:rsid w:val="00372591"/>
    <w:pPr>
      <w:suppressLineNumbers/>
      <w:suppressAutoHyphens/>
    </w:pPr>
    <w:rPr>
      <w:rFonts w:ascii="Times New Roman" w:eastAsia="Times New Roman" w:hAnsi="Times New Roman" w:cs="Times New Roman"/>
      <w:sz w:val="24"/>
      <w:lang w:eastAsia="zh-CN"/>
    </w:rPr>
  </w:style>
  <w:style w:type="paragraph" w:customStyle="1" w:styleId="HTMLBody">
    <w:name w:val="HTML Body"/>
    <w:qFormat/>
    <w:rsid w:val="00372591"/>
    <w:pPr>
      <w:suppressAutoHyphens/>
    </w:pPr>
    <w:rPr>
      <w:rFonts w:ascii="Arial" w:eastAsia="Arial" w:hAnsi="Arial" w:cs="Times New Roman"/>
      <w:sz w:val="20"/>
      <w:szCs w:val="20"/>
      <w:lang w:eastAsia="zh-CN"/>
    </w:rPr>
  </w:style>
  <w:style w:type="paragraph" w:customStyle="1" w:styleId="Framecontents">
    <w:name w:val="Frame contents"/>
    <w:basedOn w:val="BodyText"/>
    <w:qFormat/>
    <w:rsid w:val="00372591"/>
    <w:pPr>
      <w:suppressAutoHyphens/>
      <w:spacing w:after="160" w:line="480" w:lineRule="auto"/>
    </w:pPr>
    <w:rPr>
      <w:rFonts w:ascii="Times New Roman" w:eastAsia="Times New Roman" w:hAnsi="Times New Roman"/>
      <w:sz w:val="24"/>
      <w:szCs w:val="20"/>
      <w:lang w:eastAsia="zh-CN"/>
    </w:rPr>
  </w:style>
  <w:style w:type="paragraph" w:customStyle="1" w:styleId="BlockTitle2">
    <w:name w:val="Block Title2"/>
    <w:basedOn w:val="Normal"/>
    <w:next w:val="Normal"/>
    <w:link w:val="BlockTitle2Char"/>
    <w:qFormat/>
    <w:rsid w:val="00372591"/>
    <w:pPr>
      <w:spacing w:after="240"/>
      <w:jc w:val="center"/>
    </w:pPr>
    <w:rPr>
      <w:rFonts w:ascii="Times New Roman" w:eastAsia="Times New Roman" w:hAnsi="Times New Roman" w:cs="Times New Roman"/>
      <w:b/>
      <w:sz w:val="32"/>
      <w:u w:val="single"/>
    </w:rPr>
  </w:style>
  <w:style w:type="paragraph" w:customStyle="1" w:styleId="BlockTitle">
    <w:name w:val="Block Title"/>
    <w:basedOn w:val="Heading1"/>
    <w:next w:val="Normal"/>
    <w:qFormat/>
    <w:rsid w:val="00372591"/>
    <w:pPr>
      <w:keepLines w:val="0"/>
      <w:pageBreakBefore w:val="0"/>
      <w:spacing w:before="0" w:after="240"/>
    </w:pPr>
    <w:rPr>
      <w:color w:val="365F91" w:themeColor="accent1" w:themeShade="BF"/>
      <w:sz w:val="28"/>
      <w:szCs w:val="28"/>
    </w:rPr>
  </w:style>
  <w:style w:type="paragraph" w:customStyle="1" w:styleId="TxBrp1">
    <w:name w:val="TxBr_p1"/>
    <w:basedOn w:val="Normal"/>
    <w:qFormat/>
    <w:rsid w:val="00372591"/>
    <w:pPr>
      <w:tabs>
        <w:tab w:val="left" w:pos="204"/>
      </w:tabs>
      <w:autoSpaceDE w:val="0"/>
      <w:autoSpaceDN w:val="0"/>
      <w:adjustRightInd w:val="0"/>
      <w:spacing w:line="272" w:lineRule="atLeast"/>
      <w:jc w:val="both"/>
    </w:pPr>
    <w:rPr>
      <w:rFonts w:ascii="Times New Roman" w:eastAsia="Times New Roman" w:hAnsi="Times New Roman" w:cs="Times New Roman"/>
      <w:sz w:val="24"/>
    </w:rPr>
  </w:style>
  <w:style w:type="paragraph" w:customStyle="1" w:styleId="fullstory">
    <w:name w:val="fullstory"/>
    <w:basedOn w:val="Normal"/>
    <w:qFormat/>
    <w:rsid w:val="00372591"/>
    <w:pPr>
      <w:spacing w:before="100" w:beforeAutospacing="1" w:after="100" w:afterAutospacing="1"/>
    </w:pPr>
    <w:rPr>
      <w:rFonts w:ascii="Times New Roman" w:eastAsia="Times New Roman" w:hAnsi="Times New Roman" w:cs="Times New Roman"/>
      <w:sz w:val="24"/>
    </w:rPr>
  </w:style>
  <w:style w:type="paragraph" w:customStyle="1" w:styleId="hat">
    <w:name w:val="hat"/>
    <w:basedOn w:val="Normal"/>
    <w:next w:val="Normal"/>
    <w:link w:val="hatChar"/>
    <w:qFormat/>
    <w:rsid w:val="00372591"/>
    <w:pPr>
      <w:spacing w:before="240" w:after="240"/>
      <w:jc w:val="center"/>
      <w:outlineLvl w:val="0"/>
    </w:pPr>
    <w:rPr>
      <w:rFonts w:ascii="Times New Roman" w:eastAsia="Times New Roman" w:hAnsi="Times New Roman" w:cs="Arial"/>
      <w:b/>
      <w:bCs/>
      <w:sz w:val="32"/>
      <w:u w:val="single"/>
    </w:rPr>
  </w:style>
  <w:style w:type="paragraph" w:customStyle="1" w:styleId="norm">
    <w:name w:val="norm"/>
    <w:basedOn w:val="Normal"/>
    <w:uiPriority w:val="99"/>
    <w:qFormat/>
    <w:rsid w:val="00372591"/>
    <w:pPr>
      <w:spacing w:before="100" w:beforeAutospacing="1" w:after="100" w:afterAutospacing="1"/>
    </w:pPr>
    <w:rPr>
      <w:rFonts w:ascii="Times New Roman" w:eastAsia="Times New Roman" w:hAnsi="Times New Roman" w:cs="Times New Roman"/>
      <w:sz w:val="24"/>
    </w:rPr>
  </w:style>
  <w:style w:type="paragraph" w:customStyle="1" w:styleId="NormalText">
    <w:name w:val="Normal Text"/>
    <w:basedOn w:val="Normal"/>
    <w:link w:val="NormalTextChar"/>
    <w:autoRedefine/>
    <w:qFormat/>
    <w:rsid w:val="00372591"/>
    <w:pPr>
      <w:jc w:val="both"/>
    </w:pPr>
    <w:rPr>
      <w:rFonts w:ascii="TimesNewRomanPSMT" w:eastAsia="Times New Roman" w:hAnsi="TimesNewRomanPSMT" w:cs="Times New Roman"/>
      <w:sz w:val="24"/>
      <w:szCs w:val="26"/>
    </w:rPr>
  </w:style>
  <w:style w:type="character" w:customStyle="1" w:styleId="HotRouteChar">
    <w:name w:val="Hot Route Char"/>
    <w:link w:val="HotRoute"/>
    <w:locked/>
    <w:rsid w:val="00372591"/>
    <w:rPr>
      <w:rFonts w:ascii="Times New Roman" w:eastAsia="Times New Roman" w:hAnsi="Times New Roman" w:cs="Times New Roman"/>
    </w:rPr>
  </w:style>
  <w:style w:type="paragraph" w:customStyle="1" w:styleId="HotRoute">
    <w:name w:val="Hot Route"/>
    <w:basedOn w:val="Normal"/>
    <w:link w:val="HotRouteChar"/>
    <w:qFormat/>
    <w:rsid w:val="00372591"/>
    <w:pPr>
      <w:ind w:left="144"/>
    </w:pPr>
    <w:rPr>
      <w:rFonts w:ascii="Times New Roman" w:eastAsia="Times New Roman" w:hAnsi="Times New Roman" w:cs="Times New Roman"/>
      <w:sz w:val="24"/>
    </w:rPr>
  </w:style>
  <w:style w:type="character" w:customStyle="1" w:styleId="1AChushushChar">
    <w:name w:val="1AChushush Char"/>
    <w:link w:val="1AChushush"/>
    <w:locked/>
    <w:rsid w:val="00372591"/>
    <w:rPr>
      <w:rFonts w:ascii="Times New Roman" w:hAnsi="Times New Roman" w:cs="Times New Roman"/>
      <w:sz w:val="20"/>
    </w:rPr>
  </w:style>
  <w:style w:type="paragraph" w:customStyle="1" w:styleId="1AChushush">
    <w:name w:val="1AChushush"/>
    <w:basedOn w:val="Normal"/>
    <w:link w:val="1AChushushChar"/>
    <w:autoRedefine/>
    <w:qFormat/>
    <w:rsid w:val="00372591"/>
    <w:pPr>
      <w:ind w:right="-14"/>
      <w:contextualSpacing/>
    </w:pPr>
    <w:rPr>
      <w:rFonts w:ascii="Times New Roman" w:hAnsi="Times New Roman" w:cs="Times New Roman"/>
      <w:sz w:val="20"/>
    </w:rPr>
  </w:style>
  <w:style w:type="character" w:customStyle="1" w:styleId="TagChar">
    <w:name w:val="Tag!! Char"/>
    <w:basedOn w:val="DefaultParagraphFont"/>
    <w:link w:val="Tag"/>
    <w:locked/>
    <w:rsid w:val="00372591"/>
    <w:rPr>
      <w:rFonts w:ascii="Times New Roman" w:eastAsia="Times New Roman" w:hAnsi="Times New Roman" w:cs="Times New Roman"/>
      <w:b/>
    </w:rPr>
  </w:style>
  <w:style w:type="paragraph" w:customStyle="1" w:styleId="Tag">
    <w:name w:val="Tag!!"/>
    <w:basedOn w:val="Normal"/>
    <w:link w:val="TagChar"/>
    <w:qFormat/>
    <w:rsid w:val="00372591"/>
    <w:pPr>
      <w:ind w:right="288"/>
    </w:pPr>
    <w:rPr>
      <w:rFonts w:ascii="Times New Roman" w:eastAsia="Times New Roman" w:hAnsi="Times New Roman" w:cs="Times New Roman"/>
      <w:b/>
      <w:sz w:val="24"/>
    </w:rPr>
  </w:style>
  <w:style w:type="paragraph" w:customStyle="1" w:styleId="Citation">
    <w:name w:val="Citation"/>
    <w:basedOn w:val="Normal"/>
    <w:link w:val="CitationChar1"/>
    <w:qFormat/>
    <w:rsid w:val="00372591"/>
    <w:rPr>
      <w:rFonts w:ascii="Times New Roman" w:hAnsi="Times New Roman" w:cs="Times New Roman"/>
      <w:b/>
      <w:sz w:val="24"/>
    </w:rPr>
  </w:style>
  <w:style w:type="character" w:customStyle="1" w:styleId="Bodytext0">
    <w:name w:val="Body text_"/>
    <w:basedOn w:val="DefaultParagraphFont"/>
    <w:link w:val="BodyText20"/>
    <w:locked/>
    <w:rsid w:val="00372591"/>
    <w:rPr>
      <w:rFonts w:ascii="Constantia" w:eastAsia="Constantia" w:hAnsi="Constantia" w:cs="Constantia"/>
      <w:sz w:val="18"/>
      <w:szCs w:val="18"/>
      <w:shd w:val="clear" w:color="auto" w:fill="FFFFFF"/>
    </w:rPr>
  </w:style>
  <w:style w:type="paragraph" w:customStyle="1" w:styleId="BodyText20">
    <w:name w:val="Body Text2"/>
    <w:basedOn w:val="Normal"/>
    <w:link w:val="Bodytext0"/>
    <w:qFormat/>
    <w:rsid w:val="00372591"/>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evidencetextChar1">
    <w:name w:val="evidence text Char1"/>
    <w:link w:val="evidencetext"/>
    <w:locked/>
    <w:rsid w:val="00372591"/>
    <w:rPr>
      <w:rFonts w:ascii="Arial" w:eastAsia="Times New Roman" w:hAnsi="Arial" w:cs="Times New Roman"/>
      <w:color w:val="000000"/>
      <w:sz w:val="16"/>
    </w:rPr>
  </w:style>
  <w:style w:type="paragraph" w:customStyle="1" w:styleId="evidencetext">
    <w:name w:val="evidence text"/>
    <w:basedOn w:val="Normal"/>
    <w:link w:val="evidencetextChar1"/>
    <w:qFormat/>
    <w:rsid w:val="00372591"/>
    <w:pPr>
      <w:ind w:left="1008" w:right="720"/>
    </w:pPr>
    <w:rPr>
      <w:rFonts w:ascii="Arial" w:eastAsia="Times New Roman" w:hAnsi="Arial" w:cs="Times New Roman"/>
      <w:color w:val="000000"/>
      <w:sz w:val="16"/>
    </w:rPr>
  </w:style>
  <w:style w:type="character" w:customStyle="1" w:styleId="BoldUnderliningChar">
    <w:name w:val="Bold Underlining Char"/>
    <w:link w:val="BoldUnderlining"/>
    <w:locked/>
    <w:rsid w:val="00372591"/>
    <w:rPr>
      <w:rFonts w:ascii="Arial Narrow" w:eastAsia="Calibri" w:hAnsi="Arial Narrow" w:cs="Times New Roman"/>
      <w:b/>
      <w:sz w:val="20"/>
      <w:szCs w:val="20"/>
      <w:u w:val="single"/>
      <w:lang w:val="x-none" w:eastAsia="x-none"/>
    </w:rPr>
  </w:style>
  <w:style w:type="paragraph" w:customStyle="1" w:styleId="BoldUnderlining">
    <w:name w:val="Bold Underlining"/>
    <w:basedOn w:val="Normal"/>
    <w:link w:val="BoldUnderliningChar"/>
    <w:qFormat/>
    <w:rsid w:val="00372591"/>
    <w:rPr>
      <w:rFonts w:ascii="Arial Narrow" w:eastAsia="Calibri" w:hAnsi="Arial Narrow" w:cs="Times New Roman"/>
      <w:b/>
      <w:sz w:val="20"/>
      <w:szCs w:val="20"/>
      <w:u w:val="single"/>
      <w:lang w:val="x-none" w:eastAsia="x-none"/>
    </w:rPr>
  </w:style>
  <w:style w:type="paragraph" w:customStyle="1" w:styleId="normal10">
    <w:name w:val="normal1"/>
    <w:basedOn w:val="Normal"/>
    <w:qFormat/>
    <w:rsid w:val="00372591"/>
    <w:pPr>
      <w:spacing w:before="100" w:beforeAutospacing="1" w:after="100" w:afterAutospacing="1" w:line="240" w:lineRule="auto"/>
    </w:pPr>
    <w:rPr>
      <w:rFonts w:ascii="Times" w:hAnsi="Times"/>
      <w:sz w:val="20"/>
      <w:szCs w:val="20"/>
    </w:rPr>
  </w:style>
  <w:style w:type="character" w:customStyle="1" w:styleId="Bodytext21">
    <w:name w:val="Body text (2)_"/>
    <w:basedOn w:val="DefaultParagraphFont"/>
    <w:link w:val="Bodytext22"/>
    <w:locked/>
    <w:rsid w:val="00372591"/>
    <w:rPr>
      <w:rFonts w:ascii="Georgia" w:eastAsia="Georgia" w:hAnsi="Georgia" w:cs="Georgia"/>
      <w:sz w:val="17"/>
      <w:szCs w:val="17"/>
      <w:shd w:val="clear" w:color="auto" w:fill="FFFFFF"/>
    </w:rPr>
  </w:style>
  <w:style w:type="paragraph" w:customStyle="1" w:styleId="Bodytext22">
    <w:name w:val="Body text (2)"/>
    <w:basedOn w:val="Normal"/>
    <w:link w:val="Bodytext21"/>
    <w:qFormat/>
    <w:rsid w:val="00372591"/>
    <w:pPr>
      <w:widowControl w:val="0"/>
      <w:shd w:val="clear" w:color="auto" w:fill="FFFFFF"/>
      <w:spacing w:after="200" w:line="0" w:lineRule="atLeast"/>
      <w:ind w:hanging="420"/>
    </w:pPr>
    <w:rPr>
      <w:rFonts w:ascii="Georgia" w:eastAsia="Georgia" w:hAnsi="Georgia" w:cs="Georgia"/>
      <w:sz w:val="17"/>
      <w:szCs w:val="17"/>
    </w:rPr>
  </w:style>
  <w:style w:type="character" w:styleId="FootnoteReference">
    <w:name w:val="footnote reference"/>
    <w:uiPriority w:val="99"/>
    <w:unhideWhenUsed/>
    <w:rsid w:val="00372591"/>
    <w:rPr>
      <w:vertAlign w:val="superscript"/>
    </w:rPr>
  </w:style>
  <w:style w:type="character" w:styleId="CommentReference">
    <w:name w:val="annotation reference"/>
    <w:uiPriority w:val="99"/>
    <w:unhideWhenUsed/>
    <w:rsid w:val="00372591"/>
    <w:rPr>
      <w:sz w:val="16"/>
      <w:szCs w:val="16"/>
    </w:rPr>
  </w:style>
  <w:style w:type="character" w:styleId="EndnoteReference">
    <w:name w:val="endnote reference"/>
    <w:unhideWhenUsed/>
    <w:rsid w:val="00372591"/>
    <w:rPr>
      <w:vertAlign w:val="superscript"/>
    </w:rPr>
  </w:style>
  <w:style w:type="character" w:customStyle="1" w:styleId="DocumentMapChar1">
    <w:name w:val="Document Map Char1"/>
    <w:basedOn w:val="DefaultParagraphFont"/>
    <w:rsid w:val="00372591"/>
    <w:rPr>
      <w:rFonts w:ascii="Helvetica" w:hAnsi="Helvetica"/>
      <w:sz w:val="26"/>
      <w:szCs w:val="26"/>
    </w:rPr>
  </w:style>
  <w:style w:type="character" w:customStyle="1" w:styleId="gmail-style13ptbold">
    <w:name w:val="gmail-style13ptbold"/>
    <w:basedOn w:val="DefaultParagraphFont"/>
    <w:rsid w:val="00372591"/>
  </w:style>
  <w:style w:type="character" w:customStyle="1" w:styleId="gmail-styleunderline">
    <w:name w:val="gmail-styleunderline"/>
    <w:basedOn w:val="DefaultParagraphFont"/>
    <w:rsid w:val="00372591"/>
  </w:style>
  <w:style w:type="character" w:customStyle="1" w:styleId="authors">
    <w:name w:val="authors"/>
    <w:basedOn w:val="DefaultParagraphFont"/>
    <w:rsid w:val="00372591"/>
  </w:style>
  <w:style w:type="character" w:customStyle="1" w:styleId="gmail-msointenseemphasis">
    <w:name w:val="gmail-msointenseemphasis"/>
    <w:basedOn w:val="DefaultParagraphFont"/>
    <w:rsid w:val="00372591"/>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basedOn w:val="DefaultParagraphFont"/>
    <w:uiPriority w:val="99"/>
    <w:rsid w:val="00372591"/>
    <w:rPr>
      <w:rFonts w:ascii="Calibri" w:hAnsi="Calibri"/>
      <w:sz w:val="22"/>
    </w:rPr>
  </w:style>
  <w:style w:type="character" w:customStyle="1" w:styleId="FooterChar1">
    <w:name w:val="Footer Char1"/>
    <w:basedOn w:val="DefaultParagraphFont"/>
    <w:uiPriority w:val="99"/>
    <w:semiHidden/>
    <w:rsid w:val="00372591"/>
    <w:rPr>
      <w:rFonts w:ascii="Calibri" w:hAnsi="Calibri"/>
      <w:sz w:val="22"/>
    </w:rPr>
  </w:style>
  <w:style w:type="character" w:customStyle="1" w:styleId="StyleBold">
    <w:name w:val="Style Bold"/>
    <w:basedOn w:val="DefaultParagraphFont"/>
    <w:uiPriority w:val="9"/>
    <w:semiHidden/>
    <w:rsid w:val="00372591"/>
    <w:rPr>
      <w:b/>
      <w:bCs/>
    </w:rPr>
  </w:style>
  <w:style w:type="character" w:customStyle="1" w:styleId="Emphasis2">
    <w:name w:val="Emphasis2"/>
    <w:rsid w:val="00372591"/>
    <w:rPr>
      <w:rFonts w:ascii="Lucida Grande" w:eastAsia="ヒラギノ角ゴ Pro W3" w:hAnsi="Lucida Grande" w:cs="Lucida Grande" w:hint="default"/>
      <w:b w:val="0"/>
      <w:bCs w:val="0"/>
      <w:i w:val="0"/>
      <w:iCs w:val="0"/>
      <w:color w:val="000000"/>
      <w:sz w:val="22"/>
      <w:u w:val="single"/>
    </w:rPr>
  </w:style>
  <w:style w:type="character" w:customStyle="1" w:styleId="TagGreg">
    <w:name w:val="TagGreg"/>
    <w:basedOn w:val="DefaultParagraphFont"/>
    <w:uiPriority w:val="1"/>
    <w:qFormat/>
    <w:rsid w:val="00372591"/>
    <w:rPr>
      <w:b/>
      <w:bCs w:val="0"/>
      <w:sz w:val="24"/>
    </w:rPr>
  </w:style>
  <w:style w:type="character" w:customStyle="1" w:styleId="a">
    <w:name w:val="a"/>
    <w:basedOn w:val="DefaultParagraphFont"/>
    <w:rsid w:val="00372591"/>
  </w:style>
  <w:style w:type="character" w:customStyle="1" w:styleId="l6">
    <w:name w:val="l6"/>
    <w:basedOn w:val="DefaultParagraphFont"/>
    <w:rsid w:val="00372591"/>
  </w:style>
  <w:style w:type="character" w:customStyle="1" w:styleId="l7">
    <w:name w:val="l7"/>
    <w:basedOn w:val="DefaultParagraphFont"/>
    <w:rsid w:val="00372591"/>
  </w:style>
  <w:style w:type="character" w:customStyle="1" w:styleId="l8">
    <w:name w:val="l8"/>
    <w:basedOn w:val="DefaultParagraphFont"/>
    <w:rsid w:val="00372591"/>
  </w:style>
  <w:style w:type="character" w:customStyle="1" w:styleId="styleboldunderline">
    <w:name w:val="styleboldunderline"/>
    <w:basedOn w:val="DefaultParagraphFont"/>
    <w:rsid w:val="00372591"/>
  </w:style>
  <w:style w:type="character" w:customStyle="1" w:styleId="stylestylebold12pt">
    <w:name w:val="stylestylebold12pt"/>
    <w:basedOn w:val="DefaultParagraphFont"/>
    <w:rsid w:val="00372591"/>
  </w:style>
  <w:style w:type="character" w:customStyle="1" w:styleId="EmphasisA">
    <w:name w:val="Emphasis A"/>
    <w:rsid w:val="00372591"/>
    <w:rPr>
      <w:rFonts w:ascii="Lucida Grande" w:eastAsia="ヒラギノ角ゴ Pro W3" w:hAnsi="Lucida Grande" w:cs="Lucida Grande" w:hint="default"/>
      <w:b/>
      <w:bCs w:val="0"/>
      <w:i w:val="0"/>
      <w:iCs w:val="0"/>
      <w:color w:val="000000"/>
      <w:sz w:val="22"/>
      <w:u w:val="single"/>
    </w:rPr>
  </w:style>
  <w:style w:type="paragraph" w:styleId="FootnoteText">
    <w:name w:val="footnote text"/>
    <w:basedOn w:val="Normal"/>
    <w:link w:val="FootnoteTextChar"/>
    <w:uiPriority w:val="99"/>
    <w:unhideWhenUsed/>
    <w:rsid w:val="00372591"/>
    <w:pPr>
      <w:suppressAutoHyphens/>
    </w:pPr>
    <w:rPr>
      <w:rFonts w:ascii="Times New Roman" w:eastAsia="Times New Roman" w:hAnsi="Times New Roman" w:cs="Times New Roman"/>
      <w:sz w:val="20"/>
      <w:szCs w:val="20"/>
      <w:lang w:eastAsia="zh-CN"/>
    </w:rPr>
  </w:style>
  <w:style w:type="character" w:customStyle="1" w:styleId="FootnoteTextChar1">
    <w:name w:val="Footnote Text Char1"/>
    <w:basedOn w:val="DefaultParagraphFont"/>
    <w:rsid w:val="00372591"/>
    <w:rPr>
      <w:rFonts w:ascii="Calibri" w:hAnsi="Calibri" w:cs="Calibri"/>
      <w:sz w:val="20"/>
      <w:szCs w:val="20"/>
    </w:rPr>
  </w:style>
  <w:style w:type="character" w:customStyle="1" w:styleId="EndnoteTextChar1">
    <w:name w:val="Endnote Text Char1"/>
    <w:basedOn w:val="DefaultParagraphFont"/>
    <w:rsid w:val="00372591"/>
    <w:rPr>
      <w:rFonts w:ascii="Calibri" w:hAnsi="Calibri"/>
      <w:sz w:val="20"/>
      <w:szCs w:val="20"/>
    </w:rPr>
  </w:style>
  <w:style w:type="character" w:customStyle="1" w:styleId="SubtitleChar1">
    <w:name w:val="Subtitle Char1"/>
    <w:aliases w:val="Underlined card text Char1"/>
    <w:basedOn w:val="DefaultParagraphFont"/>
    <w:uiPriority w:val="11"/>
    <w:rsid w:val="00372591"/>
    <w:rPr>
      <w:color w:val="5A5A5A" w:themeColor="text1" w:themeTint="A5"/>
      <w:spacing w:val="15"/>
      <w:sz w:val="22"/>
      <w:szCs w:val="22"/>
    </w:rPr>
  </w:style>
  <w:style w:type="paragraph" w:styleId="BodyTextIndent">
    <w:name w:val="Body Text Indent"/>
    <w:basedOn w:val="Normal"/>
    <w:link w:val="BodyTextIndentChar"/>
    <w:unhideWhenUsed/>
    <w:rsid w:val="00372591"/>
    <w:pPr>
      <w:suppressAutoHyphens/>
      <w:spacing w:line="480" w:lineRule="auto"/>
      <w:ind w:firstLine="720"/>
      <w:jc w:val="both"/>
    </w:pPr>
    <w:rPr>
      <w:rFonts w:eastAsia="Times New Roman" w:cs="Garamond"/>
      <w:sz w:val="24"/>
      <w:lang w:eastAsia="zh-CN"/>
    </w:rPr>
  </w:style>
  <w:style w:type="character" w:customStyle="1" w:styleId="BodyTextIndentChar1">
    <w:name w:val="Body Text Indent Char1"/>
    <w:basedOn w:val="DefaultParagraphFont"/>
    <w:rsid w:val="00372591"/>
    <w:rPr>
      <w:rFonts w:ascii="Calibri" w:hAnsi="Calibri" w:cs="Calibri"/>
      <w:sz w:val="22"/>
    </w:rPr>
  </w:style>
  <w:style w:type="paragraph" w:styleId="BodyText2">
    <w:name w:val="Body Text 2"/>
    <w:basedOn w:val="Normal"/>
    <w:link w:val="BodyText2Char"/>
    <w:unhideWhenUsed/>
    <w:rsid w:val="00372591"/>
    <w:pPr>
      <w:suppressAutoHyphens/>
    </w:pPr>
    <w:rPr>
      <w:rFonts w:ascii="Times New Roman" w:eastAsia="Times New Roman" w:hAnsi="Times New Roman" w:cs="Times New Roman"/>
      <w:b/>
      <w:sz w:val="24"/>
      <w:szCs w:val="20"/>
      <w:lang w:eastAsia="zh-CN"/>
    </w:rPr>
  </w:style>
  <w:style w:type="character" w:customStyle="1" w:styleId="BodyText2Char1">
    <w:name w:val="Body Text 2 Char1"/>
    <w:basedOn w:val="DefaultParagraphFont"/>
    <w:uiPriority w:val="99"/>
    <w:rsid w:val="00372591"/>
    <w:rPr>
      <w:rFonts w:ascii="Calibri" w:hAnsi="Calibri" w:cs="Calibri"/>
      <w:sz w:val="22"/>
    </w:rPr>
  </w:style>
  <w:style w:type="paragraph" w:styleId="BodyText3">
    <w:name w:val="Body Text 3"/>
    <w:basedOn w:val="Normal"/>
    <w:link w:val="BodyText3Char"/>
    <w:unhideWhenUsed/>
    <w:rsid w:val="00372591"/>
    <w:pPr>
      <w:suppressAutoHyphens/>
      <w:spacing w:after="120"/>
    </w:pPr>
    <w:rPr>
      <w:rFonts w:ascii="Times New Roman" w:eastAsia="Times New Roman" w:hAnsi="Times New Roman" w:cs="Times New Roman"/>
      <w:sz w:val="16"/>
      <w:szCs w:val="20"/>
      <w:lang w:eastAsia="zh-CN"/>
    </w:rPr>
  </w:style>
  <w:style w:type="character" w:customStyle="1" w:styleId="BodyText3Char1">
    <w:name w:val="Body Text 3 Char1"/>
    <w:basedOn w:val="DefaultParagraphFont"/>
    <w:rsid w:val="00372591"/>
    <w:rPr>
      <w:rFonts w:ascii="Calibri" w:hAnsi="Calibri" w:cs="Calibri"/>
      <w:sz w:val="16"/>
      <w:szCs w:val="16"/>
    </w:rPr>
  </w:style>
  <w:style w:type="paragraph" w:styleId="BodyTextIndent2">
    <w:name w:val="Body Text Indent 2"/>
    <w:basedOn w:val="Normal"/>
    <w:link w:val="BodyTextIndent2Char"/>
    <w:unhideWhenUsed/>
    <w:rsid w:val="00372591"/>
    <w:pPr>
      <w:suppressAutoHyphens/>
      <w:spacing w:line="480" w:lineRule="auto"/>
      <w:ind w:left="1440"/>
      <w:jc w:val="both"/>
    </w:pPr>
    <w:rPr>
      <w:rFonts w:eastAsia="Times New Roman" w:cs="Garamond"/>
      <w:sz w:val="24"/>
      <w:lang w:eastAsia="zh-CN"/>
    </w:rPr>
  </w:style>
  <w:style w:type="character" w:customStyle="1" w:styleId="BodyTextIndent2Char1">
    <w:name w:val="Body Text Indent 2 Char1"/>
    <w:basedOn w:val="DefaultParagraphFont"/>
    <w:rsid w:val="00372591"/>
    <w:rPr>
      <w:rFonts w:ascii="Calibri" w:hAnsi="Calibri" w:cs="Calibri"/>
      <w:sz w:val="22"/>
    </w:rPr>
  </w:style>
  <w:style w:type="paragraph" w:styleId="BodyTextIndent3">
    <w:name w:val="Body Text Indent 3"/>
    <w:basedOn w:val="Normal"/>
    <w:link w:val="BodyTextIndent3Char"/>
    <w:unhideWhenUsed/>
    <w:rsid w:val="00372591"/>
    <w:pPr>
      <w:suppressAutoHyphens/>
      <w:ind w:left="1440"/>
    </w:pPr>
    <w:rPr>
      <w:rFonts w:ascii="Times New Roman" w:eastAsia="Times New Roman" w:hAnsi="Times New Roman" w:cs="Times New Roman"/>
      <w:sz w:val="24"/>
      <w:szCs w:val="20"/>
      <w:lang w:eastAsia="zh-CN"/>
    </w:rPr>
  </w:style>
  <w:style w:type="character" w:customStyle="1" w:styleId="BodyTextIndent3Char1">
    <w:name w:val="Body Text Indent 3 Char1"/>
    <w:basedOn w:val="DefaultParagraphFont"/>
    <w:rsid w:val="00372591"/>
    <w:rPr>
      <w:rFonts w:ascii="Calibri" w:hAnsi="Calibri" w:cs="Calibri"/>
      <w:sz w:val="16"/>
      <w:szCs w:val="16"/>
    </w:rPr>
  </w:style>
  <w:style w:type="paragraph" w:styleId="CommentSubject">
    <w:name w:val="annotation subject"/>
    <w:basedOn w:val="CommentText"/>
    <w:next w:val="CommentText"/>
    <w:link w:val="CommentSubjectChar"/>
    <w:uiPriority w:val="99"/>
    <w:unhideWhenUsed/>
    <w:rsid w:val="00372591"/>
    <w:rPr>
      <w:b/>
      <w:bCs/>
    </w:rPr>
  </w:style>
  <w:style w:type="character" w:customStyle="1" w:styleId="CommentSubjectChar1">
    <w:name w:val="Comment Subject Char1"/>
    <w:basedOn w:val="CommentTextChar1"/>
    <w:uiPriority w:val="99"/>
    <w:rsid w:val="00372591"/>
    <w:rPr>
      <w:rFonts w:ascii="Calibri" w:hAnsi="Calibri" w:cs="Calibri"/>
      <w:b/>
      <w:bCs/>
      <w:sz w:val="20"/>
      <w:szCs w:val="20"/>
    </w:rPr>
  </w:style>
  <w:style w:type="character" w:customStyle="1" w:styleId="Absatz-Standardschriftart">
    <w:name w:val="Absatz-Standardschriftart"/>
    <w:rsid w:val="00372591"/>
  </w:style>
  <w:style w:type="character" w:customStyle="1" w:styleId="WW-Absatz-Standardschriftart">
    <w:name w:val="WW-Absatz-Standardschriftart"/>
    <w:rsid w:val="00372591"/>
  </w:style>
  <w:style w:type="character" w:customStyle="1" w:styleId="WW-Absatz-Standardschriftart1">
    <w:name w:val="WW-Absatz-Standardschriftart1"/>
    <w:rsid w:val="00372591"/>
  </w:style>
  <w:style w:type="character" w:customStyle="1" w:styleId="WW8Num4z0">
    <w:name w:val="WW8Num4z0"/>
    <w:rsid w:val="00372591"/>
    <w:rPr>
      <w:i w:val="0"/>
      <w:iCs w:val="0"/>
    </w:rPr>
  </w:style>
  <w:style w:type="character" w:customStyle="1" w:styleId="WW8Num6z0">
    <w:name w:val="WW8Num6z0"/>
    <w:rsid w:val="00372591"/>
    <w:rPr>
      <w:rFonts w:ascii="Times New Roman" w:eastAsia="Times New Roman" w:hAnsi="Times New Roman" w:cs="Times New Roman" w:hint="default"/>
    </w:rPr>
  </w:style>
  <w:style w:type="character" w:customStyle="1" w:styleId="WW8Num6z1">
    <w:name w:val="WW8Num6z1"/>
    <w:rsid w:val="00372591"/>
    <w:rPr>
      <w:rFonts w:ascii="Courier New" w:hAnsi="Courier New" w:cs="Courier New" w:hint="default"/>
    </w:rPr>
  </w:style>
  <w:style w:type="character" w:customStyle="1" w:styleId="WW8Num6z2">
    <w:name w:val="WW8Num6z2"/>
    <w:rsid w:val="00372591"/>
    <w:rPr>
      <w:rFonts w:ascii="Wingdings" w:hAnsi="Wingdings" w:cs="Wingdings" w:hint="default"/>
    </w:rPr>
  </w:style>
  <w:style w:type="character" w:customStyle="1" w:styleId="WW8Num6z3">
    <w:name w:val="WW8Num6z3"/>
    <w:rsid w:val="00372591"/>
    <w:rPr>
      <w:rFonts w:ascii="Symbol" w:hAnsi="Symbol" w:cs="Symbol" w:hint="default"/>
    </w:rPr>
  </w:style>
  <w:style w:type="character" w:customStyle="1" w:styleId="FootnoteCharacters">
    <w:name w:val="Footnote Characters"/>
    <w:rsid w:val="00372591"/>
    <w:rPr>
      <w:vertAlign w:val="superscript"/>
    </w:rPr>
  </w:style>
  <w:style w:type="character" w:customStyle="1" w:styleId="CharacterStyle2">
    <w:name w:val="Character Style 2"/>
    <w:rsid w:val="00372591"/>
    <w:rPr>
      <w:sz w:val="20"/>
      <w:szCs w:val="20"/>
    </w:rPr>
  </w:style>
  <w:style w:type="character" w:customStyle="1" w:styleId="hit">
    <w:name w:val="hit"/>
    <w:rsid w:val="00372591"/>
  </w:style>
  <w:style w:type="character" w:customStyle="1" w:styleId="btx1">
    <w:name w:val="btx1"/>
    <w:rsid w:val="00372591"/>
    <w:rPr>
      <w:rFonts w:ascii="Verdana" w:hAnsi="Verdana" w:cs="Arial" w:hint="default"/>
      <w:sz w:val="24"/>
      <w:szCs w:val="24"/>
    </w:rPr>
  </w:style>
  <w:style w:type="character" w:customStyle="1" w:styleId="strong-blue">
    <w:name w:val="strong-blue"/>
    <w:rsid w:val="00372591"/>
    <w:rPr>
      <w:b/>
      <w:bCs/>
      <w:color w:val="1181C9"/>
    </w:rPr>
  </w:style>
  <w:style w:type="character" w:customStyle="1" w:styleId="CiteChar">
    <w:name w:val="Cite Char"/>
    <w:rsid w:val="00372591"/>
    <w:rPr>
      <w:rFonts w:ascii="Arial" w:eastAsia="Calibri" w:hAnsi="Arial" w:cs="Arial" w:hint="default"/>
      <w:b/>
      <w:bCs w:val="0"/>
      <w:sz w:val="24"/>
      <w:szCs w:val="22"/>
      <w:u w:val="single"/>
    </w:rPr>
  </w:style>
  <w:style w:type="character" w:customStyle="1" w:styleId="Style8pt">
    <w:name w:val="Style 8 pt"/>
    <w:rsid w:val="00372591"/>
    <w:rPr>
      <w:rFonts w:ascii="Times New Roman" w:hAnsi="Times New Roman" w:cs="Times New Roman" w:hint="default"/>
      <w:sz w:val="16"/>
    </w:rPr>
  </w:style>
  <w:style w:type="character" w:customStyle="1" w:styleId="StyleUnderlineChar">
    <w:name w:val="Style Underline Char"/>
    <w:rsid w:val="00372591"/>
    <w:rPr>
      <w:u w:val="single"/>
    </w:rPr>
  </w:style>
  <w:style w:type="paragraph" w:styleId="PlainText">
    <w:name w:val="Plain Text"/>
    <w:basedOn w:val="Normal"/>
    <w:link w:val="PlainTextChar"/>
    <w:unhideWhenUsed/>
    <w:rsid w:val="00372591"/>
    <w:rPr>
      <w:rFonts w:ascii="Courier New" w:hAnsi="Courier New" w:cs="Courier New"/>
      <w:sz w:val="24"/>
    </w:rPr>
  </w:style>
  <w:style w:type="character" w:customStyle="1" w:styleId="PlainTextChar1">
    <w:name w:val="Plain Text Char1"/>
    <w:basedOn w:val="DefaultParagraphFont"/>
    <w:rsid w:val="00372591"/>
    <w:rPr>
      <w:rFonts w:ascii="Consolas" w:hAnsi="Consolas" w:cs="Consolas"/>
      <w:sz w:val="21"/>
      <w:szCs w:val="21"/>
    </w:rPr>
  </w:style>
  <w:style w:type="character" w:customStyle="1" w:styleId="blue">
    <w:name w:val="blue"/>
    <w:rsid w:val="00372591"/>
  </w:style>
  <w:style w:type="character" w:customStyle="1" w:styleId="MicroTextChar">
    <w:name w:val="MicroText Char"/>
    <w:link w:val="MicroText"/>
    <w:rsid w:val="00372591"/>
    <w:rPr>
      <w:rFonts w:ascii="Arial Narrow" w:hAnsi="Arial Narrow"/>
      <w:sz w:val="12"/>
    </w:rPr>
  </w:style>
  <w:style w:type="character" w:customStyle="1" w:styleId="StyleunderlineVerdana">
    <w:name w:val="Style underline + Verdana"/>
    <w:rsid w:val="00372591"/>
    <w:rPr>
      <w:rFonts w:ascii="Verdana" w:hAnsi="Verdana" w:hint="default"/>
      <w:b/>
      <w:bCs/>
      <w:sz w:val="20"/>
      <w:u w:val="single"/>
    </w:rPr>
  </w:style>
  <w:style w:type="character" w:customStyle="1" w:styleId="nw">
    <w:name w:val="nw"/>
    <w:rsid w:val="00372591"/>
  </w:style>
  <w:style w:type="character" w:customStyle="1" w:styleId="cardCharChar">
    <w:name w:val="card Char Char"/>
    <w:rsid w:val="00372591"/>
    <w:rPr>
      <w:rFonts w:ascii="Times New Roman" w:eastAsia="Times New Roman" w:hAnsi="Times New Roman" w:cs="Times New Roman" w:hint="default"/>
      <w:sz w:val="20"/>
      <w:szCs w:val="24"/>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Tags Char1,Heading 2 Char3"/>
    <w:qFormat/>
    <w:locked/>
    <w:rsid w:val="00372591"/>
    <w:rPr>
      <w:rFonts w:ascii="Calibri" w:eastAsia="Calibri" w:hAnsi="Calibri" w:cs="Calibri" w:hint="default"/>
      <w:b/>
      <w:bCs w:val="0"/>
      <w:sz w:val="24"/>
      <w:szCs w:val="22"/>
    </w:rPr>
  </w:style>
  <w:style w:type="character" w:customStyle="1" w:styleId="StyleDate">
    <w:name w:val="Style Date"/>
    <w:aliases w:val="Author"/>
    <w:qFormat/>
    <w:rsid w:val="00372591"/>
    <w:rPr>
      <w:rFonts w:ascii="Georgia" w:hAnsi="Georgia" w:hint="default"/>
      <w:b/>
      <w:bCs w:val="0"/>
      <w:sz w:val="24"/>
      <w:u w:val="single"/>
    </w:rPr>
  </w:style>
  <w:style w:type="character" w:customStyle="1" w:styleId="pmterms1">
    <w:name w:val="pmterms1"/>
    <w:basedOn w:val="DefaultParagraphFont"/>
    <w:rsid w:val="00372591"/>
  </w:style>
  <w:style w:type="character" w:customStyle="1" w:styleId="EmphasizeThis">
    <w:name w:val="EmphasizeThis"/>
    <w:rsid w:val="00372591"/>
    <w:rPr>
      <w:rFonts w:ascii="Georgia" w:hAnsi="Georgia" w:hint="default"/>
      <w:b/>
      <w:bCs w:val="0"/>
      <w:iCs/>
      <w:sz w:val="24"/>
      <w:u w:val="thick"/>
    </w:rPr>
  </w:style>
  <w:style w:type="character" w:customStyle="1" w:styleId="BodyText1">
    <w:name w:val="Body Text1"/>
    <w:basedOn w:val="DefaultParagraphFont"/>
    <w:rsid w:val="00372591"/>
    <w:rPr>
      <w:rFonts w:ascii="Constantia" w:eastAsia="Constantia" w:hAnsi="Constantia" w:cs="Constantia"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basedOn w:val="DefaultParagraphFont"/>
    <w:rsid w:val="00372591"/>
    <w:rPr>
      <w:rFonts w:ascii="Constantia" w:eastAsia="Constantia" w:hAnsi="Constantia" w:cs="Constantia" w:hint="default"/>
      <w:b w:val="0"/>
      <w:bCs w:val="0"/>
      <w:i/>
      <w:iCs/>
      <w:smallCaps w:val="0"/>
      <w:strike w:val="0"/>
      <w:dstrike w:val="0"/>
      <w:color w:val="000000"/>
      <w:spacing w:val="0"/>
      <w:w w:val="100"/>
      <w:position w:val="0"/>
      <w:sz w:val="18"/>
      <w:szCs w:val="18"/>
      <w:u w:val="none"/>
      <w:effect w:val="none"/>
      <w:lang w:val="en-US"/>
    </w:rPr>
  </w:style>
  <w:style w:type="character" w:customStyle="1" w:styleId="highlight2">
    <w:name w:val="highlight2"/>
    <w:rsid w:val="00372591"/>
    <w:rPr>
      <w:rFonts w:ascii="Arial" w:hAnsi="Arial" w:cs="Arial" w:hint="default"/>
      <w:b/>
      <w:bCs w:val="0"/>
      <w:sz w:val="19"/>
      <w:u w:val="thick"/>
      <w:bdr w:val="none" w:sz="0" w:space="0" w:color="auto" w:frame="1"/>
    </w:rPr>
  </w:style>
  <w:style w:type="character" w:customStyle="1" w:styleId="grame">
    <w:name w:val="grame"/>
    <w:basedOn w:val="DefaultParagraphFont"/>
    <w:rsid w:val="00372591"/>
  </w:style>
  <w:style w:type="character" w:customStyle="1" w:styleId="spelle">
    <w:name w:val="spelle"/>
    <w:basedOn w:val="DefaultParagraphFont"/>
    <w:rsid w:val="00372591"/>
  </w:style>
  <w:style w:type="character" w:customStyle="1" w:styleId="spellingerror">
    <w:name w:val="spellingerror"/>
    <w:basedOn w:val="DefaultParagraphFont"/>
    <w:rsid w:val="00372591"/>
  </w:style>
  <w:style w:type="character" w:customStyle="1" w:styleId="Bodytext2Italic">
    <w:name w:val="Body text (2) + Italic"/>
    <w:basedOn w:val="Bodytext21"/>
    <w:rsid w:val="00372591"/>
    <w:rPr>
      <w:rFonts w:ascii="Georgia" w:eastAsia="Georgia" w:hAnsi="Georgia" w:cs="Georgia"/>
      <w:i/>
      <w:iCs/>
      <w:color w:val="000000"/>
      <w:spacing w:val="0"/>
      <w:w w:val="100"/>
      <w:position w:val="0"/>
      <w:sz w:val="17"/>
      <w:szCs w:val="17"/>
      <w:shd w:val="clear" w:color="auto" w:fill="FFFFFF"/>
      <w:lang w:val="en-US" w:eastAsia="en-US" w:bidi="en-US"/>
    </w:rPr>
  </w:style>
  <w:style w:type="character" w:customStyle="1" w:styleId="Headerorfooter13pt">
    <w:name w:val="Header or footer + 13 pt"/>
    <w:aliases w:val="Italic,Spacing 0 pt,Header or footer + Candara,8 pt,Body text (2) + Impact,Footnote + AngsanaUPC,9.5 pt,Body text + 12.5 pt"/>
    <w:basedOn w:val="DefaultParagraphFont"/>
    <w:rsid w:val="00372591"/>
    <w:rPr>
      <w:rFonts w:ascii="AngsanaUPC" w:eastAsia="AngsanaUPC" w:hAnsi="AngsanaUPC" w:cs="AngsanaUPC" w:hint="cs"/>
      <w:i/>
      <w:iCs/>
      <w:color w:val="000000"/>
      <w:spacing w:val="0"/>
      <w:w w:val="100"/>
      <w:position w:val="0"/>
      <w:sz w:val="26"/>
      <w:szCs w:val="26"/>
      <w:shd w:val="clear" w:color="auto" w:fill="FFFFFF"/>
      <w:lang w:val="en-US" w:eastAsia="en-US" w:bidi="en-US"/>
    </w:rPr>
  </w:style>
  <w:style w:type="paragraph" w:styleId="TOC1">
    <w:name w:val="toc 1"/>
    <w:aliases w:val="Index Basic,good index"/>
    <w:basedOn w:val="Normal"/>
    <w:next w:val="Normal"/>
    <w:autoRedefine/>
    <w:uiPriority w:val="39"/>
    <w:unhideWhenUsed/>
    <w:qFormat/>
    <w:rsid w:val="00372591"/>
    <w:pPr>
      <w:spacing w:before="120"/>
    </w:pPr>
    <w:rPr>
      <w:b/>
    </w:rPr>
  </w:style>
  <w:style w:type="paragraph" w:styleId="TOC2">
    <w:name w:val="toc 2"/>
    <w:basedOn w:val="Normal"/>
    <w:next w:val="Normal"/>
    <w:autoRedefine/>
    <w:uiPriority w:val="39"/>
    <w:unhideWhenUsed/>
    <w:qFormat/>
    <w:rsid w:val="00372591"/>
    <w:pPr>
      <w:tabs>
        <w:tab w:val="right" w:leader="dot" w:pos="10790"/>
      </w:tabs>
      <w:ind w:left="240"/>
    </w:pPr>
    <w:rPr>
      <w:b/>
      <w:noProof/>
      <w:u w:val="single"/>
    </w:rPr>
  </w:style>
  <w:style w:type="paragraph" w:styleId="TOC3">
    <w:name w:val="toc 3"/>
    <w:basedOn w:val="Normal"/>
    <w:next w:val="Normal"/>
    <w:autoRedefine/>
    <w:uiPriority w:val="39"/>
    <w:unhideWhenUsed/>
    <w:qFormat/>
    <w:rsid w:val="00372591"/>
    <w:pPr>
      <w:ind w:left="480"/>
    </w:pPr>
  </w:style>
  <w:style w:type="paragraph" w:styleId="TOC4">
    <w:name w:val="toc 4"/>
    <w:basedOn w:val="Normal"/>
    <w:next w:val="Normal"/>
    <w:autoRedefine/>
    <w:uiPriority w:val="39"/>
    <w:unhideWhenUsed/>
    <w:rsid w:val="00372591"/>
    <w:pPr>
      <w:spacing w:after="100"/>
      <w:ind w:left="660"/>
    </w:pPr>
  </w:style>
  <w:style w:type="paragraph" w:styleId="TOC5">
    <w:name w:val="toc 5"/>
    <w:basedOn w:val="Normal"/>
    <w:next w:val="Normal"/>
    <w:autoRedefine/>
    <w:uiPriority w:val="39"/>
    <w:unhideWhenUsed/>
    <w:rsid w:val="00372591"/>
    <w:pPr>
      <w:spacing w:after="100"/>
      <w:ind w:left="880"/>
    </w:pPr>
  </w:style>
  <w:style w:type="paragraph" w:styleId="TOC6">
    <w:name w:val="toc 6"/>
    <w:basedOn w:val="Normal"/>
    <w:next w:val="Normal"/>
    <w:autoRedefine/>
    <w:uiPriority w:val="39"/>
    <w:unhideWhenUsed/>
    <w:rsid w:val="00372591"/>
    <w:pPr>
      <w:spacing w:after="100"/>
      <w:ind w:left="1100"/>
    </w:pPr>
  </w:style>
  <w:style w:type="paragraph" w:styleId="TOC7">
    <w:name w:val="toc 7"/>
    <w:basedOn w:val="Normal"/>
    <w:next w:val="Normal"/>
    <w:autoRedefine/>
    <w:uiPriority w:val="39"/>
    <w:unhideWhenUsed/>
    <w:rsid w:val="00372591"/>
    <w:pPr>
      <w:spacing w:after="100"/>
      <w:ind w:left="1320"/>
    </w:pPr>
  </w:style>
  <w:style w:type="paragraph" w:styleId="TOC8">
    <w:name w:val="toc 8"/>
    <w:basedOn w:val="Normal"/>
    <w:next w:val="Normal"/>
    <w:autoRedefine/>
    <w:uiPriority w:val="39"/>
    <w:unhideWhenUsed/>
    <w:rsid w:val="00372591"/>
    <w:pPr>
      <w:spacing w:after="100"/>
      <w:ind w:left="1540"/>
    </w:pPr>
  </w:style>
  <w:style w:type="paragraph" w:styleId="TOC9">
    <w:name w:val="toc 9"/>
    <w:basedOn w:val="Normal"/>
    <w:next w:val="Normal"/>
    <w:autoRedefine/>
    <w:uiPriority w:val="39"/>
    <w:unhideWhenUsed/>
    <w:rsid w:val="00372591"/>
    <w:pPr>
      <w:spacing w:after="100"/>
      <w:ind w:left="1760"/>
    </w:pPr>
  </w:style>
  <w:style w:type="paragraph" w:styleId="Caption">
    <w:name w:val="caption"/>
    <w:aliases w:val="caption"/>
    <w:basedOn w:val="Normal"/>
    <w:uiPriority w:val="35"/>
    <w:unhideWhenUsed/>
    <w:qFormat/>
    <w:rsid w:val="00372591"/>
    <w:pPr>
      <w:suppressLineNumbers/>
      <w:suppressAutoHyphens/>
      <w:spacing w:before="120" w:after="120"/>
    </w:pPr>
    <w:rPr>
      <w:rFonts w:ascii="Times New Roman" w:eastAsia="Times New Roman" w:hAnsi="Times New Roman" w:cs="Times New Roman"/>
      <w:i/>
      <w:iCs/>
      <w:sz w:val="24"/>
      <w:lang w:eastAsia="zh-CN"/>
    </w:rPr>
  </w:style>
  <w:style w:type="paragraph" w:styleId="List">
    <w:name w:val="List"/>
    <w:basedOn w:val="BodyText"/>
    <w:uiPriority w:val="99"/>
    <w:unhideWhenUsed/>
    <w:rsid w:val="00372591"/>
    <w:pPr>
      <w:suppressAutoHyphens/>
      <w:spacing w:after="160" w:line="480" w:lineRule="auto"/>
    </w:pPr>
    <w:rPr>
      <w:rFonts w:ascii="Times New Roman" w:eastAsia="Times New Roman" w:hAnsi="Times New Roman"/>
      <w:sz w:val="24"/>
      <w:szCs w:val="20"/>
      <w:lang w:eastAsia="zh-CN"/>
    </w:rPr>
  </w:style>
  <w:style w:type="paragraph" w:styleId="BlockText">
    <w:name w:val="Block Text"/>
    <w:basedOn w:val="Normal"/>
    <w:unhideWhenUsed/>
    <w:rsid w:val="00372591"/>
    <w:pPr>
      <w:tabs>
        <w:tab w:val="left" w:pos="0"/>
        <w:tab w:val="left" w:pos="720"/>
      </w:tabs>
      <w:suppressAutoHyphens/>
      <w:ind w:left="1440" w:right="720" w:hanging="1440"/>
    </w:pPr>
    <w:rPr>
      <w:rFonts w:ascii="Times New Roman" w:eastAsia="Times New Roman" w:hAnsi="Times New Roman" w:cs="Times New Roman"/>
      <w:sz w:val="24"/>
      <w:szCs w:val="20"/>
      <w:lang w:eastAsia="zh-CN"/>
    </w:rPr>
  </w:style>
  <w:style w:type="character" w:customStyle="1" w:styleId="css-901oao">
    <w:name w:val="css-901oao"/>
    <w:basedOn w:val="DefaultParagraphFont"/>
    <w:rsid w:val="00372591"/>
  </w:style>
  <w:style w:type="character" w:customStyle="1" w:styleId="style13ptbold0">
    <w:name w:val="style13ptbold"/>
    <w:basedOn w:val="DefaultParagraphFont"/>
    <w:rsid w:val="00372591"/>
  </w:style>
  <w:style w:type="character" w:customStyle="1" w:styleId="heading3char1">
    <w:name w:val="heading3char1"/>
    <w:basedOn w:val="DefaultParagraphFont"/>
    <w:rsid w:val="00372591"/>
  </w:style>
  <w:style w:type="numbering" w:customStyle="1" w:styleId="NoList1">
    <w:name w:val="No List1"/>
    <w:next w:val="NoList"/>
    <w:semiHidden/>
    <w:unhideWhenUsed/>
    <w:rsid w:val="00372591"/>
  </w:style>
  <w:style w:type="paragraph" w:customStyle="1" w:styleId="sc-77igqf-0">
    <w:name w:val="sc-77igqf-0"/>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styleunderline0">
    <w:name w:val="styleunderline"/>
    <w:basedOn w:val="DefaultParagraphFont"/>
    <w:rsid w:val="00372591"/>
  </w:style>
  <w:style w:type="character" w:customStyle="1" w:styleId="m-3453608889950830457styleunderline">
    <w:name w:val="m_-3453608889950830457styleunderline"/>
    <w:basedOn w:val="DefaultParagraphFont"/>
    <w:rsid w:val="00372591"/>
  </w:style>
  <w:style w:type="paragraph" w:customStyle="1" w:styleId="paywall">
    <w:name w:val="paywall"/>
    <w:basedOn w:val="Normal"/>
    <w:rsid w:val="00372591"/>
    <w:pPr>
      <w:spacing w:before="100" w:beforeAutospacing="1" w:after="100" w:afterAutospacing="1"/>
    </w:pPr>
    <w:rPr>
      <w:rFonts w:ascii="Times New Roman" w:eastAsia="Times New Roman" w:hAnsi="Times New Roman" w:cs="Times New Roman"/>
    </w:rPr>
  </w:style>
  <w:style w:type="character" w:customStyle="1" w:styleId="has-inline-color">
    <w:name w:val="has-inline-color"/>
    <w:basedOn w:val="DefaultParagraphFont"/>
    <w:rsid w:val="00372591"/>
  </w:style>
  <w:style w:type="paragraph" w:customStyle="1" w:styleId="nonhighlighted">
    <w:name w:val="non highlighted"/>
    <w:basedOn w:val="Normal"/>
    <w:link w:val="nonhighlightedChar"/>
    <w:uiPriority w:val="4"/>
    <w:qFormat/>
    <w:rsid w:val="00372591"/>
    <w:rPr>
      <w:sz w:val="16"/>
      <w:szCs w:val="16"/>
    </w:rPr>
  </w:style>
  <w:style w:type="character" w:customStyle="1" w:styleId="nonhighlightedChar">
    <w:name w:val="non highlighted Char"/>
    <w:basedOn w:val="DefaultParagraphFont"/>
    <w:link w:val="nonhighlighted"/>
    <w:uiPriority w:val="4"/>
    <w:rsid w:val="00372591"/>
    <w:rPr>
      <w:rFonts w:ascii="Calibri" w:hAnsi="Calibri" w:cs="Calibri"/>
      <w:sz w:val="16"/>
      <w:szCs w:val="16"/>
    </w:rPr>
  </w:style>
  <w:style w:type="paragraph" w:customStyle="1" w:styleId="stylemo">
    <w:name w:val="style//mo"/>
    <w:basedOn w:val="Heading4"/>
    <w:next w:val="Normal"/>
    <w:autoRedefine/>
    <w:qFormat/>
    <w:rsid w:val="00372591"/>
    <w:pPr>
      <w:spacing w:before="0"/>
    </w:pPr>
  </w:style>
  <w:style w:type="paragraph" w:customStyle="1" w:styleId="chapter-para">
    <w:name w:val="chapter-para"/>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
    <w:name w:val="highlight"/>
    <w:basedOn w:val="DefaultParagraphFont"/>
    <w:rsid w:val="00372591"/>
  </w:style>
  <w:style w:type="character" w:customStyle="1" w:styleId="markedcontent">
    <w:name w:val="markedcontent"/>
    <w:basedOn w:val="DefaultParagraphFont"/>
    <w:rsid w:val="00372591"/>
  </w:style>
  <w:style w:type="character" w:customStyle="1" w:styleId="displayonly">
    <w:name w:val="display_only"/>
    <w:basedOn w:val="DefaultParagraphFont"/>
    <w:rsid w:val="00372591"/>
  </w:style>
  <w:style w:type="paragraph" w:customStyle="1" w:styleId="mb15">
    <w:name w:val="mb15"/>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ref-lnk">
    <w:name w:val="ref-lnk"/>
    <w:basedOn w:val="DefaultParagraphFont"/>
    <w:rsid w:val="00372591"/>
  </w:style>
  <w:style w:type="paragraph" w:customStyle="1" w:styleId="Style4">
    <w:name w:val="Style4"/>
    <w:basedOn w:val="Normal"/>
    <w:link w:val="Style4Char"/>
    <w:qFormat/>
    <w:rsid w:val="00372591"/>
    <w:pPr>
      <w:keepNext/>
      <w:keepLines/>
      <w:pageBreakBefore/>
      <w:spacing w:before="200"/>
      <w:jc w:val="center"/>
      <w:outlineLvl w:val="2"/>
    </w:pPr>
    <w:rPr>
      <w:rFonts w:eastAsia="Times New Roman"/>
      <w:bCs/>
      <w:sz w:val="20"/>
      <w:u w:val="single"/>
    </w:rPr>
  </w:style>
  <w:style w:type="character" w:customStyle="1" w:styleId="Style4Char">
    <w:name w:val="Style4 Char"/>
    <w:basedOn w:val="DefaultParagraphFont"/>
    <w:link w:val="Style4"/>
    <w:rsid w:val="00372591"/>
    <w:rPr>
      <w:rFonts w:ascii="Calibri" w:eastAsia="Times New Roman" w:hAnsi="Calibri" w:cs="Calibri"/>
      <w:bCs/>
      <w:sz w:val="20"/>
      <w:u w:val="single"/>
    </w:rPr>
  </w:style>
  <w:style w:type="paragraph" w:customStyle="1" w:styleId="ReallyFuckingSmall">
    <w:name w:val="Really Fucking Small"/>
    <w:basedOn w:val="Normal"/>
    <w:link w:val="ReallyFuckingSmallChar"/>
    <w:rsid w:val="00372591"/>
    <w:pPr>
      <w:ind w:left="144"/>
    </w:pPr>
    <w:rPr>
      <w:rFonts w:ascii="Times New Roman" w:eastAsia="Times New Roman" w:hAnsi="Times New Roman" w:cs="Times New Roman"/>
      <w:sz w:val="12"/>
    </w:rPr>
  </w:style>
  <w:style w:type="character" w:customStyle="1" w:styleId="ReallyFuckingSmallChar">
    <w:name w:val="Really Fucking Small Char"/>
    <w:link w:val="ReallyFuckingSmall"/>
    <w:rsid w:val="00372591"/>
    <w:rPr>
      <w:rFonts w:ascii="Times New Roman" w:eastAsia="Times New Roman" w:hAnsi="Times New Roman" w:cs="Times New Roman"/>
      <w:sz w:val="12"/>
    </w:rPr>
  </w:style>
  <w:style w:type="character" w:customStyle="1" w:styleId="Footnote">
    <w:name w:val="Footnote_"/>
    <w:link w:val="Footnote0"/>
    <w:rsid w:val="00372591"/>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372591"/>
    <w:pPr>
      <w:widowControl w:val="0"/>
      <w:shd w:val="clear" w:color="auto" w:fill="FFFFFF"/>
      <w:spacing w:after="0" w:line="178" w:lineRule="exact"/>
      <w:jc w:val="both"/>
    </w:pPr>
    <w:rPr>
      <w:rFonts w:ascii="Book Antiqua" w:eastAsia="Book Antiqua" w:hAnsi="Book Antiqua" w:cs="Book Antiqua"/>
      <w:b/>
      <w:bCs/>
      <w:sz w:val="12"/>
      <w:szCs w:val="12"/>
    </w:rPr>
  </w:style>
  <w:style w:type="character" w:customStyle="1" w:styleId="Footnote2">
    <w:name w:val="Footnote (2)_"/>
    <w:link w:val="Footnote20"/>
    <w:rsid w:val="00372591"/>
    <w:rPr>
      <w:rFonts w:ascii="AngsanaUPC" w:eastAsia="AngsanaUPC" w:hAnsi="AngsanaUPC" w:cs="AngsanaUPC"/>
      <w:b/>
      <w:bCs/>
      <w:i/>
      <w:iCs/>
      <w:sz w:val="19"/>
      <w:szCs w:val="19"/>
      <w:shd w:val="clear" w:color="auto" w:fill="FFFFFF"/>
    </w:rPr>
  </w:style>
  <w:style w:type="character" w:customStyle="1" w:styleId="Footnote2BookAntiqua">
    <w:name w:val="Footnote (2) + Book Antiqua"/>
    <w:aliases w:val="6 pt,Not Italic,Body text (140) + 9 pt,Table of contents (12) + FrankRuehl,11 pt"/>
    <w:rsid w:val="00372591"/>
    <w:rPr>
      <w:rFonts w:ascii="Book Antiqua" w:eastAsia="Book Antiqua" w:hAnsi="Book Antiqua" w:cs="Book Antiqua"/>
      <w:b/>
      <w:bCs/>
      <w:i/>
      <w:iCs/>
      <w:color w:val="000000"/>
      <w:spacing w:val="0"/>
      <w:w w:val="100"/>
      <w:position w:val="0"/>
      <w:sz w:val="12"/>
      <w:szCs w:val="12"/>
      <w:shd w:val="clear" w:color="auto" w:fill="FFFFFF"/>
      <w:lang w:val="en-US"/>
    </w:rPr>
  </w:style>
  <w:style w:type="paragraph" w:customStyle="1" w:styleId="Footnote20">
    <w:name w:val="Footnote (2)"/>
    <w:basedOn w:val="Normal"/>
    <w:link w:val="Footnote2"/>
    <w:rsid w:val="00372591"/>
    <w:pPr>
      <w:widowControl w:val="0"/>
      <w:shd w:val="clear" w:color="auto" w:fill="FFFFFF"/>
      <w:spacing w:after="0" w:line="178" w:lineRule="exact"/>
      <w:jc w:val="both"/>
    </w:pPr>
    <w:rPr>
      <w:rFonts w:ascii="AngsanaUPC" w:eastAsia="AngsanaUPC" w:hAnsi="AngsanaUPC" w:cs="AngsanaUPC"/>
      <w:b/>
      <w:bCs/>
      <w:i/>
      <w:iCs/>
      <w:sz w:val="19"/>
      <w:szCs w:val="19"/>
    </w:rPr>
  </w:style>
  <w:style w:type="paragraph" w:styleId="HTMLPreformatted">
    <w:name w:val="HTML Preformatted"/>
    <w:basedOn w:val="Normal"/>
    <w:link w:val="HTMLPreformattedChar"/>
    <w:uiPriority w:val="99"/>
    <w:unhideWhenUsed/>
    <w:rsid w:val="00372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72591"/>
    <w:rPr>
      <w:rFonts w:ascii="Courier New" w:eastAsia="Times New Roman" w:hAnsi="Courier New" w:cs="Courier New"/>
      <w:sz w:val="20"/>
      <w:szCs w:val="20"/>
    </w:rPr>
  </w:style>
  <w:style w:type="paragraph" w:customStyle="1" w:styleId="p2">
    <w:name w:val="p2"/>
    <w:basedOn w:val="Normal"/>
    <w:rsid w:val="00372591"/>
    <w:pPr>
      <w:widowControl w:val="0"/>
      <w:tabs>
        <w:tab w:val="left" w:pos="221"/>
      </w:tabs>
      <w:autoSpaceDE w:val="0"/>
      <w:autoSpaceDN w:val="0"/>
      <w:adjustRightInd w:val="0"/>
      <w:ind w:firstLine="221"/>
      <w:jc w:val="both"/>
    </w:pPr>
    <w:rPr>
      <w:rFonts w:ascii="Times New Roman" w:eastAsia="Times New Roman" w:hAnsi="Times New Roman"/>
      <w:sz w:val="24"/>
    </w:rPr>
  </w:style>
  <w:style w:type="character" w:customStyle="1" w:styleId="paragraph1">
    <w:name w:val="paragraph1"/>
    <w:rsid w:val="00372591"/>
    <w:rPr>
      <w:rFonts w:ascii="Arial" w:hAnsi="Arial" w:cs="Arial" w:hint="default"/>
      <w:b w:val="0"/>
      <w:bCs w:val="0"/>
      <w:caps w:val="0"/>
      <w:color w:val="000000"/>
      <w:sz w:val="17"/>
      <w:szCs w:val="17"/>
    </w:rPr>
  </w:style>
  <w:style w:type="paragraph" w:customStyle="1" w:styleId="p1">
    <w:name w:val="p1"/>
    <w:basedOn w:val="Normal"/>
    <w:qFormat/>
    <w:rsid w:val="00372591"/>
    <w:pPr>
      <w:widowControl w:val="0"/>
      <w:tabs>
        <w:tab w:val="left" w:pos="209"/>
      </w:tabs>
      <w:autoSpaceDE w:val="0"/>
      <w:autoSpaceDN w:val="0"/>
      <w:adjustRightInd w:val="0"/>
      <w:ind w:firstLine="209"/>
      <w:jc w:val="both"/>
    </w:pPr>
    <w:rPr>
      <w:rFonts w:ascii="Times New Roman" w:eastAsia="Times New Roman" w:hAnsi="Times New Roman"/>
      <w:sz w:val="24"/>
    </w:rPr>
  </w:style>
  <w:style w:type="paragraph" w:customStyle="1" w:styleId="p3">
    <w:name w:val="p3"/>
    <w:basedOn w:val="Normal"/>
    <w:rsid w:val="00372591"/>
    <w:pPr>
      <w:widowControl w:val="0"/>
      <w:autoSpaceDE w:val="0"/>
      <w:autoSpaceDN w:val="0"/>
      <w:adjustRightInd w:val="0"/>
      <w:ind w:firstLine="238"/>
      <w:jc w:val="both"/>
    </w:pPr>
    <w:rPr>
      <w:rFonts w:ascii="Times New Roman" w:eastAsia="Times New Roman" w:hAnsi="Times New Roman"/>
      <w:sz w:val="24"/>
    </w:rPr>
  </w:style>
  <w:style w:type="character" w:customStyle="1" w:styleId="Underline0">
    <w:name w:val="*Underline*"/>
    <w:rsid w:val="00372591"/>
    <w:rPr>
      <w:rFonts w:ascii="Times New Roman" w:hAnsi="Times New Roman"/>
      <w:b/>
      <w:sz w:val="24"/>
      <w:u w:val="single"/>
    </w:rPr>
  </w:style>
  <w:style w:type="paragraph" w:customStyle="1" w:styleId="BoldUnderline">
    <w:name w:val="BoldUnderline"/>
    <w:link w:val="BoldUnderlineCharChar"/>
    <w:rsid w:val="00372591"/>
    <w:rPr>
      <w:rFonts w:ascii="Calibri" w:eastAsia="Times New Roman" w:hAnsi="Calibri" w:cs="Times New Roman"/>
      <w:b/>
      <w:sz w:val="20"/>
      <w:u w:val="single"/>
    </w:rPr>
  </w:style>
  <w:style w:type="character" w:customStyle="1" w:styleId="BoldUnderlineCharChar">
    <w:name w:val="BoldUnderline Char Char"/>
    <w:link w:val="BoldUnderline"/>
    <w:rsid w:val="00372591"/>
    <w:rPr>
      <w:rFonts w:ascii="Calibri" w:eastAsia="Times New Roman" w:hAnsi="Calibri" w:cs="Times New Roman"/>
      <w:b/>
      <w:sz w:val="20"/>
      <w:u w:val="single"/>
    </w:rPr>
  </w:style>
  <w:style w:type="character" w:customStyle="1" w:styleId="BoldUnderlineChar0">
    <w:name w:val="BoldUnderline Char"/>
    <w:locked/>
    <w:rsid w:val="00372591"/>
    <w:rPr>
      <w:rFonts w:cs="Times New Roman"/>
      <w:b/>
      <w:sz w:val="24"/>
      <w:szCs w:val="24"/>
      <w:u w:val="single"/>
      <w:lang w:val="en-US" w:eastAsia="en-US" w:bidi="ar-SA"/>
    </w:rPr>
  </w:style>
  <w:style w:type="paragraph" w:customStyle="1" w:styleId="boldcite">
    <w:name w:val="bold cite"/>
    <w:basedOn w:val="Normal"/>
    <w:link w:val="boldciteChar4"/>
    <w:qFormat/>
    <w:rsid w:val="00372591"/>
    <w:rPr>
      <w:b/>
      <w:color w:val="000000"/>
      <w:u w:val="thick" w:color="000000"/>
    </w:rPr>
  </w:style>
  <w:style w:type="character" w:customStyle="1" w:styleId="boldciteChar4">
    <w:name w:val="bold cite Char4"/>
    <w:basedOn w:val="DefaultParagraphFont"/>
    <w:link w:val="boldcite"/>
    <w:locked/>
    <w:rsid w:val="00372591"/>
    <w:rPr>
      <w:rFonts w:ascii="Calibri" w:hAnsi="Calibri" w:cs="Calibri"/>
      <w:b/>
      <w:color w:val="000000"/>
      <w:sz w:val="22"/>
      <w:u w:val="thick" w:color="000000"/>
    </w:rPr>
  </w:style>
  <w:style w:type="character" w:customStyle="1" w:styleId="CitationChar1">
    <w:name w:val="Citation Char1"/>
    <w:basedOn w:val="DefaultParagraphFont"/>
    <w:link w:val="Citation"/>
    <w:rsid w:val="00372591"/>
    <w:rPr>
      <w:rFonts w:ascii="Times New Roman" w:hAnsi="Times New Roman" w:cs="Times New Roman"/>
      <w:b/>
    </w:rPr>
  </w:style>
  <w:style w:type="character" w:customStyle="1" w:styleId="cardChar2">
    <w:name w:val="card Char2"/>
    <w:basedOn w:val="DefaultParagraphFont"/>
    <w:uiPriority w:val="6"/>
    <w:rsid w:val="00372591"/>
    <w:rPr>
      <w:rFonts w:ascii="Times New Roman" w:hAnsi="Times New Roman"/>
      <w:szCs w:val="20"/>
    </w:rPr>
  </w:style>
  <w:style w:type="character" w:customStyle="1" w:styleId="Style1Char">
    <w:name w:val="Style1 Char"/>
    <w:locked/>
    <w:rsid w:val="00372591"/>
    <w:rPr>
      <w:strike/>
      <w:color w:val="000000"/>
      <w:sz w:val="16"/>
      <w:lang w:val="x-none" w:eastAsia="x-none"/>
    </w:rPr>
  </w:style>
  <w:style w:type="character" w:customStyle="1" w:styleId="Style11ptUnderline">
    <w:name w:val="Style 11 pt Underline"/>
    <w:basedOn w:val="DefaultParagraphFont"/>
    <w:rsid w:val="00372591"/>
    <w:rPr>
      <w:sz w:val="20"/>
      <w:u w:val="single"/>
    </w:rPr>
  </w:style>
  <w:style w:type="character" w:customStyle="1" w:styleId="StyleStyle411ptChar">
    <w:name w:val="Style Style4 + 11 pt Char"/>
    <w:link w:val="StyleStyle411pt"/>
    <w:locked/>
    <w:rsid w:val="00372591"/>
    <w:rPr>
      <w:u w:val="single"/>
    </w:rPr>
  </w:style>
  <w:style w:type="paragraph" w:customStyle="1" w:styleId="StyleStyle411pt">
    <w:name w:val="Style Style4 + 11 pt"/>
    <w:basedOn w:val="Normal"/>
    <w:link w:val="StyleStyle411ptChar"/>
    <w:qFormat/>
    <w:rsid w:val="00372591"/>
    <w:rPr>
      <w:rFonts w:asciiTheme="minorHAnsi" w:hAnsiTheme="minorHAnsi" w:cstheme="minorBidi"/>
      <w:sz w:val="24"/>
      <w:u w:val="single"/>
    </w:rPr>
  </w:style>
  <w:style w:type="character" w:customStyle="1" w:styleId="StyleStyle411ptBoldChar">
    <w:name w:val="Style Style4 + 11 pt Bold Char"/>
    <w:link w:val="StyleStyle411ptBold"/>
    <w:locked/>
    <w:rsid w:val="00372591"/>
    <w:rPr>
      <w:b/>
      <w:bCs/>
      <w:u w:val="single"/>
    </w:rPr>
  </w:style>
  <w:style w:type="paragraph" w:customStyle="1" w:styleId="StyleStyle411ptBold">
    <w:name w:val="Style Style4 + 11 pt Bold"/>
    <w:basedOn w:val="Normal"/>
    <w:link w:val="StyleStyle411ptBoldChar"/>
    <w:qFormat/>
    <w:rsid w:val="00372591"/>
    <w:rPr>
      <w:rFonts w:asciiTheme="minorHAnsi" w:hAnsiTheme="minorHAnsi" w:cstheme="minorBidi"/>
      <w:b/>
      <w:bCs/>
      <w:sz w:val="24"/>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72591"/>
    <w:rPr>
      <w:b/>
      <w:bCs/>
      <w:sz w:val="16"/>
      <w:u w:val="single"/>
      <w:bdr w:val="single" w:sz="4" w:space="0" w:color="auto"/>
      <w:lang w:val="x-none" w:eastAsia="x-none"/>
    </w:rPr>
  </w:style>
  <w:style w:type="character" w:customStyle="1" w:styleId="StyleStyle411ptBoldBorderSinglesolidlineAuto0Char">
    <w:name w:val="Style Style4 + 11 pt Bold Border: : (Single solid line Auto  0.... Char"/>
    <w:link w:val="StyleStyle411ptBoldBorderSinglesolidlineAuto0"/>
    <w:rsid w:val="00372591"/>
    <w:rPr>
      <w:rFonts w:ascii="Calibri" w:hAnsi="Calibri" w:cs="Calibri"/>
      <w:b/>
      <w:bCs/>
      <w:sz w:val="16"/>
      <w:u w:val="single"/>
      <w:bdr w:val="single" w:sz="4" w:space="0" w:color="auto"/>
      <w:lang w:val="x-none" w:eastAsia="x-none"/>
    </w:rPr>
  </w:style>
  <w:style w:type="paragraph" w:customStyle="1" w:styleId="Tagline">
    <w:name w:val="Tagline"/>
    <w:basedOn w:val="Normal"/>
    <w:link w:val="TaglineChar"/>
    <w:autoRedefine/>
    <w:qFormat/>
    <w:rsid w:val="00372591"/>
    <w:rPr>
      <w:b/>
      <w:sz w:val="24"/>
    </w:rPr>
  </w:style>
  <w:style w:type="character" w:customStyle="1" w:styleId="l10">
    <w:name w:val="l10"/>
    <w:basedOn w:val="DefaultParagraphFont"/>
    <w:rsid w:val="00372591"/>
  </w:style>
  <w:style w:type="character" w:customStyle="1" w:styleId="l9">
    <w:name w:val="l9"/>
    <w:basedOn w:val="DefaultParagraphFont"/>
    <w:rsid w:val="00372591"/>
  </w:style>
  <w:style w:type="paragraph" w:customStyle="1" w:styleId="Analytic">
    <w:name w:val="Analytic"/>
    <w:basedOn w:val="Heading4"/>
    <w:next w:val="Heading4"/>
    <w:link w:val="AnalyticChar"/>
    <w:qFormat/>
    <w:rsid w:val="00372591"/>
    <w:rPr>
      <w:color w:val="404040" w:themeColor="text1" w:themeTint="BF"/>
    </w:rPr>
  </w:style>
  <w:style w:type="character" w:customStyle="1" w:styleId="AnalyticChar">
    <w:name w:val="Analytic Char"/>
    <w:link w:val="Analytic"/>
    <w:rsid w:val="00372591"/>
    <w:rPr>
      <w:rFonts w:ascii="Calibri" w:eastAsiaTheme="majorEastAsia" w:hAnsi="Calibri" w:cstheme="majorBidi"/>
      <w:b/>
      <w:bCs/>
      <w:color w:val="404040" w:themeColor="text1" w:themeTint="BF"/>
      <w:sz w:val="26"/>
      <w:szCs w:val="26"/>
    </w:rPr>
  </w:style>
  <w:style w:type="paragraph" w:customStyle="1" w:styleId="shrink">
    <w:name w:val="shrink"/>
    <w:basedOn w:val="Normal"/>
    <w:next w:val="Normal"/>
    <w:qFormat/>
    <w:rsid w:val="00372591"/>
    <w:rPr>
      <w:sz w:val="16"/>
    </w:rPr>
  </w:style>
  <w:style w:type="character" w:customStyle="1" w:styleId="UnresolvedMention1">
    <w:name w:val="Unresolved Mention1"/>
    <w:basedOn w:val="DefaultParagraphFont"/>
    <w:uiPriority w:val="99"/>
    <w:unhideWhenUsed/>
    <w:rsid w:val="00372591"/>
    <w:rPr>
      <w:color w:val="605E5C"/>
      <w:shd w:val="clear" w:color="auto" w:fill="E1DFDD"/>
    </w:rPr>
  </w:style>
  <w:style w:type="paragraph" w:customStyle="1" w:styleId="AuthorDate">
    <w:name w:val="AuthorDate"/>
    <w:next w:val="Nothing"/>
    <w:link w:val="AuthorDateChar"/>
    <w:qFormat/>
    <w:rsid w:val="0037259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72591"/>
    <w:rPr>
      <w:rFonts w:ascii="Times New Roman" w:eastAsia="Calibri" w:hAnsi="Times New Roman" w:cs="Times New Roman"/>
      <w:b/>
      <w:szCs w:val="20"/>
      <w:u w:val="single"/>
    </w:rPr>
  </w:style>
  <w:style w:type="character" w:customStyle="1" w:styleId="CardsFont12pt0">
    <w:name w:val="Cards + Font 12pt"/>
    <w:basedOn w:val="CardsChar"/>
    <w:uiPriority w:val="1"/>
    <w:rsid w:val="00372591"/>
    <w:rPr>
      <w:rFonts w:ascii="Times New Roman" w:eastAsia="Calibri" w:hAnsi="Times New Roman" w:cs="Times New Roman"/>
      <w:color w:val="00000A"/>
      <w:sz w:val="24"/>
      <w:szCs w:val="20"/>
      <w:u w:val="single"/>
    </w:rPr>
  </w:style>
  <w:style w:type="character" w:customStyle="1" w:styleId="CardsHighlight">
    <w:name w:val="Cards Highlight"/>
    <w:basedOn w:val="DefaultParagraphFont"/>
    <w:uiPriority w:val="1"/>
    <w:rsid w:val="00372591"/>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372591"/>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372591"/>
    <w:rPr>
      <w:color w:val="605E5C"/>
      <w:shd w:val="clear" w:color="auto" w:fill="E1DFDD"/>
    </w:rPr>
  </w:style>
  <w:style w:type="paragraph" w:customStyle="1" w:styleId="CiteReal">
    <w:name w:val="Cite Real"/>
    <w:basedOn w:val="Normal"/>
    <w:next w:val="Normal"/>
    <w:qFormat/>
    <w:rsid w:val="00372591"/>
    <w:rPr>
      <w:rFonts w:eastAsia="MS Mincho"/>
      <w:b/>
      <w:sz w:val="24"/>
      <w:u w:val="single"/>
    </w:rPr>
  </w:style>
  <w:style w:type="paragraph" w:customStyle="1" w:styleId="TagText">
    <w:name w:val="TagText"/>
    <w:basedOn w:val="Normal"/>
    <w:qFormat/>
    <w:rsid w:val="00372591"/>
    <w:pPr>
      <w:spacing w:before="200"/>
    </w:pPr>
    <w:rPr>
      <w:rFonts w:eastAsia="Times New Roman"/>
      <w:b/>
      <w:sz w:val="24"/>
    </w:rPr>
  </w:style>
  <w:style w:type="paragraph" w:customStyle="1" w:styleId="citenon-bold">
    <w:name w:val="cite non-bold"/>
    <w:basedOn w:val="Normal"/>
    <w:link w:val="citenon-boldChar"/>
    <w:qFormat/>
    <w:rsid w:val="00372591"/>
    <w:rPr>
      <w:rFonts w:eastAsia="Times New Roman"/>
      <w:szCs w:val="20"/>
    </w:rPr>
  </w:style>
  <w:style w:type="character" w:customStyle="1" w:styleId="citenon-boldChar">
    <w:name w:val="cite non-bold Char"/>
    <w:link w:val="citenon-bold"/>
    <w:rsid w:val="00372591"/>
    <w:rPr>
      <w:rFonts w:ascii="Calibri" w:eastAsia="Times New Roman" w:hAnsi="Calibri" w:cs="Calibri"/>
      <w:sz w:val="22"/>
      <w:szCs w:val="20"/>
    </w:rPr>
  </w:style>
  <w:style w:type="character" w:customStyle="1" w:styleId="pnumber">
    <w:name w:val="pnumber"/>
    <w:rsid w:val="00372591"/>
  </w:style>
  <w:style w:type="character" w:customStyle="1" w:styleId="ital">
    <w:name w:val="ital"/>
    <w:rsid w:val="00372591"/>
  </w:style>
  <w:style w:type="character" w:customStyle="1" w:styleId="orgdiv">
    <w:name w:val="orgdiv"/>
    <w:rsid w:val="00372591"/>
  </w:style>
  <w:style w:type="character" w:customStyle="1" w:styleId="orgname">
    <w:name w:val="orgname"/>
    <w:rsid w:val="00372591"/>
  </w:style>
  <w:style w:type="character" w:customStyle="1" w:styleId="city">
    <w:name w:val="city"/>
    <w:rsid w:val="00372591"/>
  </w:style>
  <w:style w:type="character" w:customStyle="1" w:styleId="state">
    <w:name w:val="state"/>
    <w:rsid w:val="00372591"/>
  </w:style>
  <w:style w:type="character" w:customStyle="1" w:styleId="country">
    <w:name w:val="country"/>
    <w:rsid w:val="00372591"/>
  </w:style>
  <w:style w:type="character" w:customStyle="1" w:styleId="il">
    <w:name w:val="il"/>
    <w:rsid w:val="00372591"/>
  </w:style>
  <w:style w:type="character" w:customStyle="1" w:styleId="Style8pt1">
    <w:name w:val="Style 8 pt1"/>
    <w:rsid w:val="00372591"/>
    <w:rPr>
      <w:rFonts w:ascii="Georgia" w:hAnsi="Georgia" w:hint="default"/>
      <w:sz w:val="16"/>
    </w:rPr>
  </w:style>
  <w:style w:type="character" w:customStyle="1" w:styleId="TitleChar2">
    <w:name w:val="Title Char2"/>
    <w:qFormat/>
    <w:locked/>
    <w:rsid w:val="00372591"/>
    <w:rPr>
      <w:rFonts w:ascii="Calibri" w:eastAsia="Calibri" w:hAnsi="Calibri" w:cs="Times New Roman"/>
      <w:sz w:val="20"/>
      <w:szCs w:val="20"/>
      <w:u w:val="single"/>
    </w:rPr>
  </w:style>
  <w:style w:type="paragraph" w:customStyle="1" w:styleId="2909F619802848F09E01365C32F34654">
    <w:name w:val="2909F619802848F09E01365C32F34654"/>
    <w:qFormat/>
    <w:rsid w:val="00372591"/>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372591"/>
    <w:pPr>
      <w:keepNext/>
      <w:keepLines/>
    </w:pPr>
    <w:rPr>
      <w:rFonts w:eastAsia="Calibri"/>
      <w:b/>
      <w:sz w:val="24"/>
    </w:rPr>
  </w:style>
  <w:style w:type="character" w:customStyle="1" w:styleId="TagtemplateChar">
    <w:name w:val="Tagtemplate Char"/>
    <w:link w:val="Tagtemplate"/>
    <w:rsid w:val="00372591"/>
    <w:rPr>
      <w:rFonts w:ascii="Calibri" w:eastAsia="Calibri" w:hAnsi="Calibri" w:cs="Calibri"/>
      <w:b/>
    </w:rPr>
  </w:style>
  <w:style w:type="paragraph" w:customStyle="1" w:styleId="Cite2">
    <w:name w:val="Cite 2"/>
    <w:basedOn w:val="Normal"/>
    <w:qFormat/>
    <w:rsid w:val="00372591"/>
    <w:rPr>
      <w:rFonts w:eastAsia="MS Mincho"/>
      <w:b/>
      <w:sz w:val="24"/>
      <w:u w:val="single"/>
    </w:rPr>
  </w:style>
  <w:style w:type="character" w:customStyle="1" w:styleId="texto1">
    <w:name w:val="texto1"/>
    <w:rsid w:val="00372591"/>
  </w:style>
  <w:style w:type="paragraph" w:customStyle="1" w:styleId="MicroText">
    <w:name w:val="MicroText"/>
    <w:basedOn w:val="Normal"/>
    <w:next w:val="Normal"/>
    <w:link w:val="MicroTextChar"/>
    <w:qFormat/>
    <w:rsid w:val="00372591"/>
    <w:rPr>
      <w:rFonts w:ascii="Arial Narrow" w:hAnsi="Arial Narrow" w:cstheme="minorBidi"/>
      <w:sz w:val="12"/>
    </w:rPr>
  </w:style>
  <w:style w:type="paragraph" w:customStyle="1" w:styleId="UnderlineS">
    <w:name w:val="Underline S"/>
    <w:basedOn w:val="Normal"/>
    <w:link w:val="UnderlineSChar"/>
    <w:qFormat/>
    <w:rsid w:val="00372591"/>
    <w:pPr>
      <w:spacing w:after="200"/>
    </w:pPr>
    <w:rPr>
      <w:rFonts w:eastAsia="Calibri"/>
      <w:u w:val="single"/>
      <w:lang w:val="x-none" w:eastAsia="zh-CN"/>
    </w:rPr>
  </w:style>
  <w:style w:type="character" w:customStyle="1" w:styleId="UnderlineSChar">
    <w:name w:val="Underline S Char"/>
    <w:link w:val="UnderlineS"/>
    <w:rsid w:val="00372591"/>
    <w:rPr>
      <w:rFonts w:ascii="Calibri" w:eastAsia="Calibri" w:hAnsi="Calibri" w:cs="Calibri"/>
      <w:sz w:val="22"/>
      <w:u w:val="single"/>
      <w:lang w:val="x-none" w:eastAsia="zh-CN"/>
    </w:rPr>
  </w:style>
  <w:style w:type="character" w:customStyle="1" w:styleId="CardChar0">
    <w:name w:val="Card Char"/>
    <w:locked/>
    <w:rsid w:val="00372591"/>
    <w:rPr>
      <w:rFonts w:ascii="Calibri" w:eastAsia="Times New Roman" w:hAnsi="Calibri" w:cs="Times New Roman"/>
      <w:sz w:val="20"/>
      <w:szCs w:val="20"/>
    </w:rPr>
  </w:style>
  <w:style w:type="character" w:customStyle="1" w:styleId="A5">
    <w:name w:val="A5"/>
    <w:rsid w:val="00372591"/>
    <w:rPr>
      <w:rFonts w:ascii="Times New Roman" w:hAnsi="Times New Roman" w:cs="Times New Roman"/>
      <w:color w:val="000000"/>
      <w:sz w:val="13"/>
      <w:szCs w:val="13"/>
    </w:rPr>
  </w:style>
  <w:style w:type="character" w:customStyle="1" w:styleId="smallChar">
    <w:name w:val="small Char"/>
    <w:rsid w:val="00372591"/>
    <w:rPr>
      <w:rFonts w:eastAsia="Calibri"/>
      <w:sz w:val="16"/>
      <w:szCs w:val="22"/>
      <w:lang w:val="en-US" w:eastAsia="en-US" w:bidi="ar-SA"/>
    </w:rPr>
  </w:style>
  <w:style w:type="character" w:customStyle="1" w:styleId="CardTextChar1">
    <w:name w:val="Card Text Char"/>
    <w:rsid w:val="00372591"/>
    <w:rPr>
      <w:rFonts w:ascii="Georgia" w:hAnsi="Georgia" w:cs="Times New Roman"/>
      <w:sz w:val="24"/>
    </w:rPr>
  </w:style>
  <w:style w:type="character" w:customStyle="1" w:styleId="underline2">
    <w:name w:val="underline2"/>
    <w:rsid w:val="00372591"/>
    <w:rPr>
      <w:u w:val="single"/>
      <w:bdr w:val="none" w:sz="0" w:space="0" w:color="auto"/>
      <w:shd w:val="clear" w:color="auto" w:fill="B3B3B3"/>
    </w:rPr>
  </w:style>
  <w:style w:type="character" w:customStyle="1" w:styleId="StyleUnderlineBold">
    <w:name w:val="Style Underline + Bold"/>
    <w:rsid w:val="00372591"/>
    <w:rPr>
      <w:b/>
      <w:bCs/>
      <w:u w:val="single"/>
    </w:rPr>
  </w:style>
  <w:style w:type="character" w:customStyle="1" w:styleId="st">
    <w:name w:val="st"/>
    <w:rsid w:val="00372591"/>
  </w:style>
  <w:style w:type="character" w:customStyle="1" w:styleId="UnderliningChar">
    <w:name w:val="Underlining Char"/>
    <w:link w:val="Underlining"/>
    <w:locked/>
    <w:rsid w:val="00372591"/>
    <w:rPr>
      <w:rFonts w:ascii="Arial Narrow" w:hAnsi="Arial Narrow"/>
      <w:u w:val="single"/>
    </w:rPr>
  </w:style>
  <w:style w:type="paragraph" w:customStyle="1" w:styleId="Underlining">
    <w:name w:val="Underlining"/>
    <w:basedOn w:val="Normal"/>
    <w:next w:val="Normal"/>
    <w:link w:val="UnderliningChar"/>
    <w:qFormat/>
    <w:rsid w:val="00372591"/>
    <w:rPr>
      <w:rFonts w:ascii="Arial Narrow" w:hAnsi="Arial Narrow" w:cstheme="minorBidi"/>
      <w:sz w:val="24"/>
      <w:u w:val="single"/>
    </w:rPr>
  </w:style>
  <w:style w:type="paragraph" w:customStyle="1" w:styleId="Small">
    <w:name w:val="Small"/>
    <w:basedOn w:val="Normal"/>
    <w:next w:val="Normal"/>
    <w:qFormat/>
    <w:rsid w:val="00372591"/>
    <w:pPr>
      <w:spacing w:after="200" w:line="276" w:lineRule="auto"/>
    </w:pPr>
    <w:rPr>
      <w:rFonts w:eastAsia="Calibri"/>
      <w:color w:val="000000"/>
      <w:sz w:val="16"/>
    </w:rPr>
  </w:style>
  <w:style w:type="character" w:customStyle="1" w:styleId="Underline-Highlighted">
    <w:name w:val="Underline-Highlighted"/>
    <w:uiPriority w:val="1"/>
    <w:qFormat/>
    <w:rsid w:val="00372591"/>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372591"/>
    <w:rPr>
      <w:rFonts w:ascii="Arial Narrow" w:hAnsi="Arial Narrow"/>
      <w:b/>
      <w:sz w:val="26"/>
    </w:rPr>
  </w:style>
  <w:style w:type="character" w:customStyle="1" w:styleId="CardText1Char">
    <w:name w:val="Card Text 1 Char"/>
    <w:link w:val="CardText1"/>
    <w:rsid w:val="00372591"/>
    <w:rPr>
      <w:rFonts w:ascii="Arial Narrow" w:hAnsi="Arial Narrow"/>
      <w:color w:val="000000"/>
      <w:u w:val="single"/>
    </w:rPr>
  </w:style>
  <w:style w:type="character" w:customStyle="1" w:styleId="CardText2Char">
    <w:name w:val="Card Text 2 Char"/>
    <w:link w:val="CardText20"/>
    <w:rsid w:val="00372591"/>
    <w:rPr>
      <w:rFonts w:ascii="Arial Narrow" w:hAnsi="Arial Narrow"/>
      <w:b/>
      <w:color w:val="000000"/>
      <w:u w:val="single"/>
    </w:rPr>
  </w:style>
  <w:style w:type="character" w:customStyle="1" w:styleId="SmallText0">
    <w:name w:val="SmallText"/>
    <w:rsid w:val="00372591"/>
    <w:rPr>
      <w:color w:val="000000"/>
    </w:rPr>
  </w:style>
  <w:style w:type="character" w:customStyle="1" w:styleId="CitesChar1">
    <w:name w:val="Cites Char1"/>
    <w:rsid w:val="00372591"/>
    <w:rPr>
      <w:b/>
      <w:szCs w:val="24"/>
      <w:u w:val="single"/>
      <w:lang w:val="en-US" w:eastAsia="en-US" w:bidi="ar-SA"/>
    </w:rPr>
  </w:style>
  <w:style w:type="character" w:customStyle="1" w:styleId="CardUnderlinedChar">
    <w:name w:val="Card Underlined Char"/>
    <w:rsid w:val="00372591"/>
    <w:rPr>
      <w:rFonts w:ascii="Arial Narrow" w:hAnsi="Arial Narrow"/>
      <w:sz w:val="22"/>
      <w:szCs w:val="24"/>
      <w:u w:val="single"/>
      <w:lang w:val="en-US" w:eastAsia="en-US" w:bidi="ar-SA"/>
    </w:rPr>
  </w:style>
  <w:style w:type="paragraph" w:customStyle="1" w:styleId="TagCite">
    <w:name w:val="TagCite"/>
    <w:basedOn w:val="Normal"/>
    <w:qFormat/>
    <w:rsid w:val="00372591"/>
    <w:rPr>
      <w:rFonts w:ascii="Garamond" w:eastAsia="Times New Roman" w:hAnsi="Garamond"/>
      <w:b/>
      <w:sz w:val="24"/>
    </w:rPr>
  </w:style>
  <w:style w:type="paragraph" w:customStyle="1" w:styleId="HeadingsBase">
    <w:name w:val="Headings Base"/>
    <w:basedOn w:val="Normal"/>
    <w:link w:val="HeadingsBaseChar"/>
    <w:qFormat/>
    <w:rsid w:val="00372591"/>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372591"/>
    <w:rPr>
      <w:rFonts w:ascii="Calibri" w:eastAsia="Times New Roman" w:hAnsi="Calibri" w:cs="Calibri"/>
      <w:b/>
      <w:kern w:val="32"/>
      <w:sz w:val="32"/>
      <w:szCs w:val="20"/>
    </w:rPr>
  </w:style>
  <w:style w:type="character" w:customStyle="1" w:styleId="underline3">
    <w:name w:val="underline3"/>
    <w:rsid w:val="00372591"/>
    <w:rPr>
      <w:u w:val="single"/>
      <w:bdr w:val="none" w:sz="0" w:space="0" w:color="auto"/>
      <w:shd w:val="clear" w:color="auto" w:fill="FFFF00"/>
    </w:rPr>
  </w:style>
  <w:style w:type="paragraph" w:customStyle="1" w:styleId="HeadingFake">
    <w:name w:val="Heading Fake"/>
    <w:basedOn w:val="Heading3"/>
    <w:qFormat/>
    <w:rsid w:val="0037259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72591"/>
    <w:pPr>
      <w:spacing w:line="480" w:lineRule="auto"/>
      <w:ind w:firstLine="720"/>
    </w:pPr>
    <w:rPr>
      <w:rFonts w:eastAsia="Times New Roman"/>
      <w:kern w:val="32"/>
      <w:szCs w:val="20"/>
    </w:rPr>
  </w:style>
  <w:style w:type="paragraph" w:customStyle="1" w:styleId="SchoolBlockQuote">
    <w:name w:val="School Block Quote"/>
    <w:basedOn w:val="SchoolPaper"/>
    <w:qFormat/>
    <w:rsid w:val="00372591"/>
  </w:style>
  <w:style w:type="paragraph" w:customStyle="1" w:styleId="SchoolWorksCited">
    <w:name w:val="School Works Cited"/>
    <w:basedOn w:val="SchoolPaper"/>
    <w:qFormat/>
    <w:rsid w:val="00372591"/>
  </w:style>
  <w:style w:type="paragraph" w:customStyle="1" w:styleId="BlockQuote">
    <w:name w:val="Block Quote"/>
    <w:basedOn w:val="Normal"/>
    <w:qFormat/>
    <w:rsid w:val="00372591"/>
    <w:pPr>
      <w:ind w:left="720" w:right="720"/>
    </w:pPr>
    <w:rPr>
      <w:rFonts w:eastAsia="Times New Roman"/>
      <w:kern w:val="32"/>
      <w:sz w:val="24"/>
      <w:szCs w:val="20"/>
    </w:rPr>
  </w:style>
  <w:style w:type="character" w:customStyle="1" w:styleId="menu">
    <w:name w:val="menu"/>
    <w:rsid w:val="00372591"/>
  </w:style>
  <w:style w:type="paragraph" w:customStyle="1" w:styleId="PaperBody">
    <w:name w:val="Paper Body"/>
    <w:basedOn w:val="Normal"/>
    <w:qFormat/>
    <w:rsid w:val="00372591"/>
    <w:pPr>
      <w:spacing w:line="480" w:lineRule="auto"/>
      <w:ind w:firstLine="720"/>
    </w:pPr>
    <w:rPr>
      <w:rFonts w:eastAsia="Times New Roman"/>
      <w:kern w:val="32"/>
    </w:rPr>
  </w:style>
  <w:style w:type="paragraph" w:customStyle="1" w:styleId="PaperCitation">
    <w:name w:val="Paper Citation"/>
    <w:basedOn w:val="Normal"/>
    <w:qFormat/>
    <w:rsid w:val="00372591"/>
    <w:pPr>
      <w:spacing w:line="480" w:lineRule="auto"/>
      <w:ind w:left="720" w:hanging="720"/>
    </w:pPr>
    <w:rPr>
      <w:rFonts w:eastAsia="Times New Roman"/>
      <w:kern w:val="32"/>
      <w:szCs w:val="20"/>
    </w:rPr>
  </w:style>
  <w:style w:type="character" w:customStyle="1" w:styleId="hatChar">
    <w:name w:val="hat Char"/>
    <w:link w:val="hat"/>
    <w:rsid w:val="00372591"/>
    <w:rPr>
      <w:rFonts w:ascii="Times New Roman" w:eastAsia="Times New Roman" w:hAnsi="Times New Roman" w:cs="Arial"/>
      <w:b/>
      <w:bCs/>
      <w:sz w:val="32"/>
      <w:u w:val="single"/>
    </w:rPr>
  </w:style>
  <w:style w:type="paragraph" w:customStyle="1" w:styleId="WW-Default">
    <w:name w:val="WW-Default"/>
    <w:qFormat/>
    <w:rsid w:val="00372591"/>
    <w:pPr>
      <w:suppressAutoHyphens/>
    </w:pPr>
    <w:rPr>
      <w:rFonts w:ascii="Georgia" w:eastAsia="Calibri" w:hAnsi="Georgia" w:cs="Calibri"/>
      <w:sz w:val="22"/>
      <w:szCs w:val="22"/>
      <w:lang w:eastAsia="ar-SA"/>
    </w:rPr>
  </w:style>
  <w:style w:type="table" w:styleId="TableGrid">
    <w:name w:val="Table Grid"/>
    <w:basedOn w:val="TableNormal"/>
    <w:rsid w:val="003725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standardcontent">
    <w:name w:val="standardcontent"/>
    <w:rsid w:val="00372591"/>
  </w:style>
  <w:style w:type="character" w:customStyle="1" w:styleId="storyby">
    <w:name w:val="storyby"/>
    <w:rsid w:val="00372591"/>
  </w:style>
  <w:style w:type="character" w:customStyle="1" w:styleId="7TimesNewRoman">
    <w:name w:val="7 Times New Roman"/>
    <w:rsid w:val="00372591"/>
    <w:rPr>
      <w:rFonts w:ascii="Times New Roman" w:hAnsi="Times New Roman"/>
      <w:color w:val="000000"/>
      <w:spacing w:val="0"/>
      <w:position w:val="0"/>
      <w:sz w:val="14"/>
      <w:u w:val="none" w:color="000000"/>
      <w:vertAlign w:val="baseline"/>
      <w:lang w:val="en-US"/>
    </w:rPr>
  </w:style>
  <w:style w:type="paragraph" w:styleId="TOCHeading">
    <w:name w:val="TOC Heading"/>
    <w:basedOn w:val="Heading1"/>
    <w:next w:val="Normal"/>
    <w:uiPriority w:val="39"/>
    <w:unhideWhenUsed/>
    <w:qFormat/>
    <w:rsid w:val="00372591"/>
    <w:pPr>
      <w:spacing w:line="276" w:lineRule="auto"/>
      <w:jc w:val="left"/>
      <w:outlineLvl w:val="9"/>
    </w:pPr>
    <w:rPr>
      <w:rFonts w:ascii="Cambria" w:eastAsia="Times New Roman" w:hAnsi="Cambria" w:cs="Times New Roman"/>
      <w:color w:val="365F91"/>
      <w:kern w:val="32"/>
      <w:sz w:val="28"/>
    </w:rPr>
  </w:style>
  <w:style w:type="character" w:customStyle="1" w:styleId="CitesChar2">
    <w:name w:val="Cites Char2"/>
    <w:locked/>
    <w:rsid w:val="00372591"/>
    <w:rPr>
      <w:rFonts w:ascii="Times New Roman" w:eastAsia="Times New Roman" w:hAnsi="Times New Roman"/>
      <w:b/>
      <w:bCs/>
    </w:rPr>
  </w:style>
  <w:style w:type="character" w:customStyle="1" w:styleId="itxtrst">
    <w:name w:val="itxtrst"/>
    <w:rsid w:val="00372591"/>
  </w:style>
  <w:style w:type="character" w:customStyle="1" w:styleId="A-Underlining">
    <w:name w:val="A-Underlining"/>
    <w:rsid w:val="00372591"/>
    <w:rPr>
      <w:rFonts w:ascii="Garamond" w:hAnsi="Garamond"/>
      <w:color w:val="auto"/>
      <w:sz w:val="24"/>
      <w:u w:val="single"/>
    </w:rPr>
  </w:style>
  <w:style w:type="paragraph" w:customStyle="1" w:styleId="B-TagCite">
    <w:name w:val="B-TagCite"/>
    <w:qFormat/>
    <w:rsid w:val="0037259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372591"/>
    <w:rPr>
      <w:b/>
      <w:noProof w:val="0"/>
      <w:sz w:val="22"/>
      <w:lang w:val="en-US" w:eastAsia="en-US" w:bidi="ar-SA"/>
    </w:rPr>
  </w:style>
  <w:style w:type="character" w:customStyle="1" w:styleId="fn">
    <w:name w:val="fn"/>
    <w:rsid w:val="00372591"/>
  </w:style>
  <w:style w:type="character" w:customStyle="1" w:styleId="newsmain">
    <w:name w:val="news_main"/>
    <w:rsid w:val="00372591"/>
  </w:style>
  <w:style w:type="paragraph" w:customStyle="1" w:styleId="UnderlinedText">
    <w:name w:val="Underlined Text"/>
    <w:basedOn w:val="Normal"/>
    <w:autoRedefine/>
    <w:uiPriority w:val="1"/>
    <w:qFormat/>
    <w:rsid w:val="00372591"/>
    <w:pPr>
      <w:jc w:val="both"/>
    </w:pPr>
    <w:rPr>
      <w:rFonts w:eastAsia="Calibri"/>
      <w:b/>
      <w:sz w:val="24"/>
    </w:rPr>
  </w:style>
  <w:style w:type="character" w:customStyle="1" w:styleId="verdana">
    <w:name w:val="verdana"/>
    <w:rsid w:val="00372591"/>
  </w:style>
  <w:style w:type="character" w:customStyle="1" w:styleId="vitstoryheadline">
    <w:name w:val="vitstoryheadline"/>
    <w:rsid w:val="00372591"/>
  </w:style>
  <w:style w:type="character" w:customStyle="1" w:styleId="NormalTextChar">
    <w:name w:val="Normal Text Char"/>
    <w:link w:val="NormalText"/>
    <w:rsid w:val="00372591"/>
    <w:rPr>
      <w:rFonts w:ascii="TimesNewRomanPSMT" w:eastAsia="Times New Roman" w:hAnsi="TimesNewRomanPSMT" w:cs="Times New Roman"/>
      <w:szCs w:val="26"/>
    </w:rPr>
  </w:style>
  <w:style w:type="character" w:customStyle="1" w:styleId="AuthorDate0">
    <w:name w:val="Author Date"/>
    <w:rsid w:val="00372591"/>
    <w:rPr>
      <w:b/>
      <w:sz w:val="24"/>
      <w:u w:val="thick"/>
    </w:rPr>
  </w:style>
  <w:style w:type="paragraph" w:customStyle="1" w:styleId="HotRoute0">
    <w:name w:val="Hot Route!"/>
    <w:basedOn w:val="Normal"/>
    <w:link w:val="HotRouteChar0"/>
    <w:qFormat/>
    <w:rsid w:val="00372591"/>
    <w:pPr>
      <w:ind w:left="144"/>
    </w:pPr>
    <w:rPr>
      <w:rFonts w:eastAsia="Times New Roman"/>
    </w:rPr>
  </w:style>
  <w:style w:type="character" w:customStyle="1" w:styleId="UnderlinedTextCharChar">
    <w:name w:val="Underlined Text Char Char"/>
    <w:rsid w:val="00372591"/>
    <w:rPr>
      <w:rFonts w:cs="Arial"/>
      <w:bCs/>
      <w:noProof w:val="0"/>
      <w:szCs w:val="26"/>
      <w:u w:val="single"/>
      <w:lang w:val="en-US" w:eastAsia="en-US" w:bidi="ar-SA"/>
    </w:rPr>
  </w:style>
  <w:style w:type="character" w:customStyle="1" w:styleId="author">
    <w:name w:val="author"/>
    <w:rsid w:val="00372591"/>
    <w:rPr>
      <w:rFonts w:ascii="Times New Roman" w:hAnsi="Times New Roman"/>
      <w:b/>
      <w:sz w:val="24"/>
    </w:rPr>
  </w:style>
  <w:style w:type="character" w:customStyle="1" w:styleId="articletitle">
    <w:name w:val="articletitle"/>
    <w:rsid w:val="00372591"/>
    <w:rPr>
      <w:rFonts w:cs="Times New Roman"/>
    </w:rPr>
  </w:style>
  <w:style w:type="character" w:customStyle="1" w:styleId="6pointChar">
    <w:name w:val="6 point Char"/>
    <w:rsid w:val="00372591"/>
    <w:rPr>
      <w:rFonts w:cs="Times New Roman"/>
      <w:sz w:val="12"/>
      <w:lang w:val="en-US" w:eastAsia="en-US"/>
    </w:rPr>
  </w:style>
  <w:style w:type="character" w:customStyle="1" w:styleId="term1">
    <w:name w:val="term1"/>
    <w:rsid w:val="00372591"/>
    <w:rPr>
      <w:b/>
      <w:bCs/>
    </w:rPr>
  </w:style>
  <w:style w:type="paragraph" w:customStyle="1" w:styleId="Minimize">
    <w:name w:val="Minimize"/>
    <w:basedOn w:val="Normal"/>
    <w:next w:val="Normal"/>
    <w:qFormat/>
    <w:rsid w:val="00372591"/>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372591"/>
    <w:rPr>
      <w:sz w:val="12"/>
      <w:szCs w:val="24"/>
    </w:rPr>
  </w:style>
  <w:style w:type="character" w:customStyle="1" w:styleId="StyleThickunderline">
    <w:name w:val="Style Thick underline"/>
    <w:qFormat/>
    <w:rsid w:val="00372591"/>
    <w:rPr>
      <w:u w:val="thick"/>
    </w:rPr>
  </w:style>
  <w:style w:type="character" w:customStyle="1" w:styleId="UnderlineTextChar">
    <w:name w:val="Underline Text Char"/>
    <w:link w:val="UnderlineText"/>
    <w:rsid w:val="00372591"/>
    <w:rPr>
      <w:u w:val="single"/>
    </w:rPr>
  </w:style>
  <w:style w:type="numbering" w:customStyle="1" w:styleId="NoList2">
    <w:name w:val="No List2"/>
    <w:next w:val="NoList"/>
    <w:semiHidden/>
    <w:rsid w:val="00372591"/>
  </w:style>
  <w:style w:type="paragraph" w:customStyle="1" w:styleId="underlined">
    <w:name w:val="underlined"/>
    <w:next w:val="Normal"/>
    <w:link w:val="underlinedChar"/>
    <w:autoRedefine/>
    <w:qFormat/>
    <w:rsid w:val="00372591"/>
    <w:pPr>
      <w:contextualSpacing/>
    </w:pPr>
    <w:rPr>
      <w:rFonts w:ascii="Times New Roman" w:eastAsia="Malgun Gothic" w:hAnsi="Times New Roman" w:cs="Times New Roman"/>
      <w:u w:val="single"/>
    </w:rPr>
  </w:style>
  <w:style w:type="character" w:customStyle="1" w:styleId="underlinedChar">
    <w:name w:val="underlined Char"/>
    <w:link w:val="underlined"/>
    <w:rsid w:val="00372591"/>
    <w:rPr>
      <w:rFonts w:ascii="Times New Roman" w:eastAsia="Malgun Gothic" w:hAnsi="Times New Roman" w:cs="Times New Roman"/>
      <w:u w:val="single"/>
    </w:rPr>
  </w:style>
  <w:style w:type="character" w:customStyle="1" w:styleId="Box">
    <w:name w:val="Box!"/>
    <w:rsid w:val="00372591"/>
    <w:rPr>
      <w:rFonts w:ascii="Garamond" w:hAnsi="Garamond"/>
      <w:sz w:val="24"/>
      <w:u w:val="single"/>
      <w:bdr w:val="single" w:sz="4" w:space="0" w:color="auto"/>
    </w:rPr>
  </w:style>
  <w:style w:type="character" w:customStyle="1" w:styleId="citechar0">
    <w:name w:val="citechar"/>
    <w:rsid w:val="00372591"/>
  </w:style>
  <w:style w:type="character" w:customStyle="1" w:styleId="underlinechar">
    <w:name w:val="underlinechar"/>
    <w:rsid w:val="00372591"/>
  </w:style>
  <w:style w:type="character" w:customStyle="1" w:styleId="CardUnderlineChar">
    <w:name w:val="Card Underline Char"/>
    <w:rsid w:val="00372591"/>
    <w:rPr>
      <w:szCs w:val="24"/>
      <w:u w:val="single"/>
      <w:lang w:val="en-US" w:eastAsia="en-US" w:bidi="ar-SA"/>
    </w:rPr>
  </w:style>
  <w:style w:type="character" w:customStyle="1" w:styleId="tagciteChar">
    <w:name w:val="tag/cite Char"/>
    <w:rsid w:val="00372591"/>
    <w:rPr>
      <w:b/>
      <w:sz w:val="24"/>
      <w:lang w:val="en-US" w:eastAsia="en-US" w:bidi="ar-SA"/>
    </w:rPr>
  </w:style>
  <w:style w:type="character" w:customStyle="1" w:styleId="8pointChar">
    <w:name w:val="8 point Char"/>
    <w:rsid w:val="00372591"/>
    <w:rPr>
      <w:sz w:val="16"/>
      <w:lang w:val="en-US" w:eastAsia="en-US" w:bidi="ar-SA"/>
    </w:rPr>
  </w:style>
  <w:style w:type="character" w:customStyle="1" w:styleId="BoldText12pt">
    <w:name w:val="Bold Text 12 pt"/>
    <w:rsid w:val="0037259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372591"/>
  </w:style>
  <w:style w:type="character" w:customStyle="1" w:styleId="person-name">
    <w:name w:val="person-name"/>
    <w:rsid w:val="00372591"/>
  </w:style>
  <w:style w:type="paragraph" w:customStyle="1" w:styleId="CARD">
    <w:name w:val="CARD"/>
    <w:basedOn w:val="Normal"/>
    <w:link w:val="CARDChar1"/>
    <w:qFormat/>
    <w:rsid w:val="00372591"/>
    <w:rPr>
      <w:rFonts w:eastAsia="Times New Roman"/>
      <w:szCs w:val="20"/>
    </w:rPr>
  </w:style>
  <w:style w:type="character" w:customStyle="1" w:styleId="CARDChar1">
    <w:name w:val="CARD Char"/>
    <w:link w:val="CARD"/>
    <w:rsid w:val="00372591"/>
    <w:rPr>
      <w:rFonts w:ascii="Calibri" w:eastAsia="Times New Roman" w:hAnsi="Calibri" w:cs="Calibri"/>
      <w:sz w:val="22"/>
      <w:szCs w:val="20"/>
    </w:rPr>
  </w:style>
  <w:style w:type="character" w:customStyle="1" w:styleId="Style11pt">
    <w:name w:val="Style 11 pt"/>
    <w:rsid w:val="00372591"/>
    <w:rPr>
      <w:sz w:val="20"/>
    </w:rPr>
  </w:style>
  <w:style w:type="paragraph" w:customStyle="1" w:styleId="Ununderlined">
    <w:name w:val="Ununderlined"/>
    <w:basedOn w:val="Normal"/>
    <w:link w:val="UnunderlinedChar"/>
    <w:qFormat/>
    <w:rsid w:val="00372591"/>
    <w:pPr>
      <w:jc w:val="both"/>
    </w:pPr>
    <w:rPr>
      <w:rFonts w:eastAsia="SimSun"/>
      <w:sz w:val="12"/>
    </w:rPr>
  </w:style>
  <w:style w:type="character" w:customStyle="1" w:styleId="UnunderlinedChar">
    <w:name w:val="Ununderlined Char"/>
    <w:link w:val="Ununderlined"/>
    <w:rsid w:val="00372591"/>
    <w:rPr>
      <w:rFonts w:ascii="Calibri" w:eastAsia="SimSun" w:hAnsi="Calibri" w:cs="Calibri"/>
      <w:sz w:val="12"/>
    </w:rPr>
  </w:style>
  <w:style w:type="paragraph" w:customStyle="1" w:styleId="Highlighting">
    <w:name w:val="Highlighting"/>
    <w:basedOn w:val="Normal"/>
    <w:link w:val="HighlightingChar"/>
    <w:autoRedefine/>
    <w:qFormat/>
    <w:rsid w:val="00372591"/>
    <w:rPr>
      <w:rFonts w:eastAsia="SimSun"/>
      <w:sz w:val="24"/>
      <w:u w:val="thick"/>
    </w:rPr>
  </w:style>
  <w:style w:type="character" w:customStyle="1" w:styleId="HighlightingChar">
    <w:name w:val="Highlighting Char"/>
    <w:link w:val="Highlighting"/>
    <w:rsid w:val="00372591"/>
    <w:rPr>
      <w:rFonts w:ascii="Calibri" w:eastAsia="SimSun" w:hAnsi="Calibri" w:cs="Calibri"/>
      <w:u w:val="thick"/>
    </w:rPr>
  </w:style>
  <w:style w:type="character" w:customStyle="1" w:styleId="box0">
    <w:name w:val="box"/>
    <w:rsid w:val="00372591"/>
    <w:rPr>
      <w:rFonts w:ascii="Arial" w:hAnsi="Arial" w:cs="Arial"/>
      <w:b/>
      <w:color w:val="000000"/>
      <w:sz w:val="19"/>
      <w:szCs w:val="22"/>
      <w:u w:val="thick"/>
      <w:bdr w:val="single" w:sz="12" w:space="0" w:color="auto"/>
    </w:rPr>
  </w:style>
  <w:style w:type="paragraph" w:customStyle="1" w:styleId="CITE">
    <w:name w:val="CITE"/>
    <w:basedOn w:val="Heading2"/>
    <w:link w:val="CITEChar1"/>
    <w:autoRedefine/>
    <w:qFormat/>
    <w:rsid w:val="00372591"/>
    <w:pPr>
      <w:keepLines w:val="0"/>
      <w:pageBreakBefore w:val="0"/>
      <w:spacing w:before="60" w:after="60"/>
      <w:contextualSpacing/>
      <w:jc w:val="left"/>
    </w:pPr>
    <w:rPr>
      <w:rFonts w:eastAsia="Times New Roman" w:cs="Arial"/>
      <w:b w:val="0"/>
      <w:iCs/>
      <w:smallCaps/>
      <w:sz w:val="20"/>
      <w:szCs w:val="20"/>
    </w:rPr>
  </w:style>
  <w:style w:type="character" w:customStyle="1" w:styleId="CITEChar1">
    <w:name w:val="CITE Char"/>
    <w:link w:val="CITE"/>
    <w:rsid w:val="00372591"/>
    <w:rPr>
      <w:rFonts w:ascii="Calibri" w:eastAsia="Times New Roman" w:hAnsi="Calibri" w:cs="Arial"/>
      <w:bCs/>
      <w:iCs/>
      <w:smallCaps/>
      <w:sz w:val="20"/>
      <w:szCs w:val="20"/>
      <w:u w:val="double"/>
    </w:rPr>
  </w:style>
  <w:style w:type="character" w:customStyle="1" w:styleId="CharacterStyle1">
    <w:name w:val="Character Style 1"/>
    <w:uiPriority w:val="99"/>
    <w:rsid w:val="00372591"/>
    <w:rPr>
      <w:rFonts w:ascii="Tahoma" w:hAnsi="Tahoma" w:cs="Tahoma" w:hint="default"/>
      <w:sz w:val="18"/>
      <w:szCs w:val="18"/>
    </w:rPr>
  </w:style>
  <w:style w:type="character" w:customStyle="1" w:styleId="UnderlineStyleChar7">
    <w:name w:val="Underline Style Char7"/>
    <w:rsid w:val="00372591"/>
    <w:rPr>
      <w:rFonts w:ascii="Garamond" w:hAnsi="Garamond" w:hint="default"/>
      <w:sz w:val="22"/>
      <w:szCs w:val="24"/>
      <w:u w:val="single"/>
      <w:lang w:val="en-US" w:eastAsia="en-US" w:bidi="ar-SA"/>
    </w:rPr>
  </w:style>
  <w:style w:type="character" w:customStyle="1" w:styleId="StyleArial6ptBold">
    <w:name w:val="Style Arial 6 pt Bold"/>
    <w:rsid w:val="00372591"/>
    <w:rPr>
      <w:rFonts w:ascii="Arial" w:hAnsi="Arial" w:cs="Arial" w:hint="default"/>
      <w:bCs/>
      <w:sz w:val="12"/>
    </w:rPr>
  </w:style>
  <w:style w:type="character" w:customStyle="1" w:styleId="Style11ptBoldUnderline">
    <w:name w:val="Style 11 pt Bold Underline"/>
    <w:rsid w:val="00372591"/>
    <w:rPr>
      <w:b/>
      <w:bCs/>
      <w:sz w:val="20"/>
      <w:u w:val="single"/>
    </w:rPr>
  </w:style>
  <w:style w:type="paragraph" w:customStyle="1" w:styleId="teaserpermalink">
    <w:name w:val="teaser_permalink"/>
    <w:basedOn w:val="Normal"/>
    <w:qFormat/>
    <w:rsid w:val="00372591"/>
    <w:pPr>
      <w:spacing w:before="100" w:beforeAutospacing="1" w:after="100" w:afterAutospacing="1"/>
    </w:pPr>
    <w:rPr>
      <w:rFonts w:eastAsia="Times New Roman"/>
      <w:sz w:val="24"/>
      <w:lang w:eastAsia="zh-CN"/>
    </w:rPr>
  </w:style>
  <w:style w:type="character" w:customStyle="1" w:styleId="Heading2Char5">
    <w:name w:val="Heading 2 Char5"/>
    <w:rsid w:val="00372591"/>
    <w:rPr>
      <w:rFonts w:ascii="Garamond" w:hAnsi="Garamond" w:cs="Arial" w:hint="default"/>
      <w:b/>
      <w:bCs/>
      <w:iCs/>
      <w:sz w:val="24"/>
      <w:szCs w:val="28"/>
      <w:lang w:val="en-US" w:eastAsia="en-US" w:bidi="ar-SA"/>
    </w:rPr>
  </w:style>
  <w:style w:type="character" w:customStyle="1" w:styleId="SmallText-New">
    <w:name w:val="Small Text - New"/>
    <w:rsid w:val="00372591"/>
    <w:rPr>
      <w:rFonts w:ascii="Arial Narrow" w:hAnsi="Arial Narrow"/>
      <w:sz w:val="14"/>
    </w:rPr>
  </w:style>
  <w:style w:type="character" w:customStyle="1" w:styleId="Underlined-New">
    <w:name w:val="Underlined - New"/>
    <w:rsid w:val="00372591"/>
    <w:rPr>
      <w:rFonts w:ascii="Arial Narrow" w:hAnsi="Arial Narrow"/>
      <w:sz w:val="16"/>
      <w:u w:val="single"/>
    </w:rPr>
  </w:style>
  <w:style w:type="character" w:customStyle="1" w:styleId="Boxing-New">
    <w:name w:val="Boxing - New"/>
    <w:rsid w:val="00372591"/>
    <w:rPr>
      <w:rFonts w:ascii="Arial Narrow" w:hAnsi="Arial Narrow"/>
      <w:sz w:val="16"/>
      <w:u w:val="none"/>
      <w:bdr w:val="single" w:sz="4" w:space="0" w:color="auto"/>
    </w:rPr>
  </w:style>
  <w:style w:type="character" w:customStyle="1" w:styleId="hilite1">
    <w:name w:val="hilite1"/>
    <w:rsid w:val="00372591"/>
    <w:rPr>
      <w:rFonts w:ascii="Arial Narrow" w:hAnsi="Arial Narrow"/>
      <w:sz w:val="18"/>
      <w:u w:val="single"/>
      <w:bdr w:val="none" w:sz="0" w:space="0" w:color="auto"/>
      <w:shd w:val="clear" w:color="auto" w:fill="00FF00"/>
    </w:rPr>
  </w:style>
  <w:style w:type="character" w:customStyle="1" w:styleId="term">
    <w:name w:val="term"/>
    <w:rsid w:val="00372591"/>
  </w:style>
  <w:style w:type="character" w:customStyle="1" w:styleId="f">
    <w:name w:val="f"/>
    <w:rsid w:val="00372591"/>
  </w:style>
  <w:style w:type="paragraph" w:customStyle="1" w:styleId="StyleStyle49pt">
    <w:name w:val="Style Style4 + 9 pt"/>
    <w:basedOn w:val="Style4"/>
    <w:link w:val="StyleStyle49ptChar"/>
    <w:qFormat/>
    <w:rsid w:val="00372591"/>
    <w:pPr>
      <w:keepNext w:val="0"/>
      <w:keepLines w:val="0"/>
      <w:pageBreakBefore w:val="0"/>
      <w:spacing w:before="0"/>
      <w:jc w:val="left"/>
      <w:outlineLvl w:val="9"/>
    </w:pPr>
    <w:rPr>
      <w:bCs w:val="0"/>
      <w:sz w:val="22"/>
    </w:rPr>
  </w:style>
  <w:style w:type="character" w:customStyle="1" w:styleId="StyleStyle49ptChar">
    <w:name w:val="Style Style4 + 9 pt Char"/>
    <w:link w:val="StyleStyle49pt"/>
    <w:rsid w:val="00372591"/>
    <w:rPr>
      <w:rFonts w:ascii="Calibri" w:eastAsia="Times New Roman" w:hAnsi="Calibri" w:cs="Calibri"/>
      <w:sz w:val="22"/>
      <w:u w:val="single"/>
    </w:rPr>
  </w:style>
  <w:style w:type="paragraph" w:customStyle="1" w:styleId="StyleStyle49ptBold">
    <w:name w:val="Style Style4 + 9 pt Bold"/>
    <w:basedOn w:val="Style4"/>
    <w:link w:val="StyleStyle49ptBoldChar"/>
    <w:qFormat/>
    <w:rsid w:val="00372591"/>
    <w:pPr>
      <w:keepNext w:val="0"/>
      <w:keepLines w:val="0"/>
      <w:pageBreakBefore w:val="0"/>
      <w:spacing w:before="0"/>
      <w:jc w:val="left"/>
      <w:outlineLvl w:val="9"/>
    </w:pPr>
    <w:rPr>
      <w:b/>
      <w:sz w:val="22"/>
    </w:rPr>
  </w:style>
  <w:style w:type="character" w:customStyle="1" w:styleId="StyleStyle49ptBoldChar">
    <w:name w:val="Style Style4 + 9 pt Bold Char"/>
    <w:link w:val="StyleStyle49ptBold"/>
    <w:rsid w:val="00372591"/>
    <w:rPr>
      <w:rFonts w:ascii="Calibri" w:eastAsia="Times New Roman" w:hAnsi="Calibri" w:cs="Calibri"/>
      <w:b/>
      <w:bCs/>
      <w:sz w:val="22"/>
      <w:u w:val="single"/>
    </w:rPr>
  </w:style>
  <w:style w:type="character" w:customStyle="1" w:styleId="StyleDebateUnderline10pt">
    <w:name w:val="Style Debate Underline + 10 pt"/>
    <w:rsid w:val="00372591"/>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372591"/>
    <w:rPr>
      <w:sz w:val="20"/>
      <w:u w:val="single"/>
      <w:bdr w:val="single" w:sz="4" w:space="0" w:color="auto"/>
    </w:rPr>
  </w:style>
  <w:style w:type="character" w:customStyle="1" w:styleId="ssl01">
    <w:name w:val="ss_l01"/>
    <w:rsid w:val="00372591"/>
    <w:rPr>
      <w:color w:val="000000"/>
      <w:sz w:val="32"/>
      <w:szCs w:val="32"/>
    </w:rPr>
  </w:style>
  <w:style w:type="paragraph" w:customStyle="1" w:styleId="Normaltag">
    <w:name w:val="Normal tag"/>
    <w:basedOn w:val="Normal"/>
    <w:link w:val="NormaltagChar"/>
    <w:uiPriority w:val="99"/>
    <w:qFormat/>
    <w:rsid w:val="00372591"/>
    <w:rPr>
      <w:rFonts w:eastAsia="Times New Roman"/>
      <w:b/>
      <w:sz w:val="24"/>
      <w:szCs w:val="20"/>
    </w:rPr>
  </w:style>
  <w:style w:type="character" w:customStyle="1" w:styleId="NormaltagChar">
    <w:name w:val="Normal tag Char"/>
    <w:link w:val="Normaltag"/>
    <w:uiPriority w:val="99"/>
    <w:rsid w:val="00372591"/>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372591"/>
    <w:rPr>
      <w:rFonts w:eastAsia="Times New Roman"/>
      <w:szCs w:val="20"/>
    </w:rPr>
  </w:style>
  <w:style w:type="character" w:customStyle="1" w:styleId="Cardnon-underlinedChar">
    <w:name w:val="Card non-underlined Char"/>
    <w:link w:val="Cardnon-underlined"/>
    <w:uiPriority w:val="99"/>
    <w:rsid w:val="00372591"/>
    <w:rPr>
      <w:rFonts w:ascii="Calibri" w:eastAsia="Times New Roman" w:hAnsi="Calibri" w:cs="Calibri"/>
      <w:sz w:val="22"/>
      <w:szCs w:val="20"/>
    </w:rPr>
  </w:style>
  <w:style w:type="character" w:customStyle="1" w:styleId="Style11Char">
    <w:name w:val="Style11 Char"/>
    <w:link w:val="Style11"/>
    <w:rsid w:val="00372591"/>
    <w:rPr>
      <w:b/>
      <w:u w:val="thick"/>
    </w:rPr>
  </w:style>
  <w:style w:type="character" w:customStyle="1" w:styleId="Style12Char">
    <w:name w:val="Style12 Char"/>
    <w:link w:val="Style120"/>
    <w:rsid w:val="00372591"/>
    <w:rPr>
      <w:b/>
      <w:u w:val="thick"/>
    </w:rPr>
  </w:style>
  <w:style w:type="character" w:customStyle="1" w:styleId="Heading4Char1">
    <w:name w:val="Heading 4 Char1"/>
    <w:rsid w:val="00372591"/>
    <w:rPr>
      <w:rFonts w:ascii="Times New Roman" w:eastAsia="Times New Roman" w:hAnsi="Times New Roman" w:cs="Times New Roman"/>
      <w:b/>
      <w:bCs/>
      <w:sz w:val="28"/>
      <w:szCs w:val="28"/>
    </w:rPr>
  </w:style>
  <w:style w:type="character" w:customStyle="1" w:styleId="allocatoragentsleft">
    <w:name w:val="al_locatoragentsleft"/>
    <w:rsid w:val="00372591"/>
  </w:style>
  <w:style w:type="character" w:customStyle="1" w:styleId="grey10">
    <w:name w:val="grey10"/>
    <w:rsid w:val="00372591"/>
  </w:style>
  <w:style w:type="character" w:styleId="HTMLTypewriter">
    <w:name w:val="HTML Typewriter"/>
    <w:unhideWhenUsed/>
    <w:rsid w:val="00372591"/>
    <w:rPr>
      <w:rFonts w:ascii="Courier New" w:eastAsia="Times New Roman" w:hAnsi="Courier New" w:cs="Courier New"/>
      <w:sz w:val="20"/>
      <w:szCs w:val="20"/>
    </w:rPr>
  </w:style>
  <w:style w:type="character" w:customStyle="1" w:styleId="caps">
    <w:name w:val="caps"/>
    <w:rsid w:val="00372591"/>
  </w:style>
  <w:style w:type="character" w:customStyle="1" w:styleId="Style12ptBoldUnderline1">
    <w:name w:val="Style 12 pt Bold Underline1"/>
    <w:rsid w:val="00372591"/>
    <w:rPr>
      <w:b/>
      <w:bCs/>
      <w:sz w:val="24"/>
      <w:u w:val="single"/>
    </w:rPr>
  </w:style>
  <w:style w:type="character" w:customStyle="1" w:styleId="UnderlinesCharChar">
    <w:name w:val="Underlines Char Char"/>
    <w:rsid w:val="00372591"/>
    <w:rPr>
      <w:rFonts w:cs="Arial"/>
      <w:b/>
      <w:bCs/>
      <w:noProof w:val="0"/>
      <w:sz w:val="22"/>
      <w:szCs w:val="26"/>
      <w:u w:val="single"/>
      <w:lang w:val="en-US" w:eastAsia="en-US" w:bidi="ar-SA"/>
    </w:rPr>
  </w:style>
  <w:style w:type="paragraph" w:customStyle="1" w:styleId="Carding">
    <w:name w:val="Carding"/>
    <w:basedOn w:val="Normal"/>
    <w:qFormat/>
    <w:rsid w:val="00372591"/>
    <w:rPr>
      <w:rFonts w:eastAsia="Times New Roman"/>
      <w:sz w:val="18"/>
    </w:rPr>
  </w:style>
  <w:style w:type="paragraph" w:customStyle="1" w:styleId="Style3">
    <w:name w:val="Style3"/>
    <w:basedOn w:val="Normal"/>
    <w:link w:val="Style3Char"/>
    <w:qFormat/>
    <w:rsid w:val="00372591"/>
    <w:rPr>
      <w:rFonts w:eastAsia="Times New Roman"/>
      <w:b/>
    </w:rPr>
  </w:style>
  <w:style w:type="character" w:customStyle="1" w:styleId="Style3Char">
    <w:name w:val="Style3 Char"/>
    <w:link w:val="Style3"/>
    <w:rsid w:val="00372591"/>
    <w:rPr>
      <w:rFonts w:ascii="Calibri" w:eastAsia="Times New Roman" w:hAnsi="Calibri" w:cs="Calibri"/>
      <w:b/>
      <w:sz w:val="22"/>
    </w:rPr>
  </w:style>
  <w:style w:type="character" w:customStyle="1" w:styleId="aunderline">
    <w:name w:val="aunderline"/>
    <w:qFormat/>
    <w:rsid w:val="00372591"/>
    <w:rPr>
      <w:rFonts w:ascii="Times New Roman" w:hAnsi="Times New Roman"/>
      <w:sz w:val="20"/>
      <w:szCs w:val="24"/>
      <w:u w:val="thick"/>
    </w:rPr>
  </w:style>
  <w:style w:type="character" w:customStyle="1" w:styleId="tagChar2">
    <w:name w:val="tag Char2"/>
    <w:qFormat/>
    <w:rsid w:val="00372591"/>
    <w:rPr>
      <w:b/>
      <w:noProof w:val="0"/>
      <w:sz w:val="24"/>
      <w:lang w:val="en-US" w:eastAsia="en-US" w:bidi="ar-SA"/>
    </w:rPr>
  </w:style>
  <w:style w:type="character" w:customStyle="1" w:styleId="Taggin-New">
    <w:name w:val="Taggin - New"/>
    <w:rsid w:val="00372591"/>
    <w:rPr>
      <w:rFonts w:ascii="Arial Narrow" w:hAnsi="Arial Narrow"/>
      <w:b/>
      <w:sz w:val="22"/>
    </w:rPr>
  </w:style>
  <w:style w:type="character" w:customStyle="1" w:styleId="27">
    <w:name w:val="27"/>
    <w:rsid w:val="00372591"/>
    <w:rPr>
      <w:rFonts w:cs="Arial"/>
      <w:bCs/>
      <w:sz w:val="20"/>
      <w:u w:val="single"/>
      <w:lang w:val="en-US" w:eastAsia="en-US" w:bidi="ar-SA"/>
    </w:rPr>
  </w:style>
  <w:style w:type="character" w:customStyle="1" w:styleId="ilad">
    <w:name w:val="il_ad"/>
    <w:rsid w:val="00372591"/>
  </w:style>
  <w:style w:type="paragraph" w:customStyle="1" w:styleId="CardsHighlighted">
    <w:name w:val="Cards Highlighted"/>
    <w:next w:val="Normal"/>
    <w:link w:val="CardsHighlightedChar"/>
    <w:qFormat/>
    <w:rsid w:val="0037259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372591"/>
    <w:rPr>
      <w:rFonts w:ascii="Times New Roman" w:eastAsia="Calibri" w:hAnsi="Times New Roman" w:cs="Times New Roman"/>
      <w:szCs w:val="20"/>
      <w:u w:val="single"/>
      <w:shd w:val="clear" w:color="auto" w:fill="00FFFF"/>
    </w:rPr>
  </w:style>
  <w:style w:type="character" w:customStyle="1" w:styleId="CardUnderlined">
    <w:name w:val="Card Underlined"/>
    <w:rsid w:val="00372591"/>
    <w:rPr>
      <w:rFonts w:ascii="Garamond" w:hAnsi="Garamond"/>
      <w:sz w:val="22"/>
      <w:szCs w:val="24"/>
      <w:u w:val="single"/>
      <w:lang w:val="en-US" w:eastAsia="en-US" w:bidi="ar-SA"/>
    </w:rPr>
  </w:style>
  <w:style w:type="paragraph" w:customStyle="1" w:styleId="Style2">
    <w:name w:val="Style2"/>
    <w:basedOn w:val="Heading4"/>
    <w:qFormat/>
    <w:rsid w:val="00372591"/>
    <w:pPr>
      <w:spacing w:before="0"/>
    </w:pPr>
    <w:rPr>
      <w:rFonts w:eastAsia="Times New Roman" w:cs="Times New Roman"/>
      <w:caps/>
      <w:szCs w:val="20"/>
    </w:rPr>
  </w:style>
  <w:style w:type="character" w:customStyle="1" w:styleId="StyleStyle4CharTimesNewRoman11pt">
    <w:name w:val="Style Style4 Char + Times New Roman 11 pt"/>
    <w:rsid w:val="00372591"/>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372591"/>
    <w:rPr>
      <w:rFonts w:ascii="Times New Roman" w:hAnsi="Times New Roman"/>
      <w:b/>
      <w:bCs/>
      <w:sz w:val="20"/>
      <w:szCs w:val="24"/>
      <w:u w:val="single"/>
      <w:lang w:val="en-US" w:eastAsia="en-US" w:bidi="ar-SA"/>
    </w:rPr>
  </w:style>
  <w:style w:type="character" w:customStyle="1" w:styleId="SmallFontChar">
    <w:name w:val="Small Font Char"/>
    <w:link w:val="SmallFont"/>
    <w:rsid w:val="00372591"/>
    <w:rPr>
      <w:sz w:val="14"/>
      <w:szCs w:val="18"/>
    </w:rPr>
  </w:style>
  <w:style w:type="paragraph" w:customStyle="1" w:styleId="SmallFont">
    <w:name w:val="Small Font"/>
    <w:basedOn w:val="Normal"/>
    <w:link w:val="SmallFontChar"/>
    <w:qFormat/>
    <w:rsid w:val="00372591"/>
    <w:pPr>
      <w:spacing w:after="200"/>
      <w:contextualSpacing/>
      <w:jc w:val="both"/>
    </w:pPr>
    <w:rPr>
      <w:rFonts w:asciiTheme="minorHAnsi" w:hAnsiTheme="minorHAnsi" w:cstheme="minorBidi"/>
      <w:sz w:val="14"/>
      <w:szCs w:val="18"/>
    </w:rPr>
  </w:style>
  <w:style w:type="paragraph" w:customStyle="1" w:styleId="cites0">
    <w:name w:val="cites"/>
    <w:next w:val="Normal"/>
    <w:link w:val="Heading1Char3"/>
    <w:autoRedefine/>
    <w:uiPriority w:val="99"/>
    <w:qFormat/>
    <w:rsid w:val="00372591"/>
    <w:pPr>
      <w:contextualSpacing/>
    </w:pPr>
    <w:rPr>
      <w:rFonts w:ascii="Times New Roman" w:eastAsia="Malgun Gothic" w:hAnsi="Times New Roman" w:cs="Times New Roman"/>
      <w:b/>
      <w:sz w:val="22"/>
      <w:u w:val="single"/>
    </w:rPr>
  </w:style>
  <w:style w:type="character" w:customStyle="1" w:styleId="Heading1Char3">
    <w:name w:val="Heading 1 Char3"/>
    <w:link w:val="cites0"/>
    <w:uiPriority w:val="99"/>
    <w:rsid w:val="00372591"/>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372591"/>
    <w:rPr>
      <w:b/>
      <w:sz w:val="22"/>
    </w:rPr>
  </w:style>
  <w:style w:type="character" w:customStyle="1" w:styleId="Style1Char1">
    <w:name w:val="Style1 Char1"/>
    <w:rsid w:val="00372591"/>
    <w:rPr>
      <w:rFonts w:ascii="Times New Roman" w:eastAsia="SimSun" w:hAnsi="Times New Roman" w:cs="Times New Roman"/>
      <w:sz w:val="20"/>
      <w:szCs w:val="24"/>
      <w:u w:val="single"/>
      <w:lang w:eastAsia="zh-CN"/>
    </w:rPr>
  </w:style>
  <w:style w:type="character" w:customStyle="1" w:styleId="senselabelstart">
    <w:name w:val="sense_label start"/>
    <w:rsid w:val="00372591"/>
  </w:style>
  <w:style w:type="character" w:customStyle="1" w:styleId="sensecontent">
    <w:name w:val="sense_content"/>
    <w:rsid w:val="00372591"/>
  </w:style>
  <w:style w:type="character" w:customStyle="1" w:styleId="vi">
    <w:name w:val="vi"/>
    <w:rsid w:val="00372591"/>
  </w:style>
  <w:style w:type="character" w:customStyle="1" w:styleId="pagetitle">
    <w:name w:val="pagetitle"/>
    <w:rsid w:val="00372591"/>
  </w:style>
  <w:style w:type="paragraph" w:customStyle="1" w:styleId="text">
    <w:name w:val="text"/>
    <w:basedOn w:val="Normal"/>
    <w:qFormat/>
    <w:rsid w:val="00372591"/>
    <w:pPr>
      <w:spacing w:before="100" w:beforeAutospacing="1" w:after="100" w:afterAutospacing="1"/>
    </w:pPr>
    <w:rPr>
      <w:rFonts w:eastAsia="Times New Roman"/>
      <w:sz w:val="24"/>
    </w:rPr>
  </w:style>
  <w:style w:type="character" w:customStyle="1" w:styleId="StyleUnderlineCharChar9ptBold1">
    <w:name w:val="Style Underline Char Char + 9 pt Bold1"/>
    <w:rsid w:val="0037259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2591"/>
    <w:rPr>
      <w:rFonts w:ascii="Times New Roman" w:hAnsi="Times New Roman"/>
      <w:sz w:val="20"/>
      <w:szCs w:val="24"/>
      <w:u w:val="single"/>
      <w:lang w:val="en-US" w:eastAsia="en-US" w:bidi="ar-SA"/>
    </w:rPr>
  </w:style>
  <w:style w:type="character" w:customStyle="1" w:styleId="StyleUnderlineChar9pt">
    <w:name w:val="Style Underline Char + 9 pt"/>
    <w:rsid w:val="00372591"/>
    <w:rPr>
      <w:rFonts w:ascii="Times New Roman" w:hAnsi="Times New Roman"/>
      <w:sz w:val="20"/>
      <w:u w:val="single"/>
      <w:lang w:val="en-US" w:eastAsia="en-US" w:bidi="ar-SA"/>
    </w:rPr>
  </w:style>
  <w:style w:type="character" w:customStyle="1" w:styleId="Style9ptUnderline">
    <w:name w:val="Style 9 pt Underline"/>
    <w:rsid w:val="00372591"/>
    <w:rPr>
      <w:sz w:val="20"/>
      <w:u w:val="single"/>
    </w:rPr>
  </w:style>
  <w:style w:type="character" w:customStyle="1" w:styleId="Style9ptBoldUnderline">
    <w:name w:val="Style 9 pt Bold Underline"/>
    <w:rsid w:val="00372591"/>
    <w:rPr>
      <w:b/>
      <w:bCs/>
      <w:sz w:val="20"/>
      <w:u w:val="single"/>
    </w:rPr>
  </w:style>
  <w:style w:type="paragraph" w:customStyle="1" w:styleId="StyleUnderline9pt">
    <w:name w:val="Style Underline + 9 pt"/>
    <w:link w:val="StyleUnderline9ptChar"/>
    <w:qFormat/>
    <w:rsid w:val="00372591"/>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372591"/>
    <w:rPr>
      <w:rFonts w:ascii="Calibri" w:eastAsia="Times New Roman" w:hAnsi="Calibri" w:cs="Times New Roman"/>
      <w:sz w:val="22"/>
      <w:szCs w:val="20"/>
      <w:u w:val="single"/>
    </w:rPr>
  </w:style>
  <w:style w:type="character" w:customStyle="1" w:styleId="StyleUnderlineChar9ptBold">
    <w:name w:val="Style Underline Char + 9 pt Bold"/>
    <w:rsid w:val="00372591"/>
    <w:rPr>
      <w:rFonts w:ascii="Times New Roman" w:hAnsi="Times New Roman"/>
      <w:b/>
      <w:bCs/>
      <w:sz w:val="20"/>
      <w:u w:val="single"/>
      <w:lang w:val="en-US" w:eastAsia="en-US" w:bidi="ar-SA"/>
    </w:rPr>
  </w:style>
  <w:style w:type="character" w:customStyle="1" w:styleId="UnderlineChar1">
    <w:name w:val="Underline Char1"/>
    <w:rsid w:val="00372591"/>
    <w:rPr>
      <w:rFonts w:ascii="Times New Roman" w:hAnsi="Times New Roman"/>
      <w:sz w:val="20"/>
      <w:szCs w:val="24"/>
      <w:u w:val="single"/>
      <w:lang w:val="en-US" w:eastAsia="en-US" w:bidi="ar-SA"/>
    </w:rPr>
  </w:style>
  <w:style w:type="character" w:customStyle="1" w:styleId="StyleUnderlineChar1Bold">
    <w:name w:val="Style Underline Char1 + Bold"/>
    <w:rsid w:val="0037259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7259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372591"/>
    <w:rPr>
      <w:rFonts w:ascii="Arial Narrow" w:eastAsia="Times New Roman" w:hAnsi="Arial Narrow" w:cs="Calibri"/>
      <w:kern w:val="32"/>
      <w:sz w:val="22"/>
      <w:szCs w:val="20"/>
    </w:rPr>
  </w:style>
  <w:style w:type="paragraph" w:customStyle="1" w:styleId="TagsCharChar">
    <w:name w:val="Tags Char Char"/>
    <w:basedOn w:val="Normal"/>
    <w:uiPriority w:val="99"/>
    <w:qFormat/>
    <w:rsid w:val="00372591"/>
    <w:rPr>
      <w:rFonts w:ascii="Times" w:eastAsia="Times" w:hAnsi="Times"/>
      <w:b/>
      <w:sz w:val="24"/>
    </w:rPr>
  </w:style>
  <w:style w:type="character" w:customStyle="1" w:styleId="TagsCharCharChar">
    <w:name w:val="Tags Char Char Char"/>
    <w:rsid w:val="00372591"/>
    <w:rPr>
      <w:rFonts w:ascii="Times" w:eastAsia="Times" w:hAnsi="Times"/>
      <w:b/>
      <w:noProof w:val="0"/>
      <w:sz w:val="24"/>
      <w:szCs w:val="24"/>
      <w:lang w:val="en-US" w:eastAsia="en-US" w:bidi="ar-SA"/>
    </w:rPr>
  </w:style>
  <w:style w:type="paragraph" w:customStyle="1" w:styleId="NormalWeb8">
    <w:name w:val="Normal (Web)8"/>
    <w:basedOn w:val="Normal"/>
    <w:qFormat/>
    <w:rsid w:val="00372591"/>
    <w:pPr>
      <w:spacing w:before="100" w:beforeAutospacing="1" w:after="100" w:afterAutospacing="1"/>
    </w:pPr>
    <w:rPr>
      <w:rFonts w:eastAsia="Times New Roman"/>
      <w:sz w:val="18"/>
      <w:szCs w:val="18"/>
    </w:rPr>
  </w:style>
  <w:style w:type="character" w:customStyle="1" w:styleId="Style11ptBlackUnderline">
    <w:name w:val="Style 11 pt Black Underline"/>
    <w:rsid w:val="00372591"/>
    <w:rPr>
      <w:color w:val="000000"/>
      <w:sz w:val="20"/>
      <w:u w:val="single"/>
    </w:rPr>
  </w:style>
  <w:style w:type="character" w:customStyle="1" w:styleId="Style11ptBlack">
    <w:name w:val="Style 11 pt Black"/>
    <w:rsid w:val="00372591"/>
    <w:rPr>
      <w:color w:val="000000"/>
      <w:sz w:val="20"/>
    </w:rPr>
  </w:style>
  <w:style w:type="character" w:customStyle="1" w:styleId="Heading2Char1CharCharCharCharCharC">
    <w:name w:val="Heading 2 Char1 Char Char Char Char Char C"/>
    <w:rsid w:val="00372591"/>
    <w:rPr>
      <w:rFonts w:cs="Arial"/>
      <w:b/>
      <w:bCs/>
      <w:iCs/>
      <w:sz w:val="24"/>
      <w:szCs w:val="28"/>
      <w:lang w:val="en-US" w:eastAsia="en-US" w:bidi="ar-SA"/>
    </w:rPr>
  </w:style>
  <w:style w:type="character" w:customStyle="1" w:styleId="StyleUnderlineCharTimesBold">
    <w:name w:val="Style Underline Char + Times Bold"/>
    <w:rsid w:val="00372591"/>
    <w:rPr>
      <w:rFonts w:ascii="Times" w:hAnsi="Times"/>
      <w:b w:val="0"/>
      <w:bCs/>
      <w:sz w:val="20"/>
      <w:u w:val="single"/>
    </w:rPr>
  </w:style>
  <w:style w:type="character" w:customStyle="1" w:styleId="blubigktbiz">
    <w:name w:val="blubigktbiz"/>
    <w:rsid w:val="00372591"/>
  </w:style>
  <w:style w:type="character" w:customStyle="1" w:styleId="evidencetextChar">
    <w:name w:val="evidence text Char"/>
    <w:rsid w:val="00372591"/>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72591"/>
    <w:pPr>
      <w:ind w:left="-1080" w:right="1728"/>
    </w:pPr>
    <w:rPr>
      <w:rFonts w:ascii="Calibri" w:hAnsi="Calibri" w:cs="Calibri"/>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372591"/>
    <w:rPr>
      <w:rFonts w:ascii="Calibri" w:eastAsia="Times New Roman" w:hAnsi="Calibri" w:cs="Calibri"/>
      <w:szCs w:val="20"/>
      <w:u w:val="thick"/>
      <w:bdr w:val="single" w:sz="4" w:space="0" w:color="auto"/>
    </w:rPr>
  </w:style>
  <w:style w:type="character" w:customStyle="1" w:styleId="Style4CharChar">
    <w:name w:val="Style4 Char Char"/>
    <w:rsid w:val="00372591"/>
    <w:rPr>
      <w:rFonts w:ascii="Arial Narrow" w:hAnsi="Arial Narrow"/>
      <w:noProof w:val="0"/>
      <w:szCs w:val="24"/>
      <w:u w:val="single"/>
      <w:lang w:val="en-US" w:eastAsia="en-US" w:bidi="ar-SA"/>
    </w:rPr>
  </w:style>
  <w:style w:type="character" w:customStyle="1" w:styleId="StyleUnderline4">
    <w:name w:val="Style Underline4"/>
    <w:rsid w:val="00372591"/>
    <w:rPr>
      <w:u w:val="single"/>
    </w:rPr>
  </w:style>
  <w:style w:type="character" w:customStyle="1" w:styleId="StyleEmphasisArial12ptBold">
    <w:name w:val="Style Emphasis + Arial 12 pt Bold"/>
    <w:rsid w:val="00372591"/>
    <w:rPr>
      <w:rFonts w:ascii="Arial" w:hAnsi="Arial"/>
      <w:b/>
      <w:bCs/>
      <w:i/>
      <w:iCs/>
      <w:sz w:val="24"/>
    </w:rPr>
  </w:style>
  <w:style w:type="character" w:customStyle="1" w:styleId="super">
    <w:name w:val="super"/>
    <w:rsid w:val="00372591"/>
  </w:style>
  <w:style w:type="character" w:customStyle="1" w:styleId="text30">
    <w:name w:val="text30"/>
    <w:rsid w:val="00372591"/>
  </w:style>
  <w:style w:type="character" w:customStyle="1" w:styleId="uppercase">
    <w:name w:val="uppercase"/>
    <w:rsid w:val="00372591"/>
  </w:style>
  <w:style w:type="character" w:customStyle="1" w:styleId="bodytext4">
    <w:name w:val="bodytext"/>
    <w:rsid w:val="00372591"/>
  </w:style>
  <w:style w:type="character" w:customStyle="1" w:styleId="entry-title">
    <w:name w:val="entry-title"/>
    <w:rsid w:val="00372591"/>
  </w:style>
  <w:style w:type="character" w:customStyle="1" w:styleId="HTMLPreformattedChar1">
    <w:name w:val="HTML Preformatted Char1"/>
    <w:uiPriority w:val="99"/>
    <w:rsid w:val="00372591"/>
    <w:rPr>
      <w:rFonts w:ascii="Consolas" w:hAnsi="Consolas" w:cs="Consolas"/>
      <w:sz w:val="20"/>
      <w:szCs w:val="20"/>
    </w:rPr>
  </w:style>
  <w:style w:type="character" w:customStyle="1" w:styleId="Style6pt">
    <w:name w:val="Style 6 pt"/>
    <w:qFormat/>
    <w:rsid w:val="00372591"/>
    <w:rPr>
      <w:sz w:val="12"/>
    </w:rPr>
  </w:style>
  <w:style w:type="character" w:customStyle="1" w:styleId="UnderlineCharCharChar">
    <w:name w:val="Underline Char Char Char"/>
    <w:rsid w:val="00372591"/>
    <w:rPr>
      <w:noProof w:val="0"/>
      <w:sz w:val="22"/>
      <w:szCs w:val="24"/>
      <w:u w:val="single"/>
      <w:lang w:val="en-US" w:eastAsia="en-US" w:bidi="ar-SA"/>
    </w:rPr>
  </w:style>
  <w:style w:type="character" w:customStyle="1" w:styleId="CiteCharCharCharCharCharChar">
    <w:name w:val="Cite Char Char Char Char Char Char"/>
    <w:rsid w:val="00372591"/>
    <w:rPr>
      <w:b/>
      <w:noProof w:val="0"/>
      <w:sz w:val="22"/>
      <w:szCs w:val="24"/>
      <w:u w:val="single"/>
      <w:lang w:val="en-US" w:eastAsia="en-US" w:bidi="ar-SA"/>
    </w:rPr>
  </w:style>
  <w:style w:type="character" w:customStyle="1" w:styleId="mainbody1">
    <w:name w:val="mainbody1"/>
    <w:rsid w:val="00372591"/>
    <w:rPr>
      <w:rFonts w:ascii="Verdana" w:hAnsi="Verdana" w:hint="default"/>
      <w:color w:val="000000"/>
      <w:sz w:val="22"/>
      <w:szCs w:val="22"/>
    </w:rPr>
  </w:style>
  <w:style w:type="paragraph" w:customStyle="1" w:styleId="author-name">
    <w:name w:val="author-name"/>
    <w:basedOn w:val="Normal"/>
    <w:uiPriority w:val="99"/>
    <w:qFormat/>
    <w:rsid w:val="00372591"/>
    <w:pPr>
      <w:spacing w:before="100" w:beforeAutospacing="1" w:after="100" w:afterAutospacing="1"/>
    </w:pPr>
    <w:rPr>
      <w:rFonts w:eastAsia="Times New Roman"/>
      <w:sz w:val="24"/>
    </w:rPr>
  </w:style>
  <w:style w:type="paragraph" w:customStyle="1" w:styleId="author-credentials">
    <w:name w:val="author-credentials"/>
    <w:basedOn w:val="Normal"/>
    <w:qFormat/>
    <w:rsid w:val="00372591"/>
    <w:pPr>
      <w:spacing w:before="100" w:beforeAutospacing="1" w:after="100" w:afterAutospacing="1"/>
    </w:pPr>
    <w:rPr>
      <w:rFonts w:eastAsia="Times New Roman"/>
      <w:sz w:val="24"/>
    </w:rPr>
  </w:style>
  <w:style w:type="paragraph" w:customStyle="1" w:styleId="Style23">
    <w:name w:val="Style23"/>
    <w:basedOn w:val="Normal"/>
    <w:uiPriority w:val="99"/>
    <w:qFormat/>
    <w:rsid w:val="00372591"/>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372591"/>
    <w:rPr>
      <w:u w:val="single"/>
    </w:rPr>
  </w:style>
  <w:style w:type="character" w:customStyle="1" w:styleId="StyleUnderlined11ptBoldChar">
    <w:name w:val="Style Underlined + 11 pt Bold Char"/>
    <w:link w:val="StyleUnderlined11ptBold"/>
    <w:locked/>
    <w:rsid w:val="00372591"/>
    <w:rPr>
      <w:b/>
      <w:bCs/>
      <w:u w:val="single"/>
    </w:rPr>
  </w:style>
  <w:style w:type="paragraph" w:customStyle="1" w:styleId="StyleUnderlined11ptBold">
    <w:name w:val="Style Underlined + 11 pt Bold"/>
    <w:basedOn w:val="underlined"/>
    <w:link w:val="StyleUnderlined11ptBoldChar"/>
    <w:qFormat/>
    <w:rsid w:val="00372591"/>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372591"/>
    <w:rPr>
      <w:u w:val="single"/>
    </w:rPr>
  </w:style>
  <w:style w:type="paragraph" w:customStyle="1" w:styleId="StyleUnderlined11pt">
    <w:name w:val="Style Underlined + 11 pt"/>
    <w:basedOn w:val="underlined"/>
    <w:link w:val="StyleUnderlined11ptChar"/>
    <w:qFormat/>
    <w:rsid w:val="00372591"/>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372591"/>
    <w:rPr>
      <w:u w:val="single"/>
    </w:rPr>
  </w:style>
  <w:style w:type="paragraph" w:customStyle="1" w:styleId="StyleUnderlineChar11pt">
    <w:name w:val="Style Underline Char + 11 pt"/>
    <w:basedOn w:val="Normal"/>
    <w:link w:val="StyleUnderlineChar11ptChar"/>
    <w:qFormat/>
    <w:rsid w:val="00372591"/>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372591"/>
    <w:rPr>
      <w:b/>
      <w:bCs/>
      <w:u w:val="single"/>
    </w:rPr>
  </w:style>
  <w:style w:type="paragraph" w:customStyle="1" w:styleId="StyleUnderlineChar11ptBold">
    <w:name w:val="Style Underline Char + 11 pt Bold"/>
    <w:basedOn w:val="Normal"/>
    <w:link w:val="StyleUnderlineChar11ptBoldChar"/>
    <w:qFormat/>
    <w:rsid w:val="00372591"/>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37259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372591"/>
    <w:rPr>
      <w:rFonts w:cs="Arial"/>
      <w:bCs/>
      <w:szCs w:val="26"/>
      <w:u w:val="single"/>
      <w:lang w:val="en-US" w:eastAsia="en-US" w:bidi="ar-SA"/>
    </w:rPr>
  </w:style>
  <w:style w:type="character" w:customStyle="1" w:styleId="StyleUnderlinePatternClearYellow">
    <w:name w:val="Style Underline Pattern: Clear (Yellow)"/>
    <w:rsid w:val="00372591"/>
    <w:rPr>
      <w:u w:val="single"/>
      <w:shd w:val="clear" w:color="auto" w:fill="00FF00"/>
    </w:rPr>
  </w:style>
  <w:style w:type="character" w:styleId="HTMLCite">
    <w:name w:val="HTML Cite"/>
    <w:uiPriority w:val="99"/>
    <w:unhideWhenUsed/>
    <w:rsid w:val="00372591"/>
    <w:rPr>
      <w:i/>
      <w:iCs/>
    </w:rPr>
  </w:style>
  <w:style w:type="paragraph" w:customStyle="1" w:styleId="StyleCardTextTimesNewRoman11ptUnderline">
    <w:name w:val="Style Card Text + Times New Roman 11 pt Underline"/>
    <w:link w:val="StyleCardTextTimesNewRoman11ptUnderlineChar"/>
    <w:qFormat/>
    <w:rsid w:val="00372591"/>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372591"/>
    <w:rPr>
      <w:rFonts w:ascii="Calibri" w:eastAsia="Calibri" w:hAnsi="Calibri" w:cs="Times New Roman"/>
      <w:sz w:val="22"/>
      <w:szCs w:val="22"/>
      <w:u w:val="single"/>
    </w:rPr>
  </w:style>
  <w:style w:type="paragraph" w:customStyle="1" w:styleId="Cards1">
    <w:name w:val="Cards1"/>
    <w:basedOn w:val="Normal"/>
    <w:link w:val="Cards1Char"/>
    <w:qFormat/>
    <w:rsid w:val="00372591"/>
    <w:pPr>
      <w:ind w:left="288"/>
    </w:pPr>
    <w:rPr>
      <w:rFonts w:eastAsia="Times New Roman"/>
      <w:u w:val="single"/>
    </w:rPr>
  </w:style>
  <w:style w:type="character" w:customStyle="1" w:styleId="Cards1Char">
    <w:name w:val="Cards1 Char"/>
    <w:link w:val="Cards1"/>
    <w:rsid w:val="00372591"/>
    <w:rPr>
      <w:rFonts w:ascii="Calibri" w:eastAsia="Times New Roman" w:hAnsi="Calibri" w:cs="Calibri"/>
      <w:sz w:val="22"/>
      <w:u w:val="single"/>
    </w:rPr>
  </w:style>
  <w:style w:type="paragraph" w:customStyle="1" w:styleId="StyleLeft02">
    <w:name w:val="Style Left:  0.2&quot;"/>
    <w:basedOn w:val="Normal"/>
    <w:qFormat/>
    <w:rsid w:val="00372591"/>
    <w:rPr>
      <w:rFonts w:eastAsia="Calibri"/>
      <w:szCs w:val="20"/>
    </w:rPr>
  </w:style>
  <w:style w:type="paragraph" w:customStyle="1" w:styleId="Tag2">
    <w:name w:val="Tag2"/>
    <w:basedOn w:val="Normal"/>
    <w:qFormat/>
    <w:rsid w:val="00372591"/>
    <w:rPr>
      <w:rFonts w:eastAsia="Calibri"/>
      <w:b/>
    </w:rPr>
  </w:style>
  <w:style w:type="paragraph" w:customStyle="1" w:styleId="PageHeaderLine1">
    <w:name w:val="PageHeaderLine1"/>
    <w:basedOn w:val="Normal"/>
    <w:qFormat/>
    <w:rsid w:val="00372591"/>
    <w:pPr>
      <w:tabs>
        <w:tab w:val="right" w:pos="10800"/>
      </w:tabs>
    </w:pPr>
    <w:rPr>
      <w:rFonts w:eastAsia="Calibri"/>
      <w:b/>
      <w:sz w:val="28"/>
    </w:rPr>
  </w:style>
  <w:style w:type="paragraph" w:customStyle="1" w:styleId="PageHeaderLine2">
    <w:name w:val="PageHeaderLine2"/>
    <w:basedOn w:val="Normal"/>
    <w:next w:val="Normal"/>
    <w:link w:val="PageHeaderLine2Char"/>
    <w:qFormat/>
    <w:rsid w:val="00372591"/>
    <w:pPr>
      <w:tabs>
        <w:tab w:val="right" w:pos="10800"/>
      </w:tabs>
      <w:spacing w:line="480" w:lineRule="auto"/>
    </w:pPr>
    <w:rPr>
      <w:rFonts w:eastAsia="Calibri"/>
      <w:b/>
    </w:rPr>
  </w:style>
  <w:style w:type="paragraph" w:customStyle="1" w:styleId="D345FF3D873148C5AE3FBF3267827368">
    <w:name w:val="D345FF3D873148C5AE3FBF3267827368"/>
    <w:qFormat/>
    <w:rsid w:val="00372591"/>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372591"/>
    <w:pPr>
      <w:ind w:left="432"/>
    </w:pPr>
    <w:rPr>
      <w:rFonts w:eastAsia="SimSun"/>
      <w:color w:val="000000"/>
      <w:sz w:val="16"/>
      <w:szCs w:val="20"/>
      <w:lang w:val="x-none" w:eastAsia="x-none"/>
    </w:rPr>
  </w:style>
  <w:style w:type="character" w:customStyle="1" w:styleId="NormaltextCharChar">
    <w:name w:val="Normal text Char Char"/>
    <w:link w:val="Normaltext0"/>
    <w:rsid w:val="00372591"/>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372591"/>
    <w:rPr>
      <w:b/>
      <w:sz w:val="28"/>
    </w:rPr>
  </w:style>
  <w:style w:type="character" w:customStyle="1" w:styleId="TagofCardChar">
    <w:name w:val="Tag of Card Char"/>
    <w:link w:val="TagofCard"/>
    <w:rsid w:val="00372591"/>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372591"/>
    <w:rPr>
      <w:b/>
      <w:bCs/>
      <w:sz w:val="20"/>
    </w:rPr>
  </w:style>
  <w:style w:type="character" w:customStyle="1" w:styleId="SourcenameChar">
    <w:name w:val="Source name Char"/>
    <w:link w:val="Sourcename"/>
    <w:rsid w:val="00372591"/>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372591"/>
    <w:rPr>
      <w:sz w:val="22"/>
      <w:u w:val="single"/>
    </w:rPr>
  </w:style>
  <w:style w:type="character" w:customStyle="1" w:styleId="underlinedcardChar">
    <w:name w:val="underlined card Char"/>
    <w:link w:val="underlinedcard"/>
    <w:rsid w:val="00372591"/>
    <w:rPr>
      <w:rFonts w:ascii="Calibri" w:eastAsia="SimSun" w:hAnsi="Calibri" w:cs="Calibri"/>
      <w:color w:val="000000"/>
      <w:sz w:val="22"/>
      <w:szCs w:val="20"/>
      <w:u w:val="single"/>
      <w:lang w:val="x-none" w:eastAsia="x-none"/>
    </w:rPr>
  </w:style>
  <w:style w:type="paragraph" w:customStyle="1" w:styleId="FullText">
    <w:name w:val="Full Text"/>
    <w:basedOn w:val="Normal"/>
    <w:qFormat/>
    <w:rsid w:val="00372591"/>
    <w:rPr>
      <w:rFonts w:eastAsia="Times New Roman"/>
      <w:sz w:val="16"/>
    </w:rPr>
  </w:style>
  <w:style w:type="character" w:customStyle="1" w:styleId="SourceBold">
    <w:name w:val="Source Bold"/>
    <w:rsid w:val="00372591"/>
    <w:rPr>
      <w:rFonts w:ascii="Arial Narrow" w:hAnsi="Arial Narrow"/>
      <w:b/>
      <w:sz w:val="24"/>
      <w:u w:val="none"/>
    </w:rPr>
  </w:style>
  <w:style w:type="paragraph" w:customStyle="1" w:styleId="TextUnderline">
    <w:name w:val="Text Underline"/>
    <w:basedOn w:val="Normal"/>
    <w:link w:val="TextUnderlineChar"/>
    <w:qFormat/>
    <w:rsid w:val="0037259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372591"/>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372591"/>
    <w:rPr>
      <w:rFonts w:ascii="Arial Narrow" w:hAnsi="Arial Narrow" w:cstheme="minorBidi"/>
      <w:b/>
      <w:sz w:val="26"/>
    </w:rPr>
  </w:style>
  <w:style w:type="paragraph" w:customStyle="1" w:styleId="CardText1">
    <w:name w:val="Card Text 1"/>
    <w:basedOn w:val="Normal"/>
    <w:link w:val="CardText1Char"/>
    <w:autoRedefine/>
    <w:qFormat/>
    <w:rsid w:val="00372591"/>
    <w:rPr>
      <w:rFonts w:ascii="Arial Narrow" w:hAnsi="Arial Narrow" w:cstheme="minorBidi"/>
      <w:color w:val="000000"/>
      <w:sz w:val="24"/>
      <w:u w:val="single"/>
    </w:rPr>
  </w:style>
  <w:style w:type="paragraph" w:customStyle="1" w:styleId="CardText20">
    <w:name w:val="Card Text 2"/>
    <w:basedOn w:val="CardText1"/>
    <w:link w:val="CardText2Char"/>
    <w:qFormat/>
    <w:rsid w:val="00372591"/>
    <w:rPr>
      <w:b/>
    </w:rPr>
  </w:style>
  <w:style w:type="character" w:customStyle="1" w:styleId="2xBoldUnderline">
    <w:name w:val="2x_Bold_Underline"/>
    <w:rsid w:val="00372591"/>
    <w:rPr>
      <w:b/>
      <w:bCs/>
      <w:sz w:val="24"/>
      <w:u w:val="thick"/>
    </w:rPr>
  </w:style>
  <w:style w:type="character" w:customStyle="1" w:styleId="Dottedunderline">
    <w:name w:val="Dotted underline"/>
    <w:rsid w:val="00372591"/>
    <w:rPr>
      <w:u w:val="dotted"/>
    </w:rPr>
  </w:style>
  <w:style w:type="character" w:customStyle="1" w:styleId="loose">
    <w:name w:val="loose"/>
    <w:rsid w:val="00372591"/>
  </w:style>
  <w:style w:type="paragraph" w:customStyle="1" w:styleId="citeunread">
    <w:name w:val="cite unread"/>
    <w:basedOn w:val="Normal"/>
    <w:link w:val="citeunreadChar"/>
    <w:qFormat/>
    <w:rsid w:val="0037259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372591"/>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372591"/>
    <w:rPr>
      <w:rFonts w:eastAsia="Times New Roman"/>
      <w:b/>
      <w:szCs w:val="20"/>
      <w:u w:val="single"/>
      <w:lang w:val="x-none" w:eastAsia="x-none"/>
    </w:rPr>
  </w:style>
  <w:style w:type="character" w:customStyle="1" w:styleId="readCharChar">
    <w:name w:val="read Char Char"/>
    <w:link w:val="read"/>
    <w:locked/>
    <w:rsid w:val="00372591"/>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qFormat/>
    <w:rsid w:val="00372591"/>
    <w:pPr>
      <w:spacing w:before="240"/>
      <w:outlineLvl w:val="2"/>
    </w:pPr>
    <w:rPr>
      <w:rFonts w:eastAsia="Times New Roman"/>
      <w:b/>
    </w:rPr>
  </w:style>
  <w:style w:type="character" w:customStyle="1" w:styleId="readChar">
    <w:name w:val="read Char"/>
    <w:rsid w:val="00372591"/>
    <w:rPr>
      <w:szCs w:val="22"/>
      <w:u w:val="single"/>
      <w:lang w:val="en-US" w:eastAsia="en-US" w:bidi="ar-SA"/>
    </w:rPr>
  </w:style>
  <w:style w:type="character" w:customStyle="1" w:styleId="underlining0">
    <w:name w:val="underlining"/>
    <w:rsid w:val="00372591"/>
    <w:rPr>
      <w:u w:val="single"/>
    </w:rPr>
  </w:style>
  <w:style w:type="character" w:customStyle="1" w:styleId="A6">
    <w:name w:val="A6"/>
    <w:rsid w:val="00372591"/>
    <w:rPr>
      <w:rFonts w:ascii="Times New Roman" w:hAnsi="Times New Roman"/>
      <w:color w:val="000000"/>
      <w:sz w:val="14"/>
      <w:szCs w:val="14"/>
    </w:rPr>
  </w:style>
  <w:style w:type="paragraph" w:customStyle="1" w:styleId="CiteCard">
    <w:name w:val="Cite_Card"/>
    <w:link w:val="CiteCardChar"/>
    <w:qFormat/>
    <w:rsid w:val="00372591"/>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372591"/>
    <w:rPr>
      <w:rFonts w:ascii="Times New Roman" w:eastAsia="Times New Roman" w:hAnsi="Times New Roman" w:cs="Arial"/>
      <w:bCs/>
      <w:sz w:val="20"/>
      <w:szCs w:val="20"/>
    </w:rPr>
  </w:style>
  <w:style w:type="character" w:customStyle="1" w:styleId="btitle">
    <w:name w:val="btitle"/>
    <w:rsid w:val="00372591"/>
  </w:style>
  <w:style w:type="character" w:customStyle="1" w:styleId="green">
    <w:name w:val="green"/>
    <w:rsid w:val="00372591"/>
  </w:style>
  <w:style w:type="paragraph" w:customStyle="1" w:styleId="CM5">
    <w:name w:val="CM5"/>
    <w:basedOn w:val="Default"/>
    <w:next w:val="Default"/>
    <w:qFormat/>
    <w:rsid w:val="00372591"/>
    <w:rPr>
      <w:rFonts w:eastAsia="MS Mincho"/>
      <w:color w:val="auto"/>
    </w:rPr>
  </w:style>
  <w:style w:type="paragraph" w:customStyle="1" w:styleId="CM14">
    <w:name w:val="CM14"/>
    <w:basedOn w:val="Default"/>
    <w:next w:val="Default"/>
    <w:uiPriority w:val="99"/>
    <w:qFormat/>
    <w:rsid w:val="00372591"/>
    <w:rPr>
      <w:rFonts w:eastAsia="MS Mincho"/>
      <w:color w:val="auto"/>
    </w:rPr>
  </w:style>
  <w:style w:type="character" w:customStyle="1" w:styleId="BodyText30">
    <w:name w:val="Body Text3"/>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6pt">
    <w:name w:val="Body text + 6 pt"/>
    <w:rsid w:val="0037259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372591"/>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372591"/>
    <w:rPr>
      <w:rFonts w:ascii="Sylfaen" w:hAnsi="Sylfaen" w:cs="Sylfaen"/>
      <w:i/>
      <w:iCs/>
      <w:sz w:val="19"/>
      <w:szCs w:val="19"/>
      <w:u w:val="none"/>
      <w:shd w:val="clear" w:color="auto" w:fill="FFFFFF"/>
    </w:rPr>
  </w:style>
  <w:style w:type="character" w:customStyle="1" w:styleId="AuthorYear">
    <w:name w:val="AuthorYear"/>
    <w:uiPriority w:val="1"/>
    <w:qFormat/>
    <w:rsid w:val="00372591"/>
    <w:rPr>
      <w:rFonts w:ascii="Georgia" w:hAnsi="Georgia"/>
      <w:b/>
      <w:sz w:val="24"/>
    </w:rPr>
  </w:style>
  <w:style w:type="character" w:customStyle="1" w:styleId="ssl4">
    <w:name w:val="ss_l4"/>
    <w:rsid w:val="00372591"/>
  </w:style>
  <w:style w:type="character" w:customStyle="1" w:styleId="italic">
    <w:name w:val="italic"/>
    <w:rsid w:val="00372591"/>
  </w:style>
  <w:style w:type="character" w:customStyle="1" w:styleId="tl8wme">
    <w:name w:val="tl8wme"/>
    <w:basedOn w:val="DefaultParagraphFont"/>
    <w:rsid w:val="00372591"/>
  </w:style>
  <w:style w:type="character" w:customStyle="1" w:styleId="StyleStyleUnderline311pt">
    <w:name w:val="Style Style Underline3 + 11 pt"/>
    <w:basedOn w:val="DefaultParagraphFont"/>
    <w:rsid w:val="00372591"/>
    <w:rPr>
      <w:sz w:val="20"/>
      <w:u w:val="single"/>
    </w:rPr>
  </w:style>
  <w:style w:type="character" w:customStyle="1" w:styleId="StyleStyleUnderline311ptBold">
    <w:name w:val="Style Style Underline3 + 11 pt Bold"/>
    <w:basedOn w:val="DefaultParagraphFont"/>
    <w:rsid w:val="00372591"/>
    <w:rPr>
      <w:b/>
      <w:bCs/>
      <w:sz w:val="20"/>
      <w:u w:val="single"/>
    </w:rPr>
  </w:style>
  <w:style w:type="character" w:customStyle="1" w:styleId="StyleStyleUnderline411pt">
    <w:name w:val="Style Style Underline4 + 11 pt"/>
    <w:basedOn w:val="DefaultParagraphFont"/>
    <w:rsid w:val="00372591"/>
    <w:rPr>
      <w:sz w:val="20"/>
      <w:u w:val="single"/>
    </w:rPr>
  </w:style>
  <w:style w:type="character" w:customStyle="1" w:styleId="Emph">
    <w:name w:val="Emph"/>
    <w:basedOn w:val="DefaultParagraphFont"/>
    <w:uiPriority w:val="1"/>
    <w:qFormat/>
    <w:rsid w:val="00372591"/>
    <w:rPr>
      <w:rFonts w:ascii="Arial" w:hAnsi="Arial"/>
      <w:b/>
      <w:sz w:val="20"/>
      <w:u w:val="single"/>
      <w:bdr w:val="single" w:sz="8" w:space="0" w:color="auto"/>
    </w:rPr>
  </w:style>
  <w:style w:type="paragraph" w:customStyle="1" w:styleId="CardIndented">
    <w:name w:val="Card (Indented)"/>
    <w:basedOn w:val="Normal"/>
    <w:link w:val="CardIndentedChar"/>
    <w:qFormat/>
    <w:rsid w:val="00372591"/>
    <w:pPr>
      <w:ind w:left="288"/>
    </w:pPr>
    <w:rPr>
      <w:rFonts w:eastAsia="Calibri"/>
    </w:rPr>
  </w:style>
  <w:style w:type="character" w:customStyle="1" w:styleId="CardIndentedChar">
    <w:name w:val="Card (Indented) Char"/>
    <w:link w:val="CardIndented"/>
    <w:rsid w:val="00372591"/>
    <w:rPr>
      <w:rFonts w:ascii="Calibri" w:eastAsia="Calibri" w:hAnsi="Calibri" w:cs="Calibri"/>
      <w:sz w:val="22"/>
    </w:rPr>
  </w:style>
  <w:style w:type="character" w:customStyle="1" w:styleId="cardchar00">
    <w:name w:val="cardchar0"/>
    <w:basedOn w:val="DefaultParagraphFont"/>
    <w:rsid w:val="00372591"/>
  </w:style>
  <w:style w:type="character" w:customStyle="1" w:styleId="UnderlineNon-bold">
    <w:name w:val="Underline Non - bold"/>
    <w:rsid w:val="00372591"/>
    <w:rPr>
      <w:rFonts w:ascii="Times New Roman" w:hAnsi="Times New Roman"/>
      <w:iCs/>
      <w:sz w:val="22"/>
      <w:u w:val="single"/>
    </w:rPr>
  </w:style>
  <w:style w:type="character" w:customStyle="1" w:styleId="UnderlineBold0">
    <w:name w:val="Underline Bold"/>
    <w:qFormat/>
    <w:rsid w:val="00372591"/>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372591"/>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37259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372591"/>
    <w:rPr>
      <w:rFonts w:ascii="Bell MT" w:eastAsia="Times New Roman" w:hAnsi="Bell MT"/>
      <w:bCs/>
      <w:iCs/>
      <w:sz w:val="22"/>
      <w:u w:val="single"/>
    </w:rPr>
  </w:style>
  <w:style w:type="character" w:customStyle="1" w:styleId="Heading5Char2">
    <w:name w:val="Heading 5 Char2"/>
    <w:rsid w:val="00372591"/>
    <w:rPr>
      <w:rFonts w:ascii="Bell MT" w:eastAsia="Times New Roman" w:hAnsi="Bell MT"/>
      <w:bCs/>
      <w:iCs/>
      <w:sz w:val="10"/>
      <w:szCs w:val="26"/>
    </w:rPr>
  </w:style>
  <w:style w:type="character" w:customStyle="1" w:styleId="Boxed">
    <w:name w:val="Boxed"/>
    <w:qFormat/>
    <w:rsid w:val="00372591"/>
    <w:rPr>
      <w:rFonts w:ascii="Garamond" w:hAnsi="Garamond"/>
      <w:b/>
      <w:sz w:val="22"/>
      <w:bdr w:val="single" w:sz="6" w:space="0" w:color="auto"/>
    </w:rPr>
  </w:style>
  <w:style w:type="paragraph" w:customStyle="1" w:styleId="Heading2-NotBold">
    <w:name w:val="Heading 2 - Not Bold"/>
    <w:basedOn w:val="Heading2"/>
    <w:autoRedefine/>
    <w:qFormat/>
    <w:rsid w:val="00372591"/>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372591"/>
    <w:rPr>
      <w:rFonts w:ascii="Arial" w:hAnsi="Arial"/>
      <w:vanish/>
      <w:sz w:val="16"/>
      <w:szCs w:val="16"/>
    </w:rPr>
  </w:style>
  <w:style w:type="paragraph" w:styleId="z-TopofForm">
    <w:name w:val="HTML Top of Form"/>
    <w:basedOn w:val="Normal"/>
    <w:next w:val="Normal"/>
    <w:link w:val="z-TopofFormChar"/>
    <w:hidden/>
    <w:uiPriority w:val="99"/>
    <w:unhideWhenUsed/>
    <w:rsid w:val="00372591"/>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372591"/>
    <w:rPr>
      <w:rFonts w:ascii="Arial" w:hAnsi="Arial" w:cs="Arial"/>
      <w:vanish/>
      <w:sz w:val="16"/>
      <w:szCs w:val="16"/>
    </w:rPr>
  </w:style>
  <w:style w:type="character" w:customStyle="1" w:styleId="z-BottomofFormChar">
    <w:name w:val="z-Bottom of Form Char"/>
    <w:link w:val="z-BottomofForm"/>
    <w:uiPriority w:val="99"/>
    <w:rsid w:val="00372591"/>
    <w:rPr>
      <w:rFonts w:ascii="Arial" w:hAnsi="Arial"/>
      <w:vanish/>
      <w:sz w:val="16"/>
      <w:szCs w:val="16"/>
    </w:rPr>
  </w:style>
  <w:style w:type="paragraph" w:styleId="z-BottomofForm">
    <w:name w:val="HTML Bottom of Form"/>
    <w:basedOn w:val="Normal"/>
    <w:next w:val="Normal"/>
    <w:link w:val="z-BottomofFormChar"/>
    <w:hidden/>
    <w:uiPriority w:val="99"/>
    <w:unhideWhenUsed/>
    <w:rsid w:val="00372591"/>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372591"/>
    <w:rPr>
      <w:rFonts w:ascii="Arial" w:hAnsi="Arial" w:cs="Arial"/>
      <w:vanish/>
      <w:sz w:val="16"/>
      <w:szCs w:val="16"/>
    </w:rPr>
  </w:style>
  <w:style w:type="paragraph" w:customStyle="1" w:styleId="Heading2-Bold">
    <w:name w:val="Heading 2 - Bold"/>
    <w:basedOn w:val="Normal"/>
    <w:autoRedefine/>
    <w:qFormat/>
    <w:rsid w:val="00372591"/>
    <w:rPr>
      <w:rFonts w:ascii="Garamond" w:eastAsia="Calibri" w:hAnsi="Garamond"/>
      <w:b/>
    </w:rPr>
  </w:style>
  <w:style w:type="paragraph" w:customStyle="1" w:styleId="Microtext0">
    <w:name w:val="Microtext"/>
    <w:basedOn w:val="Normal"/>
    <w:next w:val="Normal"/>
    <w:link w:val="MicrotextChar0"/>
    <w:qFormat/>
    <w:rsid w:val="00372591"/>
    <w:rPr>
      <w:rFonts w:eastAsia="Calibri"/>
      <w:sz w:val="12"/>
      <w:lang w:val="x-none" w:eastAsia="x-none"/>
    </w:rPr>
  </w:style>
  <w:style w:type="character" w:customStyle="1" w:styleId="MicrotextChar0">
    <w:name w:val="Microtext Char"/>
    <w:link w:val="Microtext0"/>
    <w:rsid w:val="00372591"/>
    <w:rPr>
      <w:rFonts w:ascii="Calibri" w:eastAsia="Calibri" w:hAnsi="Calibri" w:cs="Calibri"/>
      <w:sz w:val="12"/>
      <w:lang w:val="x-none" w:eastAsia="x-none"/>
    </w:rPr>
  </w:style>
  <w:style w:type="character" w:customStyle="1" w:styleId="Style2CharChar">
    <w:name w:val="Style2 Char Char"/>
    <w:rsid w:val="00372591"/>
    <w:rPr>
      <w:u w:val="thick"/>
      <w:lang w:val="en-US" w:eastAsia="en-US" w:bidi="ar-SA"/>
    </w:rPr>
  </w:style>
  <w:style w:type="character" w:customStyle="1" w:styleId="authordate1">
    <w:name w:val="authordate"/>
    <w:rsid w:val="00372591"/>
  </w:style>
  <w:style w:type="paragraph" w:customStyle="1" w:styleId="tag0">
    <w:name w:val="%tag"/>
    <w:basedOn w:val="Normal"/>
    <w:next w:val="Normal"/>
    <w:link w:val="tagChar0"/>
    <w:qFormat/>
    <w:rsid w:val="00372591"/>
    <w:rPr>
      <w:rFonts w:ascii="Garamond" w:eastAsia="Calibri" w:hAnsi="Garamond"/>
      <w:bCs/>
      <w:sz w:val="18"/>
    </w:rPr>
  </w:style>
  <w:style w:type="character" w:customStyle="1" w:styleId="underline1">
    <w:name w:val="%underline"/>
    <w:qFormat/>
    <w:rsid w:val="00372591"/>
    <w:rPr>
      <w:rFonts w:ascii="Times New Roman" w:hAnsi="Times New Roman"/>
      <w:sz w:val="16"/>
      <w:u w:val="none"/>
    </w:rPr>
  </w:style>
  <w:style w:type="character" w:customStyle="1" w:styleId="AUNDERLINE0">
    <w:name w:val="AUNDERLINE"/>
    <w:qFormat/>
    <w:rsid w:val="00372591"/>
    <w:rPr>
      <w:rFonts w:ascii="Times New Roman" w:hAnsi="Times New Roman"/>
      <w:sz w:val="20"/>
      <w:u w:val="single"/>
    </w:rPr>
  </w:style>
  <w:style w:type="paragraph" w:customStyle="1" w:styleId="Style20">
    <w:name w:val="Style 2"/>
    <w:basedOn w:val="Normal"/>
    <w:link w:val="Style2Char"/>
    <w:qFormat/>
    <w:rsid w:val="00372591"/>
    <w:pPr>
      <w:ind w:left="432"/>
    </w:pPr>
    <w:rPr>
      <w:rFonts w:eastAsia="Times New Roman"/>
      <w:szCs w:val="20"/>
      <w:u w:val="single"/>
      <w:lang w:val="x-none" w:eastAsia="x-none"/>
    </w:rPr>
  </w:style>
  <w:style w:type="character" w:customStyle="1" w:styleId="Style2Char">
    <w:name w:val="Style 2 Char"/>
    <w:link w:val="Style20"/>
    <w:rsid w:val="00372591"/>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372591"/>
    <w:rPr>
      <w:rFonts w:ascii="Garamond" w:eastAsia="Times New Roman" w:hAnsi="Garamond"/>
      <w:szCs w:val="20"/>
      <w:u w:val="single"/>
      <w:lang w:val="x-none" w:eastAsia="x-none"/>
    </w:rPr>
  </w:style>
  <w:style w:type="character" w:customStyle="1" w:styleId="GAUnderlineChar">
    <w:name w:val="GA Underline Char"/>
    <w:link w:val="GAUnderline"/>
    <w:rsid w:val="00372591"/>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372591"/>
    <w:rPr>
      <w:rFonts w:eastAsia="Times New Roman"/>
      <w:sz w:val="18"/>
      <w:szCs w:val="20"/>
      <w:lang w:val="x-none" w:eastAsia="x-none"/>
    </w:rPr>
  </w:style>
  <w:style w:type="character" w:customStyle="1" w:styleId="textsmallChar">
    <w:name w:val="textsmall Char"/>
    <w:link w:val="textsmall"/>
    <w:rsid w:val="00372591"/>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372591"/>
    <w:rPr>
      <w:rFonts w:eastAsia="Times New Roman"/>
      <w:szCs w:val="20"/>
      <w:u w:val="single"/>
      <w:lang w:val="x-none" w:eastAsia="x-none"/>
    </w:rPr>
  </w:style>
  <w:style w:type="character" w:customStyle="1" w:styleId="cardtextChar2">
    <w:name w:val="cardtext Char"/>
    <w:link w:val="cardtext3"/>
    <w:rsid w:val="00372591"/>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372591"/>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372591"/>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372591"/>
    <w:rPr>
      <w:rFonts w:eastAsia="Times New Roman"/>
      <w:sz w:val="12"/>
    </w:rPr>
  </w:style>
  <w:style w:type="character" w:customStyle="1" w:styleId="MicroChar">
    <w:name w:val="Micro Char"/>
    <w:link w:val="Micro"/>
    <w:rsid w:val="00372591"/>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372591"/>
    <w:rPr>
      <w:rFonts w:ascii="Bell MT" w:eastAsia="Calibri" w:hAnsi="Bell MT"/>
      <w:szCs w:val="20"/>
    </w:rPr>
  </w:style>
  <w:style w:type="character" w:customStyle="1" w:styleId="UnderlinedCharChar0">
    <w:name w:val="Underlined Char Char"/>
    <w:rsid w:val="00372591"/>
    <w:rPr>
      <w:rFonts w:ascii="Garamond" w:hAnsi="Garamond"/>
      <w:szCs w:val="28"/>
      <w:u w:val="single"/>
      <w:lang w:val="en-US" w:eastAsia="en-US" w:bidi="ar-SA"/>
    </w:rPr>
  </w:style>
  <w:style w:type="character" w:customStyle="1" w:styleId="ssl0">
    <w:name w:val="ss_l0"/>
    <w:basedOn w:val="DefaultParagraphFont"/>
    <w:rsid w:val="00372591"/>
  </w:style>
  <w:style w:type="paragraph" w:customStyle="1" w:styleId="h-lead">
    <w:name w:val="h-lead"/>
    <w:basedOn w:val="Normal"/>
    <w:qFormat/>
    <w:rsid w:val="00372591"/>
    <w:pPr>
      <w:spacing w:before="100" w:beforeAutospacing="1" w:after="100" w:afterAutospacing="1"/>
    </w:pPr>
    <w:rPr>
      <w:rFonts w:eastAsia="Times New Roman"/>
      <w:sz w:val="24"/>
    </w:rPr>
  </w:style>
  <w:style w:type="character" w:customStyle="1" w:styleId="slug-doi">
    <w:name w:val="slug-doi"/>
    <w:basedOn w:val="DefaultParagraphFont"/>
    <w:rsid w:val="00372591"/>
  </w:style>
  <w:style w:type="character" w:customStyle="1" w:styleId="slug-pub-date">
    <w:name w:val="slug-pub-date"/>
    <w:basedOn w:val="DefaultParagraphFont"/>
    <w:rsid w:val="00372591"/>
  </w:style>
  <w:style w:type="character" w:customStyle="1" w:styleId="slug-vol">
    <w:name w:val="slug-vol"/>
    <w:basedOn w:val="DefaultParagraphFont"/>
    <w:rsid w:val="00372591"/>
  </w:style>
  <w:style w:type="character" w:customStyle="1" w:styleId="slug-issue">
    <w:name w:val="slug-issue"/>
    <w:basedOn w:val="DefaultParagraphFont"/>
    <w:rsid w:val="00372591"/>
  </w:style>
  <w:style w:type="character" w:customStyle="1" w:styleId="slug-pages">
    <w:name w:val="slug-pages"/>
    <w:basedOn w:val="DefaultParagraphFont"/>
    <w:rsid w:val="00372591"/>
  </w:style>
  <w:style w:type="paragraph" w:customStyle="1" w:styleId="intro">
    <w:name w:val="intro"/>
    <w:basedOn w:val="Normal"/>
    <w:qFormat/>
    <w:rsid w:val="00372591"/>
    <w:pPr>
      <w:spacing w:before="100" w:beforeAutospacing="1" w:after="100" w:afterAutospacing="1"/>
    </w:pPr>
    <w:rPr>
      <w:rFonts w:eastAsia="Times New Roman"/>
      <w:sz w:val="24"/>
    </w:rPr>
  </w:style>
  <w:style w:type="character" w:customStyle="1" w:styleId="af">
    <w:name w:val="af"/>
    <w:basedOn w:val="DefaultParagraphFont"/>
    <w:rsid w:val="00372591"/>
  </w:style>
  <w:style w:type="character" w:customStyle="1" w:styleId="ab">
    <w:name w:val="ab"/>
    <w:basedOn w:val="DefaultParagraphFont"/>
    <w:rsid w:val="00372591"/>
  </w:style>
  <w:style w:type="character" w:customStyle="1" w:styleId="em">
    <w:name w:val="em"/>
    <w:basedOn w:val="DefaultParagraphFont"/>
    <w:rsid w:val="00372591"/>
  </w:style>
  <w:style w:type="character" w:customStyle="1" w:styleId="au">
    <w:name w:val="au"/>
    <w:basedOn w:val="DefaultParagraphFont"/>
    <w:rsid w:val="00372591"/>
  </w:style>
  <w:style w:type="character" w:customStyle="1" w:styleId="ti">
    <w:name w:val="ti"/>
    <w:basedOn w:val="DefaultParagraphFont"/>
    <w:rsid w:val="00372591"/>
  </w:style>
  <w:style w:type="character" w:customStyle="1" w:styleId="subheadblue">
    <w:name w:val="subhead_blue"/>
    <w:basedOn w:val="DefaultParagraphFont"/>
    <w:rsid w:val="00372591"/>
  </w:style>
  <w:style w:type="paragraph" w:customStyle="1" w:styleId="body-paragraph">
    <w:name w:val="body-paragraph"/>
    <w:basedOn w:val="Normal"/>
    <w:qFormat/>
    <w:rsid w:val="00372591"/>
    <w:pPr>
      <w:spacing w:before="100" w:beforeAutospacing="1" w:after="100" w:afterAutospacing="1"/>
    </w:pPr>
    <w:rPr>
      <w:rFonts w:eastAsia="Times New Roman"/>
      <w:sz w:val="24"/>
    </w:rPr>
  </w:style>
  <w:style w:type="character" w:customStyle="1" w:styleId="affiliation">
    <w:name w:val="affiliation"/>
    <w:basedOn w:val="DefaultParagraphFont"/>
    <w:rsid w:val="00372591"/>
  </w:style>
  <w:style w:type="character" w:customStyle="1" w:styleId="slug-doi-wrapper">
    <w:name w:val="slug-doi-wrapper"/>
    <w:basedOn w:val="DefaultParagraphFont"/>
    <w:rsid w:val="00372591"/>
  </w:style>
  <w:style w:type="character" w:customStyle="1" w:styleId="slug-metadata-noteahead-of-print">
    <w:name w:val="slug-metadata-note ahead-of-print"/>
    <w:basedOn w:val="DefaultParagraphFont"/>
    <w:rsid w:val="00372591"/>
  </w:style>
  <w:style w:type="character" w:customStyle="1" w:styleId="slug-ahead-of-print-date">
    <w:name w:val="slug-ahead-of-print-date"/>
    <w:basedOn w:val="DefaultParagraphFont"/>
    <w:rsid w:val="00372591"/>
  </w:style>
  <w:style w:type="character" w:customStyle="1" w:styleId="medium-bold">
    <w:name w:val="medium-bold"/>
    <w:basedOn w:val="DefaultParagraphFont"/>
    <w:rsid w:val="00372591"/>
  </w:style>
  <w:style w:type="character" w:customStyle="1" w:styleId="updated-short-citation">
    <w:name w:val="updated-short-citation"/>
    <w:basedOn w:val="DefaultParagraphFont"/>
    <w:rsid w:val="00372591"/>
  </w:style>
  <w:style w:type="character" w:customStyle="1" w:styleId="goohl0">
    <w:name w:val="goohl0"/>
    <w:basedOn w:val="DefaultParagraphFont"/>
    <w:rsid w:val="00372591"/>
  </w:style>
  <w:style w:type="character" w:customStyle="1" w:styleId="CharChar6">
    <w:name w:val="Char Char6"/>
    <w:rsid w:val="00372591"/>
    <w:rPr>
      <w:rFonts w:cs="Arial"/>
      <w:bCs/>
      <w:sz w:val="16"/>
      <w:szCs w:val="26"/>
      <w:lang w:val="en-US" w:eastAsia="en-US" w:bidi="ar-SA"/>
    </w:rPr>
  </w:style>
  <w:style w:type="character" w:customStyle="1" w:styleId="CharChar3">
    <w:name w:val="Char Char3"/>
    <w:rsid w:val="00372591"/>
    <w:rPr>
      <w:szCs w:val="24"/>
    </w:rPr>
  </w:style>
  <w:style w:type="character" w:customStyle="1" w:styleId="TagCharChar1">
    <w:name w:val="Tag Char Char1"/>
    <w:rsid w:val="00372591"/>
    <w:rPr>
      <w:b/>
      <w:sz w:val="24"/>
      <w:szCs w:val="24"/>
      <w:lang w:val="en-US" w:eastAsia="en-US" w:bidi="ar-SA"/>
    </w:rPr>
  </w:style>
  <w:style w:type="numbering" w:customStyle="1" w:styleId="NoList3">
    <w:name w:val="No List3"/>
    <w:next w:val="NoList"/>
    <w:semiHidden/>
    <w:unhideWhenUsed/>
    <w:rsid w:val="00372591"/>
  </w:style>
  <w:style w:type="numbering" w:customStyle="1" w:styleId="NoList4">
    <w:name w:val="No List4"/>
    <w:next w:val="NoList"/>
    <w:semiHidden/>
    <w:unhideWhenUsed/>
    <w:rsid w:val="00372591"/>
  </w:style>
  <w:style w:type="character" w:customStyle="1" w:styleId="12TimesNewRoman">
    <w:name w:val="12 Times New Roman"/>
    <w:rsid w:val="0037259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372591"/>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372591"/>
    <w:rPr>
      <w:rFonts w:ascii="Bell MT" w:eastAsia="Times New Roman" w:hAnsi="Bell MT" w:cs="Times New Roman"/>
      <w:b/>
      <w:bCs/>
      <w:sz w:val="22"/>
      <w:szCs w:val="28"/>
    </w:rPr>
  </w:style>
  <w:style w:type="paragraph" w:customStyle="1" w:styleId="F4-NormalText">
    <w:name w:val="F4 - Normal Text"/>
    <w:basedOn w:val="Normal"/>
    <w:qFormat/>
    <w:rsid w:val="00372591"/>
    <w:rPr>
      <w:rFonts w:eastAsia="Calibri"/>
    </w:rPr>
  </w:style>
  <w:style w:type="character" w:customStyle="1" w:styleId="berief">
    <w:name w:val="berief"/>
    <w:rsid w:val="00372591"/>
    <w:rPr>
      <w:rFonts w:ascii="Times New Roman" w:eastAsia="Times New Roman" w:hAnsi="Times New Roman" w:cs="Times New Roman"/>
      <w:sz w:val="20"/>
      <w:u w:val="none"/>
    </w:rPr>
  </w:style>
  <w:style w:type="numbering" w:customStyle="1" w:styleId="NoList5">
    <w:name w:val="No List5"/>
    <w:next w:val="NoList"/>
    <w:semiHidden/>
    <w:unhideWhenUsed/>
    <w:rsid w:val="00372591"/>
  </w:style>
  <w:style w:type="character" w:customStyle="1" w:styleId="Brief-Smalltext">
    <w:name w:val="Brief - Small text"/>
    <w:rsid w:val="00372591"/>
    <w:rPr>
      <w:rFonts w:ascii="Times New Roman" w:hAnsi="Times New Roman" w:cs="Times New Roman"/>
      <w:sz w:val="14"/>
      <w:u w:val="none"/>
    </w:rPr>
  </w:style>
  <w:style w:type="paragraph" w:customStyle="1" w:styleId="F3-TagAuthor">
    <w:name w:val="F3 - Tag/Author"/>
    <w:basedOn w:val="Normal"/>
    <w:qFormat/>
    <w:rsid w:val="00372591"/>
    <w:rPr>
      <w:rFonts w:eastAsia="Times New Roman"/>
      <w:b/>
    </w:rPr>
  </w:style>
  <w:style w:type="paragraph" w:customStyle="1" w:styleId="F5-UnderlineNormal">
    <w:name w:val="F5 - Underline Normal"/>
    <w:basedOn w:val="Normal"/>
    <w:qFormat/>
    <w:rsid w:val="00372591"/>
    <w:rPr>
      <w:rFonts w:eastAsia="Calibri"/>
      <w:u w:val="single"/>
    </w:rPr>
  </w:style>
  <w:style w:type="character" w:customStyle="1" w:styleId="F8-UnderlineBold">
    <w:name w:val="F8 - Underline/Bold"/>
    <w:rsid w:val="00372591"/>
    <w:rPr>
      <w:rFonts w:ascii="Times New Roman" w:hAnsi="Times New Roman"/>
      <w:b/>
      <w:sz w:val="20"/>
      <w:u w:val="single"/>
    </w:rPr>
  </w:style>
  <w:style w:type="character" w:customStyle="1" w:styleId="F7-SmallFont">
    <w:name w:val="F7 - Small Font"/>
    <w:rsid w:val="00372591"/>
    <w:rPr>
      <w:rFonts w:ascii="Times New Roman" w:hAnsi="Times New Roman"/>
      <w:sz w:val="14"/>
    </w:rPr>
  </w:style>
  <w:style w:type="paragraph" w:customStyle="1" w:styleId="Brief-PrimarySource">
    <w:name w:val="Brief - Primary Source"/>
    <w:basedOn w:val="Normal"/>
    <w:qFormat/>
    <w:rsid w:val="00372591"/>
    <w:rPr>
      <w:rFonts w:eastAsia="Times New Roman"/>
      <w:b/>
      <w:sz w:val="24"/>
      <w:u w:val="single"/>
    </w:rPr>
  </w:style>
  <w:style w:type="paragraph" w:customStyle="1" w:styleId="Brief-Underline">
    <w:name w:val="Brief - Underline"/>
    <w:basedOn w:val="Normal"/>
    <w:qFormat/>
    <w:rsid w:val="00372591"/>
    <w:rPr>
      <w:rFonts w:eastAsia="Times New Roman"/>
      <w:u w:val="single"/>
    </w:rPr>
  </w:style>
  <w:style w:type="character" w:customStyle="1" w:styleId="Brief-Bold">
    <w:name w:val="Brief - Bold"/>
    <w:rsid w:val="00372591"/>
    <w:rPr>
      <w:rFonts w:cs="Times New Roman"/>
      <w:b/>
    </w:rPr>
  </w:style>
  <w:style w:type="character" w:customStyle="1" w:styleId="Card-Underline">
    <w:name w:val="Card - Underline"/>
    <w:rsid w:val="00372591"/>
    <w:rPr>
      <w:rFonts w:cs="Times New Roman"/>
      <w:u w:val="single"/>
    </w:rPr>
  </w:style>
  <w:style w:type="character" w:customStyle="1" w:styleId="beriefunderline">
    <w:name w:val="berief = underline"/>
    <w:rsid w:val="00372591"/>
    <w:rPr>
      <w:rFonts w:ascii="Times New Roman" w:eastAsia="Times New Roman" w:hAnsi="Times New Roman" w:cs="Times New Roman"/>
      <w:sz w:val="20"/>
      <w:u w:val="single"/>
    </w:rPr>
  </w:style>
  <w:style w:type="paragraph" w:customStyle="1" w:styleId="Brief">
    <w:name w:val="Brief"/>
    <w:basedOn w:val="Brief-PrimarySource"/>
    <w:qFormat/>
    <w:rsid w:val="00372591"/>
    <w:rPr>
      <w:b w:val="0"/>
    </w:rPr>
  </w:style>
  <w:style w:type="character" w:customStyle="1" w:styleId="BoldText10pt">
    <w:name w:val="Bold Text 10 pt"/>
    <w:rsid w:val="0037259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372591"/>
    <w:pPr>
      <w:spacing w:line="276" w:lineRule="atLeast"/>
    </w:pPr>
    <w:rPr>
      <w:color w:val="auto"/>
    </w:rPr>
  </w:style>
  <w:style w:type="paragraph" w:customStyle="1" w:styleId="CM34">
    <w:name w:val="CM34"/>
    <w:basedOn w:val="Default"/>
    <w:next w:val="Default"/>
    <w:qFormat/>
    <w:rsid w:val="00372591"/>
    <w:rPr>
      <w:color w:val="auto"/>
    </w:rPr>
  </w:style>
  <w:style w:type="paragraph" w:customStyle="1" w:styleId="CM56">
    <w:name w:val="CM56"/>
    <w:basedOn w:val="Default"/>
    <w:next w:val="Default"/>
    <w:qFormat/>
    <w:rsid w:val="00372591"/>
    <w:rPr>
      <w:rFonts w:eastAsia="Calibri"/>
      <w:color w:val="auto"/>
    </w:rPr>
  </w:style>
  <w:style w:type="paragraph" w:customStyle="1" w:styleId="CM58">
    <w:name w:val="CM58"/>
    <w:basedOn w:val="Default"/>
    <w:next w:val="Default"/>
    <w:qFormat/>
    <w:rsid w:val="00372591"/>
    <w:rPr>
      <w:rFonts w:eastAsia="Calibri"/>
      <w:color w:val="auto"/>
    </w:rPr>
  </w:style>
  <w:style w:type="paragraph" w:customStyle="1" w:styleId="CM57">
    <w:name w:val="CM57"/>
    <w:basedOn w:val="Default"/>
    <w:next w:val="Default"/>
    <w:qFormat/>
    <w:rsid w:val="00372591"/>
    <w:rPr>
      <w:rFonts w:eastAsia="Calibri"/>
      <w:color w:val="auto"/>
    </w:rPr>
  </w:style>
  <w:style w:type="paragraph" w:customStyle="1" w:styleId="CM1">
    <w:name w:val="CM1"/>
    <w:basedOn w:val="Default"/>
    <w:next w:val="Default"/>
    <w:qFormat/>
    <w:rsid w:val="00372591"/>
    <w:rPr>
      <w:rFonts w:eastAsia="Calibri"/>
      <w:color w:val="auto"/>
    </w:rPr>
  </w:style>
  <w:style w:type="paragraph" w:customStyle="1" w:styleId="CM49">
    <w:name w:val="CM49"/>
    <w:basedOn w:val="Default"/>
    <w:next w:val="Default"/>
    <w:qFormat/>
    <w:rsid w:val="00372591"/>
    <w:rPr>
      <w:rFonts w:eastAsia="Calibri"/>
      <w:color w:val="auto"/>
    </w:rPr>
  </w:style>
  <w:style w:type="paragraph" w:customStyle="1" w:styleId="CM41">
    <w:name w:val="CM41"/>
    <w:basedOn w:val="Default"/>
    <w:next w:val="Default"/>
    <w:qFormat/>
    <w:rsid w:val="00372591"/>
    <w:rPr>
      <w:rFonts w:eastAsia="Calibri"/>
      <w:color w:val="auto"/>
    </w:rPr>
  </w:style>
  <w:style w:type="paragraph" w:customStyle="1" w:styleId="3rdOrderPara">
    <w:name w:val="3rd Order Para"/>
    <w:basedOn w:val="Default"/>
    <w:next w:val="Default"/>
    <w:qFormat/>
    <w:rsid w:val="00372591"/>
    <w:rPr>
      <w:rFonts w:eastAsia="Calibri"/>
      <w:color w:val="auto"/>
    </w:rPr>
  </w:style>
  <w:style w:type="paragraph" w:customStyle="1" w:styleId="2ndOrderPara">
    <w:name w:val="2nd Order Para"/>
    <w:basedOn w:val="Default"/>
    <w:next w:val="Default"/>
    <w:qFormat/>
    <w:rsid w:val="00372591"/>
    <w:rPr>
      <w:rFonts w:eastAsia="Calibri"/>
      <w:color w:val="auto"/>
    </w:rPr>
  </w:style>
  <w:style w:type="paragraph" w:customStyle="1" w:styleId="Normal-SIGN2">
    <w:name w:val="Normal-SIGN2"/>
    <w:basedOn w:val="Default"/>
    <w:next w:val="Default"/>
    <w:qFormat/>
    <w:rsid w:val="00372591"/>
    <w:rPr>
      <w:rFonts w:eastAsia="Calibri"/>
      <w:color w:val="auto"/>
    </w:rPr>
  </w:style>
  <w:style w:type="paragraph" w:customStyle="1" w:styleId="Normal-SIGN1">
    <w:name w:val="Normal-SIGN1"/>
    <w:basedOn w:val="Default"/>
    <w:next w:val="Default"/>
    <w:qFormat/>
    <w:rsid w:val="00372591"/>
    <w:rPr>
      <w:rFonts w:eastAsia="Calibri"/>
      <w:color w:val="auto"/>
    </w:rPr>
  </w:style>
  <w:style w:type="paragraph" w:customStyle="1" w:styleId="CM3">
    <w:name w:val="CM3"/>
    <w:basedOn w:val="Default"/>
    <w:next w:val="Default"/>
    <w:qFormat/>
    <w:rsid w:val="00372591"/>
    <w:pPr>
      <w:spacing w:line="553" w:lineRule="atLeast"/>
    </w:pPr>
    <w:rPr>
      <w:rFonts w:eastAsia="Calibri"/>
      <w:color w:val="auto"/>
    </w:rPr>
  </w:style>
  <w:style w:type="paragraph" w:customStyle="1" w:styleId="CM33">
    <w:name w:val="CM33"/>
    <w:basedOn w:val="Default"/>
    <w:next w:val="Default"/>
    <w:qFormat/>
    <w:rsid w:val="00372591"/>
    <w:rPr>
      <w:rFonts w:eastAsia="Calibri"/>
      <w:color w:val="auto"/>
    </w:rPr>
  </w:style>
  <w:style w:type="paragraph" w:customStyle="1" w:styleId="CM37">
    <w:name w:val="CM37"/>
    <w:basedOn w:val="Default"/>
    <w:next w:val="Default"/>
    <w:qFormat/>
    <w:rsid w:val="00372591"/>
    <w:rPr>
      <w:rFonts w:eastAsia="Calibri"/>
      <w:color w:val="auto"/>
    </w:rPr>
  </w:style>
  <w:style w:type="paragraph" w:customStyle="1" w:styleId="CM7">
    <w:name w:val="CM7"/>
    <w:basedOn w:val="Default"/>
    <w:next w:val="Default"/>
    <w:qFormat/>
    <w:rsid w:val="00372591"/>
    <w:pPr>
      <w:spacing w:line="553" w:lineRule="atLeast"/>
    </w:pPr>
    <w:rPr>
      <w:rFonts w:eastAsia="Calibri"/>
      <w:color w:val="auto"/>
    </w:rPr>
  </w:style>
  <w:style w:type="paragraph" w:customStyle="1" w:styleId="Brief-SecondarySource">
    <w:name w:val="Brief - Secondary Source"/>
    <w:basedOn w:val="Normal"/>
    <w:qFormat/>
    <w:rsid w:val="00372591"/>
    <w:rPr>
      <w:rFonts w:eastAsia="Times New Roman"/>
      <w:sz w:val="14"/>
      <w:szCs w:val="20"/>
    </w:rPr>
  </w:style>
  <w:style w:type="paragraph" w:customStyle="1" w:styleId="Brief-Card">
    <w:name w:val="Brief - Card"/>
    <w:basedOn w:val="Normal"/>
    <w:qFormat/>
    <w:rsid w:val="00372591"/>
    <w:rPr>
      <w:rFonts w:eastAsia="Times New Roman"/>
    </w:rPr>
  </w:style>
  <w:style w:type="paragraph" w:customStyle="1" w:styleId="Pa2">
    <w:name w:val="Pa2"/>
    <w:basedOn w:val="Default"/>
    <w:next w:val="Default"/>
    <w:uiPriority w:val="99"/>
    <w:qFormat/>
    <w:rsid w:val="00372591"/>
    <w:pPr>
      <w:spacing w:line="201" w:lineRule="atLeast"/>
    </w:pPr>
    <w:rPr>
      <w:rFonts w:ascii="Futura Book" w:hAnsi="Futura Book"/>
      <w:color w:val="auto"/>
    </w:rPr>
  </w:style>
  <w:style w:type="paragraph" w:customStyle="1" w:styleId="Normal3">
    <w:name w:val="Normal+3"/>
    <w:basedOn w:val="Normal"/>
    <w:next w:val="Normal"/>
    <w:qFormat/>
    <w:rsid w:val="00372591"/>
    <w:pPr>
      <w:widowControl w:val="0"/>
      <w:autoSpaceDE w:val="0"/>
      <w:autoSpaceDN w:val="0"/>
      <w:adjustRightInd w:val="0"/>
    </w:pPr>
    <w:rPr>
      <w:rFonts w:eastAsia="Times New Roman"/>
      <w:sz w:val="24"/>
    </w:rPr>
  </w:style>
  <w:style w:type="paragraph" w:customStyle="1" w:styleId="Normal11">
    <w:name w:val="Normal+1"/>
    <w:basedOn w:val="Normal"/>
    <w:next w:val="Normal"/>
    <w:qFormat/>
    <w:rsid w:val="00372591"/>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372591"/>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372591"/>
    <w:rPr>
      <w:rFonts w:ascii="Arial Black" w:hAnsi="Arial Black"/>
      <w:color w:val="auto"/>
    </w:rPr>
  </w:style>
  <w:style w:type="character" w:customStyle="1" w:styleId="eoeaheader">
    <w:name w:val="eoea_header"/>
    <w:basedOn w:val="DefaultParagraphFont"/>
    <w:rsid w:val="00372591"/>
  </w:style>
  <w:style w:type="character" w:customStyle="1" w:styleId="SC4208902">
    <w:name w:val="SC.4.208902"/>
    <w:rsid w:val="00372591"/>
    <w:rPr>
      <w:rFonts w:cs="Century"/>
      <w:color w:val="000000"/>
      <w:sz w:val="22"/>
      <w:szCs w:val="22"/>
    </w:rPr>
  </w:style>
  <w:style w:type="character" w:customStyle="1" w:styleId="SC4208915">
    <w:name w:val="SC.4.208915"/>
    <w:rsid w:val="00372591"/>
    <w:rPr>
      <w:rFonts w:cs="Century"/>
      <w:color w:val="000000"/>
      <w:sz w:val="13"/>
      <w:szCs w:val="13"/>
    </w:rPr>
  </w:style>
  <w:style w:type="character" w:customStyle="1" w:styleId="SC273764">
    <w:name w:val="SC.2.73764"/>
    <w:rsid w:val="00372591"/>
    <w:rPr>
      <w:rFonts w:cs="Century"/>
      <w:color w:val="000000"/>
      <w:sz w:val="72"/>
      <w:szCs w:val="72"/>
    </w:rPr>
  </w:style>
  <w:style w:type="character" w:customStyle="1" w:styleId="SC273779">
    <w:name w:val="SC.2.73779"/>
    <w:rsid w:val="00372591"/>
    <w:rPr>
      <w:rFonts w:cs="Century"/>
      <w:color w:val="000000"/>
      <w:sz w:val="40"/>
      <w:szCs w:val="40"/>
    </w:rPr>
  </w:style>
  <w:style w:type="character" w:customStyle="1" w:styleId="SC273763">
    <w:name w:val="SC.2.73763"/>
    <w:rsid w:val="00372591"/>
    <w:rPr>
      <w:rFonts w:cs="Century"/>
      <w:b/>
      <w:bCs/>
      <w:color w:val="000000"/>
    </w:rPr>
  </w:style>
  <w:style w:type="character" w:customStyle="1" w:styleId="SC4208910">
    <w:name w:val="SC.4.208910"/>
    <w:rsid w:val="00372591"/>
    <w:rPr>
      <w:rFonts w:cs="Century"/>
      <w:color w:val="000000"/>
      <w:sz w:val="28"/>
      <w:szCs w:val="28"/>
    </w:rPr>
  </w:style>
  <w:style w:type="character" w:customStyle="1" w:styleId="SC4208911">
    <w:name w:val="SC.4.208911"/>
    <w:rsid w:val="00372591"/>
    <w:rPr>
      <w:rFonts w:cs="Century"/>
      <w:color w:val="000000"/>
    </w:rPr>
  </w:style>
  <w:style w:type="paragraph" w:customStyle="1" w:styleId="Cover1">
    <w:name w:val="Cover 1"/>
    <w:basedOn w:val="Normal"/>
    <w:next w:val="Normal"/>
    <w:qFormat/>
    <w:rsid w:val="00372591"/>
    <w:pPr>
      <w:widowControl w:val="0"/>
      <w:autoSpaceDE w:val="0"/>
      <w:autoSpaceDN w:val="0"/>
      <w:adjustRightInd w:val="0"/>
    </w:pPr>
    <w:rPr>
      <w:rFonts w:eastAsia="Times New Roman"/>
      <w:sz w:val="24"/>
    </w:rPr>
  </w:style>
  <w:style w:type="paragraph" w:customStyle="1" w:styleId="Cover2">
    <w:name w:val="Cover 2"/>
    <w:basedOn w:val="Normal"/>
    <w:next w:val="Normal"/>
    <w:qFormat/>
    <w:rsid w:val="00372591"/>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372591"/>
    <w:rPr>
      <w:color w:val="auto"/>
    </w:rPr>
  </w:style>
  <w:style w:type="paragraph" w:customStyle="1" w:styleId="Pa11">
    <w:name w:val="Pa11"/>
    <w:basedOn w:val="Normal"/>
    <w:next w:val="Normal"/>
    <w:uiPriority w:val="99"/>
    <w:qFormat/>
    <w:rsid w:val="0037259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37259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qFormat/>
    <w:rsid w:val="00372591"/>
    <w:rPr>
      <w:rFonts w:eastAsia="Calibri"/>
      <w:color w:val="auto"/>
    </w:rPr>
  </w:style>
  <w:style w:type="paragraph" w:customStyle="1" w:styleId="CM28">
    <w:name w:val="CM28"/>
    <w:basedOn w:val="Default"/>
    <w:next w:val="Default"/>
    <w:qFormat/>
    <w:rsid w:val="00372591"/>
    <w:rPr>
      <w:rFonts w:eastAsia="Calibri"/>
      <w:color w:val="auto"/>
    </w:rPr>
  </w:style>
  <w:style w:type="paragraph" w:customStyle="1" w:styleId="CM8">
    <w:name w:val="CM8"/>
    <w:basedOn w:val="Default"/>
    <w:next w:val="Default"/>
    <w:qFormat/>
    <w:rsid w:val="00372591"/>
    <w:rPr>
      <w:rFonts w:eastAsia="Calibri"/>
      <w:color w:val="auto"/>
    </w:rPr>
  </w:style>
  <w:style w:type="paragraph" w:customStyle="1" w:styleId="CM6">
    <w:name w:val="CM6"/>
    <w:basedOn w:val="Default"/>
    <w:next w:val="Default"/>
    <w:qFormat/>
    <w:rsid w:val="00372591"/>
    <w:pPr>
      <w:spacing w:line="553" w:lineRule="atLeast"/>
    </w:pPr>
    <w:rPr>
      <w:rFonts w:eastAsia="Calibri"/>
      <w:color w:val="auto"/>
    </w:rPr>
  </w:style>
  <w:style w:type="paragraph" w:customStyle="1" w:styleId="CM22">
    <w:name w:val="CM22"/>
    <w:basedOn w:val="Default"/>
    <w:next w:val="Default"/>
    <w:qFormat/>
    <w:rsid w:val="00372591"/>
    <w:rPr>
      <w:rFonts w:eastAsia="Calibri"/>
      <w:color w:val="auto"/>
    </w:rPr>
  </w:style>
  <w:style w:type="character" w:customStyle="1" w:styleId="articlesubtitle">
    <w:name w:val="article_sub_title"/>
    <w:basedOn w:val="DefaultParagraphFont"/>
    <w:rsid w:val="00372591"/>
  </w:style>
  <w:style w:type="character" w:customStyle="1" w:styleId="newsdate2">
    <w:name w:val="news_date2"/>
    <w:basedOn w:val="DefaultParagraphFont"/>
    <w:rsid w:val="00372591"/>
  </w:style>
  <w:style w:type="character" w:customStyle="1" w:styleId="readarticleheader">
    <w:name w:val="readarticleheader"/>
    <w:basedOn w:val="DefaultParagraphFont"/>
    <w:rsid w:val="00372591"/>
  </w:style>
  <w:style w:type="paragraph" w:customStyle="1" w:styleId="DoubleUnderlined">
    <w:name w:val="Double Underlined"/>
    <w:basedOn w:val="Heading2"/>
    <w:autoRedefine/>
    <w:qFormat/>
    <w:rsid w:val="00372591"/>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372591"/>
    <w:rPr>
      <w:rFonts w:ascii="Trebuchet MS" w:hAnsi="Trebuchet MS"/>
      <w:u w:val="thick"/>
      <w:lang w:val="en-US" w:eastAsia="zh-CN" w:bidi="ar-SA"/>
    </w:rPr>
  </w:style>
  <w:style w:type="paragraph" w:customStyle="1" w:styleId="IndexFixer">
    <w:name w:val="Index Fixer"/>
    <w:basedOn w:val="Heading1"/>
    <w:qFormat/>
    <w:rsid w:val="0037259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qFormat/>
    <w:rsid w:val="00372591"/>
    <w:pPr>
      <w:widowControl w:val="0"/>
      <w:suppressAutoHyphens/>
      <w:contextualSpacing/>
    </w:pPr>
    <w:rPr>
      <w:rFonts w:ascii="Garamond" w:eastAsia="Times New Roman" w:hAnsi="Garamond"/>
      <w:sz w:val="18"/>
      <w:szCs w:val="18"/>
    </w:rPr>
  </w:style>
  <w:style w:type="character" w:customStyle="1" w:styleId="medium-normal1">
    <w:name w:val="medium-normal1"/>
    <w:rsid w:val="0037259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qFormat/>
    <w:rsid w:val="0037259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372591"/>
    <w:pPr>
      <w:ind w:left="720" w:right="720"/>
    </w:pPr>
    <w:rPr>
      <w:rFonts w:ascii="Palatino Linotype" w:eastAsia="Times New Roman" w:hAnsi="Palatino Linotype"/>
      <w:szCs w:val="20"/>
      <w:u w:val="single"/>
    </w:rPr>
  </w:style>
  <w:style w:type="character" w:customStyle="1" w:styleId="UnderlinedCardChar0">
    <w:name w:val="Underlined Card Char"/>
    <w:rsid w:val="00372591"/>
    <w:rPr>
      <w:rFonts w:ascii="Palatino Linotype" w:hAnsi="Palatino Linotype"/>
      <w:u w:val="single"/>
      <w:lang w:val="en-US" w:eastAsia="en-US" w:bidi="ar-SA"/>
    </w:rPr>
  </w:style>
  <w:style w:type="character" w:customStyle="1" w:styleId="Style10ptUnderline">
    <w:name w:val="Style 10 pt Underline"/>
    <w:rsid w:val="00372591"/>
    <w:rPr>
      <w:sz w:val="20"/>
      <w:u w:val="single"/>
    </w:rPr>
  </w:style>
  <w:style w:type="character" w:customStyle="1" w:styleId="char">
    <w:name w:val="char"/>
    <w:basedOn w:val="DefaultParagraphFont"/>
    <w:rsid w:val="00372591"/>
  </w:style>
  <w:style w:type="character" w:customStyle="1" w:styleId="UnderlineCharCharCharCharCharChar">
    <w:name w:val="Underline Char Char Char Char Char Char"/>
    <w:rsid w:val="00372591"/>
    <w:rPr>
      <w:rFonts w:ascii="Arial Narrow" w:hAnsi="Arial Narrow"/>
      <w:szCs w:val="24"/>
      <w:u w:val="single"/>
      <w:lang w:val="en-US" w:eastAsia="en-US" w:bidi="ar-SA"/>
    </w:rPr>
  </w:style>
  <w:style w:type="paragraph" w:customStyle="1" w:styleId="PageHeader-Underline18pt">
    <w:name w:val="Page Header - Underline 18 pt"/>
    <w:qFormat/>
    <w:rsid w:val="0037259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372591"/>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372591"/>
  </w:style>
  <w:style w:type="character" w:customStyle="1" w:styleId="hdr">
    <w:name w:val="hdr"/>
    <w:basedOn w:val="DefaultParagraphFont"/>
    <w:rsid w:val="00372591"/>
  </w:style>
  <w:style w:type="paragraph" w:customStyle="1" w:styleId="subhead">
    <w:name w:val="subhead"/>
    <w:basedOn w:val="Normal"/>
    <w:qFormat/>
    <w:rsid w:val="00372591"/>
    <w:pPr>
      <w:spacing w:after="120" w:line="225" w:lineRule="atLeast"/>
      <w:ind w:right="180"/>
    </w:pPr>
    <w:rPr>
      <w:rFonts w:eastAsia="Times New Roman"/>
      <w:color w:val="5177C5"/>
      <w:szCs w:val="20"/>
    </w:rPr>
  </w:style>
  <w:style w:type="character" w:customStyle="1" w:styleId="date1">
    <w:name w:val="date1"/>
    <w:basedOn w:val="DefaultParagraphFont"/>
    <w:rsid w:val="00372591"/>
  </w:style>
  <w:style w:type="character" w:customStyle="1" w:styleId="bolding1">
    <w:name w:val="bolding1"/>
    <w:rsid w:val="00372591"/>
    <w:rPr>
      <w:b/>
      <w:bCs/>
    </w:rPr>
  </w:style>
  <w:style w:type="character" w:customStyle="1" w:styleId="bookoptions1">
    <w:name w:val="book_options1"/>
    <w:rsid w:val="00372591"/>
    <w:rPr>
      <w:b/>
      <w:bCs/>
      <w:color w:val="333366"/>
    </w:rPr>
  </w:style>
  <w:style w:type="character" w:customStyle="1" w:styleId="descriptionblock">
    <w:name w:val="description block"/>
    <w:basedOn w:val="DefaultParagraphFont"/>
    <w:rsid w:val="00372591"/>
  </w:style>
  <w:style w:type="character" w:customStyle="1" w:styleId="detailsboxblock">
    <w:name w:val="detailsbox block"/>
    <w:basedOn w:val="DefaultParagraphFont"/>
    <w:rsid w:val="00372591"/>
  </w:style>
  <w:style w:type="character" w:customStyle="1" w:styleId="Char3">
    <w:name w:val="Char3"/>
    <w:rsid w:val="00372591"/>
    <w:rPr>
      <w:rFonts w:cs="Arial"/>
      <w:bCs/>
      <w:u w:val="thick"/>
      <w:lang w:val="en-US" w:eastAsia="en-US" w:bidi="ar-SA"/>
    </w:rPr>
  </w:style>
  <w:style w:type="paragraph" w:customStyle="1" w:styleId="StyleHeading110pt">
    <w:name w:val="Style Heading 1 + 10 pt"/>
    <w:basedOn w:val="Heading1"/>
    <w:qFormat/>
    <w:rsid w:val="0037259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qFormat/>
    <w:rsid w:val="00372591"/>
  </w:style>
  <w:style w:type="paragraph" w:customStyle="1" w:styleId="StyleUnderliningTimesNewRomanBoldNounderlineKernat16">
    <w:name w:val="Style Underlining + Times New Roman Bold No underline Kern at 16..."/>
    <w:basedOn w:val="Normal"/>
    <w:qFormat/>
    <w:rsid w:val="0037259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372591"/>
    <w:rPr>
      <w:rFonts w:eastAsia="Times New Roman"/>
      <w:b/>
      <w:bCs/>
      <w:kern w:val="32"/>
      <w:sz w:val="32"/>
      <w:szCs w:val="32"/>
    </w:rPr>
  </w:style>
  <w:style w:type="paragraph" w:customStyle="1" w:styleId="StyleBoldUnderliningKernat16pt">
    <w:name w:val="Style Bold Underlining + Kern at 16 pt"/>
    <w:qFormat/>
    <w:rsid w:val="00372591"/>
    <w:pPr>
      <w:spacing w:after="160" w:line="259" w:lineRule="auto"/>
    </w:pPr>
    <w:rPr>
      <w:rFonts w:eastAsiaTheme="minorHAnsi"/>
      <w:sz w:val="22"/>
      <w:szCs w:val="22"/>
    </w:rPr>
  </w:style>
  <w:style w:type="paragraph" w:customStyle="1" w:styleId="boldy">
    <w:name w:val="boldy"/>
    <w:basedOn w:val="Heading2"/>
    <w:qFormat/>
    <w:rsid w:val="00372591"/>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72591"/>
    <w:pPr>
      <w:widowControl/>
      <w:suppressAutoHyphens w:val="0"/>
      <w:autoSpaceDE w:val="0"/>
      <w:autoSpaceDN w:val="0"/>
      <w:adjustRightInd w:val="0"/>
      <w:spacing w:after="160" w:line="259" w:lineRule="auto"/>
      <w:ind w:right="0"/>
    </w:pPr>
    <w:rPr>
      <w:rFonts w:ascii="Times New Roman" w:eastAsia="Times New Roman" w:hAnsi="Times New Roman"/>
      <w:color w:val="auto"/>
      <w:sz w:val="12"/>
      <w:szCs w:val="24"/>
    </w:rPr>
  </w:style>
  <w:style w:type="character" w:customStyle="1" w:styleId="CardsFont6ptChar">
    <w:name w:val="Cards + Font: 6 pt Char"/>
    <w:rsid w:val="00372591"/>
    <w:rPr>
      <w:sz w:val="12"/>
      <w:szCs w:val="24"/>
      <w:lang w:val="en-US" w:eastAsia="en-US" w:bidi="ar-SA"/>
    </w:rPr>
  </w:style>
  <w:style w:type="paragraph" w:customStyle="1" w:styleId="TxBr6p1">
    <w:name w:val="TxBr_6p1"/>
    <w:basedOn w:val="Normal"/>
    <w:qFormat/>
    <w:rsid w:val="0037259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372591"/>
    <w:pPr>
      <w:ind w:left="400"/>
    </w:pPr>
    <w:rPr>
      <w:rFonts w:eastAsia="Times New Roman"/>
      <w:szCs w:val="20"/>
    </w:rPr>
  </w:style>
  <w:style w:type="character" w:customStyle="1" w:styleId="texto11">
    <w:name w:val="texto11"/>
    <w:rsid w:val="00372591"/>
    <w:rPr>
      <w:rFonts w:ascii="Arial" w:hAnsi="Arial" w:cs="Arial" w:hint="default"/>
      <w:b w:val="0"/>
      <w:bCs w:val="0"/>
      <w:i w:val="0"/>
      <w:iCs w:val="0"/>
      <w:caps w:val="0"/>
      <w:color w:val="000000"/>
      <w:sz w:val="26"/>
      <w:szCs w:val="26"/>
    </w:rPr>
  </w:style>
  <w:style w:type="paragraph" w:customStyle="1" w:styleId="Paste">
    <w:name w:val="Paste"/>
    <w:basedOn w:val="Normal"/>
    <w:qFormat/>
    <w:rsid w:val="00372591"/>
    <w:rPr>
      <w:rFonts w:ascii="Arial Narrow" w:eastAsia="Times New Roman" w:hAnsi="Arial Narrow"/>
      <w:sz w:val="16"/>
      <w:szCs w:val="20"/>
      <w:lang w:val="x-none" w:eastAsia="x-none"/>
    </w:rPr>
  </w:style>
  <w:style w:type="character" w:customStyle="1" w:styleId="CardTagChar">
    <w:name w:val="Card Tag Char"/>
    <w:rsid w:val="00372591"/>
    <w:rPr>
      <w:rFonts w:ascii="Arial Narrow" w:hAnsi="Arial Narrow"/>
      <w:b/>
      <w:sz w:val="24"/>
      <w:szCs w:val="24"/>
      <w:lang w:val="en-US" w:eastAsia="en-US" w:bidi="ar-SA"/>
    </w:rPr>
  </w:style>
  <w:style w:type="character" w:customStyle="1" w:styleId="CardtextChar3">
    <w:name w:val="Card text Char"/>
    <w:link w:val="Cardtext4"/>
    <w:rsid w:val="00372591"/>
    <w:rPr>
      <w:rFonts w:ascii="Arial Narrow" w:hAnsi="Arial Narrow"/>
      <w:u w:val="single"/>
    </w:rPr>
  </w:style>
  <w:style w:type="paragraph" w:customStyle="1" w:styleId="UnderlineStyle">
    <w:name w:val="Underline Style"/>
    <w:basedOn w:val="Normal"/>
    <w:link w:val="UnderlineStyleChar"/>
    <w:qFormat/>
    <w:rsid w:val="00372591"/>
    <w:rPr>
      <w:rFonts w:eastAsia="Times New Roman"/>
      <w:b/>
      <w:sz w:val="24"/>
      <w:u w:val="single"/>
    </w:rPr>
  </w:style>
  <w:style w:type="paragraph" w:customStyle="1" w:styleId="Normalization">
    <w:name w:val="Normalization"/>
    <w:basedOn w:val="Normal"/>
    <w:qFormat/>
    <w:rsid w:val="00372591"/>
    <w:rPr>
      <w:rFonts w:eastAsia="Times New Roman"/>
      <w:sz w:val="18"/>
    </w:rPr>
  </w:style>
  <w:style w:type="paragraph" w:customStyle="1" w:styleId="BreifTitle">
    <w:name w:val="Breif Title"/>
    <w:basedOn w:val="Normal"/>
    <w:autoRedefine/>
    <w:qFormat/>
    <w:rsid w:val="0037259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7259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372591"/>
    <w:rPr>
      <w:b/>
      <w:sz w:val="32"/>
      <w:szCs w:val="32"/>
      <w:lang w:val="en-US" w:eastAsia="en-US" w:bidi="ar-SA"/>
    </w:rPr>
  </w:style>
  <w:style w:type="paragraph" w:styleId="BodyTextFirstIndent">
    <w:name w:val="Body Text First Indent"/>
    <w:basedOn w:val="BodyText"/>
    <w:link w:val="BodyTextFirstIndentChar"/>
    <w:rsid w:val="00372591"/>
    <w:pPr>
      <w:spacing w:after="120" w:line="259" w:lineRule="auto"/>
      <w:ind w:firstLine="210"/>
    </w:pPr>
    <w:rPr>
      <w:rFonts w:eastAsia="Times New Roman" w:cs="Calibri"/>
      <w:sz w:val="24"/>
    </w:rPr>
  </w:style>
  <w:style w:type="character" w:customStyle="1" w:styleId="BodyTextFirstIndentChar">
    <w:name w:val="Body Text First Indent Char"/>
    <w:basedOn w:val="BodyTextChar"/>
    <w:link w:val="BodyTextFirstIndent"/>
    <w:rsid w:val="00372591"/>
    <w:rPr>
      <w:rFonts w:ascii="Calibri" w:eastAsia="Times New Roman" w:hAnsi="Calibri" w:cs="Calibri"/>
      <w:sz w:val="22"/>
    </w:rPr>
  </w:style>
  <w:style w:type="character" w:customStyle="1" w:styleId="TagChar3">
    <w:name w:val="Tag Char3"/>
    <w:rsid w:val="00372591"/>
    <w:rPr>
      <w:rFonts w:ascii="Palatino Linotype" w:hAnsi="Palatino Linotype"/>
      <w:b/>
      <w:sz w:val="24"/>
      <w:szCs w:val="24"/>
      <w:lang w:val="en-US" w:eastAsia="en-US" w:bidi="ar-SA"/>
    </w:rPr>
  </w:style>
  <w:style w:type="paragraph" w:customStyle="1" w:styleId="TagCite0">
    <w:name w:val="Tag/Cite"/>
    <w:basedOn w:val="Normal"/>
    <w:qFormat/>
    <w:rsid w:val="00372591"/>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372591"/>
    <w:pPr>
      <w:spacing w:before="0"/>
      <w:jc w:val="center"/>
      <w:outlineLvl w:val="0"/>
    </w:pPr>
    <w:rPr>
      <w:rFonts w:eastAsia="Times New Roman"/>
      <w:sz w:val="32"/>
      <w:szCs w:val="32"/>
      <w:u w:val="single"/>
    </w:rPr>
  </w:style>
  <w:style w:type="paragraph" w:customStyle="1" w:styleId="Tagandcite">
    <w:name w:val="Tag and cite"/>
    <w:basedOn w:val="Normal"/>
    <w:autoRedefine/>
    <w:qFormat/>
    <w:rsid w:val="00372591"/>
    <w:rPr>
      <w:rFonts w:eastAsia="Times New Roman"/>
      <w:color w:val="333333"/>
    </w:rPr>
  </w:style>
  <w:style w:type="character" w:customStyle="1" w:styleId="TagandCiteChar">
    <w:name w:val="Tag and Cite Char"/>
    <w:rsid w:val="00372591"/>
    <w:rPr>
      <w:color w:val="333333"/>
      <w:sz w:val="22"/>
      <w:szCs w:val="22"/>
      <w:lang w:val="en-US" w:eastAsia="en-US" w:bidi="ar-SA"/>
    </w:rPr>
  </w:style>
  <w:style w:type="paragraph" w:customStyle="1" w:styleId="StyleTagandCiteFranklinGothicDemi">
    <w:name w:val="Style Tag and Cite + Franklin Gothic Demi"/>
    <w:basedOn w:val="Normal"/>
    <w:autoRedefine/>
    <w:qFormat/>
    <w:rsid w:val="0037259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372591"/>
  </w:style>
  <w:style w:type="character" w:customStyle="1" w:styleId="Style10ptBold">
    <w:name w:val="Style 10 pt Bold"/>
    <w:rsid w:val="00372591"/>
    <w:rPr>
      <w:b/>
      <w:bCs/>
      <w:sz w:val="20"/>
    </w:rPr>
  </w:style>
  <w:style w:type="paragraph" w:styleId="Date">
    <w:name w:val="Date"/>
    <w:aliases w:val="date"/>
    <w:basedOn w:val="Normal"/>
    <w:next w:val="Normal"/>
    <w:link w:val="DateChar"/>
    <w:uiPriority w:val="99"/>
    <w:qFormat/>
    <w:rsid w:val="00372591"/>
    <w:rPr>
      <w:rFonts w:eastAsia="Times New Roman"/>
      <w:sz w:val="24"/>
    </w:rPr>
  </w:style>
  <w:style w:type="character" w:customStyle="1" w:styleId="DateChar">
    <w:name w:val="Date Char"/>
    <w:aliases w:val="date Char"/>
    <w:basedOn w:val="DefaultParagraphFont"/>
    <w:link w:val="Date"/>
    <w:uiPriority w:val="99"/>
    <w:rsid w:val="00372591"/>
    <w:rPr>
      <w:rFonts w:ascii="Calibri" w:eastAsia="Times New Roman" w:hAnsi="Calibri" w:cs="Calibri"/>
    </w:rPr>
  </w:style>
  <w:style w:type="character" w:customStyle="1" w:styleId="text9">
    <w:name w:val="text9"/>
    <w:basedOn w:val="DefaultParagraphFont"/>
    <w:rsid w:val="00372591"/>
  </w:style>
  <w:style w:type="character" w:customStyle="1" w:styleId="text21">
    <w:name w:val="text21"/>
    <w:basedOn w:val="DefaultParagraphFont"/>
    <w:rsid w:val="00372591"/>
  </w:style>
  <w:style w:type="character" w:customStyle="1" w:styleId="text19">
    <w:name w:val="text19"/>
    <w:basedOn w:val="DefaultParagraphFont"/>
    <w:rsid w:val="00372591"/>
  </w:style>
  <w:style w:type="paragraph" w:customStyle="1" w:styleId="CiteCard0">
    <w:name w:val="Cite/Card"/>
    <w:basedOn w:val="Normal"/>
    <w:qFormat/>
    <w:rsid w:val="00372591"/>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372591"/>
    <w:rPr>
      <w:b/>
      <w:bCs/>
      <w:i w:val="0"/>
      <w:iCs w:val="0"/>
      <w:color w:val="000000"/>
    </w:rPr>
  </w:style>
  <w:style w:type="paragraph" w:customStyle="1" w:styleId="tagCharCharCharCharCharCharChar">
    <w:name w:val="tag Char Char Char Char Char Char Char"/>
    <w:basedOn w:val="Normal"/>
    <w:qFormat/>
    <w:rsid w:val="00372591"/>
    <w:rPr>
      <w:rFonts w:eastAsia="Times New Roman"/>
      <w:b/>
      <w:sz w:val="24"/>
      <w:szCs w:val="20"/>
    </w:rPr>
  </w:style>
  <w:style w:type="character" w:customStyle="1" w:styleId="term2">
    <w:name w:val="term2"/>
    <w:rsid w:val="00372591"/>
    <w:rPr>
      <w:b/>
      <w:bCs/>
    </w:rPr>
  </w:style>
  <w:style w:type="paragraph" w:customStyle="1" w:styleId="title-bold-medium">
    <w:name w:val="title-bold-medium"/>
    <w:basedOn w:val="Normal"/>
    <w:qFormat/>
    <w:rsid w:val="00372591"/>
    <w:pPr>
      <w:spacing w:before="100" w:beforeAutospacing="1" w:after="100" w:afterAutospacing="1"/>
    </w:pPr>
    <w:rPr>
      <w:rFonts w:eastAsia="Arial Unicode MS"/>
      <w:b/>
      <w:bCs/>
      <w:color w:val="000000"/>
      <w:szCs w:val="20"/>
    </w:rPr>
  </w:style>
  <w:style w:type="character" w:customStyle="1" w:styleId="pmterms12">
    <w:name w:val="pmterms12"/>
    <w:rsid w:val="00372591"/>
    <w:rPr>
      <w:b/>
      <w:bCs/>
      <w:i w:val="0"/>
      <w:iCs w:val="0"/>
      <w:color w:val="000000"/>
    </w:rPr>
  </w:style>
  <w:style w:type="paragraph" w:customStyle="1" w:styleId="lact">
    <w:name w:val="lact"/>
    <w:basedOn w:val="Normal"/>
    <w:qFormat/>
    <w:rsid w:val="0037259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72591"/>
    <w:rPr>
      <w:rFonts w:eastAsia="Times New Roman"/>
      <w:b/>
      <w:sz w:val="24"/>
    </w:rPr>
  </w:style>
  <w:style w:type="paragraph" w:styleId="NormalIndent">
    <w:name w:val="Normal Indent"/>
    <w:basedOn w:val="Normal"/>
    <w:rsid w:val="00372591"/>
    <w:pPr>
      <w:ind w:left="720"/>
    </w:pPr>
    <w:rPr>
      <w:rFonts w:eastAsia="Times New Roman"/>
      <w:szCs w:val="20"/>
    </w:rPr>
  </w:style>
  <w:style w:type="character" w:customStyle="1" w:styleId="ToReadChar">
    <w:name w:val="To Read Char"/>
    <w:rsid w:val="00372591"/>
    <w:rPr>
      <w:rFonts w:ascii="Verdana" w:hAnsi="Verdana"/>
      <w:b/>
      <w:szCs w:val="24"/>
      <w:u w:val="single"/>
      <w:lang w:val="en-US" w:eastAsia="en-US" w:bidi="ar-SA"/>
    </w:rPr>
  </w:style>
  <w:style w:type="character" w:customStyle="1" w:styleId="ToReadCharChar">
    <w:name w:val="To Read Char Char"/>
    <w:rsid w:val="00372591"/>
    <w:rPr>
      <w:rFonts w:ascii="Verdana" w:hAnsi="Verdana"/>
      <w:b/>
      <w:szCs w:val="24"/>
      <w:u w:val="single"/>
      <w:lang w:val="en-US" w:eastAsia="en-US" w:bidi="ar-SA"/>
    </w:rPr>
  </w:style>
  <w:style w:type="paragraph" w:customStyle="1" w:styleId="BLOCKTITLE0">
    <w:name w:val="BLOCK TITLE"/>
    <w:basedOn w:val="Heading1"/>
    <w:qFormat/>
    <w:rsid w:val="0037259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372591"/>
    <w:rPr>
      <w:b/>
      <w:szCs w:val="24"/>
      <w:u w:val="single"/>
      <w:lang w:val="en-US" w:eastAsia="en-US" w:bidi="ar-SA"/>
    </w:rPr>
  </w:style>
  <w:style w:type="paragraph" w:styleId="EnvelopeReturn">
    <w:name w:val="envelope return"/>
    <w:basedOn w:val="Normal"/>
    <w:rsid w:val="00372591"/>
    <w:rPr>
      <w:rFonts w:eastAsia="Times New Roman"/>
      <w:sz w:val="24"/>
      <w:szCs w:val="20"/>
    </w:rPr>
  </w:style>
  <w:style w:type="paragraph" w:styleId="EnvelopeAddress">
    <w:name w:val="envelope address"/>
    <w:basedOn w:val="Normal"/>
    <w:rsid w:val="00372591"/>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372591"/>
  </w:style>
  <w:style w:type="character" w:customStyle="1" w:styleId="bio">
    <w:name w:val="bio"/>
    <w:basedOn w:val="DefaultParagraphFont"/>
    <w:rsid w:val="00372591"/>
  </w:style>
  <w:style w:type="character" w:customStyle="1" w:styleId="storytextstyle">
    <w:name w:val="storytextstyle"/>
    <w:basedOn w:val="DefaultParagraphFont"/>
    <w:rsid w:val="00372591"/>
  </w:style>
  <w:style w:type="character" w:customStyle="1" w:styleId="cardunderlinedCharChar">
    <w:name w:val="card underlined Char Char"/>
    <w:rsid w:val="00372591"/>
    <w:rPr>
      <w:rFonts w:ascii="Arial" w:hAnsi="Arial"/>
      <w:sz w:val="22"/>
      <w:szCs w:val="24"/>
      <w:u w:val="single"/>
      <w:lang w:val="en-US" w:eastAsia="en-US" w:bidi="ar-SA"/>
    </w:rPr>
  </w:style>
  <w:style w:type="character" w:customStyle="1" w:styleId="Style2Char0">
    <w:name w:val="Style2 Char"/>
    <w:rsid w:val="00372591"/>
    <w:rPr>
      <w:rFonts w:ascii="Book Antiqua" w:hAnsi="Book Antiqua"/>
      <w:u w:val="thick"/>
      <w:lang w:val="en-US" w:eastAsia="en-US" w:bidi="ar-SA"/>
    </w:rPr>
  </w:style>
  <w:style w:type="character" w:customStyle="1" w:styleId="Style2Char1">
    <w:name w:val="Style2 Char1"/>
    <w:rsid w:val="00372591"/>
    <w:rPr>
      <w:rFonts w:ascii="Book Antiqua" w:hAnsi="Book Antiqua"/>
      <w:szCs w:val="24"/>
      <w:u w:val="thick"/>
      <w:lang w:val="en-US" w:eastAsia="en-US" w:bidi="ar-SA"/>
    </w:rPr>
  </w:style>
  <w:style w:type="character" w:customStyle="1" w:styleId="articlehead21">
    <w:name w:val="articlehead21"/>
    <w:rsid w:val="00372591"/>
    <w:rPr>
      <w:rFonts w:ascii="Arial" w:hAnsi="Arial" w:cs="Arial" w:hint="default"/>
      <w:b/>
      <w:bCs/>
      <w:color w:val="660000"/>
      <w:sz w:val="20"/>
      <w:szCs w:val="20"/>
    </w:rPr>
  </w:style>
  <w:style w:type="paragraph" w:customStyle="1" w:styleId="shellscontentions">
    <w:name w:val="shells/contentions"/>
    <w:basedOn w:val="TagCite0"/>
    <w:qFormat/>
    <w:rsid w:val="00372591"/>
  </w:style>
  <w:style w:type="character" w:customStyle="1" w:styleId="BoldandUnderlineChar2Char1">
    <w:name w:val="Bold and Underline Char2 Char1"/>
    <w:rsid w:val="00372591"/>
    <w:rPr>
      <w:b/>
      <w:szCs w:val="24"/>
      <w:u w:val="single"/>
      <w:lang w:val="en-US" w:eastAsia="en-US" w:bidi="ar-SA"/>
    </w:rPr>
  </w:style>
  <w:style w:type="character" w:customStyle="1" w:styleId="TagCiteChar1">
    <w:name w:val="Tag/Cite Char1"/>
    <w:rsid w:val="00372591"/>
    <w:rPr>
      <w:b/>
      <w:lang w:val="en-US" w:eastAsia="en-US" w:bidi="ar-SA"/>
    </w:rPr>
  </w:style>
  <w:style w:type="character" w:customStyle="1" w:styleId="goohl2">
    <w:name w:val="goohl2"/>
    <w:basedOn w:val="DefaultParagraphFont"/>
    <w:rsid w:val="00372591"/>
  </w:style>
  <w:style w:type="paragraph" w:customStyle="1" w:styleId="BriefTitle1">
    <w:name w:val="Brief Title 1"/>
    <w:basedOn w:val="Normal"/>
    <w:qFormat/>
    <w:rsid w:val="0037259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72591"/>
    <w:pPr>
      <w:widowControl w:val="0"/>
      <w:autoSpaceDE w:val="0"/>
      <w:autoSpaceDN w:val="0"/>
      <w:adjustRightInd w:val="0"/>
    </w:pPr>
    <w:rPr>
      <w:rFonts w:eastAsia="Times New Roman"/>
      <w:b/>
      <w:szCs w:val="20"/>
    </w:rPr>
  </w:style>
  <w:style w:type="character" w:customStyle="1" w:styleId="CardCharChar0">
    <w:name w:val="Card Char Char"/>
    <w:rsid w:val="00372591"/>
    <w:rPr>
      <w:lang w:val="en-US" w:eastAsia="en-US" w:bidi="ar-SA"/>
    </w:rPr>
  </w:style>
  <w:style w:type="character" w:customStyle="1" w:styleId="BriefTitle1Char">
    <w:name w:val="Brief Title 1 Char"/>
    <w:rsid w:val="00372591"/>
    <w:rPr>
      <w:b/>
      <w:u w:val="single"/>
      <w:lang w:val="en-US" w:eastAsia="en-US" w:bidi="ar-SA"/>
    </w:rPr>
  </w:style>
  <w:style w:type="character" w:customStyle="1" w:styleId="TagCiteCharChar">
    <w:name w:val="Tag/Cite Char Char"/>
    <w:rsid w:val="00372591"/>
    <w:rPr>
      <w:b/>
      <w:lang w:val="en-US" w:eastAsia="en-US" w:bidi="ar-SA"/>
    </w:rPr>
  </w:style>
  <w:style w:type="paragraph" w:customStyle="1" w:styleId="ShellTitles">
    <w:name w:val="ShellTitles"/>
    <w:basedOn w:val="Normal"/>
    <w:qFormat/>
    <w:rsid w:val="00372591"/>
    <w:pPr>
      <w:widowControl w:val="0"/>
      <w:autoSpaceDE w:val="0"/>
      <w:autoSpaceDN w:val="0"/>
      <w:adjustRightInd w:val="0"/>
    </w:pPr>
    <w:rPr>
      <w:rFonts w:eastAsia="Times New Roman"/>
      <w:b/>
      <w:szCs w:val="20"/>
    </w:rPr>
  </w:style>
  <w:style w:type="paragraph" w:customStyle="1" w:styleId="maintext">
    <w:name w:val="maintext"/>
    <w:basedOn w:val="Normal"/>
    <w:qFormat/>
    <w:rsid w:val="0037259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372591"/>
    <w:pPr>
      <w:spacing w:before="100" w:beforeAutospacing="1" w:after="100" w:afterAutospacing="1"/>
    </w:pPr>
    <w:rPr>
      <w:rFonts w:eastAsia="Times New Roman"/>
    </w:rPr>
  </w:style>
  <w:style w:type="character" w:customStyle="1" w:styleId="btx">
    <w:name w:val="btx"/>
    <w:basedOn w:val="DefaultParagraphFont"/>
    <w:rsid w:val="00372591"/>
  </w:style>
  <w:style w:type="character" w:customStyle="1" w:styleId="CardChar10">
    <w:name w:val="Card Char1"/>
    <w:rsid w:val="00372591"/>
    <w:rPr>
      <w:lang w:val="en-US" w:eastAsia="en-US" w:bidi="ar-SA"/>
    </w:rPr>
  </w:style>
  <w:style w:type="character" w:customStyle="1" w:styleId="prodgeneral1">
    <w:name w:val="prodgeneral1"/>
    <w:rsid w:val="00372591"/>
    <w:rPr>
      <w:rFonts w:ascii="Verdana" w:hAnsi="Verdana" w:hint="default"/>
      <w:b w:val="0"/>
      <w:bCs w:val="0"/>
      <w:caps w:val="0"/>
      <w:color w:val="000000"/>
      <w:spacing w:val="0"/>
      <w:sz w:val="16"/>
      <w:szCs w:val="16"/>
    </w:rPr>
  </w:style>
  <w:style w:type="character" w:customStyle="1" w:styleId="summary1">
    <w:name w:val="summary1"/>
    <w:rsid w:val="00372591"/>
    <w:rPr>
      <w:rFonts w:ascii="Arial" w:hAnsi="Arial" w:cs="Arial" w:hint="default"/>
      <w:sz w:val="18"/>
      <w:szCs w:val="18"/>
    </w:rPr>
  </w:style>
  <w:style w:type="paragraph" w:customStyle="1" w:styleId="ToRead">
    <w:name w:val="To Read"/>
    <w:basedOn w:val="Normal"/>
    <w:qFormat/>
    <w:rsid w:val="00372591"/>
    <w:pPr>
      <w:ind w:left="720"/>
    </w:pPr>
    <w:rPr>
      <w:rFonts w:ascii="Verdana" w:eastAsia="Times New Roman" w:hAnsi="Verdana"/>
      <w:b/>
      <w:u w:val="single"/>
    </w:rPr>
  </w:style>
  <w:style w:type="character" w:customStyle="1" w:styleId="text3">
    <w:name w:val="text3"/>
    <w:basedOn w:val="DefaultParagraphFont"/>
    <w:rsid w:val="00372591"/>
  </w:style>
  <w:style w:type="paragraph" w:customStyle="1" w:styleId="Style1">
    <w:name w:val="Style 1"/>
    <w:basedOn w:val="Normal"/>
    <w:qFormat/>
    <w:rsid w:val="00372591"/>
    <w:pPr>
      <w:widowControl w:val="0"/>
      <w:ind w:firstLine="216"/>
    </w:pPr>
    <w:rPr>
      <w:rFonts w:eastAsia="Times New Roman"/>
      <w:noProof/>
      <w:color w:val="000000"/>
      <w:szCs w:val="20"/>
    </w:rPr>
  </w:style>
  <w:style w:type="paragraph" w:customStyle="1" w:styleId="Style40">
    <w:name w:val="Style 4"/>
    <w:basedOn w:val="Normal"/>
    <w:qFormat/>
    <w:rsid w:val="00372591"/>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372591"/>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qFormat/>
    <w:rsid w:val="00372591"/>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qFormat/>
    <w:rsid w:val="00372591"/>
  </w:style>
  <w:style w:type="paragraph" w:customStyle="1" w:styleId="PageNumber1">
    <w:name w:val="Page Number1"/>
    <w:basedOn w:val="Normal"/>
    <w:next w:val="Normal"/>
    <w:qFormat/>
    <w:rsid w:val="00372591"/>
    <w:rPr>
      <w:rFonts w:eastAsia="Times New Roman"/>
    </w:rPr>
  </w:style>
  <w:style w:type="paragraph" w:customStyle="1" w:styleId="Card1">
    <w:name w:val="Card1"/>
    <w:qFormat/>
    <w:rsid w:val="00372591"/>
    <w:pPr>
      <w:ind w:left="720"/>
      <w:jc w:val="both"/>
    </w:pPr>
    <w:rPr>
      <w:rFonts w:ascii="Palatino Linotype" w:eastAsia="Times New Roman" w:hAnsi="Palatino Linotype" w:cs="Times New Roman"/>
      <w:sz w:val="20"/>
      <w:szCs w:val="20"/>
      <w:lang w:val="en-AU"/>
    </w:rPr>
  </w:style>
  <w:style w:type="paragraph" w:customStyle="1" w:styleId="Cite20">
    <w:name w:val="Cite2"/>
    <w:qFormat/>
    <w:rsid w:val="0037259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72591"/>
    <w:pPr>
      <w:ind w:left="288" w:right="288"/>
    </w:pPr>
    <w:rPr>
      <w:rFonts w:eastAsia="Times New Roman"/>
    </w:rPr>
  </w:style>
  <w:style w:type="paragraph" w:customStyle="1" w:styleId="cite21">
    <w:name w:val="cite2"/>
    <w:qFormat/>
    <w:rsid w:val="00372591"/>
    <w:rPr>
      <w:rFonts w:ascii="Times New Roman" w:eastAsia="Times New Roman" w:hAnsi="Times New Roman" w:cs="Times New Roman"/>
      <w:color w:val="000000"/>
      <w:sz w:val="20"/>
    </w:rPr>
  </w:style>
  <w:style w:type="character" w:customStyle="1" w:styleId="underline10">
    <w:name w:val="underline1"/>
    <w:rsid w:val="00372591"/>
    <w:rPr>
      <w:rFonts w:ascii="Times New Roman" w:hAnsi="Times New Roman"/>
      <w:sz w:val="20"/>
      <w:u w:val="single"/>
      <w:lang w:eastAsia="en-US"/>
    </w:rPr>
  </w:style>
  <w:style w:type="paragraph" w:customStyle="1" w:styleId="articletext">
    <w:name w:val="articletext"/>
    <w:basedOn w:val="Normal"/>
    <w:qFormat/>
    <w:rsid w:val="00372591"/>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372591"/>
    <w:rPr>
      <w:rFonts w:ascii="Arial Narrow" w:hAnsi="Arial Narrow"/>
      <w:sz w:val="24"/>
      <w:szCs w:val="24"/>
      <w:u w:val="single"/>
      <w:lang w:val="en-US" w:eastAsia="en-US" w:bidi="ar-SA"/>
    </w:rPr>
  </w:style>
  <w:style w:type="character" w:customStyle="1" w:styleId="cardtextsmallChar">
    <w:name w:val="card text small Char"/>
    <w:rsid w:val="00372591"/>
    <w:rPr>
      <w:rFonts w:ascii="Arial Narrow" w:hAnsi="Arial Narrow"/>
      <w:sz w:val="16"/>
      <w:szCs w:val="24"/>
      <w:lang w:val="en-US" w:eastAsia="en-US" w:bidi="ar-SA"/>
    </w:rPr>
  </w:style>
  <w:style w:type="paragraph" w:customStyle="1" w:styleId="cardtextsmall">
    <w:name w:val="card text small"/>
    <w:basedOn w:val="Normal"/>
    <w:qFormat/>
    <w:rsid w:val="00372591"/>
    <w:rPr>
      <w:rFonts w:eastAsia="Times New Roman"/>
      <w:sz w:val="16"/>
    </w:rPr>
  </w:style>
  <w:style w:type="paragraph" w:customStyle="1" w:styleId="CaseListNormal">
    <w:name w:val="Case List Normal"/>
    <w:basedOn w:val="Normal"/>
    <w:qFormat/>
    <w:rsid w:val="00372591"/>
    <w:rPr>
      <w:rFonts w:ascii="Times" w:eastAsia="Times New Roman" w:hAnsi="Times"/>
      <w:szCs w:val="26"/>
    </w:rPr>
  </w:style>
  <w:style w:type="paragraph" w:customStyle="1" w:styleId="3text">
    <w:name w:val="3text"/>
    <w:basedOn w:val="Normal"/>
    <w:qFormat/>
    <w:rsid w:val="00372591"/>
    <w:pPr>
      <w:spacing w:before="100" w:beforeAutospacing="1" w:after="100" w:afterAutospacing="1"/>
    </w:pPr>
    <w:rPr>
      <w:rFonts w:eastAsia="Times New Roman"/>
      <w:sz w:val="24"/>
    </w:rPr>
  </w:style>
  <w:style w:type="character" w:customStyle="1" w:styleId="countrytitle1">
    <w:name w:val="countrytitle1"/>
    <w:rsid w:val="00372591"/>
    <w:rPr>
      <w:rFonts w:ascii="Verdana" w:hAnsi="Verdana" w:hint="default"/>
      <w:b/>
      <w:bCs/>
      <w:color w:val="293643"/>
      <w:sz w:val="24"/>
      <w:szCs w:val="24"/>
    </w:rPr>
  </w:style>
  <w:style w:type="character" w:customStyle="1" w:styleId="storyheader1">
    <w:name w:val="storyheader1"/>
    <w:rsid w:val="00372591"/>
    <w:rPr>
      <w:rFonts w:ascii="Verdana" w:hAnsi="Verdana" w:hint="default"/>
      <w:b/>
      <w:bCs/>
      <w:color w:val="000000"/>
      <w:sz w:val="21"/>
      <w:szCs w:val="21"/>
    </w:rPr>
  </w:style>
  <w:style w:type="paragraph" w:customStyle="1" w:styleId="TimesNewRoman12">
    <w:name w:val="TimesNewRoman12"/>
    <w:qFormat/>
    <w:rsid w:val="00372591"/>
    <w:pPr>
      <w:jc w:val="both"/>
    </w:pPr>
    <w:rPr>
      <w:rFonts w:ascii="Times New Roman" w:eastAsia="Times New Roman" w:hAnsi="Times New Roman" w:cs="Times New Roman"/>
      <w:lang w:val="de-DE" w:eastAsia="de-DE"/>
    </w:rPr>
  </w:style>
  <w:style w:type="paragraph" w:customStyle="1" w:styleId="htmlbody0">
    <w:name w:val="htmlbody"/>
    <w:basedOn w:val="Normal"/>
    <w:qFormat/>
    <w:rsid w:val="00372591"/>
    <w:pPr>
      <w:spacing w:before="100" w:beforeAutospacing="1" w:after="100" w:afterAutospacing="1"/>
    </w:pPr>
    <w:rPr>
      <w:rFonts w:eastAsia="Times New Roman"/>
      <w:sz w:val="24"/>
    </w:rPr>
  </w:style>
  <w:style w:type="character" w:customStyle="1" w:styleId="cardunderlinedChar0">
    <w:name w:val="card underlined Char"/>
    <w:rsid w:val="00372591"/>
    <w:rPr>
      <w:rFonts w:ascii="Arial" w:hAnsi="Arial"/>
      <w:sz w:val="22"/>
      <w:szCs w:val="24"/>
      <w:u w:val="single"/>
      <w:lang w:val="en-US" w:eastAsia="en-US" w:bidi="ar-SA"/>
    </w:rPr>
  </w:style>
  <w:style w:type="paragraph" w:customStyle="1" w:styleId="medium-normal">
    <w:name w:val="medium-normal"/>
    <w:basedOn w:val="Normal"/>
    <w:qFormat/>
    <w:rsid w:val="00372591"/>
    <w:pPr>
      <w:spacing w:before="100" w:beforeAutospacing="1" w:after="100" w:afterAutospacing="1"/>
    </w:pPr>
    <w:rPr>
      <w:rFonts w:eastAsia="Times New Roman"/>
      <w:sz w:val="24"/>
    </w:rPr>
  </w:style>
  <w:style w:type="paragraph" w:customStyle="1" w:styleId="textChar">
    <w:name w:val="text Char"/>
    <w:basedOn w:val="Normal"/>
    <w:autoRedefine/>
    <w:qFormat/>
    <w:rsid w:val="00372591"/>
    <w:rPr>
      <w:rFonts w:eastAsia="Times New Roman"/>
      <w:color w:val="000000"/>
      <w:sz w:val="18"/>
    </w:rPr>
  </w:style>
  <w:style w:type="paragraph" w:customStyle="1" w:styleId="text1">
    <w:name w:val="text1"/>
    <w:basedOn w:val="Normal"/>
    <w:autoRedefine/>
    <w:qFormat/>
    <w:rsid w:val="00372591"/>
    <w:rPr>
      <w:rFonts w:eastAsia="Times New Roman"/>
      <w:szCs w:val="20"/>
    </w:rPr>
  </w:style>
  <w:style w:type="character" w:customStyle="1" w:styleId="article1">
    <w:name w:val="article1"/>
    <w:rsid w:val="00372591"/>
    <w:rPr>
      <w:rFonts w:ascii="Verdana" w:hAnsi="Verdana" w:hint="default"/>
      <w:color w:val="333333"/>
      <w:sz w:val="16"/>
      <w:szCs w:val="16"/>
    </w:rPr>
  </w:style>
  <w:style w:type="paragraph" w:customStyle="1" w:styleId="RepeatBlockHeading">
    <w:name w:val="Repeat Block Heading"/>
    <w:basedOn w:val="Normal"/>
    <w:autoRedefine/>
    <w:qFormat/>
    <w:rsid w:val="00372591"/>
    <w:pPr>
      <w:jc w:val="center"/>
    </w:pPr>
    <w:rPr>
      <w:rFonts w:eastAsia="Times New Roman"/>
      <w:b/>
      <w:smallCaps/>
      <w:color w:val="000000"/>
      <w:sz w:val="24"/>
      <w:u w:val="thick"/>
    </w:rPr>
  </w:style>
  <w:style w:type="character" w:customStyle="1" w:styleId="Hyperlink6">
    <w:name w:val="Hyperlink6"/>
    <w:rsid w:val="00372591"/>
    <w:rPr>
      <w:color w:val="3300CC"/>
      <w:u w:val="single"/>
    </w:rPr>
  </w:style>
  <w:style w:type="paragraph" w:customStyle="1" w:styleId="story-headline">
    <w:name w:val="story-headline"/>
    <w:basedOn w:val="Normal"/>
    <w:qFormat/>
    <w:rsid w:val="00372591"/>
    <w:pPr>
      <w:spacing w:before="72" w:after="72"/>
    </w:pPr>
    <w:rPr>
      <w:rFonts w:eastAsia="Times New Roman"/>
      <w:b/>
      <w:bCs/>
      <w:sz w:val="26"/>
      <w:szCs w:val="26"/>
    </w:rPr>
  </w:style>
  <w:style w:type="paragraph" w:customStyle="1" w:styleId="story-body">
    <w:name w:val="story-body"/>
    <w:basedOn w:val="Normal"/>
    <w:qFormat/>
    <w:rsid w:val="00372591"/>
    <w:pPr>
      <w:spacing w:before="100" w:beforeAutospacing="1" w:after="100" w:afterAutospacing="1"/>
    </w:pPr>
    <w:rPr>
      <w:rFonts w:eastAsia="Times New Roman"/>
    </w:rPr>
  </w:style>
  <w:style w:type="character" w:customStyle="1" w:styleId="story-posted-date1">
    <w:name w:val="story-posted-date1"/>
    <w:rsid w:val="00372591"/>
    <w:rPr>
      <w:rFonts w:ascii="Arial" w:hAnsi="Arial" w:cs="Arial" w:hint="default"/>
      <w:b w:val="0"/>
      <w:bCs w:val="0"/>
      <w:sz w:val="19"/>
      <w:szCs w:val="19"/>
    </w:rPr>
  </w:style>
  <w:style w:type="paragraph" w:customStyle="1" w:styleId="story-dateline">
    <w:name w:val="story-dateline"/>
    <w:basedOn w:val="Normal"/>
    <w:qFormat/>
    <w:rsid w:val="00372591"/>
    <w:rPr>
      <w:rFonts w:eastAsia="Times New Roman"/>
      <w:b/>
      <w:bCs/>
    </w:rPr>
  </w:style>
  <w:style w:type="paragraph" w:customStyle="1" w:styleId="TextofCards">
    <w:name w:val="Text of Cards"/>
    <w:basedOn w:val="Normal"/>
    <w:qFormat/>
    <w:rsid w:val="00372591"/>
    <w:rPr>
      <w:rFonts w:eastAsia="Times New Roman"/>
      <w:color w:val="000000"/>
      <w:spacing w:val="6"/>
      <w:szCs w:val="23"/>
    </w:rPr>
  </w:style>
  <w:style w:type="paragraph" w:customStyle="1" w:styleId="Corpotesto">
    <w:name w:val="Corpo testo"/>
    <w:basedOn w:val="Normal"/>
    <w:qFormat/>
    <w:rsid w:val="00372591"/>
    <w:pPr>
      <w:widowControl w:val="0"/>
      <w:adjustRightInd w:val="0"/>
      <w:spacing w:after="283"/>
    </w:pPr>
    <w:rPr>
      <w:rFonts w:ascii="Times" w:eastAsia="Times New Roman" w:hAnsi="Times"/>
    </w:rPr>
  </w:style>
  <w:style w:type="paragraph" w:customStyle="1" w:styleId="PageHeading">
    <w:name w:val="Page Heading"/>
    <w:basedOn w:val="Heading2"/>
    <w:qFormat/>
    <w:rsid w:val="00372591"/>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372591"/>
  </w:style>
  <w:style w:type="paragraph" w:customStyle="1" w:styleId="tagCharChar1Char">
    <w:name w:val="tag Char Char1 Char"/>
    <w:qFormat/>
    <w:rsid w:val="00372591"/>
    <w:pPr>
      <w:spacing w:after="160" w:line="259" w:lineRule="auto"/>
    </w:pPr>
    <w:rPr>
      <w:rFonts w:eastAsia="Times New Roman"/>
      <w:b/>
      <w:bCs/>
    </w:rPr>
  </w:style>
  <w:style w:type="character" w:customStyle="1" w:styleId="textmedium">
    <w:name w:val="textmedium"/>
    <w:basedOn w:val="DefaultParagraphFont"/>
    <w:rsid w:val="00372591"/>
  </w:style>
  <w:style w:type="character" w:customStyle="1" w:styleId="citation1">
    <w:name w:val="citation1"/>
    <w:rsid w:val="00372591"/>
    <w:rPr>
      <w:rFonts w:ascii="Verdana" w:hAnsi="Verdana" w:hint="default"/>
      <w:sz w:val="17"/>
      <w:szCs w:val="17"/>
    </w:rPr>
  </w:style>
  <w:style w:type="character" w:customStyle="1" w:styleId="hithighlite">
    <w:name w:val="hithighlite"/>
    <w:basedOn w:val="DefaultParagraphFont"/>
    <w:rsid w:val="00372591"/>
  </w:style>
  <w:style w:type="character" w:customStyle="1" w:styleId="articlecontent">
    <w:name w:val="articlecontent"/>
    <w:basedOn w:val="DefaultParagraphFont"/>
    <w:rsid w:val="00372591"/>
  </w:style>
  <w:style w:type="paragraph" w:customStyle="1" w:styleId="inside-copy">
    <w:name w:val="inside-copy"/>
    <w:basedOn w:val="Normal"/>
    <w:qFormat/>
    <w:rsid w:val="0037259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37259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372591"/>
    <w:pPr>
      <w:jc w:val="center"/>
    </w:pPr>
    <w:rPr>
      <w:rFonts w:eastAsia="Times New Roman"/>
      <w:b/>
      <w:caps/>
      <w:sz w:val="24"/>
      <w:szCs w:val="20"/>
    </w:rPr>
  </w:style>
  <w:style w:type="paragraph" w:customStyle="1" w:styleId="TitlePageBy">
    <w:name w:val="Title Page By"/>
    <w:basedOn w:val="TitlePageCenter"/>
    <w:next w:val="Normal"/>
    <w:autoRedefine/>
    <w:qFormat/>
    <w:rsid w:val="00372591"/>
  </w:style>
  <w:style w:type="paragraph" w:customStyle="1" w:styleId="ProjectTitleLine">
    <w:name w:val="Project Title Line"/>
    <w:basedOn w:val="Normal"/>
    <w:next w:val="Normal"/>
    <w:autoRedefine/>
    <w:qFormat/>
    <w:rsid w:val="00372591"/>
    <w:pPr>
      <w:jc w:val="center"/>
    </w:pPr>
    <w:rPr>
      <w:rFonts w:eastAsia="Times New Roman"/>
      <w:caps/>
      <w:szCs w:val="20"/>
    </w:rPr>
  </w:style>
  <w:style w:type="character" w:customStyle="1" w:styleId="fource1">
    <w:name w:val="fource1"/>
    <w:rsid w:val="00372591"/>
    <w:rPr>
      <w:sz w:val="34"/>
      <w:szCs w:val="34"/>
    </w:rPr>
  </w:style>
  <w:style w:type="paragraph" w:customStyle="1" w:styleId="LanguageStrike">
    <w:name w:val="Language Strike"/>
    <w:basedOn w:val="Normal"/>
    <w:next w:val="Normal"/>
    <w:qFormat/>
    <w:rsid w:val="00372591"/>
    <w:rPr>
      <w:rFonts w:eastAsia="Times New Roman"/>
      <w:strike/>
    </w:rPr>
  </w:style>
  <w:style w:type="character" w:customStyle="1" w:styleId="LanguageStrikeChar">
    <w:name w:val="Language Strike Char"/>
    <w:rsid w:val="00372591"/>
    <w:rPr>
      <w:rFonts w:ascii="Arial Narrow" w:hAnsi="Arial Narrow"/>
      <w:strike/>
      <w:szCs w:val="24"/>
      <w:lang w:val="en-US" w:eastAsia="en-US" w:bidi="ar-SA"/>
    </w:rPr>
  </w:style>
  <w:style w:type="paragraph" w:customStyle="1" w:styleId="NormalVerdana">
    <w:name w:val="Normal + Verdana"/>
    <w:aliases w:val="10 pt,White,Normal + Arial"/>
    <w:basedOn w:val="Normal"/>
    <w:qFormat/>
    <w:rsid w:val="00372591"/>
    <w:rPr>
      <w:rFonts w:eastAsia="Times New Roman"/>
      <w:szCs w:val="20"/>
      <w:u w:val="single"/>
    </w:rPr>
  </w:style>
  <w:style w:type="paragraph" w:customStyle="1" w:styleId="Normal10pt">
    <w:name w:val="Normal + 10 pt"/>
    <w:basedOn w:val="Normal"/>
    <w:qFormat/>
    <w:rsid w:val="00372591"/>
    <w:rPr>
      <w:rFonts w:eastAsia="Times New Roman"/>
      <w:szCs w:val="20"/>
    </w:rPr>
  </w:style>
  <w:style w:type="paragraph" w:customStyle="1" w:styleId="cardChar1Char">
    <w:name w:val="card Char1 Char"/>
    <w:basedOn w:val="Normal"/>
    <w:qFormat/>
    <w:rsid w:val="00372591"/>
    <w:pPr>
      <w:ind w:left="288" w:right="288"/>
    </w:pPr>
    <w:rPr>
      <w:rFonts w:eastAsia="Times New Roman"/>
      <w:szCs w:val="20"/>
    </w:rPr>
  </w:style>
  <w:style w:type="character" w:customStyle="1" w:styleId="ds">
    <w:name w:val="ds"/>
    <w:basedOn w:val="DefaultParagraphFont"/>
    <w:rsid w:val="00372591"/>
  </w:style>
  <w:style w:type="character" w:customStyle="1" w:styleId="UnderliningChar1">
    <w:name w:val="Underlining Char1"/>
    <w:rsid w:val="00372591"/>
    <w:rPr>
      <w:rFonts w:ascii="Arial Narrow" w:hAnsi="Arial Narrow"/>
      <w:szCs w:val="24"/>
      <w:u w:val="single"/>
      <w:lang w:val="en-US" w:eastAsia="en-US" w:bidi="ar-SA"/>
    </w:rPr>
  </w:style>
  <w:style w:type="character" w:customStyle="1" w:styleId="UnderliningChar2">
    <w:name w:val="Underlining Char2"/>
    <w:rsid w:val="00372591"/>
    <w:rPr>
      <w:rFonts w:ascii="Arial Narrow" w:hAnsi="Arial Narrow"/>
      <w:szCs w:val="24"/>
      <w:u w:val="single"/>
      <w:lang w:val="en-US" w:eastAsia="en-US" w:bidi="ar-SA"/>
    </w:rPr>
  </w:style>
  <w:style w:type="character" w:customStyle="1" w:styleId="MicroTextChar1">
    <w:name w:val="MicroText Char1"/>
    <w:rsid w:val="00372591"/>
    <w:rPr>
      <w:rFonts w:ascii="Arial Narrow" w:hAnsi="Arial Narrow"/>
      <w:sz w:val="12"/>
      <w:szCs w:val="24"/>
      <w:lang w:val="en-US" w:eastAsia="en-US" w:bidi="ar-SA"/>
    </w:rPr>
  </w:style>
  <w:style w:type="paragraph" w:customStyle="1" w:styleId="CM12">
    <w:name w:val="CM12"/>
    <w:basedOn w:val="Default"/>
    <w:next w:val="Default"/>
    <w:qFormat/>
    <w:rsid w:val="00372591"/>
    <w:pPr>
      <w:spacing w:line="320" w:lineRule="atLeast"/>
    </w:pPr>
    <w:rPr>
      <w:rFonts w:ascii="Granjon LT Std" w:hAnsi="Granjon LT Std"/>
      <w:color w:val="auto"/>
    </w:rPr>
  </w:style>
  <w:style w:type="paragraph" w:customStyle="1" w:styleId="CM44">
    <w:name w:val="CM44"/>
    <w:basedOn w:val="Default"/>
    <w:next w:val="Default"/>
    <w:qFormat/>
    <w:rsid w:val="00372591"/>
    <w:pPr>
      <w:spacing w:after="480"/>
    </w:pPr>
    <w:rPr>
      <w:rFonts w:ascii="Granjon LT Std" w:hAnsi="Granjon LT Std"/>
      <w:color w:val="auto"/>
    </w:rPr>
  </w:style>
  <w:style w:type="paragraph" w:customStyle="1" w:styleId="CM10">
    <w:name w:val="CM10"/>
    <w:basedOn w:val="Default"/>
    <w:next w:val="Default"/>
    <w:qFormat/>
    <w:rsid w:val="00372591"/>
    <w:pPr>
      <w:spacing w:line="320" w:lineRule="atLeast"/>
    </w:pPr>
    <w:rPr>
      <w:rFonts w:ascii="Granjon LT Std" w:hAnsi="Granjon LT Std"/>
      <w:color w:val="auto"/>
    </w:rPr>
  </w:style>
  <w:style w:type="paragraph" w:customStyle="1" w:styleId="bold">
    <w:name w:val="bold"/>
    <w:basedOn w:val="Normal"/>
    <w:uiPriority w:val="99"/>
    <w:qFormat/>
    <w:rsid w:val="00372591"/>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372591"/>
    <w:rPr>
      <w:rFonts w:eastAsia="Times New Roman"/>
      <w:strike/>
      <w:szCs w:val="20"/>
    </w:rPr>
  </w:style>
  <w:style w:type="paragraph" w:customStyle="1" w:styleId="textbodyblack">
    <w:name w:val="textbodyblack"/>
    <w:basedOn w:val="Normal"/>
    <w:qFormat/>
    <w:rsid w:val="00372591"/>
    <w:pPr>
      <w:spacing w:before="100" w:beforeAutospacing="1" w:after="100" w:afterAutospacing="1"/>
    </w:pPr>
    <w:rPr>
      <w:rFonts w:eastAsia="Times New Roman"/>
      <w:sz w:val="24"/>
    </w:rPr>
  </w:style>
  <w:style w:type="character" w:customStyle="1" w:styleId="DefaultPara">
    <w:name w:val="Default Para"/>
    <w:rsid w:val="00372591"/>
    <w:rPr>
      <w:sz w:val="20"/>
    </w:rPr>
  </w:style>
  <w:style w:type="character" w:customStyle="1" w:styleId="SYSHYPERTEXT">
    <w:name w:val="SYS_HYPERTEXT"/>
    <w:rsid w:val="00372591"/>
    <w:rPr>
      <w:color w:val="0000FF"/>
      <w:u w:val="single"/>
    </w:rPr>
  </w:style>
  <w:style w:type="character" w:customStyle="1" w:styleId="Hyperlink1">
    <w:name w:val="Hyperlink1"/>
    <w:rsid w:val="0037259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7259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72591"/>
    <w:rPr>
      <w:rFonts w:ascii="Arial Narrow" w:hAnsi="Arial Narrow"/>
      <w:noProof w:val="0"/>
      <w:szCs w:val="24"/>
      <w:u w:val="single"/>
      <w:lang w:val="en-US" w:eastAsia="en-US" w:bidi="ar-SA"/>
    </w:rPr>
  </w:style>
  <w:style w:type="paragraph" w:customStyle="1" w:styleId="BlockHeading1">
    <w:name w:val="Block Heading 1"/>
    <w:basedOn w:val="Normal"/>
    <w:qFormat/>
    <w:rsid w:val="0037259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372591"/>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72591"/>
    <w:rPr>
      <w:b/>
      <w:sz w:val="24"/>
      <w:szCs w:val="24"/>
      <w:u w:val="single"/>
      <w:lang w:val="en-US" w:eastAsia="en-US" w:bidi="ar-SA"/>
    </w:rPr>
  </w:style>
  <w:style w:type="character" w:customStyle="1" w:styleId="StyleTagTimesNewRomanChar">
    <w:name w:val="Style Tag + Times New Roman Char"/>
    <w:rsid w:val="00372591"/>
    <w:rPr>
      <w:b/>
      <w:bCs/>
      <w:noProof w:val="0"/>
      <w:sz w:val="24"/>
      <w:szCs w:val="24"/>
      <w:lang w:val="en-US" w:eastAsia="en-US" w:bidi="ar-SA"/>
    </w:rPr>
  </w:style>
  <w:style w:type="character" w:customStyle="1" w:styleId="ShrinkChar">
    <w:name w:val="Shrink Char"/>
    <w:link w:val="Shrink0"/>
    <w:rsid w:val="00372591"/>
    <w:rPr>
      <w:rFonts w:cs="Courier"/>
      <w:bCs/>
      <w:sz w:val="16"/>
      <w:szCs w:val="16"/>
    </w:rPr>
  </w:style>
  <w:style w:type="paragraph" w:customStyle="1" w:styleId="SmallCard">
    <w:name w:val="Small Card"/>
    <w:basedOn w:val="Normal"/>
    <w:qFormat/>
    <w:rsid w:val="0037259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2591"/>
    <w:rPr>
      <w:rFonts w:ascii="Arial Narrow" w:hAnsi="Arial Narrow" w:cs="Arial"/>
      <w:b/>
      <w:bCs/>
      <w:iCs/>
      <w:sz w:val="24"/>
      <w:szCs w:val="28"/>
      <w:lang w:val="en-US" w:eastAsia="en-US" w:bidi="ar-SA"/>
    </w:rPr>
  </w:style>
  <w:style w:type="character" w:customStyle="1" w:styleId="UnderliningCharChar">
    <w:name w:val="Underlining Char Char"/>
    <w:rsid w:val="00372591"/>
    <w:rPr>
      <w:rFonts w:ascii="Arial Narrow" w:hAnsi="Arial Narrow"/>
      <w:szCs w:val="24"/>
      <w:u w:val="single"/>
      <w:lang w:val="en-US" w:eastAsia="en-US" w:bidi="ar-SA"/>
    </w:rPr>
  </w:style>
  <w:style w:type="character" w:customStyle="1" w:styleId="StyleArialNarrow12ptBold">
    <w:name w:val="Style Arial Narrow 12 pt Bold"/>
    <w:rsid w:val="00372591"/>
    <w:rPr>
      <w:rFonts w:ascii="Arial Narrow" w:hAnsi="Arial Narrow"/>
      <w:b/>
      <w:bCs/>
      <w:sz w:val="24"/>
    </w:rPr>
  </w:style>
  <w:style w:type="character" w:customStyle="1" w:styleId="Style1CharChar">
    <w:name w:val="Style1 Char Char"/>
    <w:rsid w:val="0037259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7259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72591"/>
    <w:rPr>
      <w:u w:val="single"/>
    </w:rPr>
  </w:style>
  <w:style w:type="character" w:customStyle="1" w:styleId="UnderlinedCharChar1">
    <w:name w:val="Underlined Char Char1"/>
    <w:rsid w:val="00372591"/>
    <w:rPr>
      <w:rFonts w:ascii="Bell MT" w:eastAsia="Times New Roman" w:hAnsi="Bell MT"/>
      <w:bCs/>
      <w:iCs/>
      <w:sz w:val="22"/>
      <w:u w:val="single"/>
    </w:rPr>
  </w:style>
  <w:style w:type="character" w:customStyle="1" w:styleId="Heading2CharChar2">
    <w:name w:val="Heading 2 Char Char2"/>
    <w:rsid w:val="00372591"/>
    <w:rPr>
      <w:rFonts w:cs="Arial"/>
      <w:b/>
      <w:bCs/>
      <w:iCs/>
      <w:sz w:val="22"/>
      <w:szCs w:val="28"/>
      <w:lang w:val="en-US" w:eastAsia="en-US" w:bidi="ar-SA"/>
    </w:rPr>
  </w:style>
  <w:style w:type="character" w:customStyle="1" w:styleId="doctitle">
    <w:name w:val="doctitle"/>
    <w:rsid w:val="00372591"/>
  </w:style>
  <w:style w:type="paragraph" w:customStyle="1" w:styleId="CiteCorrected">
    <w:name w:val="Cite Corrected"/>
    <w:basedOn w:val="Normal"/>
    <w:link w:val="CiteCorrectedChar"/>
    <w:qFormat/>
    <w:rsid w:val="00372591"/>
    <w:rPr>
      <w:rFonts w:eastAsia="Times New Roman"/>
      <w:b/>
      <w:bCs/>
      <w:sz w:val="24"/>
      <w:szCs w:val="16"/>
      <w:u w:val="single"/>
    </w:rPr>
  </w:style>
  <w:style w:type="character" w:customStyle="1" w:styleId="CiteCorrectedChar">
    <w:name w:val="Cite Corrected Char"/>
    <w:link w:val="CiteCorrected"/>
    <w:rsid w:val="00372591"/>
    <w:rPr>
      <w:rFonts w:ascii="Calibri" w:eastAsia="Times New Roman" w:hAnsi="Calibri" w:cs="Calibri"/>
      <w:b/>
      <w:bCs/>
      <w:szCs w:val="16"/>
      <w:u w:val="single"/>
    </w:rPr>
  </w:style>
  <w:style w:type="character" w:customStyle="1" w:styleId="cardtext-underlined">
    <w:name w:val="card text- underlined"/>
    <w:rsid w:val="00372591"/>
    <w:rPr>
      <w:rFonts w:ascii="Garamond" w:hAnsi="Garamond"/>
      <w:u w:val="single"/>
    </w:rPr>
  </w:style>
  <w:style w:type="numbering" w:customStyle="1" w:styleId="NoList6">
    <w:name w:val="No List6"/>
    <w:next w:val="NoList"/>
    <w:uiPriority w:val="99"/>
    <w:semiHidden/>
    <w:unhideWhenUsed/>
    <w:rsid w:val="00372591"/>
  </w:style>
  <w:style w:type="numbering" w:customStyle="1" w:styleId="NoList7">
    <w:name w:val="No List7"/>
    <w:next w:val="NoList"/>
    <w:semiHidden/>
    <w:unhideWhenUsed/>
    <w:rsid w:val="00372591"/>
  </w:style>
  <w:style w:type="character" w:customStyle="1" w:styleId="Styleunderline11pt">
    <w:name w:val="Style underline + 11 pt"/>
    <w:rsid w:val="00372591"/>
    <w:rPr>
      <w:rFonts w:ascii="Times New Roman" w:hAnsi="Times New Roman"/>
      <w:b w:val="0"/>
      <w:bCs w:val="0"/>
      <w:sz w:val="20"/>
      <w:u w:val="single"/>
    </w:rPr>
  </w:style>
  <w:style w:type="character" w:customStyle="1" w:styleId="Styleunderline11ptBold">
    <w:name w:val="Style underline + 11 pt Bold"/>
    <w:rsid w:val="00372591"/>
    <w:rPr>
      <w:rFonts w:ascii="Times New Roman" w:hAnsi="Times New Roman"/>
      <w:b/>
      <w:bCs w:val="0"/>
      <w:sz w:val="20"/>
      <w:u w:val="single"/>
    </w:rPr>
  </w:style>
  <w:style w:type="paragraph" w:customStyle="1" w:styleId="story-body-text">
    <w:name w:val="story-body-text"/>
    <w:basedOn w:val="Normal"/>
    <w:uiPriority w:val="99"/>
    <w:qFormat/>
    <w:rsid w:val="0037259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72591"/>
  </w:style>
  <w:style w:type="character" w:customStyle="1" w:styleId="BriefTitleChar">
    <w:name w:val="Brief Title Char"/>
    <w:basedOn w:val="DefaultParagraphFont"/>
    <w:rsid w:val="00372591"/>
    <w:rPr>
      <w:b/>
      <w:sz w:val="24"/>
      <w:szCs w:val="24"/>
      <w:u w:val="single"/>
      <w:lang w:val="en-US" w:eastAsia="en-US" w:bidi="ar-SA"/>
    </w:rPr>
  </w:style>
  <w:style w:type="paragraph" w:customStyle="1" w:styleId="BriefTitle2">
    <w:name w:val="Brief Title 2"/>
    <w:basedOn w:val="Heading1"/>
    <w:uiPriority w:val="99"/>
    <w:qFormat/>
    <w:rsid w:val="0037259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372591"/>
    <w:rPr>
      <w:b/>
      <w:sz w:val="24"/>
      <w:szCs w:val="24"/>
      <w:u w:val="single"/>
      <w:lang w:val="en-US" w:eastAsia="en-US" w:bidi="ar-SA"/>
    </w:rPr>
  </w:style>
  <w:style w:type="paragraph" w:customStyle="1" w:styleId="cards0">
    <w:name w:val="cards"/>
    <w:basedOn w:val="Normal"/>
    <w:qFormat/>
    <w:rsid w:val="00372591"/>
    <w:rPr>
      <w:rFonts w:eastAsia="Calibri"/>
    </w:rPr>
  </w:style>
  <w:style w:type="character" w:customStyle="1" w:styleId="StyleStyle4CharTimesNewRoman11pt1">
    <w:name w:val="Style Style4 Char + Times New Roman 11 pt1"/>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372591"/>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37259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7259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372591"/>
    <w:rPr>
      <w:u w:val="single"/>
    </w:rPr>
  </w:style>
  <w:style w:type="character" w:customStyle="1" w:styleId="Style9ptUnderline2">
    <w:name w:val="Style 9 pt Underline2"/>
    <w:rsid w:val="00372591"/>
    <w:rPr>
      <w:sz w:val="20"/>
      <w:u w:val="single"/>
    </w:rPr>
  </w:style>
  <w:style w:type="character" w:customStyle="1" w:styleId="DateChar1">
    <w:name w:val="Date Char1"/>
    <w:aliases w:val="date Char1"/>
    <w:basedOn w:val="DefaultParagraphFont"/>
    <w:uiPriority w:val="99"/>
    <w:rsid w:val="00372591"/>
    <w:rPr>
      <w:rFonts w:ascii="Georgia" w:hAnsi="Georgia"/>
    </w:rPr>
  </w:style>
  <w:style w:type="character" w:customStyle="1" w:styleId="StyleCardText11ptUnderlineChar">
    <w:name w:val="Style Card Text + 11 pt Underline Char"/>
    <w:link w:val="StyleCardText11ptUnderline"/>
    <w:locked/>
    <w:rsid w:val="00372591"/>
    <w:rPr>
      <w:u w:val="single"/>
    </w:rPr>
  </w:style>
  <w:style w:type="paragraph" w:customStyle="1" w:styleId="StyleCardText11ptUnderline">
    <w:name w:val="Style Card Text + 11 pt Underline"/>
    <w:link w:val="StyleCardText11ptUnderlineChar"/>
    <w:qFormat/>
    <w:rsid w:val="00372591"/>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372591"/>
    <w:rPr>
      <w:rFonts w:ascii="Georgia" w:hAnsi="Georgia"/>
      <w:sz w:val="16"/>
    </w:rPr>
  </w:style>
  <w:style w:type="paragraph" w:customStyle="1" w:styleId="StyleMinimizedText11pt">
    <w:name w:val="Style Minimized Text + 11 pt"/>
    <w:basedOn w:val="Normal"/>
    <w:link w:val="StyleMinimizedText11ptChar"/>
    <w:qFormat/>
    <w:rsid w:val="0037259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72591"/>
    <w:rPr>
      <w:rFonts w:ascii="Georgia" w:hAnsi="Georgia"/>
      <w:sz w:val="16"/>
    </w:rPr>
  </w:style>
  <w:style w:type="paragraph" w:customStyle="1" w:styleId="StyleMinimizedText11pt1">
    <w:name w:val="Style Minimized Text + 11 pt1"/>
    <w:basedOn w:val="Normal"/>
    <w:link w:val="StyleMinimizedText11pt1Char"/>
    <w:qFormat/>
    <w:rsid w:val="00372591"/>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37259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372591"/>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7259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72591"/>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372591"/>
    <w:rPr>
      <w:rFonts w:ascii="Arial Narrow" w:hAnsi="Arial Narrow"/>
      <w:sz w:val="16"/>
    </w:rPr>
  </w:style>
  <w:style w:type="paragraph" w:customStyle="1" w:styleId="Debate-CardSmalltextF2">
    <w:name w:val="Debate- Card Small text F2"/>
    <w:basedOn w:val="Normal"/>
    <w:next w:val="Normal"/>
    <w:link w:val="Debate-CardSmalltextF2Char"/>
    <w:qFormat/>
    <w:rsid w:val="00372591"/>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372591"/>
    <w:rPr>
      <w:rFonts w:ascii="Arial Narrow" w:hAnsi="Arial Narrow"/>
      <w:b/>
      <w:sz w:val="18"/>
      <w:u w:val="single"/>
    </w:rPr>
  </w:style>
  <w:style w:type="paragraph" w:customStyle="1" w:styleId="Debate-EmphasizedText-F5">
    <w:name w:val="Debate- Emphasized Text- F5"/>
    <w:basedOn w:val="Normal"/>
    <w:link w:val="Debate-EmphasizedText-F5Char"/>
    <w:qFormat/>
    <w:rsid w:val="00372591"/>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7259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72591"/>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7259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72591"/>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37259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372591"/>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112ptChar">
    <w:name w:val="Style Style1 + 12 pt Char"/>
    <w:basedOn w:val="DefaultParagraphFont"/>
    <w:link w:val="StyleStyle112pt"/>
    <w:locked/>
    <w:rsid w:val="00372591"/>
    <w:rPr>
      <w:rFonts w:ascii="Georgia" w:eastAsia="SimSun" w:hAnsi="Georgia"/>
      <w:u w:val="single"/>
      <w:lang w:eastAsia="zh-CN"/>
    </w:rPr>
  </w:style>
  <w:style w:type="paragraph" w:customStyle="1" w:styleId="StyleStyle112pt">
    <w:name w:val="Style Style1 + 12 pt"/>
    <w:basedOn w:val="Normal"/>
    <w:link w:val="StyleStyle112ptChar"/>
    <w:qFormat/>
    <w:rsid w:val="00372591"/>
    <w:rPr>
      <w:rFonts w:ascii="Georgia" w:eastAsia="SimSun" w:hAnsi="Georgia" w:cstheme="minorBidi"/>
      <w:sz w:val="24"/>
      <w:u w:val="single"/>
      <w:lang w:eastAsia="zh-CN"/>
    </w:rPr>
  </w:style>
  <w:style w:type="character" w:customStyle="1" w:styleId="MinimizedTextChar">
    <w:name w:val="Minimized Text Char"/>
    <w:basedOn w:val="DefaultParagraphFont"/>
    <w:link w:val="MinimizedText"/>
    <w:locked/>
    <w:rsid w:val="00372591"/>
    <w:rPr>
      <w:rFonts w:ascii="Georgia" w:eastAsia="Times New Roman" w:hAnsi="Georgia"/>
      <w:sz w:val="16"/>
    </w:rPr>
  </w:style>
  <w:style w:type="paragraph" w:customStyle="1" w:styleId="MinimizedText">
    <w:name w:val="Minimized Text"/>
    <w:basedOn w:val="Normal"/>
    <w:link w:val="MinimizedTextChar"/>
    <w:qFormat/>
    <w:rsid w:val="00372591"/>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37259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372591"/>
    <w:rPr>
      <w:sz w:val="20"/>
    </w:rPr>
  </w:style>
  <w:style w:type="character" w:customStyle="1" w:styleId="StyleUnderlineChar11ptBorderSinglesolidlineAutoChar">
    <w:name w:val="Style Underline Char + 11 pt Border: : (Single solid line Auto  ... Char"/>
    <w:link w:val="StyleUnderlineChar11ptBorderSinglesolidlineAuto"/>
    <w:locked/>
    <w:rsid w:val="0037259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72591"/>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372591"/>
    <w:rPr>
      <w:rFonts w:ascii="Times New Roman" w:eastAsia="Times New Roman" w:hAnsi="Times New Roman" w:cs="Times New Roman"/>
      <w:bCs w:val="0"/>
      <w:sz w:val="20"/>
      <w:u w:val="single"/>
    </w:rPr>
  </w:style>
  <w:style w:type="paragraph" w:customStyle="1" w:styleId="StyleStyle49pt3">
    <w:name w:val="Style Style4 + 9 pt3"/>
    <w:basedOn w:val="Style4"/>
    <w:link w:val="StyleStyle49pt3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Style4BoldChar">
    <w:name w:val="Style Style4 + Bold Char"/>
    <w:basedOn w:val="Style4Char"/>
    <w:link w:val="StyleStyle4Bold"/>
    <w:locked/>
    <w:rsid w:val="00372591"/>
    <w:rPr>
      <w:rFonts w:ascii="Times New Roman" w:eastAsia="Times New Roman" w:hAnsi="Times New Roman" w:cs="Times New Roman"/>
      <w:bCs w:val="0"/>
      <w:sz w:val="20"/>
      <w:u w:val="single"/>
    </w:rPr>
  </w:style>
  <w:style w:type="paragraph" w:customStyle="1" w:styleId="StyleStyle4Bold">
    <w:name w:val="Style Style4 + Bold"/>
    <w:basedOn w:val="Style4"/>
    <w:link w:val="StyleStyle4Bold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CircledChar">
    <w:name w:val="Circled Char"/>
    <w:basedOn w:val="CardTextChar1"/>
    <w:link w:val="Circled"/>
    <w:locked/>
    <w:rsid w:val="00372591"/>
    <w:rPr>
      <w:rFonts w:ascii="MS Mincho" w:eastAsia="MS Mincho" w:hAnsi="Garamond" w:cs="Times New Roman"/>
      <w:b/>
      <w:sz w:val="18"/>
      <w:szCs w:val="20"/>
      <w:u w:val="single"/>
      <w:lang w:val="x-none" w:eastAsia="ja-JP"/>
    </w:rPr>
  </w:style>
  <w:style w:type="paragraph" w:customStyle="1" w:styleId="Circled">
    <w:name w:val="Circled"/>
    <w:link w:val="CircledChar"/>
    <w:qFormat/>
    <w:rsid w:val="00372591"/>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372591"/>
    <w:rPr>
      <w:rFonts w:ascii="Times New Roman" w:eastAsia="Times New Roman" w:hAnsi="Times New Roman" w:cs="Times New Roman"/>
      <w:bCs w:val="0"/>
      <w:sz w:val="20"/>
      <w:u w:val="single"/>
    </w:rPr>
  </w:style>
  <w:style w:type="paragraph" w:customStyle="1" w:styleId="StyleStyle411pt1">
    <w:name w:val="Style Style4 + 11 pt1"/>
    <w:basedOn w:val="Style4"/>
    <w:link w:val="StyleStyle411pt1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BoldandUnderlineChar11ptChar">
    <w:name w:val="Style Bold and Underline Char + 11 pt Char"/>
    <w:basedOn w:val="BoldandUnderlineCharChar2"/>
    <w:link w:val="StyleBoldandUnderlineChar11pt"/>
    <w:locked/>
    <w:rsid w:val="00372591"/>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372591"/>
    <w:rPr>
      <w:b/>
      <w:bCs w:val="0"/>
      <w:u w:val="single"/>
      <w:lang w:val="en-US" w:eastAsia="en-US" w:bidi="ar-SA"/>
    </w:rPr>
  </w:style>
  <w:style w:type="paragraph" w:customStyle="1" w:styleId="StyleBoldandUnderlineChar11pt">
    <w:name w:val="Style Bold and Underline Char + 11 pt"/>
    <w:link w:val="StyleBoldandUnderlineChar11ptChar"/>
    <w:qFormat/>
    <w:rsid w:val="00372591"/>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7259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372591"/>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372591"/>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7259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372591"/>
    <w:rPr>
      <w:rFonts w:ascii="Times New Roman" w:eastAsia="SimSun" w:hAnsi="Times New Roman" w:cs="Times New Roman"/>
      <w:b/>
      <w:bCs/>
      <w:strike w:val="0"/>
      <w:color w:val="000000"/>
      <w:sz w:val="20"/>
      <w:u w:val="single"/>
      <w:lang w:val="x-none" w:eastAsia="zh-CN"/>
    </w:rPr>
  </w:style>
  <w:style w:type="paragraph" w:customStyle="1" w:styleId="StyleStyle1Bold">
    <w:name w:val="Style Style1 + Bold"/>
    <w:link w:val="StyleStyle1BoldChar"/>
    <w:qFormat/>
    <w:rsid w:val="00372591"/>
    <w:rPr>
      <w:rFonts w:ascii="Times New Roman" w:eastAsia="SimSun" w:hAnsi="Times New Roman" w:cs="Times New Roman"/>
      <w:b/>
      <w:bCs/>
      <w:color w:val="000000"/>
      <w:sz w:val="20"/>
      <w:u w:val="single"/>
      <w:lang w:val="x-none" w:eastAsia="zh-CN"/>
    </w:rPr>
  </w:style>
  <w:style w:type="character" w:customStyle="1" w:styleId="StyleUnderlineChar11pt2Char">
    <w:name w:val="Style Underline Char + 11 pt2 Char"/>
    <w:basedOn w:val="DefaultParagraphFont"/>
    <w:link w:val="StyleUnderlineChar11pt2"/>
    <w:locked/>
    <w:rsid w:val="00372591"/>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37259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ocked/>
    <w:rsid w:val="00372591"/>
    <w:rPr>
      <w:rFonts w:ascii="Georgia" w:eastAsia="Times New Roman" w:hAnsi="Georgia"/>
      <w:szCs w:val="20"/>
    </w:rPr>
  </w:style>
  <w:style w:type="character" w:customStyle="1" w:styleId="StylecardCharCharArialNarrow9ptChar">
    <w:name w:val="Style card Char Char + Arial Narrow 9 pt Char"/>
    <w:basedOn w:val="cardCharCharChar"/>
    <w:link w:val="StylecardCharCharArialNarrow9pt"/>
    <w:locked/>
    <w:rsid w:val="00372591"/>
    <w:rPr>
      <w:rFonts w:ascii="Georgia" w:eastAsia="Times New Roman" w:hAnsi="Georgia"/>
      <w:szCs w:val="20"/>
    </w:rPr>
  </w:style>
  <w:style w:type="paragraph" w:customStyle="1" w:styleId="StylecardCharCharArialNarrow9pt">
    <w:name w:val="Style card Char Char + Arial Narrow 9 pt"/>
    <w:basedOn w:val="Normal"/>
    <w:link w:val="StylecardCharCharArialNarrow9ptChar"/>
    <w:qFormat/>
    <w:rsid w:val="00372591"/>
    <w:pPr>
      <w:ind w:left="288" w:right="288"/>
    </w:pPr>
    <w:rPr>
      <w:rFonts w:ascii="Georgia" w:eastAsia="Times New Roman" w:hAnsi="Georgia" w:cstheme="minorBidi"/>
      <w:sz w:val="24"/>
      <w:szCs w:val="20"/>
    </w:rPr>
  </w:style>
  <w:style w:type="character" w:customStyle="1" w:styleId="StyleCardTextArialNarrow9ptChar">
    <w:name w:val="Style Card Text + Arial Narrow 9 pt Char"/>
    <w:basedOn w:val="CardTextChar10"/>
    <w:link w:val="StyleCardTextArialNarrow9pt"/>
    <w:locked/>
    <w:rsid w:val="0037259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37259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7259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37259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7259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372591"/>
    <w:rPr>
      <w:rFonts w:ascii="Georgia" w:eastAsia="Times New Roman" w:hAnsi="Georgia"/>
      <w:sz w:val="16"/>
    </w:rPr>
  </w:style>
  <w:style w:type="paragraph" w:customStyle="1" w:styleId="Textsmall0">
    <w:name w:val="Textsmall"/>
    <w:basedOn w:val="Normal"/>
    <w:next w:val="Normal"/>
    <w:link w:val="TextsmallChar0"/>
    <w:qFormat/>
    <w:rsid w:val="00372591"/>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372591"/>
    <w:rPr>
      <w:rFonts w:ascii="Times New Roman" w:eastAsia="Times New Roman" w:hAnsi="Times New Roman" w:cs="Times New Roman"/>
      <w:bCs w:val="0"/>
      <w:sz w:val="20"/>
      <w:u w:val="single"/>
    </w:rPr>
  </w:style>
  <w:style w:type="paragraph" w:customStyle="1" w:styleId="StyleStyle49pt10">
    <w:name w:val="Style Style4 + 9 pt10"/>
    <w:basedOn w:val="Style4"/>
    <w:link w:val="StyleStyle49pt10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Style49ptBold7Char">
    <w:name w:val="Style Style4 + 9 pt Bold7 Char"/>
    <w:link w:val="StyleStyle49ptBold7"/>
    <w:locked/>
    <w:rsid w:val="00372591"/>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372591"/>
    <w:pPr>
      <w:keepNext w:val="0"/>
      <w:keepLines w:val="0"/>
      <w:pageBreakBefore w:val="0"/>
      <w:spacing w:before="0"/>
      <w:jc w:val="left"/>
      <w:outlineLvl w:val="9"/>
    </w:pPr>
    <w:rPr>
      <w:rFonts w:ascii="Times New Roman" w:hAnsi="Times New Roman" w:cs="Times New Roman"/>
      <w:b/>
      <w:sz w:val="24"/>
    </w:rPr>
  </w:style>
  <w:style w:type="character" w:customStyle="1" w:styleId="NormalUnderlineChar">
    <w:name w:val="Normal Underline Char"/>
    <w:link w:val="NormalUnderline"/>
    <w:locked/>
    <w:rsid w:val="00372591"/>
    <w:rPr>
      <w:rFonts w:ascii="Georgia" w:eastAsia="Times New Roman" w:hAnsi="Georgia"/>
      <w:u w:val="single"/>
    </w:rPr>
  </w:style>
  <w:style w:type="paragraph" w:customStyle="1" w:styleId="NormalUnderline">
    <w:name w:val="Normal Underline"/>
    <w:basedOn w:val="Normal"/>
    <w:link w:val="NormalUnderlineChar"/>
    <w:qFormat/>
    <w:rsid w:val="00372591"/>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372591"/>
    <w:rPr>
      <w:rFonts w:eastAsia="Times New Roman"/>
      <w:u w:val="single"/>
    </w:rPr>
  </w:style>
  <w:style w:type="paragraph" w:customStyle="1" w:styleId="WW-Default1">
    <w:name w:val="WW-Default1"/>
    <w:basedOn w:val="Normal"/>
    <w:uiPriority w:val="99"/>
    <w:qFormat/>
    <w:rsid w:val="00372591"/>
    <w:pPr>
      <w:suppressAutoHyphens/>
    </w:pPr>
    <w:rPr>
      <w:rFonts w:eastAsia="Times New Roman"/>
      <w:b/>
      <w:bCs/>
      <w:szCs w:val="20"/>
      <w:lang w:eastAsia="ar-SA"/>
    </w:rPr>
  </w:style>
  <w:style w:type="paragraph" w:customStyle="1" w:styleId="CardStyle">
    <w:name w:val="Card Style"/>
    <w:basedOn w:val="Normal"/>
    <w:link w:val="CardStyleChar"/>
    <w:qFormat/>
    <w:rsid w:val="00372591"/>
    <w:rPr>
      <w:rFonts w:eastAsia="Times New Roman"/>
    </w:rPr>
  </w:style>
  <w:style w:type="character" w:customStyle="1" w:styleId="Stylecard11ptChar">
    <w:name w:val="Style card + 11 pt Char"/>
    <w:link w:val="Stylecard11pt"/>
    <w:locked/>
    <w:rsid w:val="0037259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37259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37259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37259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7259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2591"/>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qFormat/>
    <w:rsid w:val="0037259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37259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37259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372591"/>
    <w:rPr>
      <w:b/>
      <w:u w:val="single"/>
    </w:rPr>
  </w:style>
  <w:style w:type="paragraph" w:customStyle="1" w:styleId="BoldandUnderline">
    <w:name w:val="Bold and Underline"/>
    <w:basedOn w:val="Normal"/>
    <w:link w:val="BoldandUnderlineChar"/>
    <w:qFormat/>
    <w:rsid w:val="00372591"/>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372591"/>
    <w:rPr>
      <w:rFonts w:ascii="Times New Roman" w:eastAsia="Times New Roman" w:hAnsi="Times New Roman" w:cs="Times New Roman"/>
      <w:bCs w:val="0"/>
      <w:sz w:val="20"/>
      <w:u w:val="single"/>
    </w:rPr>
  </w:style>
  <w:style w:type="paragraph" w:customStyle="1" w:styleId="StyleStyle49ptBold3">
    <w:name w:val="Style Style4 + 9 pt Bold3"/>
    <w:basedOn w:val="Style4"/>
    <w:link w:val="StyleStyle49ptBold3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Underlining11ptChar">
    <w:name w:val="Style Underlining + 11 pt Char"/>
    <w:basedOn w:val="UnderliningChar"/>
    <w:link w:val="StyleUnderlining11pt"/>
    <w:locked/>
    <w:rsid w:val="00372591"/>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372591"/>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7259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372591"/>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372591"/>
    <w:rPr>
      <w:rFonts w:ascii="Calibri" w:eastAsia="SimSun" w:hAnsi="Calibri" w:cs="Times New Roman"/>
      <w:b/>
      <w:bCs/>
      <w:sz w:val="20"/>
      <w:u w:val="single"/>
      <w:lang w:val="x-none" w:eastAsia="zh-CN"/>
    </w:rPr>
  </w:style>
  <w:style w:type="paragraph" w:customStyle="1" w:styleId="Stylecard11ptBoldUnderline">
    <w:name w:val="Style card + 11 pt Bold Underline"/>
    <w:basedOn w:val="Normal"/>
    <w:link w:val="Stylecard11ptBoldUnderlineChar"/>
    <w:qFormat/>
    <w:rsid w:val="00372591"/>
    <w:pPr>
      <w:ind w:left="288" w:right="288"/>
    </w:pPr>
    <w:rPr>
      <w:rFonts w:eastAsia="SimSun" w:cs="Times New Roman"/>
      <w:b/>
      <w:bCs/>
      <w:sz w:val="20"/>
      <w:u w:val="single"/>
      <w:lang w:val="x-none" w:eastAsia="zh-CN"/>
    </w:rPr>
  </w:style>
  <w:style w:type="character" w:customStyle="1" w:styleId="Stylecard8ptChar">
    <w:name w:val="Style card + 8 pt Char"/>
    <w:basedOn w:val="cardChar"/>
    <w:link w:val="Stylecard8pt"/>
    <w:locked/>
    <w:rsid w:val="00372591"/>
    <w:rPr>
      <w:rFonts w:ascii="Calibri" w:hAnsi="Calibri" w:cs="Times New Roman"/>
      <w:sz w:val="20"/>
      <w:u w:val="single"/>
      <w:lang w:val="x-none" w:eastAsia="ar-SA"/>
    </w:rPr>
  </w:style>
  <w:style w:type="paragraph" w:customStyle="1" w:styleId="Stylecard8pt">
    <w:name w:val="Style card + 8 pt"/>
    <w:basedOn w:val="Normal"/>
    <w:link w:val="Stylecard8ptChar"/>
    <w:qFormat/>
    <w:rsid w:val="00372591"/>
    <w:pPr>
      <w:ind w:left="288" w:right="288"/>
    </w:pPr>
    <w:rPr>
      <w:rFonts w:cs="Times New Roman"/>
      <w:sz w:val="20"/>
      <w:u w:val="single"/>
      <w:lang w:val="x-none" w:eastAsia="ar-SA"/>
    </w:rPr>
  </w:style>
  <w:style w:type="paragraph" w:customStyle="1" w:styleId="emactive">
    <w:name w:val="emactive"/>
    <w:basedOn w:val="Normal"/>
    <w:uiPriority w:val="99"/>
    <w:qFormat/>
    <w:rsid w:val="00372591"/>
    <w:pPr>
      <w:spacing w:before="100" w:beforeAutospacing="1" w:after="100" w:afterAutospacing="1"/>
    </w:pPr>
    <w:rPr>
      <w:rFonts w:eastAsia="Times New Roman"/>
      <w:sz w:val="24"/>
    </w:rPr>
  </w:style>
  <w:style w:type="paragraph" w:customStyle="1" w:styleId="emready">
    <w:name w:val="emready"/>
    <w:basedOn w:val="Normal"/>
    <w:uiPriority w:val="99"/>
    <w:qFormat/>
    <w:rsid w:val="00372591"/>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372591"/>
    <w:rPr>
      <w:rFonts w:ascii="Times New Roman" w:hAnsi="Times New Roman" w:cs="Times New Roman"/>
      <w:u w:val="single"/>
    </w:rPr>
  </w:style>
  <w:style w:type="paragraph" w:customStyle="1" w:styleId="UnderlinedCardText">
    <w:name w:val="Underlined Card Text"/>
    <w:basedOn w:val="Normal"/>
    <w:link w:val="UnderlinedCardTextChar"/>
    <w:qFormat/>
    <w:rsid w:val="00372591"/>
    <w:pPr>
      <w:spacing w:after="200"/>
      <w:contextualSpacing/>
    </w:pPr>
    <w:rPr>
      <w:rFonts w:ascii="Times New Roman" w:hAnsi="Times New Roman" w:cs="Times New Roman"/>
      <w:sz w:val="24"/>
      <w:u w:val="single"/>
    </w:rPr>
  </w:style>
  <w:style w:type="paragraph" w:customStyle="1" w:styleId="Shrink0">
    <w:name w:val="Shrink"/>
    <w:link w:val="ShrinkChar"/>
    <w:qFormat/>
    <w:rsid w:val="00372591"/>
    <w:pPr>
      <w:ind w:left="288" w:right="288"/>
    </w:pPr>
    <w:rPr>
      <w:rFonts w:cs="Courier"/>
      <w:bCs/>
      <w:sz w:val="16"/>
      <w:szCs w:val="16"/>
    </w:rPr>
  </w:style>
  <w:style w:type="character" w:customStyle="1" w:styleId="UnderlineCharCharCharCharChar">
    <w:name w:val="Underline Char Char Char Char Char"/>
    <w:link w:val="UnderlineCharCharCharChar"/>
    <w:locked/>
    <w:rsid w:val="00372591"/>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37259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72591"/>
    <w:rPr>
      <w:rFonts w:ascii="Georgia" w:eastAsia="Times New Roman" w:hAnsi="Georgia" w:cs="Times New Roman"/>
      <w:b/>
      <w:sz w:val="24"/>
      <w:u w:val="single"/>
    </w:rPr>
  </w:style>
  <w:style w:type="character" w:customStyle="1" w:styleId="CardHighlightChar">
    <w:name w:val="Card Highlight Char"/>
    <w:link w:val="CardHighlight"/>
    <w:locked/>
    <w:rsid w:val="0037259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72591"/>
    <w:pPr>
      <w:shd w:val="clear" w:color="auto" w:fill="66FFFF"/>
    </w:pPr>
    <w:rPr>
      <w:rFonts w:eastAsia="Calibri"/>
      <w:sz w:val="24"/>
      <w:u w:val="single"/>
    </w:rPr>
  </w:style>
  <w:style w:type="paragraph" w:customStyle="1" w:styleId="BlockHeaderHidden">
    <w:name w:val="Block Header Hidden"/>
    <w:link w:val="BlockHeaderHiddenChar"/>
    <w:qFormat/>
    <w:rsid w:val="00372591"/>
    <w:pPr>
      <w:pageBreakBefore/>
    </w:pPr>
    <w:rPr>
      <w:rFonts w:ascii="Georgia" w:eastAsia="Times New Roman" w:hAnsi="Georgia" w:cs="Times New Roman"/>
      <w:b/>
      <w:bCs/>
      <w:sz w:val="32"/>
      <w:szCs w:val="26"/>
      <w:u w:val="single"/>
    </w:rPr>
  </w:style>
  <w:style w:type="paragraph" w:customStyle="1" w:styleId="departments">
    <w:name w:val="departments"/>
    <w:basedOn w:val="Normal"/>
    <w:qFormat/>
    <w:rsid w:val="00372591"/>
    <w:pPr>
      <w:spacing w:before="100" w:beforeAutospacing="1" w:after="100" w:afterAutospacing="1"/>
    </w:pPr>
    <w:rPr>
      <w:rFonts w:eastAsia="Times New Roman"/>
      <w:sz w:val="24"/>
    </w:rPr>
  </w:style>
  <w:style w:type="paragraph" w:customStyle="1" w:styleId="norma">
    <w:name w:val="norma"/>
    <w:basedOn w:val="Heading3"/>
    <w:uiPriority w:val="99"/>
    <w:qFormat/>
    <w:rsid w:val="00372591"/>
    <w:rPr>
      <w:rFonts w:eastAsia="MS Gothic" w:cs="Arial"/>
      <w:sz w:val="24"/>
    </w:rPr>
  </w:style>
  <w:style w:type="character" w:customStyle="1" w:styleId="Emphasis20">
    <w:name w:val="Emphasis 2"/>
    <w:uiPriority w:val="1"/>
    <w:qFormat/>
    <w:rsid w:val="00372591"/>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372591"/>
  </w:style>
  <w:style w:type="character" w:customStyle="1" w:styleId="Heading3CharCharChar3">
    <w:name w:val="Heading 3 Char Char Char3"/>
    <w:aliases w:val="Char Char Char3, Char Char Char3,Heading 3 Char Char Char2, Char Char Char2,Char Char Char2"/>
    <w:basedOn w:val="DefaultParagraphFont"/>
    <w:rsid w:val="00372591"/>
    <w:rPr>
      <w:rFonts w:ascii="Arial" w:hAnsi="Arial" w:cs="Arial" w:hint="default"/>
      <w:bCs/>
      <w:szCs w:val="26"/>
      <w:u w:val="single"/>
      <w:lang w:val="en-US" w:eastAsia="en-US" w:bidi="ar-SA"/>
    </w:rPr>
  </w:style>
  <w:style w:type="character" w:customStyle="1" w:styleId="qlabel">
    <w:name w:val="q_label"/>
    <w:basedOn w:val="DefaultParagraphFont"/>
    <w:rsid w:val="00372591"/>
  </w:style>
  <w:style w:type="character" w:customStyle="1" w:styleId="alabel">
    <w:name w:val="a_label"/>
    <w:basedOn w:val="DefaultParagraphFont"/>
    <w:rsid w:val="00372591"/>
  </w:style>
  <w:style w:type="character" w:customStyle="1" w:styleId="Styleunderline9pt0">
    <w:name w:val="Style underline + 9 pt"/>
    <w:basedOn w:val="underline"/>
    <w:rsid w:val="00372591"/>
    <w:rPr>
      <w:u w:val="single"/>
    </w:rPr>
  </w:style>
  <w:style w:type="character" w:customStyle="1" w:styleId="StyleTimesNewRoman9pt">
    <w:name w:val="Style Times New Roman 9 pt"/>
    <w:basedOn w:val="DefaultParagraphFont"/>
    <w:rsid w:val="00372591"/>
    <w:rPr>
      <w:rFonts w:ascii="Times New Roman" w:hAnsi="Times New Roman" w:cs="Times New Roman" w:hint="default"/>
      <w:sz w:val="20"/>
    </w:rPr>
  </w:style>
  <w:style w:type="character" w:customStyle="1" w:styleId="Styleunderline9pt1">
    <w:name w:val="Style underline + 9 pt1"/>
    <w:basedOn w:val="underline"/>
    <w:rsid w:val="00372591"/>
    <w:rPr>
      <w:u w:val="single"/>
    </w:rPr>
  </w:style>
  <w:style w:type="character" w:customStyle="1" w:styleId="Hyperlink23">
    <w:name w:val="Hyperlink23"/>
    <w:basedOn w:val="DefaultParagraphFont"/>
    <w:rsid w:val="00372591"/>
    <w:rPr>
      <w:color w:val="3300CC"/>
      <w:u w:val="single"/>
    </w:rPr>
  </w:style>
  <w:style w:type="character" w:customStyle="1" w:styleId="body-text">
    <w:name w:val="body-text"/>
    <w:basedOn w:val="DefaultParagraphFont"/>
    <w:rsid w:val="00372591"/>
  </w:style>
  <w:style w:type="character" w:customStyle="1" w:styleId="globalcontentbody">
    <w:name w:val="globalcontentbody"/>
    <w:basedOn w:val="DefaultParagraphFont"/>
    <w:rsid w:val="00372591"/>
  </w:style>
  <w:style w:type="character" w:customStyle="1" w:styleId="Styleterm111ptUnderline">
    <w:name w:val="Style term1 + 11 pt Underline"/>
    <w:basedOn w:val="term1"/>
    <w:rsid w:val="00372591"/>
    <w:rPr>
      <w:b/>
      <w:bCs/>
    </w:rPr>
  </w:style>
  <w:style w:type="character" w:customStyle="1" w:styleId="Style9pt">
    <w:name w:val="Style 9 pt"/>
    <w:basedOn w:val="DefaultParagraphFont"/>
    <w:rsid w:val="00372591"/>
    <w:rPr>
      <w:rFonts w:ascii="Times New Roman" w:hAnsi="Times New Roman" w:cs="Times New Roman" w:hint="default"/>
      <w:sz w:val="20"/>
    </w:rPr>
  </w:style>
  <w:style w:type="character" w:customStyle="1" w:styleId="CharChar11">
    <w:name w:val="Char Char11"/>
    <w:basedOn w:val="DefaultParagraphFont"/>
    <w:rsid w:val="00372591"/>
    <w:rPr>
      <w:rFonts w:ascii="Arial" w:hAnsi="Arial" w:cs="Arial" w:hint="default"/>
      <w:bCs/>
      <w:szCs w:val="26"/>
      <w:u w:val="single"/>
      <w:lang w:val="en-US" w:eastAsia="en-US" w:bidi="ar-SA"/>
    </w:rPr>
  </w:style>
  <w:style w:type="character" w:customStyle="1" w:styleId="authorbio">
    <w:name w:val="authorbio"/>
    <w:basedOn w:val="DefaultParagraphFont"/>
    <w:rsid w:val="00372591"/>
  </w:style>
  <w:style w:type="character" w:customStyle="1" w:styleId="underlineChar0">
    <w:name w:val="underline Char"/>
    <w:basedOn w:val="DefaultParagraphFont"/>
    <w:rsid w:val="0037259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37259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72591"/>
    <w:rPr>
      <w:sz w:val="20"/>
      <w:u w:val="single"/>
    </w:rPr>
  </w:style>
  <w:style w:type="character" w:customStyle="1" w:styleId="base">
    <w:name w:val="base"/>
    <w:basedOn w:val="DefaultParagraphFont"/>
    <w:rsid w:val="00372591"/>
  </w:style>
  <w:style w:type="character" w:customStyle="1" w:styleId="part-of-speech">
    <w:name w:val="part-of-speech"/>
    <w:basedOn w:val="DefaultParagraphFont"/>
    <w:rsid w:val="00372591"/>
  </w:style>
  <w:style w:type="character" w:customStyle="1" w:styleId="sep">
    <w:name w:val="sep"/>
    <w:basedOn w:val="DefaultParagraphFont"/>
    <w:rsid w:val="00372591"/>
  </w:style>
  <w:style w:type="character" w:customStyle="1" w:styleId="pron">
    <w:name w:val="pron"/>
    <w:basedOn w:val="DefaultParagraphFont"/>
    <w:rsid w:val="00372591"/>
  </w:style>
  <w:style w:type="character" w:customStyle="1" w:styleId="UnderlineCharChar1">
    <w:name w:val="Underline Char Char1"/>
    <w:basedOn w:val="DefaultParagraphFont"/>
    <w:rsid w:val="00372591"/>
    <w:rPr>
      <w:u w:val="single"/>
      <w:lang w:val="en-US" w:eastAsia="en-US" w:bidi="ar-SA"/>
    </w:rPr>
  </w:style>
  <w:style w:type="character" w:customStyle="1" w:styleId="StyleUnderlineCharChar111pt">
    <w:name w:val="Style Underline Char Char1 + 11 pt"/>
    <w:basedOn w:val="UnderlineCharChar1"/>
    <w:rsid w:val="00372591"/>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7259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372591"/>
    <w:rPr>
      <w:b/>
      <w:bCs/>
      <w:noProof w:val="0"/>
      <w:sz w:val="20"/>
      <w:u w:val="single"/>
      <w:lang w:val="en-US" w:eastAsia="en-US" w:bidi="ar-SA"/>
    </w:rPr>
  </w:style>
  <w:style w:type="character" w:customStyle="1" w:styleId="StyleunderlineArialNarrow9ptBold">
    <w:name w:val="Style underline + Arial Narrow 9 pt Bold"/>
    <w:basedOn w:val="underline"/>
    <w:rsid w:val="00372591"/>
    <w:rPr>
      <w:u w:val="single"/>
    </w:rPr>
  </w:style>
  <w:style w:type="character" w:customStyle="1" w:styleId="StyleBoldandUnderlineCharCharCharChar9pt">
    <w:name w:val="Style Bold and Underline Char Char Char Char + 9 pt"/>
    <w:basedOn w:val="DefaultParagraphFont"/>
    <w:rsid w:val="0037259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37259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37259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372591"/>
    <w:rPr>
      <w:rFonts w:ascii="Arial" w:hAnsi="Arial" w:cs="Arial" w:hint="default"/>
      <w:color w:val="000000"/>
      <w:sz w:val="10"/>
      <w:szCs w:val="22"/>
    </w:rPr>
  </w:style>
  <w:style w:type="character" w:customStyle="1" w:styleId="CharChar111">
    <w:name w:val="Char Char111"/>
    <w:basedOn w:val="DefaultParagraphFont"/>
    <w:rsid w:val="00372591"/>
    <w:rPr>
      <w:rFonts w:ascii="Arial" w:hAnsi="Arial" w:cs="Arial" w:hint="default"/>
      <w:bCs/>
      <w:szCs w:val="26"/>
      <w:u w:val="single"/>
      <w:lang w:val="en-US" w:eastAsia="en-US" w:bidi="ar-SA"/>
    </w:rPr>
  </w:style>
  <w:style w:type="character" w:customStyle="1" w:styleId="AUnterdline">
    <w:name w:val="AUnterdline"/>
    <w:qFormat/>
    <w:rsid w:val="0037259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7259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72591"/>
  </w:style>
  <w:style w:type="character" w:customStyle="1" w:styleId="StyleUnderline1">
    <w:name w:val="Style Underline1"/>
    <w:basedOn w:val="DefaultParagraphFont"/>
    <w:rsid w:val="00372591"/>
    <w:rPr>
      <w:rFonts w:ascii="Times New Roman" w:hAnsi="Times New Roman" w:cs="Times New Roman" w:hint="default"/>
      <w:sz w:val="20"/>
      <w:u w:val="single"/>
    </w:rPr>
  </w:style>
  <w:style w:type="character" w:customStyle="1" w:styleId="DontRead">
    <w:name w:val="Don't Read"/>
    <w:qFormat/>
    <w:rsid w:val="00372591"/>
    <w:rPr>
      <w:rFonts w:ascii="Times New Roman" w:hAnsi="Times New Roman" w:cs="Times New Roman" w:hint="default"/>
      <w:sz w:val="16"/>
    </w:rPr>
  </w:style>
  <w:style w:type="character" w:customStyle="1" w:styleId="Style11ptUnderline3">
    <w:name w:val="Style 11 pt Underline3"/>
    <w:rsid w:val="00372591"/>
    <w:rPr>
      <w:sz w:val="20"/>
      <w:u w:val="single"/>
    </w:rPr>
  </w:style>
  <w:style w:type="character" w:customStyle="1" w:styleId="2">
    <w:name w:val="2"/>
    <w:rsid w:val="0037259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72591"/>
    <w:rPr>
      <w:sz w:val="20"/>
      <w:u w:val="single"/>
    </w:rPr>
  </w:style>
  <w:style w:type="character" w:customStyle="1" w:styleId="Style9ptBoldUnderline5">
    <w:name w:val="Style 9 pt Bold Underline5"/>
    <w:basedOn w:val="DefaultParagraphFont"/>
    <w:rsid w:val="00372591"/>
    <w:rPr>
      <w:b/>
      <w:bCs/>
      <w:sz w:val="20"/>
      <w:u w:val="single"/>
    </w:rPr>
  </w:style>
  <w:style w:type="character" w:customStyle="1" w:styleId="CharChar114">
    <w:name w:val="Char Char114"/>
    <w:basedOn w:val="DefaultParagraphFont"/>
    <w:rsid w:val="00372591"/>
    <w:rPr>
      <w:rFonts w:ascii="Arial" w:hAnsi="Arial" w:cs="Arial" w:hint="default"/>
      <w:bCs/>
      <w:szCs w:val="26"/>
      <w:u w:val="single"/>
      <w:lang w:val="en-US" w:eastAsia="en-US" w:bidi="ar-SA"/>
    </w:rPr>
  </w:style>
  <w:style w:type="character" w:customStyle="1" w:styleId="CharChar113">
    <w:name w:val="Char Char113"/>
    <w:basedOn w:val="DefaultParagraphFont"/>
    <w:rsid w:val="00372591"/>
    <w:rPr>
      <w:rFonts w:ascii="Arial" w:hAnsi="Arial" w:cs="Arial" w:hint="default"/>
      <w:bCs/>
      <w:szCs w:val="26"/>
      <w:u w:val="single"/>
      <w:lang w:val="en-US" w:eastAsia="en-US" w:bidi="ar-SA"/>
    </w:rPr>
  </w:style>
  <w:style w:type="character" w:customStyle="1" w:styleId="CharChar112">
    <w:name w:val="Char Char112"/>
    <w:basedOn w:val="DefaultParagraphFont"/>
    <w:rsid w:val="00372591"/>
    <w:rPr>
      <w:rFonts w:ascii="Arial" w:hAnsi="Arial" w:cs="Arial" w:hint="default"/>
      <w:bCs/>
      <w:szCs w:val="26"/>
      <w:u w:val="single"/>
      <w:lang w:val="en-US" w:eastAsia="en-US" w:bidi="ar-SA"/>
    </w:rPr>
  </w:style>
  <w:style w:type="character" w:customStyle="1" w:styleId="zoomme">
    <w:name w:val="zoomme"/>
    <w:basedOn w:val="DefaultParagraphFont"/>
    <w:rsid w:val="00372591"/>
  </w:style>
  <w:style w:type="character" w:customStyle="1" w:styleId="Date10">
    <w:name w:val="Date1"/>
    <w:basedOn w:val="DefaultParagraphFont"/>
    <w:rsid w:val="00372591"/>
  </w:style>
  <w:style w:type="character" w:customStyle="1" w:styleId="classauthor">
    <w:name w:val="class=&quot;author&quot;"/>
    <w:basedOn w:val="DefaultParagraphFont"/>
    <w:rsid w:val="00372591"/>
  </w:style>
  <w:style w:type="character" w:customStyle="1" w:styleId="officialstitle-">
    <w:name w:val="official_s_title-"/>
    <w:basedOn w:val="DefaultParagraphFont"/>
    <w:rsid w:val="00372591"/>
  </w:style>
  <w:style w:type="character" w:customStyle="1" w:styleId="officialsbureau">
    <w:name w:val="official_s_bureau"/>
    <w:basedOn w:val="DefaultParagraphFont"/>
    <w:rsid w:val="00372591"/>
  </w:style>
  <w:style w:type="character" w:customStyle="1" w:styleId="gray">
    <w:name w:val="gray"/>
    <w:basedOn w:val="DefaultParagraphFont"/>
    <w:rsid w:val="00372591"/>
  </w:style>
  <w:style w:type="character" w:customStyle="1" w:styleId="Styleunderline11ptBorderSinglesolidlineAuto05p">
    <w:name w:val="Style underline + 11 pt Border: : (Single solid line Auto  0.5 p..."/>
    <w:rsid w:val="00372591"/>
    <w:rPr>
      <w:sz w:val="20"/>
      <w:u w:val="single"/>
      <w:bdr w:val="single" w:sz="4" w:space="0" w:color="auto" w:frame="1"/>
    </w:rPr>
  </w:style>
  <w:style w:type="character" w:customStyle="1" w:styleId="CardText-Underlined0">
    <w:name w:val="Card Text - Underlined"/>
    <w:rsid w:val="00372591"/>
    <w:rPr>
      <w:b/>
      <w:bCs w:val="0"/>
      <w:sz w:val="20"/>
      <w:u w:val="single"/>
    </w:rPr>
  </w:style>
  <w:style w:type="character" w:customStyle="1" w:styleId="Style11ptItalicUnderline">
    <w:name w:val="Style 11 pt Italic Underline"/>
    <w:basedOn w:val="DefaultParagraphFont"/>
    <w:rsid w:val="00372591"/>
    <w:rPr>
      <w:i/>
      <w:iCs/>
      <w:sz w:val="20"/>
      <w:u w:val="single"/>
    </w:rPr>
  </w:style>
  <w:style w:type="character" w:customStyle="1" w:styleId="Style11ptItalic">
    <w:name w:val="Style 11 pt Italic"/>
    <w:basedOn w:val="DefaultParagraphFont"/>
    <w:rsid w:val="00372591"/>
    <w:rPr>
      <w:rFonts w:ascii="Times New Roman" w:hAnsi="Times New Roman" w:cs="Times New Roman" w:hint="default"/>
      <w:i/>
      <w:iCs/>
      <w:sz w:val="20"/>
    </w:rPr>
  </w:style>
  <w:style w:type="character" w:customStyle="1" w:styleId="Style9ptUnderline6">
    <w:name w:val="Style 9 pt Underline6"/>
    <w:basedOn w:val="DefaultParagraphFont"/>
    <w:rsid w:val="00372591"/>
    <w:rPr>
      <w:sz w:val="20"/>
      <w:u w:val="single"/>
    </w:rPr>
  </w:style>
  <w:style w:type="character" w:customStyle="1" w:styleId="ct-with-fmlt">
    <w:name w:val="ct-with-fmlt"/>
    <w:basedOn w:val="DefaultParagraphFont"/>
    <w:rsid w:val="00372591"/>
  </w:style>
  <w:style w:type="character" w:customStyle="1" w:styleId="ital-inline">
    <w:name w:val="ital-inline"/>
    <w:basedOn w:val="DefaultParagraphFont"/>
    <w:rsid w:val="00372591"/>
  </w:style>
  <w:style w:type="character" w:customStyle="1" w:styleId="cross-head">
    <w:name w:val="cross-head"/>
    <w:rsid w:val="00372591"/>
  </w:style>
  <w:style w:type="character" w:customStyle="1" w:styleId="dateline">
    <w:name w:val="dateline"/>
    <w:rsid w:val="00372591"/>
  </w:style>
  <w:style w:type="character" w:customStyle="1" w:styleId="Subtitle1">
    <w:name w:val="Subtitle1"/>
    <w:rsid w:val="00372591"/>
  </w:style>
  <w:style w:type="character" w:customStyle="1" w:styleId="metaorigin">
    <w:name w:val="meta_origin"/>
    <w:rsid w:val="00372591"/>
  </w:style>
  <w:style w:type="character" w:customStyle="1" w:styleId="mandelbrotrefrag">
    <w:name w:val="mandelbrot_refrag"/>
    <w:rsid w:val="00372591"/>
  </w:style>
  <w:style w:type="character" w:customStyle="1" w:styleId="eminfo">
    <w:name w:val="eminfo"/>
    <w:rsid w:val="00372591"/>
  </w:style>
  <w:style w:type="character" w:customStyle="1" w:styleId="emhighlight">
    <w:name w:val="emhighlight"/>
    <w:rsid w:val="00372591"/>
  </w:style>
  <w:style w:type="character" w:customStyle="1" w:styleId="at">
    <w:name w:val="at"/>
    <w:rsid w:val="00372591"/>
  </w:style>
  <w:style w:type="character" w:customStyle="1" w:styleId="name">
    <w:name w:val="name"/>
    <w:rsid w:val="00372591"/>
  </w:style>
  <w:style w:type="character" w:customStyle="1" w:styleId="tkrname">
    <w:name w:val="tkrname"/>
    <w:rsid w:val="00372591"/>
  </w:style>
  <w:style w:type="character" w:customStyle="1" w:styleId="tkrchange">
    <w:name w:val="tkrchange"/>
    <w:rsid w:val="00372591"/>
  </w:style>
  <w:style w:type="character" w:customStyle="1" w:styleId="source-org">
    <w:name w:val="source-org"/>
    <w:rsid w:val="00372591"/>
  </w:style>
  <w:style w:type="character" w:customStyle="1" w:styleId="updated">
    <w:name w:val="updated"/>
    <w:rsid w:val="00372591"/>
  </w:style>
  <w:style w:type="character" w:customStyle="1" w:styleId="last">
    <w:name w:val="last"/>
    <w:rsid w:val="00372591"/>
  </w:style>
  <w:style w:type="character" w:customStyle="1" w:styleId="institution">
    <w:name w:val="institution"/>
    <w:rsid w:val="00372591"/>
  </w:style>
  <w:style w:type="character" w:customStyle="1" w:styleId="CharChar5">
    <w:name w:val="Char Char5"/>
    <w:rsid w:val="0037259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372591"/>
  </w:style>
  <w:style w:type="character" w:customStyle="1" w:styleId="Style11ptBoldUnderline1">
    <w:name w:val="Style 11 pt Bold Underline1"/>
    <w:rsid w:val="00372591"/>
    <w:rPr>
      <w:b/>
      <w:bCs/>
      <w:sz w:val="20"/>
      <w:u w:val="single"/>
    </w:rPr>
  </w:style>
  <w:style w:type="character" w:customStyle="1" w:styleId="StyleStyleunderlineBold11pt">
    <w:name w:val="Style Style underline + Bold + 11 pt"/>
    <w:rsid w:val="00372591"/>
    <w:rPr>
      <w:bCs/>
      <w:sz w:val="20"/>
      <w:u w:val="single"/>
    </w:rPr>
  </w:style>
  <w:style w:type="character" w:customStyle="1" w:styleId="StyleunderlineAsianTimesNewRomanBold">
    <w:name w:val="Style underline + (Asian) Times New Roman Bold"/>
    <w:rsid w:val="0037259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372591"/>
    <w:rPr>
      <w:b/>
      <w:bCs/>
      <w:sz w:val="20"/>
      <w:u w:val="single"/>
      <w:bdr w:val="single" w:sz="4" w:space="0" w:color="auto" w:frame="1"/>
    </w:rPr>
  </w:style>
  <w:style w:type="character" w:customStyle="1" w:styleId="Style9ptBoldUnderline1">
    <w:name w:val="Style 9 pt Bold Underline1"/>
    <w:rsid w:val="00372591"/>
    <w:rPr>
      <w:bCs/>
      <w:sz w:val="22"/>
      <w:u w:val="single"/>
    </w:rPr>
  </w:style>
  <w:style w:type="character" w:customStyle="1" w:styleId="Style11ptBoldUnderlineBorderSinglesolidlineAuto1">
    <w:name w:val="Style 11 pt Bold Underline Border: : (Single solid line Auto  ...1"/>
    <w:rsid w:val="00372591"/>
    <w:rPr>
      <w:b/>
      <w:bCs/>
      <w:sz w:val="20"/>
      <w:u w:val="single"/>
      <w:bdr w:val="single" w:sz="4" w:space="0" w:color="auto" w:frame="1"/>
    </w:rPr>
  </w:style>
  <w:style w:type="character" w:customStyle="1" w:styleId="quotepeekbase">
    <w:name w:val="quotepeekbase"/>
    <w:rsid w:val="00372591"/>
  </w:style>
  <w:style w:type="character" w:customStyle="1" w:styleId="cardChar11">
    <w:name w:val="card Char1"/>
    <w:rsid w:val="00372591"/>
    <w:rPr>
      <w:rFonts w:ascii="Calibri" w:eastAsia="Calibri" w:hAnsi="Calibri" w:hint="default"/>
      <w:sz w:val="24"/>
      <w:szCs w:val="22"/>
      <w:lang w:val="x-none" w:eastAsia="x-none"/>
    </w:rPr>
  </w:style>
  <w:style w:type="character" w:customStyle="1" w:styleId="NormalCard">
    <w:name w:val="Normal Card"/>
    <w:uiPriority w:val="1"/>
    <w:qFormat/>
    <w:rsid w:val="00372591"/>
    <w:rPr>
      <w:rFonts w:ascii="Times New Roman" w:hAnsi="Times New Roman" w:cs="Times New Roman" w:hint="default"/>
      <w:sz w:val="24"/>
    </w:rPr>
  </w:style>
  <w:style w:type="character" w:customStyle="1" w:styleId="HighlightedUnderline">
    <w:name w:val="Highlighted Underline"/>
    <w:uiPriority w:val="1"/>
    <w:qFormat/>
    <w:rsid w:val="0037259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72591"/>
    <w:rPr>
      <w:rFonts w:ascii="Times New Roman" w:hAnsi="Times New Roman" w:cs="Times New Roman" w:hint="default"/>
      <w:sz w:val="16"/>
      <w:szCs w:val="16"/>
    </w:rPr>
  </w:style>
  <w:style w:type="character" w:customStyle="1" w:styleId="timebox">
    <w:name w:val="timebox"/>
    <w:rsid w:val="00372591"/>
  </w:style>
  <w:style w:type="character" w:customStyle="1" w:styleId="Heading2Subtext">
    <w:name w:val="Heading 2 Subtext"/>
    <w:rsid w:val="00372591"/>
    <w:rPr>
      <w:rFonts w:ascii="Times New Roman" w:hAnsi="Times New Roman" w:cs="Times New Roman" w:hint="default"/>
      <w:sz w:val="16"/>
    </w:rPr>
  </w:style>
  <w:style w:type="character" w:customStyle="1" w:styleId="-SmallText-">
    <w:name w:val="-Small Text-"/>
    <w:rsid w:val="00372591"/>
    <w:rPr>
      <w:rFonts w:ascii="Garamond" w:hAnsi="Garamond" w:hint="default"/>
      <w:sz w:val="16"/>
    </w:rPr>
  </w:style>
  <w:style w:type="character" w:customStyle="1" w:styleId="citation0">
    <w:name w:val="citation"/>
    <w:rsid w:val="00372591"/>
  </w:style>
  <w:style w:type="character" w:customStyle="1" w:styleId="tagchar4">
    <w:name w:val="tagchar"/>
    <w:basedOn w:val="DefaultParagraphFont"/>
    <w:rsid w:val="00372591"/>
  </w:style>
  <w:style w:type="character" w:customStyle="1" w:styleId="StyleBoldUnderline1">
    <w:name w:val="Style Bold Underline1"/>
    <w:basedOn w:val="DefaultParagraphFont"/>
    <w:rsid w:val="00372591"/>
    <w:rPr>
      <w:b w:val="0"/>
      <w:bCs/>
      <w:u w:val="single"/>
    </w:rPr>
  </w:style>
  <w:style w:type="character" w:customStyle="1" w:styleId="label">
    <w:name w:val="label"/>
    <w:rsid w:val="00372591"/>
  </w:style>
  <w:style w:type="paragraph" w:customStyle="1" w:styleId="nromal">
    <w:name w:val="nromal"/>
    <w:basedOn w:val="Normal"/>
    <w:uiPriority w:val="99"/>
    <w:qFormat/>
    <w:rsid w:val="00372591"/>
    <w:pPr>
      <w:keepNext/>
      <w:keepLines/>
      <w:spacing w:before="200"/>
      <w:outlineLvl w:val="3"/>
    </w:pPr>
    <w:rPr>
      <w:rFonts w:eastAsia="Times New Roman" w:cs="Cambria"/>
      <w:b/>
      <w:iCs/>
    </w:rPr>
  </w:style>
  <w:style w:type="paragraph" w:customStyle="1" w:styleId="natural">
    <w:name w:val="natural"/>
    <w:basedOn w:val="Normal"/>
    <w:uiPriority w:val="99"/>
    <w:qFormat/>
    <w:rsid w:val="00372591"/>
    <w:pPr>
      <w:keepNext/>
      <w:keepLines/>
      <w:spacing w:before="200"/>
      <w:outlineLvl w:val="3"/>
    </w:pPr>
    <w:rPr>
      <w:rFonts w:eastAsia="Times New Roman"/>
      <w:b/>
      <w:iCs/>
    </w:rPr>
  </w:style>
  <w:style w:type="paragraph" w:customStyle="1" w:styleId="nroaml">
    <w:name w:val="nroaml"/>
    <w:basedOn w:val="Normal"/>
    <w:uiPriority w:val="99"/>
    <w:qFormat/>
    <w:rsid w:val="00372591"/>
    <w:pPr>
      <w:keepNext/>
      <w:keepLines/>
      <w:spacing w:before="200"/>
      <w:outlineLvl w:val="3"/>
    </w:pPr>
    <w:rPr>
      <w:rFonts w:eastAsia="Times New Roman"/>
      <w:b/>
      <w:iCs/>
    </w:rPr>
  </w:style>
  <w:style w:type="paragraph" w:customStyle="1" w:styleId="noraml">
    <w:name w:val="noraml"/>
    <w:basedOn w:val="Normal"/>
    <w:uiPriority w:val="99"/>
    <w:qFormat/>
    <w:rsid w:val="00372591"/>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372591"/>
    <w:pPr>
      <w:tabs>
        <w:tab w:val="num" w:pos="360"/>
      </w:tabs>
      <w:ind w:left="360" w:hanging="360"/>
      <w:contextualSpacing/>
    </w:pPr>
    <w:rPr>
      <w:rFonts w:eastAsia="Calibri"/>
    </w:rPr>
  </w:style>
  <w:style w:type="table" w:styleId="MediumGrid1">
    <w:name w:val="Medium Grid 1"/>
    <w:basedOn w:val="TableNormal"/>
    <w:uiPriority w:val="67"/>
    <w:rsid w:val="0037259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rPr>
      <w:hidden/>
    </w:trPr>
    <w:tcPr>
      <w:shd w:val="clear" w:color="auto" w:fill="C0C0C0"/>
    </w:tcPr>
    <w:tblStylePr w:type="firstRow">
      <w:rPr>
        <w:b/>
        <w:bCs/>
      </w:rPr>
    </w:tblStylePr>
    <w:tblStylePr w:type="lastRow">
      <w:rPr>
        <w:b/>
        <w:bCs/>
      </w:rPr>
      <w:tblPr/>
      <w:trPr>
        <w:hidden/>
      </w:trPr>
      <w:tcPr>
        <w:tcBorders>
          <w:top w:val="single" w:sz="18" w:space="0" w:color="404040"/>
        </w:tcBorders>
      </w:tcPr>
    </w:tblStylePr>
    <w:tblStylePr w:type="firstCol">
      <w:rPr>
        <w:b/>
        <w:bCs/>
      </w:rPr>
    </w:tblStylePr>
    <w:tblStylePr w:type="lastCol">
      <w:rPr>
        <w:b/>
        <w:bCs/>
      </w:rPr>
    </w:tblStylePr>
    <w:tblStylePr w:type="band1Vert">
      <w:tblPr/>
      <w:trPr>
        <w:hidden/>
      </w:trPr>
      <w:tcPr>
        <w:shd w:val="clear" w:color="auto" w:fill="808080"/>
      </w:tcPr>
    </w:tblStylePr>
    <w:tblStylePr w:type="band1Horz">
      <w:tblPr/>
      <w:trPr>
        <w:hidden/>
      </w:trPr>
      <w:tcPr>
        <w:shd w:val="clear" w:color="auto" w:fill="808080"/>
      </w:tcPr>
    </w:tblStylePr>
  </w:style>
  <w:style w:type="paragraph" w:customStyle="1" w:styleId="SmallSizeParagraph">
    <w:name w:val="Small Size Paragraph"/>
    <w:basedOn w:val="Normal"/>
    <w:link w:val="SmallSizeParagraphChar"/>
    <w:qFormat/>
    <w:rsid w:val="00372591"/>
    <w:rPr>
      <w:rFonts w:eastAsia="Calibri"/>
      <w:sz w:val="16"/>
      <w:szCs w:val="16"/>
    </w:rPr>
  </w:style>
  <w:style w:type="character" w:customStyle="1" w:styleId="SmallSizeParagraphChar">
    <w:name w:val="Small Size Paragraph Char"/>
    <w:link w:val="SmallSizeParagraph"/>
    <w:rsid w:val="00372591"/>
    <w:rPr>
      <w:rFonts w:ascii="Calibri" w:eastAsia="Calibri" w:hAnsi="Calibri" w:cs="Calibri"/>
      <w:sz w:val="16"/>
      <w:szCs w:val="16"/>
    </w:rPr>
  </w:style>
  <w:style w:type="character" w:customStyle="1" w:styleId="lede">
    <w:name w:val="lede"/>
    <w:basedOn w:val="DefaultParagraphFont"/>
    <w:rsid w:val="00372591"/>
  </w:style>
  <w:style w:type="character" w:customStyle="1" w:styleId="Heading7Char1">
    <w:name w:val="Heading 7 Char1"/>
    <w:basedOn w:val="DefaultParagraphFont"/>
    <w:semiHidden/>
    <w:rsid w:val="0037259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37259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72591"/>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372591"/>
    <w:rPr>
      <w:rFonts w:eastAsia="MS Mincho"/>
      <w:szCs w:val="20"/>
      <w:u w:val="single"/>
    </w:rPr>
  </w:style>
  <w:style w:type="character" w:customStyle="1" w:styleId="UnderlineChar2CharCharChar">
    <w:name w:val="Underline Char2 Char Char Char"/>
    <w:link w:val="UnderlineChar2CharChar"/>
    <w:rsid w:val="00372591"/>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372591"/>
    <w:pPr>
      <w:ind w:left="288" w:right="288"/>
    </w:pPr>
    <w:rPr>
      <w:rFonts w:ascii="Georgia" w:eastAsia="SimSun" w:hAnsi="Georgia"/>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372591"/>
    <w:rPr>
      <w:rFonts w:ascii="Georgia" w:eastAsia="SimSun" w:hAnsi="Georgia" w:cs="Calibri"/>
      <w:kern w:val="32"/>
      <w:sz w:val="22"/>
      <w:u w:val="single"/>
      <w:lang w:val="x-none" w:eastAsia="zh-CN"/>
    </w:rPr>
  </w:style>
  <w:style w:type="paragraph" w:customStyle="1" w:styleId="StyleCardText9pt">
    <w:name w:val="Style Card Text + 9 pt"/>
    <w:basedOn w:val="Normal"/>
    <w:link w:val="StyleCardText9ptChar"/>
    <w:qFormat/>
    <w:rsid w:val="00372591"/>
    <w:pPr>
      <w:spacing w:after="200"/>
      <w:contextualSpacing/>
    </w:pPr>
    <w:rPr>
      <w:rFonts w:eastAsia="Calibri"/>
    </w:rPr>
  </w:style>
  <w:style w:type="character" w:customStyle="1" w:styleId="StyleCardText9ptChar">
    <w:name w:val="Style Card Text + 9 pt Char"/>
    <w:basedOn w:val="DefaultParagraphFont"/>
    <w:link w:val="StyleCardText9pt"/>
    <w:rsid w:val="00372591"/>
    <w:rPr>
      <w:rFonts w:ascii="Calibri" w:eastAsia="Calibri" w:hAnsi="Calibri" w:cs="Calibri"/>
      <w:sz w:val="22"/>
    </w:rPr>
  </w:style>
  <w:style w:type="paragraph" w:styleId="Quote">
    <w:name w:val="Quote"/>
    <w:basedOn w:val="Normal"/>
    <w:next w:val="Normal"/>
    <w:link w:val="QuoteChar1"/>
    <w:uiPriority w:val="29"/>
    <w:qFormat/>
    <w:rsid w:val="00372591"/>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372591"/>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372591"/>
    <w:pPr>
      <w:keepNext w:val="0"/>
      <w:keepLines w:val="0"/>
      <w:pageBreakBefore w:val="0"/>
      <w:spacing w:before="0"/>
      <w:jc w:val="left"/>
      <w:outlineLvl w:val="9"/>
    </w:pPr>
    <w:rPr>
      <w:rFonts w:eastAsiaTheme="minorHAnsi"/>
      <w:b/>
      <w:sz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72591"/>
    <w:rPr>
      <w:rFonts w:ascii="Calibri" w:eastAsiaTheme="minorHAnsi" w:hAnsi="Calibri" w:cs="Calibri"/>
      <w:b/>
      <w:bCs/>
      <w:sz w:val="22"/>
      <w:u w:val="single"/>
      <w:bdr w:val="single" w:sz="4" w:space="0" w:color="auto"/>
    </w:rPr>
  </w:style>
  <w:style w:type="character" w:customStyle="1" w:styleId="UnderlinedChar1">
    <w:name w:val="Underlined Char1"/>
    <w:basedOn w:val="DefaultParagraphFont"/>
    <w:rsid w:val="00372591"/>
    <w:rPr>
      <w:rFonts w:ascii="Century Gothic" w:hAnsi="Century Gothic"/>
      <w:sz w:val="24"/>
      <w:u w:val="thick"/>
    </w:rPr>
  </w:style>
  <w:style w:type="character" w:customStyle="1" w:styleId="StyleTimesNewRoman12ptBold">
    <w:name w:val="Style Times New Roman 12 pt Bold"/>
    <w:rsid w:val="00372591"/>
    <w:rPr>
      <w:b/>
      <w:bCs/>
      <w:sz w:val="24"/>
    </w:rPr>
  </w:style>
  <w:style w:type="character" w:customStyle="1" w:styleId="Intemphasis">
    <w:name w:val="Intemphasis"/>
    <w:uiPriority w:val="1"/>
    <w:qFormat/>
    <w:rsid w:val="00372591"/>
    <w:rPr>
      <w:rFonts w:ascii="Cambria" w:hAnsi="Cambria"/>
      <w:b/>
      <w:sz w:val="20"/>
      <w:u w:val="single"/>
      <w:bdr w:val="single" w:sz="4" w:space="0" w:color="auto"/>
      <w:shd w:val="pct25" w:color="auto" w:fill="auto"/>
    </w:rPr>
  </w:style>
  <w:style w:type="character" w:customStyle="1" w:styleId="BoldUnderlineChar1">
    <w:name w:val="BoldUnderline Char1"/>
    <w:rsid w:val="00372591"/>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372591"/>
    <w:pPr>
      <w:contextualSpacing/>
    </w:pPr>
    <w:rPr>
      <w:rFonts w:eastAsia="Cambria"/>
      <w:b/>
      <w:sz w:val="24"/>
    </w:rPr>
  </w:style>
  <w:style w:type="paragraph" w:customStyle="1" w:styleId="Shrink8">
    <w:name w:val="Shrink8"/>
    <w:basedOn w:val="Normal"/>
    <w:qFormat/>
    <w:rsid w:val="00372591"/>
    <w:rPr>
      <w:rFonts w:eastAsia="Cambria"/>
    </w:rPr>
  </w:style>
  <w:style w:type="paragraph" w:customStyle="1" w:styleId="UnderlineText">
    <w:name w:val="Underline Text"/>
    <w:basedOn w:val="Normal"/>
    <w:link w:val="UnderlineTextChar"/>
    <w:qFormat/>
    <w:rsid w:val="00372591"/>
    <w:pPr>
      <w:ind w:left="288"/>
    </w:pPr>
    <w:rPr>
      <w:rFonts w:asciiTheme="minorHAnsi" w:hAnsiTheme="minorHAnsi" w:cstheme="minorBidi"/>
      <w:sz w:val="24"/>
      <w:u w:val="single"/>
    </w:rPr>
  </w:style>
  <w:style w:type="character" w:customStyle="1" w:styleId="commentstext">
    <w:name w:val="comments_text"/>
    <w:uiPriority w:val="99"/>
    <w:rsid w:val="00372591"/>
    <w:rPr>
      <w:rFonts w:cs="Times New Roman"/>
    </w:rPr>
  </w:style>
  <w:style w:type="paragraph" w:customStyle="1" w:styleId="Heading42">
    <w:name w:val="Heading 42"/>
    <w:basedOn w:val="Normal"/>
    <w:qFormat/>
    <w:rsid w:val="00372591"/>
    <w:rPr>
      <w:rFonts w:eastAsia="Times New Roman"/>
    </w:rPr>
  </w:style>
  <w:style w:type="paragraph" w:customStyle="1" w:styleId="DebateNormal">
    <w:name w:val="DebateNormal"/>
    <w:basedOn w:val="Normal"/>
    <w:link w:val="DebateNormalChar"/>
    <w:qFormat/>
    <w:rsid w:val="00372591"/>
    <w:pPr>
      <w:spacing w:line="276" w:lineRule="auto"/>
    </w:pPr>
    <w:rPr>
      <w:rFonts w:eastAsia="Calibri"/>
      <w:szCs w:val="20"/>
    </w:rPr>
  </w:style>
  <w:style w:type="character" w:customStyle="1" w:styleId="DebateNormalChar">
    <w:name w:val="DebateNormal Char"/>
    <w:basedOn w:val="DefaultParagraphFont"/>
    <w:link w:val="DebateNormal"/>
    <w:rsid w:val="00372591"/>
    <w:rPr>
      <w:rFonts w:ascii="Calibri" w:eastAsia="Calibri" w:hAnsi="Calibri" w:cs="Calibri"/>
      <w:sz w:val="22"/>
      <w:szCs w:val="20"/>
    </w:rPr>
  </w:style>
  <w:style w:type="paragraph" w:customStyle="1" w:styleId="DebateEmphasis">
    <w:name w:val="DebateEmphasis"/>
    <w:basedOn w:val="Normal"/>
    <w:link w:val="DebateEmphasisChar"/>
    <w:qFormat/>
    <w:rsid w:val="0037259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72591"/>
    <w:rPr>
      <w:rFonts w:ascii="Calibri" w:eastAsia="Calibri" w:hAnsi="Calibri" w:cs="Calibri"/>
      <w:b/>
      <w:sz w:val="22"/>
      <w:szCs w:val="20"/>
      <w:u w:val="single"/>
    </w:rPr>
  </w:style>
  <w:style w:type="paragraph" w:customStyle="1" w:styleId="NormalCite">
    <w:name w:val="NormalCite"/>
    <w:link w:val="NormalCiteChar"/>
    <w:qFormat/>
    <w:rsid w:val="0037259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72591"/>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372591"/>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72591"/>
    <w:rPr>
      <w:rFonts w:ascii="Arial Narrow" w:eastAsia="Times New Roman" w:hAnsi="Arial Narrow"/>
      <w:sz w:val="22"/>
      <w:u w:val="single"/>
    </w:rPr>
  </w:style>
  <w:style w:type="character" w:customStyle="1" w:styleId="date-display-single">
    <w:name w:val="date-display-single"/>
    <w:basedOn w:val="DefaultParagraphFont"/>
    <w:rsid w:val="00372591"/>
  </w:style>
  <w:style w:type="character" w:customStyle="1" w:styleId="StyleunderlineBold0">
    <w:name w:val="Style underline + Bold"/>
    <w:basedOn w:val="underline"/>
    <w:rsid w:val="00372591"/>
    <w:rPr>
      <w:u w:val="single"/>
    </w:rPr>
  </w:style>
  <w:style w:type="character" w:customStyle="1" w:styleId="UnderlineChar5Char">
    <w:name w:val="Underline Char5 Char"/>
    <w:basedOn w:val="DefaultParagraphFont"/>
    <w:rsid w:val="0037259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7259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72591"/>
    <w:rPr>
      <w:szCs w:val="24"/>
      <w:u w:val="single"/>
      <w:lang w:val="en-US" w:eastAsia="en-US" w:bidi="ar-SA"/>
    </w:rPr>
  </w:style>
  <w:style w:type="character" w:customStyle="1" w:styleId="UnderlineChar4Char">
    <w:name w:val="Underline Char4 Char"/>
    <w:basedOn w:val="DefaultParagraphFont"/>
    <w:link w:val="UnderlineChar4"/>
    <w:rsid w:val="00372591"/>
    <w:rPr>
      <w:u w:val="single"/>
    </w:rPr>
  </w:style>
  <w:style w:type="paragraph" w:customStyle="1" w:styleId="UnderlineChar4">
    <w:name w:val="Underline Char4"/>
    <w:basedOn w:val="Normal"/>
    <w:link w:val="UnderlineChar4Char"/>
    <w:qFormat/>
    <w:rsid w:val="00372591"/>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72591"/>
    <w:rPr>
      <w:b/>
      <w:u w:val="single"/>
    </w:rPr>
  </w:style>
  <w:style w:type="paragraph" w:customStyle="1" w:styleId="BoldandUnderlineChar3">
    <w:name w:val="Bold and Underline Char3"/>
    <w:basedOn w:val="Normal"/>
    <w:link w:val="BoldandUnderlineChar3Char2"/>
    <w:qFormat/>
    <w:rsid w:val="00372591"/>
    <w:rPr>
      <w:rFonts w:asciiTheme="minorHAnsi" w:hAnsiTheme="minorHAnsi" w:cstheme="minorBidi"/>
      <w:b/>
      <w:sz w:val="24"/>
      <w:u w:val="single"/>
    </w:rPr>
  </w:style>
  <w:style w:type="paragraph" w:customStyle="1" w:styleId="Language">
    <w:name w:val="Language"/>
    <w:basedOn w:val="Normal"/>
    <w:link w:val="LanguageChar"/>
    <w:qFormat/>
    <w:rsid w:val="00372591"/>
    <w:rPr>
      <w:rFonts w:eastAsia="Times New Roman"/>
      <w:strike/>
      <w:szCs w:val="20"/>
    </w:rPr>
  </w:style>
  <w:style w:type="character" w:customStyle="1" w:styleId="LanguageChar">
    <w:name w:val="Language Char"/>
    <w:basedOn w:val="DefaultParagraphFont"/>
    <w:link w:val="Language"/>
    <w:rsid w:val="00372591"/>
    <w:rPr>
      <w:rFonts w:ascii="Calibri" w:eastAsia="Times New Roman" w:hAnsi="Calibri" w:cs="Calibri"/>
      <w:strike/>
      <w:sz w:val="22"/>
      <w:szCs w:val="20"/>
    </w:rPr>
  </w:style>
  <w:style w:type="paragraph" w:customStyle="1" w:styleId="UnderlineChar3">
    <w:name w:val="Underline Char3"/>
    <w:basedOn w:val="Normal"/>
    <w:link w:val="UnderlineChar3Char"/>
    <w:qFormat/>
    <w:rsid w:val="00372591"/>
    <w:rPr>
      <w:rFonts w:eastAsia="Times New Roman"/>
      <w:u w:val="single"/>
    </w:rPr>
  </w:style>
  <w:style w:type="character" w:customStyle="1" w:styleId="UnderlineChar3Char">
    <w:name w:val="Underline Char3 Char"/>
    <w:basedOn w:val="DefaultParagraphFont"/>
    <w:link w:val="UnderlineChar3"/>
    <w:rsid w:val="00372591"/>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372591"/>
    <w:rPr>
      <w:rFonts w:eastAsia="Times New Roman"/>
      <w:b/>
      <w:u w:val="single"/>
    </w:rPr>
  </w:style>
  <w:style w:type="character" w:customStyle="1" w:styleId="BoldandUnderlineChar3CharChar">
    <w:name w:val="Bold and Underline Char3 Char Char"/>
    <w:basedOn w:val="DefaultParagraphFont"/>
    <w:link w:val="BoldandUnderlineChar3Char"/>
    <w:rsid w:val="00372591"/>
    <w:rPr>
      <w:rFonts w:ascii="Calibri" w:eastAsia="Times New Roman" w:hAnsi="Calibri" w:cs="Calibri"/>
      <w:b/>
      <w:sz w:val="22"/>
      <w:u w:val="single"/>
    </w:rPr>
  </w:style>
  <w:style w:type="character" w:customStyle="1" w:styleId="FontStyle477">
    <w:name w:val="Font Style477"/>
    <w:basedOn w:val="DefaultParagraphFont"/>
    <w:uiPriority w:val="99"/>
    <w:rsid w:val="00372591"/>
    <w:rPr>
      <w:rFonts w:ascii="Times New Roman" w:hAnsi="Times New Roman" w:cs="Times New Roman"/>
      <w:sz w:val="18"/>
      <w:szCs w:val="18"/>
    </w:rPr>
  </w:style>
  <w:style w:type="character" w:customStyle="1" w:styleId="FontStyle505">
    <w:name w:val="Font Style505"/>
    <w:basedOn w:val="DefaultParagraphFont"/>
    <w:uiPriority w:val="99"/>
    <w:rsid w:val="00372591"/>
    <w:rPr>
      <w:rFonts w:ascii="Times New Roman" w:hAnsi="Times New Roman" w:cs="Times New Roman"/>
      <w:sz w:val="18"/>
      <w:szCs w:val="18"/>
    </w:rPr>
  </w:style>
  <w:style w:type="character" w:customStyle="1" w:styleId="FontStyle514">
    <w:name w:val="Font Style514"/>
    <w:basedOn w:val="DefaultParagraphFont"/>
    <w:uiPriority w:val="99"/>
    <w:rsid w:val="00372591"/>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37259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2591"/>
    <w:rPr>
      <w:rFonts w:ascii="Calibri" w:eastAsia="Times New Roman" w:hAnsi="Calibri" w:cs="Calibri"/>
      <w:b/>
      <w:bCs/>
      <w:i/>
      <w:iCs/>
      <w:sz w:val="22"/>
      <w:u w:val="single"/>
    </w:rPr>
  </w:style>
  <w:style w:type="character" w:customStyle="1" w:styleId="FontStyle500">
    <w:name w:val="Font Style500"/>
    <w:basedOn w:val="DefaultParagraphFont"/>
    <w:uiPriority w:val="99"/>
    <w:rsid w:val="00372591"/>
    <w:rPr>
      <w:rFonts w:ascii="Times New Roman" w:hAnsi="Times New Roman" w:cs="Times New Roman"/>
      <w:b/>
      <w:bCs/>
      <w:sz w:val="16"/>
      <w:szCs w:val="16"/>
    </w:rPr>
  </w:style>
  <w:style w:type="character" w:customStyle="1" w:styleId="LanguageEditingChar">
    <w:name w:val="Language Editing Char"/>
    <w:link w:val="LanguageEditing"/>
    <w:locked/>
    <w:rsid w:val="0037259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72591"/>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372591"/>
    <w:rPr>
      <w:rFonts w:ascii="Times New Roman" w:eastAsia="Times New Roman" w:hAnsi="Times New Roman" w:cs="Times New Roman"/>
      <w:b/>
      <w:szCs w:val="24"/>
      <w:u w:val="single"/>
    </w:rPr>
  </w:style>
  <w:style w:type="paragraph" w:customStyle="1" w:styleId="CardT1">
    <w:name w:val="CardT1"/>
    <w:basedOn w:val="Normal"/>
    <w:link w:val="CardT1Char"/>
    <w:qFormat/>
    <w:rsid w:val="00372591"/>
    <w:rPr>
      <w:rFonts w:eastAsia="Calibri"/>
      <w:kern w:val="2"/>
      <w:sz w:val="14"/>
      <w:szCs w:val="14"/>
      <w:lang w:eastAsia="zh-TW"/>
    </w:rPr>
  </w:style>
  <w:style w:type="character" w:customStyle="1" w:styleId="CardT1Char">
    <w:name w:val="CardT1 Char"/>
    <w:link w:val="CardT1"/>
    <w:rsid w:val="00372591"/>
    <w:rPr>
      <w:rFonts w:ascii="Calibri" w:eastAsia="Calibri" w:hAnsi="Calibri" w:cs="Calibri"/>
      <w:kern w:val="2"/>
      <w:sz w:val="14"/>
      <w:szCs w:val="14"/>
      <w:lang w:eastAsia="zh-TW"/>
    </w:rPr>
  </w:style>
  <w:style w:type="character" w:customStyle="1" w:styleId="CardCite1">
    <w:name w:val="CardCite1"/>
    <w:qFormat/>
    <w:rsid w:val="00372591"/>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372591"/>
    <w:rPr>
      <w:rFonts w:ascii="Times New Roman" w:hAnsi="Times New Roman" w:cs="Times New Roman"/>
      <w:sz w:val="14"/>
      <w:szCs w:val="14"/>
    </w:rPr>
  </w:style>
  <w:style w:type="character" w:customStyle="1" w:styleId="FontStyle212">
    <w:name w:val="Font Style212"/>
    <w:basedOn w:val="DefaultParagraphFont"/>
    <w:uiPriority w:val="99"/>
    <w:rsid w:val="00372591"/>
    <w:rPr>
      <w:rFonts w:ascii="Times New Roman" w:hAnsi="Times New Roman" w:cs="Times New Roman"/>
      <w:b/>
      <w:bCs/>
      <w:sz w:val="18"/>
      <w:szCs w:val="18"/>
    </w:rPr>
  </w:style>
  <w:style w:type="character" w:customStyle="1" w:styleId="FontStyle275">
    <w:name w:val="Font Style275"/>
    <w:basedOn w:val="DefaultParagraphFont"/>
    <w:uiPriority w:val="99"/>
    <w:rsid w:val="00372591"/>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372591"/>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372591"/>
    <w:rPr>
      <w:rFonts w:eastAsia="Times New Roman"/>
      <w:b/>
      <w:bCs/>
      <w:sz w:val="22"/>
      <w:u w:val="single"/>
    </w:rPr>
  </w:style>
  <w:style w:type="paragraph" w:customStyle="1" w:styleId="Underline20">
    <w:name w:val="Underline2"/>
    <w:basedOn w:val="Normal"/>
    <w:link w:val="Underline2Char"/>
    <w:uiPriority w:val="4"/>
    <w:qFormat/>
    <w:rsid w:val="00372591"/>
    <w:rPr>
      <w:rFonts w:eastAsia="Calibri"/>
      <w:u w:val="single"/>
    </w:rPr>
  </w:style>
  <w:style w:type="character" w:customStyle="1" w:styleId="Underline2Char">
    <w:name w:val="Underline2 Char"/>
    <w:link w:val="Underline20"/>
    <w:uiPriority w:val="4"/>
    <w:rsid w:val="00372591"/>
    <w:rPr>
      <w:rFonts w:ascii="Calibri" w:eastAsia="Calibri" w:hAnsi="Calibri" w:cs="Calibri"/>
      <w:sz w:val="22"/>
      <w:u w:val="single"/>
    </w:rPr>
  </w:style>
  <w:style w:type="character" w:customStyle="1" w:styleId="CharacterStyle3">
    <w:name w:val="Character Style 3"/>
    <w:rsid w:val="00372591"/>
    <w:rPr>
      <w:rFonts w:ascii="Bookman Old Style" w:hAnsi="Bookman Old Style" w:cs="Bookman Old Style"/>
      <w:spacing w:val="-5"/>
      <w:sz w:val="18"/>
      <w:szCs w:val="18"/>
    </w:rPr>
  </w:style>
  <w:style w:type="paragraph" w:customStyle="1" w:styleId="p0">
    <w:name w:val="p0"/>
    <w:basedOn w:val="Normal"/>
    <w:uiPriority w:val="99"/>
    <w:qFormat/>
    <w:rsid w:val="00372591"/>
    <w:pPr>
      <w:spacing w:before="100" w:beforeAutospacing="1" w:after="100" w:afterAutospacing="1"/>
    </w:pPr>
    <w:rPr>
      <w:rFonts w:eastAsia="Times New Roman"/>
      <w:sz w:val="24"/>
    </w:rPr>
  </w:style>
  <w:style w:type="character" w:customStyle="1" w:styleId="1">
    <w:name w:val="1"/>
    <w:rsid w:val="00372591"/>
    <w:rPr>
      <w:rFonts w:cs="Arial"/>
      <w:bCs/>
      <w:sz w:val="20"/>
      <w:u w:val="single"/>
      <w:lang w:val="en-US" w:eastAsia="en-US" w:bidi="ar-SA"/>
    </w:rPr>
  </w:style>
  <w:style w:type="paragraph" w:customStyle="1" w:styleId="dropcap">
    <w:name w:val="dropcap"/>
    <w:basedOn w:val="Normal"/>
    <w:uiPriority w:val="99"/>
    <w:qFormat/>
    <w:rsid w:val="00372591"/>
    <w:pPr>
      <w:spacing w:before="100" w:beforeAutospacing="1" w:after="100" w:afterAutospacing="1"/>
    </w:pPr>
    <w:rPr>
      <w:rFonts w:eastAsia="Times New Roman"/>
      <w:sz w:val="24"/>
    </w:rPr>
  </w:style>
  <w:style w:type="paragraph" w:customStyle="1" w:styleId="StyleStyle49pt6">
    <w:name w:val="Style Style4 + 9 pt6"/>
    <w:basedOn w:val="Style4"/>
    <w:link w:val="StyleStyle49pt6Char"/>
    <w:qFormat/>
    <w:rsid w:val="00372591"/>
    <w:pPr>
      <w:keepNext w:val="0"/>
      <w:keepLines w:val="0"/>
      <w:pageBreakBefore w:val="0"/>
      <w:spacing w:before="0"/>
      <w:jc w:val="left"/>
      <w:outlineLvl w:val="9"/>
    </w:pPr>
    <w:rPr>
      <w:bCs w:val="0"/>
      <w:sz w:val="22"/>
    </w:rPr>
  </w:style>
  <w:style w:type="character" w:customStyle="1" w:styleId="StyleStyle49pt6Char">
    <w:name w:val="Style Style4 + 9 pt6 Char"/>
    <w:basedOn w:val="Style4Char"/>
    <w:link w:val="StyleStyle49pt6"/>
    <w:rsid w:val="00372591"/>
    <w:rPr>
      <w:rFonts w:ascii="Calibri" w:eastAsia="Times New Roman" w:hAnsi="Calibri" w:cs="Calibri"/>
      <w:bCs w:val="0"/>
      <w:sz w:val="22"/>
      <w:u w:val="single"/>
    </w:rPr>
  </w:style>
  <w:style w:type="paragraph" w:customStyle="1" w:styleId="UnderlineCharCharCharChar">
    <w:name w:val="Underline Char Char Char Char"/>
    <w:basedOn w:val="Normal"/>
    <w:link w:val="UnderlineCharCharCharCharChar"/>
    <w:qFormat/>
    <w:rsid w:val="00372591"/>
    <w:rPr>
      <w:rFonts w:ascii="Georgia" w:eastAsia="Times New Roman" w:hAnsi="Georgia" w:cs="Times New Roman"/>
      <w:sz w:val="24"/>
      <w:u w:val="single"/>
    </w:rPr>
  </w:style>
  <w:style w:type="character" w:customStyle="1" w:styleId="CharChar31">
    <w:name w:val="Char Char31"/>
    <w:rsid w:val="0037259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37259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72591"/>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7259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72591"/>
    <w:rPr>
      <w:rFonts w:ascii="Georgia" w:hAnsi="Georgia"/>
      <w:b/>
      <w:bCs/>
      <w:sz w:val="24"/>
      <w:u w:val="single"/>
    </w:rPr>
  </w:style>
  <w:style w:type="character" w:customStyle="1" w:styleId="Subtitle2">
    <w:name w:val="Subtitle2"/>
    <w:rsid w:val="00372591"/>
  </w:style>
  <w:style w:type="character" w:customStyle="1" w:styleId="drop">
    <w:name w:val="drop"/>
    <w:rsid w:val="00372591"/>
  </w:style>
  <w:style w:type="character" w:customStyle="1" w:styleId="bioline">
    <w:name w:val="bioline"/>
    <w:rsid w:val="00372591"/>
  </w:style>
  <w:style w:type="character" w:customStyle="1" w:styleId="articletitle0">
    <w:name w:val="article_title"/>
    <w:rsid w:val="00372591"/>
  </w:style>
  <w:style w:type="character" w:customStyle="1" w:styleId="A4">
    <w:name w:val="A4"/>
    <w:rsid w:val="00372591"/>
    <w:rPr>
      <w:color w:val="000000"/>
    </w:rPr>
  </w:style>
  <w:style w:type="character" w:customStyle="1" w:styleId="DebatenoramlChar">
    <w:name w:val="Debatenoraml Char"/>
    <w:link w:val="Debatenoraml"/>
    <w:locked/>
    <w:rsid w:val="00372591"/>
    <w:rPr>
      <w:rFonts w:ascii="Times New Roman" w:hAnsi="Times New Roman"/>
    </w:rPr>
  </w:style>
  <w:style w:type="paragraph" w:customStyle="1" w:styleId="Debatenoraml">
    <w:name w:val="Debatenoraml"/>
    <w:basedOn w:val="NoSpacing"/>
    <w:link w:val="DebatenoramlChar"/>
    <w:qFormat/>
    <w:rsid w:val="00372591"/>
    <w:pPr>
      <w:spacing w:before="0" w:line="240" w:lineRule="auto"/>
    </w:pPr>
    <w:rPr>
      <w:rFonts w:ascii="Times New Roman" w:hAnsi="Times New Roman"/>
    </w:rPr>
  </w:style>
  <w:style w:type="character" w:customStyle="1" w:styleId="s2">
    <w:name w:val="s2"/>
    <w:rsid w:val="00372591"/>
  </w:style>
  <w:style w:type="character" w:customStyle="1" w:styleId="s4">
    <w:name w:val="s4"/>
    <w:rsid w:val="00372591"/>
  </w:style>
  <w:style w:type="character" w:customStyle="1" w:styleId="s5">
    <w:name w:val="s5"/>
    <w:rsid w:val="00372591"/>
  </w:style>
  <w:style w:type="paragraph" w:customStyle="1" w:styleId="SynergyTag">
    <w:name w:val="SynergyTag"/>
    <w:basedOn w:val="Normal"/>
    <w:uiPriority w:val="99"/>
    <w:qFormat/>
    <w:rsid w:val="00372591"/>
    <w:rPr>
      <w:rFonts w:eastAsia="Calibri"/>
      <w:b/>
    </w:rPr>
  </w:style>
  <w:style w:type="paragraph" w:customStyle="1" w:styleId="Quals">
    <w:name w:val="Quals"/>
    <w:basedOn w:val="Normal"/>
    <w:link w:val="QualsChar"/>
    <w:qFormat/>
    <w:rsid w:val="00372591"/>
    <w:rPr>
      <w:rFonts w:eastAsia="Calibri"/>
      <w:sz w:val="18"/>
    </w:rPr>
  </w:style>
  <w:style w:type="character" w:customStyle="1" w:styleId="QualsChar">
    <w:name w:val="Quals Char"/>
    <w:link w:val="Quals"/>
    <w:rsid w:val="00372591"/>
    <w:rPr>
      <w:rFonts w:ascii="Calibri" w:eastAsia="Calibri" w:hAnsi="Calibri" w:cs="Calibri"/>
      <w:sz w:val="18"/>
    </w:rPr>
  </w:style>
  <w:style w:type="character" w:customStyle="1" w:styleId="cap">
    <w:name w:val="cap"/>
    <w:rsid w:val="00372591"/>
  </w:style>
  <w:style w:type="character" w:customStyle="1" w:styleId="rightsnotice">
    <w:name w:val="rightsnotice"/>
    <w:rsid w:val="00372591"/>
  </w:style>
  <w:style w:type="paragraph" w:customStyle="1" w:styleId="times">
    <w:name w:val="times"/>
    <w:basedOn w:val="Normal"/>
    <w:qFormat/>
    <w:rsid w:val="00372591"/>
    <w:pPr>
      <w:spacing w:before="100" w:beforeAutospacing="1" w:after="100" w:afterAutospacing="1"/>
    </w:pPr>
    <w:rPr>
      <w:rFonts w:eastAsia="Times New Roman"/>
      <w:sz w:val="24"/>
    </w:rPr>
  </w:style>
  <w:style w:type="character" w:customStyle="1" w:styleId="Caption1">
    <w:name w:val="Caption1"/>
    <w:rsid w:val="00372591"/>
  </w:style>
  <w:style w:type="character" w:customStyle="1" w:styleId="credit">
    <w:name w:val="credit"/>
    <w:rsid w:val="00372591"/>
  </w:style>
  <w:style w:type="character" w:customStyle="1" w:styleId="scaps">
    <w:name w:val="scaps"/>
    <w:rsid w:val="00372591"/>
  </w:style>
  <w:style w:type="character" w:customStyle="1" w:styleId="current-article">
    <w:name w:val="current-article"/>
    <w:rsid w:val="00372591"/>
  </w:style>
  <w:style w:type="character" w:customStyle="1" w:styleId="related-current-indicator">
    <w:name w:val="related-current-indicator"/>
    <w:rsid w:val="00372591"/>
  </w:style>
  <w:style w:type="character" w:customStyle="1" w:styleId="bylclear">
    <w:name w:val="bylclear"/>
    <w:rsid w:val="00372591"/>
  </w:style>
  <w:style w:type="character" w:customStyle="1" w:styleId="timestamp">
    <w:name w:val="timestamp"/>
    <w:rsid w:val="00372591"/>
  </w:style>
  <w:style w:type="character" w:customStyle="1" w:styleId="comments">
    <w:name w:val="comments"/>
    <w:rsid w:val="00372591"/>
  </w:style>
  <w:style w:type="character" w:customStyle="1" w:styleId="essaytext">
    <w:name w:val="essaytext"/>
    <w:rsid w:val="00372591"/>
  </w:style>
  <w:style w:type="character" w:customStyle="1" w:styleId="byline">
    <w:name w:val="byline"/>
    <w:rsid w:val="00372591"/>
  </w:style>
  <w:style w:type="character" w:customStyle="1" w:styleId="username">
    <w:name w:val="username"/>
    <w:rsid w:val="00372591"/>
  </w:style>
  <w:style w:type="character" w:customStyle="1" w:styleId="toplinks">
    <w:name w:val="toplinks"/>
    <w:rsid w:val="00372591"/>
  </w:style>
  <w:style w:type="paragraph" w:customStyle="1" w:styleId="BodyA">
    <w:name w:val="Body A"/>
    <w:qFormat/>
    <w:rsid w:val="00372591"/>
    <w:rPr>
      <w:rFonts w:ascii="Helvetica" w:eastAsia="ヒラギノ角ゴ Pro W3" w:hAnsi="Helvetica" w:cs="Times New Roman"/>
      <w:color w:val="000000"/>
      <w:szCs w:val="20"/>
    </w:rPr>
  </w:style>
  <w:style w:type="paragraph" w:customStyle="1" w:styleId="Starred">
    <w:name w:val="Starred"/>
    <w:basedOn w:val="Normal"/>
    <w:link w:val="StarredChar"/>
    <w:qFormat/>
    <w:rsid w:val="0037259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372591"/>
    <w:rPr>
      <w:rFonts w:ascii="Calibri" w:eastAsia="Times New Roman" w:hAnsi="Calibri" w:cs="Calibri"/>
      <w:b/>
      <w:caps/>
      <w:sz w:val="22"/>
      <w:szCs w:val="28"/>
      <w:u w:val="single"/>
    </w:rPr>
  </w:style>
  <w:style w:type="paragraph" w:customStyle="1" w:styleId="NotStarred">
    <w:name w:val="NotStarred"/>
    <w:basedOn w:val="Normal"/>
    <w:link w:val="NotStarredChar"/>
    <w:qFormat/>
    <w:rsid w:val="0037259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372591"/>
    <w:rPr>
      <w:rFonts w:ascii="Calibri" w:eastAsia="Times New Roman" w:hAnsi="Calibri" w:cs="Calibri"/>
      <w:b/>
      <w:caps/>
      <w:sz w:val="22"/>
      <w:szCs w:val="28"/>
      <w:u w:val="single"/>
    </w:rPr>
  </w:style>
  <w:style w:type="character" w:customStyle="1" w:styleId="A3">
    <w:name w:val="A3"/>
    <w:rsid w:val="00372591"/>
    <w:rPr>
      <w:rFonts w:cs="Perpetua"/>
      <w:color w:val="000000"/>
      <w:sz w:val="15"/>
      <w:szCs w:val="15"/>
    </w:rPr>
  </w:style>
  <w:style w:type="character" w:customStyle="1" w:styleId="see">
    <w:name w:val="see"/>
    <w:rsid w:val="00372591"/>
  </w:style>
  <w:style w:type="character" w:customStyle="1" w:styleId="first-letter">
    <w:name w:val="first-letter"/>
    <w:rsid w:val="00372591"/>
  </w:style>
  <w:style w:type="character" w:customStyle="1" w:styleId="focusparagraph">
    <w:name w:val="focusparagraph"/>
    <w:rsid w:val="00372591"/>
  </w:style>
  <w:style w:type="character" w:customStyle="1" w:styleId="lightblue">
    <w:name w:val="lightblue"/>
    <w:rsid w:val="00372591"/>
  </w:style>
  <w:style w:type="character" w:customStyle="1" w:styleId="StyleUnderlineCharChar9pt">
    <w:name w:val="Style Underline Char Char + 9 pt"/>
    <w:rsid w:val="00372591"/>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372591"/>
    <w:pPr>
      <w:spacing w:after="200" w:line="276" w:lineRule="auto"/>
    </w:pPr>
    <w:rPr>
      <w:rFonts w:eastAsia="Times New Roman"/>
      <w:b/>
      <w:sz w:val="24"/>
    </w:rPr>
  </w:style>
  <w:style w:type="character" w:customStyle="1" w:styleId="tagCharCharChar">
    <w:name w:val="tag Char Char Char"/>
    <w:link w:val="tagCharChar"/>
    <w:rsid w:val="00372591"/>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372591"/>
    <w:pPr>
      <w:keepNext w:val="0"/>
      <w:keepLines w:val="0"/>
      <w:pageBreakBefore w:val="0"/>
      <w:spacing w:before="0"/>
      <w:jc w:val="left"/>
      <w:outlineLvl w:val="9"/>
    </w:pPr>
    <w:rPr>
      <w:rFonts w:eastAsiaTheme="minorHAnsi"/>
      <w:bCs w:val="0"/>
      <w:sz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72591"/>
    <w:rPr>
      <w:rFonts w:ascii="Calibri" w:eastAsiaTheme="minorHAnsi" w:hAnsi="Calibri" w:cs="Calibri"/>
      <w:sz w:val="22"/>
      <w:u w:val="single"/>
      <w:bdr w:val="single" w:sz="4" w:space="0" w:color="auto"/>
    </w:rPr>
  </w:style>
  <w:style w:type="character" w:customStyle="1" w:styleId="Header1">
    <w:name w:val="Header1"/>
    <w:rsid w:val="00372591"/>
  </w:style>
  <w:style w:type="paragraph" w:customStyle="1" w:styleId="H4Tag">
    <w:name w:val="H4 (Tag)"/>
    <w:basedOn w:val="Normal"/>
    <w:link w:val="H4TagChar1"/>
    <w:qFormat/>
    <w:rsid w:val="00372591"/>
    <w:rPr>
      <w:rFonts w:eastAsia="Calibri"/>
      <w:b/>
    </w:rPr>
  </w:style>
  <w:style w:type="character" w:customStyle="1" w:styleId="H4TagChar1">
    <w:name w:val="H4 (Tag) Char1"/>
    <w:link w:val="H4Tag"/>
    <w:rsid w:val="00372591"/>
    <w:rPr>
      <w:rFonts w:ascii="Calibri" w:eastAsia="Calibri" w:hAnsi="Calibri" w:cs="Calibri"/>
      <w:b/>
      <w:sz w:val="22"/>
    </w:rPr>
  </w:style>
  <w:style w:type="character" w:customStyle="1" w:styleId="citationgenerated">
    <w:name w:val="citation generated"/>
    <w:rsid w:val="00372591"/>
  </w:style>
  <w:style w:type="paragraph" w:customStyle="1" w:styleId="CM25">
    <w:name w:val="CM25"/>
    <w:basedOn w:val="Default"/>
    <w:next w:val="Default"/>
    <w:qFormat/>
    <w:rsid w:val="00372591"/>
    <w:pPr>
      <w:widowControl/>
      <w:spacing w:after="233" w:line="276" w:lineRule="auto"/>
    </w:pPr>
    <w:rPr>
      <w:rFonts w:ascii="Georgia" w:eastAsia="Calibri" w:hAnsi="Georgia"/>
      <w:color w:val="auto"/>
      <w:sz w:val="22"/>
    </w:rPr>
  </w:style>
  <w:style w:type="character" w:customStyle="1" w:styleId="Title10">
    <w:name w:val="Title1"/>
    <w:rsid w:val="00372591"/>
  </w:style>
  <w:style w:type="character" w:customStyle="1" w:styleId="BoldandUnderlineCharCharCharChar">
    <w:name w:val="Bold and Underline Char Char Char Char"/>
    <w:rsid w:val="00372591"/>
    <w:rPr>
      <w:b/>
      <w:noProof w:val="0"/>
      <w:u w:val="single"/>
      <w:lang w:val="en-US" w:eastAsia="en-US" w:bidi="ar-SA"/>
    </w:rPr>
  </w:style>
  <w:style w:type="character" w:customStyle="1" w:styleId="FontStyle29">
    <w:name w:val="Font Style29"/>
    <w:uiPriority w:val="99"/>
    <w:rsid w:val="00372591"/>
    <w:rPr>
      <w:rFonts w:ascii="Arial" w:hAnsi="Arial" w:cs="Arial"/>
      <w:sz w:val="14"/>
      <w:szCs w:val="14"/>
    </w:rPr>
  </w:style>
  <w:style w:type="character" w:customStyle="1" w:styleId="Debate-CardTagandCite-F6Char">
    <w:name w:val="Debate- Card Tag and Cite- F6 Char"/>
    <w:link w:val="Debate-CardTagandCite-F6"/>
    <w:locked/>
    <w:rsid w:val="00372591"/>
    <w:rPr>
      <w:rFonts w:ascii="Georgia" w:hAnsi="Georgia"/>
      <w:b/>
    </w:rPr>
  </w:style>
  <w:style w:type="paragraph" w:customStyle="1" w:styleId="Debate-CardTagandCite-F6">
    <w:name w:val="Debate- Card Tag and Cite- F6"/>
    <w:basedOn w:val="Normal"/>
    <w:link w:val="Debate-CardTagandCite-F6Char"/>
    <w:qFormat/>
    <w:rsid w:val="00372591"/>
    <w:pPr>
      <w:contextualSpacing/>
    </w:pPr>
    <w:rPr>
      <w:rFonts w:ascii="Georgia" w:hAnsi="Georgia" w:cstheme="minorBidi"/>
      <w:b/>
      <w:sz w:val="24"/>
    </w:rPr>
  </w:style>
  <w:style w:type="paragraph" w:customStyle="1" w:styleId="Cardtext4">
    <w:name w:val="Card text"/>
    <w:link w:val="CardtextChar3"/>
    <w:qFormat/>
    <w:rsid w:val="00372591"/>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372591"/>
    <w:pPr>
      <w:spacing w:before="240" w:after="60"/>
    </w:pPr>
    <w:rPr>
      <w:rFonts w:eastAsia="Times New Roman"/>
      <w:b/>
      <w:szCs w:val="28"/>
      <w:u w:val="single"/>
    </w:rPr>
  </w:style>
  <w:style w:type="character" w:customStyle="1" w:styleId="NewHeading2Char">
    <w:name w:val="NewHeading2 Char"/>
    <w:link w:val="NewHeading2"/>
    <w:rsid w:val="00372591"/>
    <w:rPr>
      <w:rFonts w:ascii="Calibri" w:eastAsia="Times New Roman" w:hAnsi="Calibri" w:cs="Calibri"/>
      <w:b/>
      <w:sz w:val="22"/>
      <w:szCs w:val="28"/>
      <w:u w:val="single"/>
    </w:rPr>
  </w:style>
  <w:style w:type="paragraph" w:customStyle="1" w:styleId="TagGA11">
    <w:name w:val="Tag GA 11"/>
    <w:basedOn w:val="TOC1"/>
    <w:qFormat/>
    <w:rsid w:val="00372591"/>
    <w:pPr>
      <w:spacing w:before="0"/>
    </w:pPr>
    <w:rPr>
      <w:rFonts w:eastAsia="Calibri"/>
      <w:szCs w:val="20"/>
    </w:rPr>
  </w:style>
  <w:style w:type="paragraph" w:customStyle="1" w:styleId="CM32">
    <w:name w:val="CM3+2"/>
    <w:basedOn w:val="Normal"/>
    <w:next w:val="Normal"/>
    <w:uiPriority w:val="99"/>
    <w:qFormat/>
    <w:rsid w:val="00372591"/>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372591"/>
    <w:rPr>
      <w:rFonts w:eastAsia="Calibri"/>
    </w:rPr>
  </w:style>
  <w:style w:type="paragraph" w:customStyle="1" w:styleId="TagLine0">
    <w:name w:val="Tag Line"/>
    <w:basedOn w:val="Normal"/>
    <w:next w:val="FullText"/>
    <w:qFormat/>
    <w:rsid w:val="00372591"/>
    <w:rPr>
      <w:rFonts w:eastAsia="Times New Roman"/>
      <w:b/>
      <w:sz w:val="28"/>
    </w:rPr>
  </w:style>
  <w:style w:type="paragraph" w:customStyle="1" w:styleId="msolistparagraphcxspfirst">
    <w:name w:val="msolistparagraphcxspfirst"/>
    <w:basedOn w:val="Normal"/>
    <w:uiPriority w:val="99"/>
    <w:qFormat/>
    <w:rsid w:val="00372591"/>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372591"/>
    <w:pPr>
      <w:spacing w:before="100" w:beforeAutospacing="1" w:after="100" w:afterAutospacing="1"/>
    </w:pPr>
    <w:rPr>
      <w:rFonts w:eastAsia="Times New Roman"/>
      <w:sz w:val="24"/>
    </w:rPr>
  </w:style>
  <w:style w:type="character" w:customStyle="1" w:styleId="CardsUnderlined">
    <w:name w:val="Cards Underlined"/>
    <w:qFormat/>
    <w:rsid w:val="00372591"/>
    <w:rPr>
      <w:rFonts w:ascii="Helvetica" w:hAnsi="Helvetica" w:hint="default"/>
      <w:sz w:val="22"/>
      <w:szCs w:val="24"/>
      <w:u w:val="thick"/>
    </w:rPr>
  </w:style>
  <w:style w:type="paragraph" w:customStyle="1" w:styleId="Card6pt">
    <w:name w:val="Card 6pt"/>
    <w:basedOn w:val="Normal"/>
    <w:qFormat/>
    <w:rsid w:val="00372591"/>
    <w:pPr>
      <w:ind w:left="288" w:right="288"/>
    </w:pPr>
    <w:rPr>
      <w:rFonts w:ascii="Georgia" w:eastAsia="Calibri" w:hAnsi="Georgia"/>
      <w:color w:val="000000"/>
      <w:sz w:val="12"/>
      <w:szCs w:val="20"/>
    </w:rPr>
  </w:style>
  <w:style w:type="paragraph" w:customStyle="1" w:styleId="FullCite">
    <w:name w:val="Full Cite"/>
    <w:basedOn w:val="Normal"/>
    <w:next w:val="Normal"/>
    <w:link w:val="FullCiteChar"/>
    <w:qFormat/>
    <w:rsid w:val="00372591"/>
    <w:rPr>
      <w:rFonts w:ascii="Garamond" w:eastAsia="Calibri" w:hAnsi="Garamond"/>
    </w:rPr>
  </w:style>
  <w:style w:type="character" w:customStyle="1" w:styleId="FullCiteChar">
    <w:name w:val="Full Cite Char"/>
    <w:link w:val="FullCite"/>
    <w:rsid w:val="00372591"/>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372591"/>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Calibri"/>
    </w:rPr>
  </w:style>
  <w:style w:type="character" w:customStyle="1" w:styleId="StyleNormalWeb11ptUnderlineChar">
    <w:name w:val="Style Normal (Web) + 11 pt Underline Char"/>
    <w:link w:val="StyleNormalWeb11ptUnderline"/>
    <w:rsid w:val="00372591"/>
    <w:rPr>
      <w:rFonts w:ascii="Calibri" w:eastAsia="Times New Roman" w:hAnsi="Calibri" w:cs="Calibri"/>
    </w:rPr>
  </w:style>
  <w:style w:type="paragraph" w:customStyle="1" w:styleId="StyleCardStyleBlackUnderline">
    <w:name w:val="Style Card Style + Black Underline"/>
    <w:basedOn w:val="Normal"/>
    <w:link w:val="StyleCardStyleBlackUnderlineChar"/>
    <w:qFormat/>
    <w:rsid w:val="00372591"/>
    <w:rPr>
      <w:rFonts w:eastAsia="Times New Roman"/>
      <w:color w:val="000000"/>
      <w:u w:val="single"/>
    </w:rPr>
  </w:style>
  <w:style w:type="character" w:customStyle="1" w:styleId="StyleCardStyleBlackUnderlineChar">
    <w:name w:val="Style Card Style + Black Underline Char"/>
    <w:link w:val="StyleCardStyleBlackUnderline"/>
    <w:rsid w:val="00372591"/>
    <w:rPr>
      <w:rFonts w:ascii="Calibri" w:eastAsia="Times New Roman" w:hAnsi="Calibri" w:cs="Calibri"/>
      <w:color w:val="000000"/>
      <w:sz w:val="22"/>
      <w:u w:val="single"/>
    </w:rPr>
  </w:style>
  <w:style w:type="character" w:customStyle="1" w:styleId="titles">
    <w:name w:val="titles"/>
    <w:rsid w:val="00372591"/>
  </w:style>
  <w:style w:type="character" w:customStyle="1" w:styleId="articletext0">
    <w:name w:val="article_text"/>
    <w:rsid w:val="00372591"/>
  </w:style>
  <w:style w:type="paragraph" w:customStyle="1" w:styleId="StyleHeading2LatinArialMT13pt">
    <w:name w:val="Style Heading 2 + (Latin) ArialMT 13 pt"/>
    <w:basedOn w:val="Heading2"/>
    <w:next w:val="Heading2"/>
    <w:qFormat/>
    <w:rsid w:val="00372591"/>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372591"/>
  </w:style>
  <w:style w:type="character" w:customStyle="1" w:styleId="subarticleheader">
    <w:name w:val="subarticleheader"/>
    <w:rsid w:val="00372591"/>
  </w:style>
  <w:style w:type="paragraph" w:customStyle="1" w:styleId="NotUnderlined">
    <w:name w:val="Not Underlined"/>
    <w:basedOn w:val="Normal"/>
    <w:uiPriority w:val="99"/>
    <w:qFormat/>
    <w:rsid w:val="00372591"/>
    <w:rPr>
      <w:rFonts w:ascii="Century Gothic" w:eastAsia="Times New Roman" w:hAnsi="Century Gothic"/>
      <w:sz w:val="16"/>
    </w:rPr>
  </w:style>
  <w:style w:type="character" w:customStyle="1" w:styleId="CardStyleChar">
    <w:name w:val="Card Style Char"/>
    <w:link w:val="CardStyle"/>
    <w:rsid w:val="00372591"/>
    <w:rPr>
      <w:rFonts w:ascii="Calibri" w:eastAsia="Times New Roman" w:hAnsi="Calibri" w:cs="Calibri"/>
      <w:sz w:val="22"/>
    </w:rPr>
  </w:style>
  <w:style w:type="character" w:customStyle="1" w:styleId="newstitle1">
    <w:name w:val="newstitle1"/>
    <w:rsid w:val="00372591"/>
  </w:style>
  <w:style w:type="character" w:customStyle="1" w:styleId="copy">
    <w:name w:val="copy"/>
    <w:rsid w:val="00372591"/>
  </w:style>
  <w:style w:type="character" w:customStyle="1" w:styleId="topheadline">
    <w:name w:val="topheadline"/>
    <w:rsid w:val="00372591"/>
  </w:style>
  <w:style w:type="paragraph" w:customStyle="1" w:styleId="StylecardThickunderline">
    <w:name w:val="Style card + Thick underline"/>
    <w:basedOn w:val="Normal"/>
    <w:link w:val="StylecardThickunderlineChar"/>
    <w:qFormat/>
    <w:rsid w:val="00372591"/>
    <w:pPr>
      <w:ind w:left="288" w:right="288"/>
    </w:pPr>
    <w:rPr>
      <w:rFonts w:ascii="Georgia" w:eastAsia="SimSun" w:hAnsi="Georgia"/>
      <w:u w:val="single"/>
      <w:lang w:eastAsia="zh-CN"/>
    </w:rPr>
  </w:style>
  <w:style w:type="character" w:customStyle="1" w:styleId="StylecardThickunderlineChar">
    <w:name w:val="Style card + Thick underline Char"/>
    <w:link w:val="StylecardThickunderline"/>
    <w:rsid w:val="00372591"/>
    <w:rPr>
      <w:rFonts w:ascii="Georgia" w:eastAsia="SimSun" w:hAnsi="Georgia" w:cs="Calibri"/>
      <w:sz w:val="22"/>
      <w:u w:val="single"/>
      <w:lang w:eastAsia="zh-CN"/>
    </w:rPr>
  </w:style>
  <w:style w:type="paragraph" w:customStyle="1" w:styleId="StylecardBoldThickunderline">
    <w:name w:val="Style card + Bold Thick underline"/>
    <w:basedOn w:val="Normal"/>
    <w:link w:val="StylecardBoldThickunderlineChar"/>
    <w:qFormat/>
    <w:rsid w:val="00372591"/>
    <w:pPr>
      <w:ind w:left="288" w:right="288"/>
    </w:pPr>
    <w:rPr>
      <w:rFonts w:ascii="Georgia" w:eastAsia="SimSun" w:hAnsi="Georgia"/>
      <w:b/>
      <w:bCs/>
      <w:u w:val="single"/>
      <w:lang w:eastAsia="zh-CN"/>
    </w:rPr>
  </w:style>
  <w:style w:type="character" w:customStyle="1" w:styleId="StylecardBoldThickunderlineChar">
    <w:name w:val="Style card + Bold Thick underline Char"/>
    <w:link w:val="StylecardBoldThickunderline"/>
    <w:rsid w:val="00372591"/>
    <w:rPr>
      <w:rFonts w:ascii="Georgia" w:eastAsia="SimSun" w:hAnsi="Georgia" w:cs="Calibri"/>
      <w:b/>
      <w:bCs/>
      <w:sz w:val="22"/>
      <w:u w:val="single"/>
      <w:lang w:eastAsia="zh-CN"/>
    </w:rPr>
  </w:style>
  <w:style w:type="character" w:customStyle="1" w:styleId="headline">
    <w:name w:val="headline"/>
    <w:rsid w:val="00372591"/>
  </w:style>
  <w:style w:type="character" w:customStyle="1" w:styleId="Stylereduce27pt">
    <w:name w:val="Style reduce2 + 7 pt"/>
    <w:rsid w:val="00372591"/>
    <w:rPr>
      <w:rFonts w:ascii="Times New Roman" w:hAnsi="Times New Roman" w:cs="Arial"/>
      <w:color w:val="000000"/>
      <w:sz w:val="14"/>
      <w:szCs w:val="22"/>
    </w:rPr>
  </w:style>
  <w:style w:type="paragraph" w:customStyle="1" w:styleId="BlockHeadings">
    <w:name w:val="Block Headings"/>
    <w:next w:val="Normal"/>
    <w:link w:val="BlockHeadingsChar"/>
    <w:qFormat/>
    <w:rsid w:val="00372591"/>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372591"/>
  </w:style>
  <w:style w:type="character" w:customStyle="1" w:styleId="st1">
    <w:name w:val="st1"/>
    <w:rsid w:val="00372591"/>
  </w:style>
  <w:style w:type="paragraph" w:customStyle="1" w:styleId="CM27">
    <w:name w:val="CM27"/>
    <w:basedOn w:val="Default"/>
    <w:next w:val="Default"/>
    <w:uiPriority w:val="99"/>
    <w:qFormat/>
    <w:rsid w:val="00372591"/>
    <w:pPr>
      <w:widowControl/>
      <w:spacing w:after="200" w:line="276" w:lineRule="auto"/>
    </w:pPr>
    <w:rPr>
      <w:rFonts w:eastAsia="Calibri"/>
      <w:color w:val="auto"/>
      <w:sz w:val="22"/>
    </w:rPr>
  </w:style>
  <w:style w:type="character" w:customStyle="1" w:styleId="caps-label">
    <w:name w:val="caps-label"/>
    <w:rsid w:val="0037259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372591"/>
    <w:rPr>
      <w:rFonts w:ascii="Garamond" w:hAnsi="Garamond" w:cs="Times New Roman"/>
      <w:sz w:val="20"/>
    </w:rPr>
  </w:style>
  <w:style w:type="character" w:customStyle="1" w:styleId="quotechar">
    <w:name w:val="quotechar"/>
    <w:rsid w:val="00372591"/>
  </w:style>
  <w:style w:type="character" w:customStyle="1" w:styleId="boldunderline0">
    <w:name w:val="boldunderline"/>
    <w:rsid w:val="00372591"/>
  </w:style>
  <w:style w:type="paragraph" w:customStyle="1" w:styleId="font-null">
    <w:name w:val="font-null"/>
    <w:basedOn w:val="Normal"/>
    <w:uiPriority w:val="99"/>
    <w:qFormat/>
    <w:rsid w:val="00372591"/>
    <w:pPr>
      <w:spacing w:before="100" w:beforeAutospacing="1" w:after="100" w:afterAutospacing="1"/>
    </w:pPr>
    <w:rPr>
      <w:rFonts w:eastAsia="Times New Roman"/>
      <w:sz w:val="24"/>
    </w:rPr>
  </w:style>
  <w:style w:type="paragraph" w:customStyle="1" w:styleId="rteindent1">
    <w:name w:val="rteindent1"/>
    <w:basedOn w:val="Normal"/>
    <w:uiPriority w:val="99"/>
    <w:qFormat/>
    <w:rsid w:val="00372591"/>
    <w:pPr>
      <w:spacing w:before="100" w:beforeAutospacing="1" w:after="100" w:afterAutospacing="1"/>
    </w:pPr>
    <w:rPr>
      <w:rFonts w:eastAsia="Times New Roman"/>
      <w:sz w:val="24"/>
    </w:rPr>
  </w:style>
  <w:style w:type="character" w:customStyle="1" w:styleId="A8">
    <w:name w:val="A8"/>
    <w:rsid w:val="00372591"/>
    <w:rPr>
      <w:rFonts w:cs="Scala"/>
      <w:color w:val="000000"/>
      <w:sz w:val="15"/>
      <w:szCs w:val="15"/>
    </w:rPr>
  </w:style>
  <w:style w:type="paragraph" w:customStyle="1" w:styleId="Pa12">
    <w:name w:val="Pa12"/>
    <w:basedOn w:val="Default"/>
    <w:next w:val="Default"/>
    <w:uiPriority w:val="99"/>
    <w:qFormat/>
    <w:rsid w:val="00372591"/>
    <w:pPr>
      <w:widowControl/>
      <w:spacing w:after="200" w:line="191" w:lineRule="atLeast"/>
    </w:pPr>
    <w:rPr>
      <w:rFonts w:ascii="Scala" w:eastAsia="Calibri" w:hAnsi="Scala"/>
      <w:color w:val="auto"/>
      <w:sz w:val="22"/>
    </w:rPr>
  </w:style>
  <w:style w:type="character" w:customStyle="1" w:styleId="A0">
    <w:name w:val="A0"/>
    <w:uiPriority w:val="99"/>
    <w:rsid w:val="00372591"/>
    <w:rPr>
      <w:rFonts w:cs="Scala"/>
      <w:color w:val="000000"/>
      <w:sz w:val="16"/>
      <w:szCs w:val="16"/>
    </w:rPr>
  </w:style>
  <w:style w:type="character" w:customStyle="1" w:styleId="Date11">
    <w:name w:val="Date11"/>
    <w:rsid w:val="00372591"/>
  </w:style>
  <w:style w:type="paragraph" w:customStyle="1" w:styleId="introduction">
    <w:name w:val="introduction"/>
    <w:basedOn w:val="Normal"/>
    <w:qFormat/>
    <w:rsid w:val="00372591"/>
    <w:pPr>
      <w:spacing w:before="100" w:beforeAutospacing="1" w:after="100" w:afterAutospacing="1"/>
    </w:pPr>
    <w:rPr>
      <w:rFonts w:eastAsia="Times New Roman"/>
      <w:sz w:val="24"/>
    </w:rPr>
  </w:style>
  <w:style w:type="character" w:customStyle="1" w:styleId="Boxout">
    <w:name w:val="Box out"/>
    <w:uiPriority w:val="1"/>
    <w:qFormat/>
    <w:rsid w:val="0037259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37259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7259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72591"/>
    <w:pPr>
      <w:spacing w:before="100" w:beforeAutospacing="1" w:after="100" w:afterAutospacing="1"/>
    </w:pPr>
    <w:rPr>
      <w:rFonts w:eastAsia="Times New Roman"/>
      <w:sz w:val="24"/>
    </w:rPr>
  </w:style>
  <w:style w:type="character" w:customStyle="1" w:styleId="metad">
    <w:name w:val="metad"/>
    <w:rsid w:val="00372591"/>
  </w:style>
  <w:style w:type="paragraph" w:customStyle="1" w:styleId="class">
    <w:name w:val="class"/>
    <w:basedOn w:val="Normal"/>
    <w:uiPriority w:val="99"/>
    <w:qFormat/>
    <w:rsid w:val="00372591"/>
    <w:pPr>
      <w:spacing w:before="100" w:beforeAutospacing="1" w:after="100" w:afterAutospacing="1"/>
    </w:pPr>
    <w:rPr>
      <w:rFonts w:eastAsia="Times New Roman"/>
      <w:sz w:val="24"/>
    </w:rPr>
  </w:style>
  <w:style w:type="character" w:customStyle="1" w:styleId="sifr-alternate">
    <w:name w:val="sifr-alternate"/>
    <w:rsid w:val="00372591"/>
  </w:style>
  <w:style w:type="character" w:customStyle="1" w:styleId="justify1">
    <w:name w:val="justify1"/>
    <w:rsid w:val="00372591"/>
  </w:style>
  <w:style w:type="character" w:customStyle="1" w:styleId="artbody1">
    <w:name w:val="art_body1"/>
    <w:rsid w:val="00372591"/>
    <w:rPr>
      <w:rFonts w:ascii="Arial" w:hAnsi="Arial" w:cs="Arial" w:hint="default"/>
    </w:rPr>
  </w:style>
  <w:style w:type="character" w:customStyle="1" w:styleId="A1">
    <w:name w:val="A1"/>
    <w:uiPriority w:val="99"/>
    <w:rsid w:val="00372591"/>
    <w:rPr>
      <w:rFonts w:cs="Book Antiqua"/>
      <w:color w:val="221E1F"/>
      <w:sz w:val="22"/>
      <w:szCs w:val="22"/>
    </w:rPr>
  </w:style>
  <w:style w:type="character" w:customStyle="1" w:styleId="UnderlineStyleChar">
    <w:name w:val="Underline Style Char"/>
    <w:link w:val="UnderlineStyle"/>
    <w:rsid w:val="00372591"/>
    <w:rPr>
      <w:rFonts w:ascii="Calibri" w:eastAsia="Times New Roman" w:hAnsi="Calibri" w:cs="Calibri"/>
      <w:b/>
      <w:u w:val="single"/>
    </w:rPr>
  </w:style>
  <w:style w:type="paragraph" w:customStyle="1" w:styleId="blocktitle1">
    <w:name w:val="block title"/>
    <w:basedOn w:val="Normal"/>
    <w:link w:val="blocktitleChar"/>
    <w:qFormat/>
    <w:rsid w:val="00372591"/>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372591"/>
    <w:rPr>
      <w:rFonts w:ascii="Garamond" w:eastAsia="Calibri" w:hAnsi="Garamond" w:cs="Calibri"/>
      <w:b/>
      <w:caps/>
      <w:sz w:val="28"/>
      <w:lang w:val="x-none" w:eastAsia="x-none"/>
    </w:rPr>
  </w:style>
  <w:style w:type="character" w:customStyle="1" w:styleId="reality">
    <w:name w:val="reality"/>
    <w:rsid w:val="00372591"/>
  </w:style>
  <w:style w:type="paragraph" w:customStyle="1" w:styleId="Pa6">
    <w:name w:val="Pa6"/>
    <w:basedOn w:val="Normal"/>
    <w:next w:val="Normal"/>
    <w:uiPriority w:val="99"/>
    <w:qFormat/>
    <w:rsid w:val="00372591"/>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37259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72591"/>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37259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372591"/>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372591"/>
    <w:pPr>
      <w:spacing w:before="100" w:beforeAutospacing="1" w:after="100" w:afterAutospacing="1"/>
    </w:pPr>
    <w:rPr>
      <w:rFonts w:eastAsia="Times New Roman"/>
      <w:sz w:val="24"/>
    </w:rPr>
  </w:style>
  <w:style w:type="character" w:customStyle="1" w:styleId="text2">
    <w:name w:val="text2"/>
    <w:rsid w:val="00372591"/>
  </w:style>
  <w:style w:type="character" w:customStyle="1" w:styleId="StyleUnderlineChar2CharChar11pt">
    <w:name w:val="Style Underline Char2 Char Char + 11 pt"/>
    <w:rsid w:val="00372591"/>
    <w:rPr>
      <w:rFonts w:ascii="Times New Roman" w:hAnsi="Times New Roman"/>
      <w:sz w:val="20"/>
      <w:u w:val="single"/>
    </w:rPr>
  </w:style>
  <w:style w:type="character" w:customStyle="1" w:styleId="StyleStyleBoldUnderline11pt">
    <w:name w:val="Style Style Bold Underline + 11 pt"/>
    <w:rsid w:val="0037259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2591"/>
    <w:pPr>
      <w:keepNext w:val="0"/>
      <w:keepLines w:val="0"/>
      <w:pageBreakBefore w:val="0"/>
      <w:spacing w:before="0"/>
      <w:jc w:val="left"/>
      <w:outlineLvl w:val="9"/>
    </w:pPr>
    <w:rPr>
      <w:rFonts w:eastAsia="SimSun"/>
      <w:b/>
      <w:sz w:val="22"/>
    </w:rPr>
  </w:style>
  <w:style w:type="character" w:customStyle="1" w:styleId="StyleStyle4LatinTimesNewRomanAsianSimSunBoldChar">
    <w:name w:val="Style Style4 + (Latin) Times New Roman (Asian) SimSun Bold Char"/>
    <w:link w:val="StyleStyle4LatinTimesNewRomanAsianSimSunBold"/>
    <w:rsid w:val="00372591"/>
    <w:rPr>
      <w:rFonts w:ascii="Calibri" w:eastAsia="SimSun" w:hAnsi="Calibri" w:cs="Calibri"/>
      <w:b/>
      <w:bCs/>
      <w:sz w:val="22"/>
      <w:u w:val="single"/>
    </w:rPr>
  </w:style>
  <w:style w:type="character" w:customStyle="1" w:styleId="articlehead2">
    <w:name w:val="articlehead2"/>
    <w:rsid w:val="00372591"/>
  </w:style>
  <w:style w:type="character" w:customStyle="1" w:styleId="pronset">
    <w:name w:val="pronset"/>
    <w:rsid w:val="00372591"/>
  </w:style>
  <w:style w:type="character" w:customStyle="1" w:styleId="prondelim">
    <w:name w:val="prondelim"/>
    <w:rsid w:val="00372591"/>
  </w:style>
  <w:style w:type="character" w:customStyle="1" w:styleId="prontoggle">
    <w:name w:val="pron_toggle"/>
    <w:rsid w:val="00372591"/>
  </w:style>
  <w:style w:type="character" w:customStyle="1" w:styleId="boldface">
    <w:name w:val="boldface"/>
    <w:rsid w:val="00372591"/>
  </w:style>
  <w:style w:type="character" w:customStyle="1" w:styleId="secondary-bf">
    <w:name w:val="secondary-bf"/>
    <w:rsid w:val="00372591"/>
  </w:style>
  <w:style w:type="character" w:customStyle="1" w:styleId="ColorfulGrid-Accent1Char">
    <w:name w:val="Colorful Grid - Accent 1 Char"/>
    <w:aliases w:val="quote Char"/>
    <w:link w:val="ColorfulGrid-Accent1"/>
    <w:uiPriority w:val="29"/>
    <w:rsid w:val="00372591"/>
    <w:rPr>
      <w:rFonts w:ascii="Times New Roman" w:hAnsi="Times New Roman"/>
      <w:iCs/>
      <w:color w:val="000000"/>
      <w:sz w:val="16"/>
    </w:rPr>
  </w:style>
  <w:style w:type="table" w:styleId="ColorfulGrid-Accent1">
    <w:name w:val="Colorful Grid Accent 1"/>
    <w:basedOn w:val="TableNormal"/>
    <w:link w:val="ColorfulGrid-Accent1Char"/>
    <w:uiPriority w:val="29"/>
    <w:rsid w:val="00372591"/>
    <w:rPr>
      <w:rFonts w:ascii="Times New Roman" w:hAnsi="Times New Roman"/>
      <w:iCs/>
      <w:color w:val="000000"/>
      <w:sz w:val="16"/>
    </w:rPr>
    <w:tblPr>
      <w:tblStyleRowBandSize w:val="1"/>
      <w:tblStyleColBandSize w:val="1"/>
      <w:tblBorders>
        <w:insideH w:val="single" w:sz="4" w:space="0" w:color="FFFFFF"/>
      </w:tblBorders>
    </w:tblPr>
    <w:trPr>
      <w:hidden/>
    </w:trPr>
    <w:tcPr>
      <w:shd w:val="clear" w:color="auto" w:fill="DBE5F1"/>
    </w:tcPr>
    <w:tblStylePr w:type="firstRow">
      <w:tblPr/>
      <w:trPr>
        <w:hidden/>
      </w:trPr>
      <w:tcPr>
        <w:shd w:val="clear" w:color="auto" w:fill="B8CCE4"/>
      </w:tcPr>
    </w:tblStylePr>
    <w:tblStylePr w:type="lastRow">
      <w:tblPr/>
      <w:trPr>
        <w:hidden/>
      </w:trPr>
      <w:tcPr>
        <w:shd w:val="clear" w:color="auto" w:fill="B8CCE4"/>
      </w:tcPr>
    </w:tblStylePr>
    <w:tblStylePr w:type="firstCol">
      <w:tblPr/>
      <w:trPr>
        <w:hidden/>
      </w:trPr>
      <w:tcPr>
        <w:shd w:val="clear" w:color="auto" w:fill="365F91"/>
      </w:tcPr>
    </w:tblStylePr>
    <w:tblStylePr w:type="lastCol">
      <w:tblPr/>
      <w:trPr>
        <w:hidden/>
      </w:trPr>
      <w:tcPr>
        <w:shd w:val="clear" w:color="auto" w:fill="365F91"/>
      </w:tcPr>
    </w:tblStylePr>
    <w:tblStylePr w:type="band1Vert">
      <w:tblPr/>
      <w:trPr>
        <w:hidden/>
      </w:trPr>
      <w:tcPr>
        <w:shd w:val="clear" w:color="auto" w:fill="A7BFDE"/>
      </w:tcPr>
    </w:tblStylePr>
    <w:tblStylePr w:type="band1Horz">
      <w:tblPr/>
      <w:trPr>
        <w:hidden/>
      </w:trPr>
      <w:tcPr>
        <w:shd w:val="clear" w:color="auto" w:fill="A7BFDE"/>
      </w:tcPr>
    </w:tblStylePr>
  </w:style>
  <w:style w:type="character" w:customStyle="1" w:styleId="Boxout0">
    <w:name w:val="Boxout"/>
    <w:uiPriority w:val="1"/>
    <w:qFormat/>
    <w:rsid w:val="00372591"/>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372591"/>
  </w:style>
  <w:style w:type="character" w:customStyle="1" w:styleId="pg">
    <w:name w:val="pg"/>
    <w:rsid w:val="00372591"/>
  </w:style>
  <w:style w:type="character" w:customStyle="1" w:styleId="detailtitle">
    <w:name w:val="detailtitle"/>
    <w:rsid w:val="00372591"/>
  </w:style>
  <w:style w:type="character" w:customStyle="1" w:styleId="storydate">
    <w:name w:val="storydate"/>
    <w:rsid w:val="00372591"/>
  </w:style>
  <w:style w:type="character" w:customStyle="1" w:styleId="preloadwrap">
    <w:name w:val="preloadwrap"/>
    <w:rsid w:val="00372591"/>
  </w:style>
  <w:style w:type="paragraph" w:customStyle="1" w:styleId="summary">
    <w:name w:val="summary"/>
    <w:basedOn w:val="Normal"/>
    <w:qFormat/>
    <w:rsid w:val="00372591"/>
    <w:pPr>
      <w:spacing w:before="100" w:beforeAutospacing="1" w:after="100" w:afterAutospacing="1"/>
    </w:pPr>
    <w:rPr>
      <w:rFonts w:eastAsia="Times New Roman"/>
      <w:sz w:val="24"/>
    </w:rPr>
  </w:style>
  <w:style w:type="paragraph" w:customStyle="1" w:styleId="Caption2">
    <w:name w:val="Caption2"/>
    <w:basedOn w:val="Normal"/>
    <w:uiPriority w:val="99"/>
    <w:qFormat/>
    <w:rsid w:val="00372591"/>
    <w:pPr>
      <w:spacing w:before="100" w:beforeAutospacing="1" w:after="100" w:afterAutospacing="1"/>
    </w:pPr>
    <w:rPr>
      <w:rFonts w:eastAsia="Times New Roman"/>
      <w:sz w:val="24"/>
    </w:rPr>
  </w:style>
  <w:style w:type="character" w:customStyle="1" w:styleId="creditwrap">
    <w:name w:val="creditwrap"/>
    <w:rsid w:val="00372591"/>
  </w:style>
  <w:style w:type="character" w:customStyle="1" w:styleId="DefaultChar1">
    <w:name w:val="Default Char1"/>
    <w:rsid w:val="00372591"/>
    <w:rPr>
      <w:noProof w:val="0"/>
      <w:color w:val="000000"/>
      <w:lang w:val="en-US" w:eastAsia="en-US" w:bidi="ar-SA"/>
    </w:rPr>
  </w:style>
  <w:style w:type="paragraph" w:customStyle="1" w:styleId="MTDisplayEquation">
    <w:name w:val="MTDisplayEquation"/>
    <w:basedOn w:val="Normal"/>
    <w:next w:val="Normal"/>
    <w:link w:val="MTDisplayEquationChar"/>
    <w:qFormat/>
    <w:rsid w:val="0037259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372591"/>
    <w:rPr>
      <w:rFonts w:ascii="Calibri" w:eastAsia="Times New Roman" w:hAnsi="Calibri" w:cs="Calibri"/>
      <w:bCs/>
      <w:sz w:val="22"/>
      <w:lang w:bidi="he-IL"/>
    </w:rPr>
  </w:style>
  <w:style w:type="character" w:customStyle="1" w:styleId="textunderlineChar0">
    <w:name w:val="text underline Char"/>
    <w:rsid w:val="00372591"/>
    <w:rPr>
      <w:sz w:val="24"/>
      <w:szCs w:val="22"/>
      <w:u w:val="thick"/>
      <w:lang w:val="en-US" w:eastAsia="en-US" w:bidi="ar-SA"/>
    </w:rPr>
  </w:style>
  <w:style w:type="character" w:customStyle="1" w:styleId="BoldChar">
    <w:name w:val="Bold Char"/>
    <w:rsid w:val="00372591"/>
    <w:rPr>
      <w:rFonts w:ascii="Times New Roman" w:eastAsia="Times New Roman" w:hAnsi="Times New Roman"/>
      <w:b/>
      <w:szCs w:val="24"/>
    </w:rPr>
  </w:style>
  <w:style w:type="character" w:customStyle="1" w:styleId="pmterms31">
    <w:name w:val="pmterms31"/>
    <w:rsid w:val="00372591"/>
    <w:rPr>
      <w:b/>
      <w:bCs/>
      <w:i w:val="0"/>
      <w:iCs w:val="0"/>
      <w:color w:val="000000"/>
    </w:rPr>
  </w:style>
  <w:style w:type="character" w:customStyle="1" w:styleId="copyrightdescription">
    <w:name w:val="copyrightdescription"/>
    <w:rsid w:val="00372591"/>
  </w:style>
  <w:style w:type="paragraph" w:customStyle="1" w:styleId="DebateFile">
    <w:name w:val="Debate File"/>
    <w:basedOn w:val="Normal"/>
    <w:uiPriority w:val="99"/>
    <w:qFormat/>
    <w:rsid w:val="00372591"/>
    <w:pPr>
      <w:jc w:val="center"/>
    </w:pPr>
    <w:rPr>
      <w:rFonts w:ascii="Book Antiqua" w:eastAsia="Times New Roman" w:hAnsi="Book Antiqua"/>
      <w:b/>
      <w:sz w:val="28"/>
    </w:rPr>
  </w:style>
  <w:style w:type="character" w:customStyle="1" w:styleId="ft01">
    <w:name w:val="ft01"/>
    <w:rsid w:val="00372591"/>
    <w:rPr>
      <w:rFonts w:ascii="Times" w:hAnsi="Times" w:cs="Times" w:hint="default"/>
      <w:color w:val="000000"/>
      <w:sz w:val="14"/>
      <w:szCs w:val="14"/>
    </w:rPr>
  </w:style>
  <w:style w:type="character" w:customStyle="1" w:styleId="ft11">
    <w:name w:val="ft11"/>
    <w:rsid w:val="00372591"/>
    <w:rPr>
      <w:rFonts w:ascii="Times" w:hAnsi="Times" w:cs="Times" w:hint="default"/>
      <w:color w:val="000000"/>
      <w:sz w:val="17"/>
      <w:szCs w:val="17"/>
    </w:rPr>
  </w:style>
  <w:style w:type="character" w:customStyle="1" w:styleId="ft21">
    <w:name w:val="ft21"/>
    <w:rsid w:val="00372591"/>
    <w:rPr>
      <w:rFonts w:ascii="Times" w:hAnsi="Times" w:cs="Times" w:hint="default"/>
      <w:color w:val="000000"/>
      <w:sz w:val="15"/>
      <w:szCs w:val="15"/>
    </w:rPr>
  </w:style>
  <w:style w:type="character" w:customStyle="1" w:styleId="ft31">
    <w:name w:val="ft31"/>
    <w:rsid w:val="00372591"/>
    <w:rPr>
      <w:rFonts w:ascii="Times" w:hAnsi="Times" w:cs="Times" w:hint="default"/>
      <w:color w:val="000000"/>
      <w:sz w:val="15"/>
      <w:szCs w:val="15"/>
    </w:rPr>
  </w:style>
  <w:style w:type="paragraph" w:customStyle="1" w:styleId="Little">
    <w:name w:val="Little"/>
    <w:basedOn w:val="Normal"/>
    <w:next w:val="Normal"/>
    <w:qFormat/>
    <w:rsid w:val="00372591"/>
    <w:pPr>
      <w:ind w:left="288"/>
    </w:pPr>
    <w:rPr>
      <w:rFonts w:ascii="Garamond" w:eastAsia="Times New Roman" w:hAnsi="Garamond"/>
      <w:sz w:val="16"/>
    </w:rPr>
  </w:style>
  <w:style w:type="paragraph" w:customStyle="1" w:styleId="AAAcard">
    <w:name w:val="AAAcard"/>
    <w:basedOn w:val="Normal"/>
    <w:link w:val="AAAcardChar"/>
    <w:qFormat/>
    <w:rsid w:val="00372591"/>
    <w:pPr>
      <w:ind w:left="288" w:right="288"/>
    </w:pPr>
    <w:rPr>
      <w:rFonts w:eastAsia="Times New Roman"/>
    </w:rPr>
  </w:style>
  <w:style w:type="character" w:customStyle="1" w:styleId="dquo">
    <w:name w:val="dquo"/>
    <w:rsid w:val="00372591"/>
  </w:style>
  <w:style w:type="character" w:customStyle="1" w:styleId="caps2">
    <w:name w:val="caps2"/>
    <w:rsid w:val="00372591"/>
  </w:style>
  <w:style w:type="character" w:customStyle="1" w:styleId="inside-head">
    <w:name w:val="inside-head"/>
    <w:rsid w:val="00372591"/>
  </w:style>
  <w:style w:type="character" w:customStyle="1" w:styleId="CardsFont12ptCharCharCharChar">
    <w:name w:val="Cards + Font: 12 pt Char Char Char Char"/>
    <w:rsid w:val="00372591"/>
    <w:rPr>
      <w:sz w:val="24"/>
      <w:szCs w:val="24"/>
      <w:u w:val="thick"/>
      <w:lang w:val="en-US" w:eastAsia="en-US" w:bidi="ar-SA"/>
    </w:rPr>
  </w:style>
  <w:style w:type="character" w:customStyle="1" w:styleId="ccs">
    <w:name w:val="c cs"/>
    <w:rsid w:val="00372591"/>
  </w:style>
  <w:style w:type="character" w:customStyle="1" w:styleId="UnderlinedEvChar">
    <w:name w:val="Underlined Ev Char"/>
    <w:link w:val="UnderlinedEv"/>
    <w:rsid w:val="00372591"/>
    <w:rPr>
      <w:rFonts w:ascii="Times New Roman" w:eastAsia="Times New Roman" w:hAnsi="Times New Roman"/>
      <w:u w:val="single"/>
    </w:rPr>
  </w:style>
  <w:style w:type="character" w:customStyle="1" w:styleId="dropshadow">
    <w:name w:val="dropshadow"/>
    <w:rsid w:val="00372591"/>
  </w:style>
  <w:style w:type="character" w:customStyle="1" w:styleId="d05ws">
    <w:name w:val="d05ws"/>
    <w:rsid w:val="00372591"/>
  </w:style>
  <w:style w:type="character" w:customStyle="1" w:styleId="rzibod">
    <w:name w:val="rzibod"/>
    <w:rsid w:val="00372591"/>
  </w:style>
  <w:style w:type="paragraph" w:customStyle="1" w:styleId="Caption3">
    <w:name w:val="Caption3"/>
    <w:basedOn w:val="Normal"/>
    <w:qFormat/>
    <w:rsid w:val="00372591"/>
    <w:pPr>
      <w:spacing w:before="100" w:beforeAutospacing="1" w:after="100" w:afterAutospacing="1"/>
    </w:pPr>
    <w:rPr>
      <w:rFonts w:eastAsia="Times New Roman"/>
      <w:sz w:val="24"/>
    </w:rPr>
  </w:style>
  <w:style w:type="character" w:customStyle="1" w:styleId="StyleBold1">
    <w:name w:val="Style Bold1"/>
    <w:rsid w:val="00372591"/>
    <w:rPr>
      <w:rFonts w:ascii="Georgia" w:hAnsi="Georgia"/>
      <w:b/>
      <w:bCs/>
      <w:sz w:val="22"/>
    </w:rPr>
  </w:style>
  <w:style w:type="character" w:customStyle="1" w:styleId="headertext">
    <w:name w:val="headertext"/>
    <w:rsid w:val="00372591"/>
  </w:style>
  <w:style w:type="paragraph" w:customStyle="1" w:styleId="body-12-5">
    <w:name w:val="body-12-5"/>
    <w:basedOn w:val="Normal"/>
    <w:uiPriority w:val="99"/>
    <w:qFormat/>
    <w:rsid w:val="00372591"/>
    <w:pPr>
      <w:spacing w:before="100" w:beforeAutospacing="1" w:after="100" w:afterAutospacing="1"/>
    </w:pPr>
    <w:rPr>
      <w:rFonts w:eastAsia="Times New Roman"/>
      <w:sz w:val="24"/>
    </w:rPr>
  </w:style>
  <w:style w:type="character" w:customStyle="1" w:styleId="endnote-reference">
    <w:name w:val="endnote-reference"/>
    <w:rsid w:val="00372591"/>
  </w:style>
  <w:style w:type="character" w:customStyle="1" w:styleId="officialsname">
    <w:name w:val="official_s_name"/>
    <w:rsid w:val="00372591"/>
  </w:style>
  <w:style w:type="character" w:customStyle="1" w:styleId="audience">
    <w:name w:val="audience"/>
    <w:rsid w:val="00372591"/>
  </w:style>
  <w:style w:type="character" w:customStyle="1" w:styleId="A7">
    <w:name w:val="A7"/>
    <w:uiPriority w:val="99"/>
    <w:rsid w:val="00372591"/>
    <w:rPr>
      <w:rFonts w:cs="Myriad Pro"/>
      <w:color w:val="0066B1"/>
      <w:sz w:val="22"/>
      <w:szCs w:val="22"/>
    </w:rPr>
  </w:style>
  <w:style w:type="character" w:customStyle="1" w:styleId="BlockHeadingsChar">
    <w:name w:val="Block Headings Char"/>
    <w:link w:val="BlockHeadings"/>
    <w:rsid w:val="00372591"/>
    <w:rPr>
      <w:rFonts w:ascii="Times New Roman" w:eastAsia="Times New Roman" w:hAnsi="Times New Roman" w:cs="Times New Roman"/>
      <w:b/>
      <w:sz w:val="36"/>
      <w:u w:val="single"/>
    </w:rPr>
  </w:style>
  <w:style w:type="character" w:customStyle="1" w:styleId="normalchar">
    <w:name w:val="normal__char"/>
    <w:rsid w:val="00372591"/>
  </w:style>
  <w:style w:type="character" w:customStyle="1" w:styleId="hyperlink002cheading0020100200028block0020title0029char">
    <w:name w:val="hyperlink_002cheading_00201_0020_0028block_0020title_0029__char"/>
    <w:rsid w:val="00372591"/>
  </w:style>
  <w:style w:type="character" w:customStyle="1" w:styleId="underline002cstyle0020bold0020underlinechar">
    <w:name w:val="underline_002cstyle_0020bold_0020underline__char"/>
    <w:rsid w:val="00372591"/>
  </w:style>
  <w:style w:type="character" w:customStyle="1" w:styleId="copyboldblack">
    <w:name w:val="copyboldblack"/>
    <w:rsid w:val="00372591"/>
  </w:style>
  <w:style w:type="character" w:customStyle="1" w:styleId="copybold">
    <w:name w:val="copybold"/>
    <w:rsid w:val="00372591"/>
  </w:style>
  <w:style w:type="character" w:customStyle="1" w:styleId="author-date0">
    <w:name w:val="author-date"/>
    <w:rsid w:val="00372591"/>
  </w:style>
  <w:style w:type="paragraph" w:customStyle="1" w:styleId="infuse">
    <w:name w:val="infuse"/>
    <w:basedOn w:val="Normal"/>
    <w:uiPriority w:val="99"/>
    <w:qFormat/>
    <w:rsid w:val="00372591"/>
    <w:pPr>
      <w:spacing w:before="100" w:beforeAutospacing="1" w:after="100" w:afterAutospacing="1"/>
    </w:pPr>
    <w:rPr>
      <w:rFonts w:eastAsia="Times New Roman"/>
      <w:sz w:val="24"/>
    </w:rPr>
  </w:style>
  <w:style w:type="paragraph" w:customStyle="1" w:styleId="fontreg">
    <w:name w:val="font_reg"/>
    <w:basedOn w:val="Normal"/>
    <w:uiPriority w:val="99"/>
    <w:qFormat/>
    <w:rsid w:val="00372591"/>
    <w:pPr>
      <w:spacing w:before="100" w:beforeAutospacing="1" w:after="100" w:afterAutospacing="1"/>
    </w:pPr>
    <w:rPr>
      <w:rFonts w:eastAsia="Times New Roman"/>
      <w:sz w:val="24"/>
    </w:rPr>
  </w:style>
  <w:style w:type="character" w:customStyle="1" w:styleId="yshortcuts">
    <w:name w:val="yshortcuts"/>
    <w:rsid w:val="00372591"/>
  </w:style>
  <w:style w:type="character" w:customStyle="1" w:styleId="hidden">
    <w:name w:val="hidden"/>
    <w:rsid w:val="00372591"/>
  </w:style>
  <w:style w:type="character" w:customStyle="1" w:styleId="articlebegin">
    <w:name w:val="articlebegin"/>
    <w:rsid w:val="00372591"/>
  </w:style>
  <w:style w:type="character" w:customStyle="1" w:styleId="mediaoverlay">
    <w:name w:val="mediaoverlay"/>
    <w:rsid w:val="00372591"/>
  </w:style>
  <w:style w:type="paragraph" w:customStyle="1" w:styleId="CITEF3">
    <w:name w:val="CITE F3"/>
    <w:uiPriority w:val="99"/>
    <w:qFormat/>
    <w:rsid w:val="00372591"/>
    <w:rPr>
      <w:rFonts w:ascii="Georgia" w:eastAsia="SimSun" w:hAnsi="Georgia" w:cs="Times New Roman"/>
      <w:b/>
      <w:lang w:eastAsia="zh-CN"/>
    </w:rPr>
  </w:style>
  <w:style w:type="character" w:customStyle="1" w:styleId="blogcaption">
    <w:name w:val="blog_caption"/>
    <w:rsid w:val="00372591"/>
  </w:style>
  <w:style w:type="paragraph" w:customStyle="1" w:styleId="StyleBoldUnderlineTimesNewRoman">
    <w:name w:val="Style Bold Underline + Times New Roman"/>
    <w:link w:val="StyleBoldUnderlineTimesNewRomanChar"/>
    <w:qFormat/>
    <w:rsid w:val="00372591"/>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372591"/>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372591"/>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372591"/>
    <w:rPr>
      <w:rFonts w:ascii="Calibri" w:eastAsia="Calibri" w:hAnsi="Calibri" w:cs="Times New Roman"/>
      <w:sz w:val="20"/>
      <w:szCs w:val="20"/>
      <w:u w:val="single"/>
    </w:rPr>
  </w:style>
  <w:style w:type="character" w:customStyle="1" w:styleId="commnet-abuzz">
    <w:name w:val="commnet-abuzz"/>
    <w:rsid w:val="00372591"/>
  </w:style>
  <w:style w:type="character" w:customStyle="1" w:styleId="fbconnectbuttontext">
    <w:name w:val="fbconnectbutton_text"/>
    <w:rsid w:val="00372591"/>
  </w:style>
  <w:style w:type="character" w:customStyle="1" w:styleId="fbsharecountinner">
    <w:name w:val="fb_share_count_inner"/>
    <w:rsid w:val="00372591"/>
  </w:style>
  <w:style w:type="character" w:customStyle="1" w:styleId="stbuttontext">
    <w:name w:val="stbuttontext"/>
    <w:rsid w:val="00372591"/>
  </w:style>
  <w:style w:type="paragraph" w:customStyle="1" w:styleId="hotroute1">
    <w:name w:val="hot route!"/>
    <w:basedOn w:val="Normal"/>
    <w:qFormat/>
    <w:rsid w:val="00372591"/>
    <w:pPr>
      <w:ind w:left="144"/>
    </w:pPr>
    <w:rPr>
      <w:rFonts w:ascii="Cambria" w:eastAsia="Calibri" w:hAnsi="Cambria"/>
      <w:sz w:val="24"/>
    </w:rPr>
  </w:style>
  <w:style w:type="character" w:customStyle="1" w:styleId="Highlightedunderline0">
    <w:name w:val="Highlighted underline"/>
    <w:qFormat/>
    <w:rsid w:val="0037259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372591"/>
  </w:style>
  <w:style w:type="character" w:customStyle="1" w:styleId="Normal2">
    <w:name w:val="Normal2"/>
    <w:rsid w:val="00372591"/>
  </w:style>
  <w:style w:type="character" w:customStyle="1" w:styleId="pubdate">
    <w:name w:val="pubdate"/>
    <w:rsid w:val="00372591"/>
  </w:style>
  <w:style w:type="numbering" w:customStyle="1" w:styleId="NoList11">
    <w:name w:val="No List11"/>
    <w:next w:val="NoList"/>
    <w:semiHidden/>
    <w:unhideWhenUsed/>
    <w:rsid w:val="00372591"/>
  </w:style>
  <w:style w:type="numbering" w:customStyle="1" w:styleId="NoList111">
    <w:name w:val="No List111"/>
    <w:next w:val="NoList"/>
    <w:uiPriority w:val="99"/>
    <w:semiHidden/>
    <w:unhideWhenUsed/>
    <w:rsid w:val="00372591"/>
  </w:style>
  <w:style w:type="numbering" w:customStyle="1" w:styleId="NoList1111">
    <w:name w:val="No List1111"/>
    <w:next w:val="NoList"/>
    <w:uiPriority w:val="99"/>
    <w:semiHidden/>
    <w:unhideWhenUsed/>
    <w:rsid w:val="00372591"/>
  </w:style>
  <w:style w:type="numbering" w:customStyle="1" w:styleId="NoList11111">
    <w:name w:val="No List11111"/>
    <w:next w:val="NoList"/>
    <w:uiPriority w:val="99"/>
    <w:semiHidden/>
    <w:unhideWhenUsed/>
    <w:rsid w:val="00372591"/>
  </w:style>
  <w:style w:type="numbering" w:customStyle="1" w:styleId="NoList111111">
    <w:name w:val="No List111111"/>
    <w:next w:val="NoList"/>
    <w:uiPriority w:val="99"/>
    <w:semiHidden/>
    <w:unhideWhenUsed/>
    <w:rsid w:val="00372591"/>
  </w:style>
  <w:style w:type="numbering" w:customStyle="1" w:styleId="NoList1111111">
    <w:name w:val="No List1111111"/>
    <w:next w:val="NoList"/>
    <w:uiPriority w:val="99"/>
    <w:semiHidden/>
    <w:unhideWhenUsed/>
    <w:rsid w:val="00372591"/>
  </w:style>
  <w:style w:type="numbering" w:customStyle="1" w:styleId="NoList11111111">
    <w:name w:val="No List11111111"/>
    <w:next w:val="NoList"/>
    <w:uiPriority w:val="99"/>
    <w:semiHidden/>
    <w:unhideWhenUsed/>
    <w:rsid w:val="00372591"/>
  </w:style>
  <w:style w:type="numbering" w:customStyle="1" w:styleId="NoList111111111">
    <w:name w:val="No List111111111"/>
    <w:next w:val="NoList"/>
    <w:uiPriority w:val="99"/>
    <w:semiHidden/>
    <w:unhideWhenUsed/>
    <w:rsid w:val="00372591"/>
  </w:style>
  <w:style w:type="numbering" w:customStyle="1" w:styleId="NoList1111111111">
    <w:name w:val="No List1111111111"/>
    <w:next w:val="NoList"/>
    <w:uiPriority w:val="99"/>
    <w:semiHidden/>
    <w:unhideWhenUsed/>
    <w:rsid w:val="00372591"/>
  </w:style>
  <w:style w:type="numbering" w:customStyle="1" w:styleId="NoList11111111111">
    <w:name w:val="No List11111111111"/>
    <w:next w:val="NoList"/>
    <w:uiPriority w:val="99"/>
    <w:semiHidden/>
    <w:unhideWhenUsed/>
    <w:rsid w:val="00372591"/>
  </w:style>
  <w:style w:type="numbering" w:customStyle="1" w:styleId="NoList111111111111">
    <w:name w:val="No List111111111111"/>
    <w:next w:val="NoList"/>
    <w:uiPriority w:val="99"/>
    <w:semiHidden/>
    <w:unhideWhenUsed/>
    <w:rsid w:val="00372591"/>
  </w:style>
  <w:style w:type="numbering" w:customStyle="1" w:styleId="NoList1111111111111">
    <w:name w:val="No List1111111111111"/>
    <w:next w:val="NoList"/>
    <w:uiPriority w:val="99"/>
    <w:semiHidden/>
    <w:unhideWhenUsed/>
    <w:rsid w:val="00372591"/>
  </w:style>
  <w:style w:type="numbering" w:customStyle="1" w:styleId="NoList11111111111111">
    <w:name w:val="No List11111111111111"/>
    <w:next w:val="NoList"/>
    <w:uiPriority w:val="99"/>
    <w:semiHidden/>
    <w:unhideWhenUsed/>
    <w:rsid w:val="00372591"/>
  </w:style>
  <w:style w:type="numbering" w:customStyle="1" w:styleId="NoList111111111111111">
    <w:name w:val="No List111111111111111"/>
    <w:next w:val="NoList"/>
    <w:uiPriority w:val="99"/>
    <w:semiHidden/>
    <w:unhideWhenUsed/>
    <w:rsid w:val="00372591"/>
  </w:style>
  <w:style w:type="numbering" w:customStyle="1" w:styleId="NoList1111111111111111">
    <w:name w:val="No List1111111111111111"/>
    <w:next w:val="NoList"/>
    <w:uiPriority w:val="99"/>
    <w:semiHidden/>
    <w:unhideWhenUsed/>
    <w:rsid w:val="00372591"/>
  </w:style>
  <w:style w:type="numbering" w:customStyle="1" w:styleId="NoList11111111111111111">
    <w:name w:val="No List11111111111111111"/>
    <w:next w:val="NoList"/>
    <w:uiPriority w:val="99"/>
    <w:semiHidden/>
    <w:unhideWhenUsed/>
    <w:rsid w:val="00372591"/>
  </w:style>
  <w:style w:type="paragraph" w:customStyle="1" w:styleId="FreeFormA">
    <w:name w:val="Free Form A"/>
    <w:autoRedefine/>
    <w:qFormat/>
    <w:rsid w:val="00372591"/>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372591"/>
  </w:style>
  <w:style w:type="character" w:customStyle="1" w:styleId="postby">
    <w:name w:val="post_by"/>
    <w:rsid w:val="00372591"/>
  </w:style>
  <w:style w:type="character" w:customStyle="1" w:styleId="postdate">
    <w:name w:val="post_date"/>
    <w:rsid w:val="00372591"/>
  </w:style>
  <w:style w:type="character" w:customStyle="1" w:styleId="bdx">
    <w:name w:val="bdx"/>
    <w:rsid w:val="00372591"/>
  </w:style>
  <w:style w:type="character" w:customStyle="1" w:styleId="bdl">
    <w:name w:val="bdl"/>
    <w:rsid w:val="00372591"/>
  </w:style>
  <w:style w:type="character" w:customStyle="1" w:styleId="bhl">
    <w:name w:val="bhl"/>
    <w:rsid w:val="00372591"/>
  </w:style>
  <w:style w:type="character" w:customStyle="1" w:styleId="CardNotUnderlinedChar1">
    <w:name w:val="Card Not Underlined Char1"/>
    <w:link w:val="CardNotUnderlined"/>
    <w:rsid w:val="00372591"/>
    <w:rPr>
      <w:rFonts w:ascii="Bell MT" w:eastAsia="Calibri" w:hAnsi="Bell MT" w:cs="Calibri"/>
      <w:sz w:val="22"/>
      <w:szCs w:val="20"/>
    </w:rPr>
  </w:style>
  <w:style w:type="character" w:customStyle="1" w:styleId="breadcrumbitemcurrent">
    <w:name w:val="breadcrumbitemcurrent"/>
    <w:rsid w:val="00372591"/>
  </w:style>
  <w:style w:type="character" w:customStyle="1" w:styleId="bbl">
    <w:name w:val="bbl"/>
    <w:rsid w:val="00372591"/>
  </w:style>
  <w:style w:type="character" w:customStyle="1" w:styleId="Date2">
    <w:name w:val="Date2"/>
    <w:rsid w:val="00372591"/>
  </w:style>
  <w:style w:type="character" w:customStyle="1" w:styleId="company">
    <w:name w:val="company"/>
    <w:rsid w:val="00372591"/>
  </w:style>
  <w:style w:type="character" w:customStyle="1" w:styleId="itxtnewhookspan">
    <w:name w:val="itxtnewhookspan"/>
    <w:rsid w:val="00372591"/>
  </w:style>
  <w:style w:type="character" w:customStyle="1" w:styleId="gstxthlt">
    <w:name w:val="gstxt_hlt"/>
    <w:rsid w:val="00372591"/>
  </w:style>
  <w:style w:type="paragraph" w:customStyle="1" w:styleId="bodytextfp">
    <w:name w:val="bodytextfp"/>
    <w:basedOn w:val="Normal"/>
    <w:uiPriority w:val="99"/>
    <w:qFormat/>
    <w:rsid w:val="00372591"/>
    <w:pPr>
      <w:spacing w:before="100" w:beforeAutospacing="1" w:after="100" w:afterAutospacing="1"/>
    </w:pPr>
    <w:rPr>
      <w:rFonts w:eastAsia="Times New Roman"/>
      <w:sz w:val="24"/>
    </w:rPr>
  </w:style>
  <w:style w:type="character" w:styleId="SubtleEmphasis">
    <w:name w:val="Subtle Emphasis"/>
    <w:uiPriority w:val="19"/>
    <w:qFormat/>
    <w:rsid w:val="00372591"/>
    <w:rPr>
      <w:rFonts w:ascii="Georgia" w:hAnsi="Georgia"/>
      <w:i/>
      <w:iCs/>
      <w:color w:val="808080"/>
    </w:rPr>
  </w:style>
  <w:style w:type="character" w:customStyle="1" w:styleId="ReallyfuckingsmallChar0">
    <w:name w:val="Really fucking small Char"/>
    <w:link w:val="Reallyfuckingsmall0"/>
    <w:locked/>
    <w:rsid w:val="00372591"/>
    <w:rPr>
      <w:rFonts w:ascii="Times New Roman" w:eastAsia="Times New Roman" w:hAnsi="Times New Roman"/>
      <w:sz w:val="10"/>
    </w:rPr>
  </w:style>
  <w:style w:type="paragraph" w:customStyle="1" w:styleId="Reallyfuckingsmall0">
    <w:name w:val="Really fucking small"/>
    <w:basedOn w:val="Normal"/>
    <w:link w:val="ReallyfuckingsmallChar0"/>
    <w:qFormat/>
    <w:rsid w:val="00372591"/>
    <w:rPr>
      <w:rFonts w:ascii="Times New Roman" w:eastAsia="Times New Roman" w:hAnsi="Times New Roman" w:cstheme="minorBidi"/>
      <w:sz w:val="10"/>
    </w:rPr>
  </w:style>
  <w:style w:type="paragraph" w:customStyle="1" w:styleId="subheader">
    <w:name w:val="subheader"/>
    <w:basedOn w:val="Normal"/>
    <w:uiPriority w:val="99"/>
    <w:qFormat/>
    <w:rsid w:val="00372591"/>
    <w:pPr>
      <w:spacing w:before="100" w:beforeAutospacing="1" w:after="100" w:afterAutospacing="1"/>
    </w:pPr>
    <w:rPr>
      <w:rFonts w:eastAsia="Times New Roman"/>
      <w:sz w:val="24"/>
    </w:rPr>
  </w:style>
  <w:style w:type="character" w:customStyle="1" w:styleId="SubtleEmphasis1">
    <w:name w:val="Subtle Emphasis1"/>
    <w:uiPriority w:val="19"/>
    <w:qFormat/>
    <w:rsid w:val="00372591"/>
    <w:rPr>
      <w:rFonts w:ascii="Times New Roman" w:hAnsi="Times New Roman"/>
      <w:b/>
      <w:iCs/>
      <w:color w:val="auto"/>
      <w:sz w:val="22"/>
    </w:rPr>
  </w:style>
  <w:style w:type="character" w:customStyle="1" w:styleId="StyleBoldRed">
    <w:name w:val="Style Bold Red"/>
    <w:rsid w:val="00372591"/>
    <w:rPr>
      <w:b/>
      <w:bCs/>
      <w:color w:val="auto"/>
    </w:rPr>
  </w:style>
  <w:style w:type="character" w:customStyle="1" w:styleId="StyleTimesNewRoman8pt">
    <w:name w:val="Style Times New Roman 8 pt"/>
    <w:rsid w:val="00372591"/>
    <w:rPr>
      <w:rFonts w:ascii="Georgia" w:hAnsi="Georgia"/>
      <w:sz w:val="16"/>
    </w:rPr>
  </w:style>
  <w:style w:type="character" w:customStyle="1" w:styleId="StyleStyle7pt8pt">
    <w:name w:val="Style Style 7 pt + 8 pt"/>
    <w:rsid w:val="00372591"/>
    <w:rPr>
      <w:sz w:val="16"/>
    </w:rPr>
  </w:style>
  <w:style w:type="character" w:customStyle="1" w:styleId="StyleStyleThickunderlineBold1">
    <w:name w:val="Style Style Thick underline + Bold1"/>
    <w:rsid w:val="00372591"/>
    <w:rPr>
      <w:b/>
      <w:bCs/>
      <w:u w:val="thick"/>
    </w:rPr>
  </w:style>
  <w:style w:type="character" w:customStyle="1" w:styleId="StyleUnderline2">
    <w:name w:val="Style Underline2"/>
    <w:rsid w:val="00372591"/>
    <w:rPr>
      <w:u w:val="single"/>
    </w:rPr>
  </w:style>
  <w:style w:type="character" w:customStyle="1" w:styleId="ShrinkText">
    <w:name w:val="Shrink Text"/>
    <w:rsid w:val="00372591"/>
    <w:rPr>
      <w:sz w:val="16"/>
    </w:rPr>
  </w:style>
  <w:style w:type="character" w:customStyle="1" w:styleId="smallcaps">
    <w:name w:val="smallcaps"/>
    <w:rsid w:val="00372591"/>
  </w:style>
  <w:style w:type="character" w:customStyle="1" w:styleId="goldbldtext">
    <w:name w:val="goldbldtext"/>
    <w:rsid w:val="00372591"/>
  </w:style>
  <w:style w:type="character" w:customStyle="1" w:styleId="PageHeaderLine2Char">
    <w:name w:val="PageHeaderLine2 Char"/>
    <w:link w:val="PageHeaderLine2"/>
    <w:rsid w:val="00372591"/>
    <w:rPr>
      <w:rFonts w:ascii="Calibri" w:eastAsia="Calibri" w:hAnsi="Calibri" w:cs="Calibri"/>
      <w:b/>
      <w:sz w:val="22"/>
    </w:rPr>
  </w:style>
  <w:style w:type="paragraph" w:customStyle="1" w:styleId="firstletter">
    <w:name w:val="firstletter"/>
    <w:basedOn w:val="Normal"/>
    <w:qFormat/>
    <w:rsid w:val="00372591"/>
    <w:pPr>
      <w:spacing w:before="100" w:beforeAutospacing="1" w:after="100" w:afterAutospacing="1"/>
    </w:pPr>
    <w:rPr>
      <w:rFonts w:eastAsia="Times New Roman"/>
      <w:sz w:val="24"/>
    </w:rPr>
  </w:style>
  <w:style w:type="paragraph" w:customStyle="1" w:styleId="more">
    <w:name w:val="more"/>
    <w:basedOn w:val="Normal"/>
    <w:qFormat/>
    <w:rsid w:val="00372591"/>
    <w:pPr>
      <w:spacing w:before="100" w:beforeAutospacing="1" w:after="100" w:afterAutospacing="1"/>
    </w:pPr>
    <w:rPr>
      <w:rFonts w:eastAsia="Times New Roman"/>
      <w:sz w:val="24"/>
    </w:rPr>
  </w:style>
  <w:style w:type="character" w:customStyle="1" w:styleId="cardshighlight0">
    <w:name w:val="cardshighlight"/>
    <w:rsid w:val="00372591"/>
  </w:style>
  <w:style w:type="character" w:customStyle="1" w:styleId="cardsfont12pt1">
    <w:name w:val="cardsfont12pt"/>
    <w:rsid w:val="00372591"/>
  </w:style>
  <w:style w:type="character" w:customStyle="1" w:styleId="ft1">
    <w:name w:val="ft1"/>
    <w:rsid w:val="00372591"/>
  </w:style>
  <w:style w:type="character" w:customStyle="1" w:styleId="ft6">
    <w:name w:val="ft6"/>
    <w:rsid w:val="00372591"/>
  </w:style>
  <w:style w:type="paragraph" w:customStyle="1" w:styleId="story">
    <w:name w:val="story"/>
    <w:basedOn w:val="Normal"/>
    <w:uiPriority w:val="99"/>
    <w:qFormat/>
    <w:rsid w:val="00372591"/>
    <w:pPr>
      <w:spacing w:before="100" w:beforeAutospacing="1" w:after="100" w:afterAutospacing="1"/>
    </w:pPr>
    <w:rPr>
      <w:rFonts w:eastAsia="Times New Roman"/>
      <w:sz w:val="24"/>
    </w:rPr>
  </w:style>
  <w:style w:type="paragraph" w:customStyle="1" w:styleId="H1numbered">
    <w:name w:val="H1 numbered"/>
    <w:basedOn w:val="Normal"/>
    <w:qFormat/>
    <w:rsid w:val="00372591"/>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72591"/>
    <w:pPr>
      <w:widowControl w:val="0"/>
      <w:numPr>
        <w:ilvl w:val="1"/>
        <w:numId w:val="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72591"/>
  </w:style>
  <w:style w:type="character" w:customStyle="1" w:styleId="backcontent">
    <w:name w:val="backcontent"/>
    <w:rsid w:val="00372591"/>
  </w:style>
  <w:style w:type="character" w:customStyle="1" w:styleId="daystmp">
    <w:name w:val="daystmp"/>
    <w:rsid w:val="00372591"/>
  </w:style>
  <w:style w:type="paragraph" w:customStyle="1" w:styleId="in">
    <w:name w:val="in"/>
    <w:basedOn w:val="Normal"/>
    <w:qFormat/>
    <w:rsid w:val="00372591"/>
    <w:pPr>
      <w:spacing w:before="100" w:beforeAutospacing="1" w:after="100" w:afterAutospacing="1"/>
    </w:pPr>
    <w:rPr>
      <w:rFonts w:eastAsia="Times New Roman"/>
      <w:sz w:val="24"/>
    </w:rPr>
  </w:style>
  <w:style w:type="character" w:customStyle="1" w:styleId="cardsfont12ptchar">
    <w:name w:val="cardsfont12ptchar"/>
    <w:rsid w:val="00372591"/>
  </w:style>
  <w:style w:type="paragraph" w:customStyle="1" w:styleId="image-caption">
    <w:name w:val="image-caption"/>
    <w:basedOn w:val="Normal"/>
    <w:qFormat/>
    <w:rsid w:val="00372591"/>
    <w:pPr>
      <w:spacing w:before="100" w:beforeAutospacing="1" w:after="100" w:afterAutospacing="1"/>
    </w:pPr>
    <w:rPr>
      <w:rFonts w:eastAsia="Times New Roman"/>
      <w:sz w:val="24"/>
    </w:rPr>
  </w:style>
  <w:style w:type="character" w:customStyle="1" w:styleId="gal">
    <w:name w:val="gal"/>
    <w:rsid w:val="00372591"/>
  </w:style>
  <w:style w:type="character" w:customStyle="1" w:styleId="submitted">
    <w:name w:val="submitted"/>
    <w:rsid w:val="00372591"/>
  </w:style>
  <w:style w:type="paragraph" w:customStyle="1" w:styleId="imagecontain">
    <w:name w:val="imagecontain"/>
    <w:basedOn w:val="Normal"/>
    <w:qFormat/>
    <w:rsid w:val="00372591"/>
    <w:pPr>
      <w:spacing w:before="100" w:beforeAutospacing="1" w:after="100" w:afterAutospacing="1"/>
    </w:pPr>
    <w:rPr>
      <w:rFonts w:eastAsia="Times New Roman"/>
      <w:sz w:val="24"/>
    </w:rPr>
  </w:style>
  <w:style w:type="character" w:customStyle="1" w:styleId="imagedateline">
    <w:name w:val="image_dateline"/>
    <w:rsid w:val="00372591"/>
  </w:style>
  <w:style w:type="character" w:customStyle="1" w:styleId="authordatecharchar">
    <w:name w:val="authordatecharchar"/>
    <w:rsid w:val="00372591"/>
  </w:style>
  <w:style w:type="character" w:customStyle="1" w:styleId="style1char0">
    <w:name w:val="style1char"/>
    <w:rsid w:val="00372591"/>
  </w:style>
  <w:style w:type="character" w:customStyle="1" w:styleId="tagcharchar0">
    <w:name w:val="tagcharchar"/>
    <w:rsid w:val="00372591"/>
  </w:style>
  <w:style w:type="character" w:customStyle="1" w:styleId="underlinedcharchar2">
    <w:name w:val="underlinedcharchar"/>
    <w:rsid w:val="00372591"/>
  </w:style>
  <w:style w:type="paragraph" w:customStyle="1" w:styleId="CM62">
    <w:name w:val="CM62"/>
    <w:basedOn w:val="Normal"/>
    <w:next w:val="Normal"/>
    <w:qFormat/>
    <w:rsid w:val="0037259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37259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372591"/>
    <w:pPr>
      <w:spacing w:after="63"/>
    </w:pPr>
    <w:rPr>
      <w:rFonts w:ascii="Arial" w:hAnsi="Arial"/>
      <w:color w:val="auto"/>
    </w:rPr>
  </w:style>
  <w:style w:type="paragraph" w:customStyle="1" w:styleId="CM35">
    <w:name w:val="CM35"/>
    <w:basedOn w:val="Default"/>
    <w:next w:val="Default"/>
    <w:qFormat/>
    <w:rsid w:val="00372591"/>
    <w:pPr>
      <w:spacing w:line="228" w:lineRule="atLeast"/>
    </w:pPr>
    <w:rPr>
      <w:rFonts w:ascii="Showcard Gothic" w:hAnsi="Showcard Gothic"/>
      <w:color w:val="auto"/>
    </w:rPr>
  </w:style>
  <w:style w:type="paragraph" w:customStyle="1" w:styleId="CM60">
    <w:name w:val="CM60"/>
    <w:basedOn w:val="Default"/>
    <w:next w:val="Default"/>
    <w:qFormat/>
    <w:rsid w:val="00372591"/>
    <w:pPr>
      <w:spacing w:line="228" w:lineRule="atLeast"/>
    </w:pPr>
    <w:rPr>
      <w:rFonts w:ascii="Showcard Gothic" w:hAnsi="Showcard Gothic"/>
      <w:color w:val="auto"/>
    </w:rPr>
  </w:style>
  <w:style w:type="character" w:customStyle="1" w:styleId="BoxedChar">
    <w:name w:val="Boxed Char"/>
    <w:rsid w:val="00372591"/>
    <w:rPr>
      <w:rFonts w:ascii="Arial Narrow" w:hAnsi="Arial Narrow"/>
      <w:b/>
      <w:sz w:val="18"/>
      <w:bdr w:val="single" w:sz="6" w:space="0" w:color="auto"/>
    </w:rPr>
  </w:style>
  <w:style w:type="character" w:customStyle="1" w:styleId="Style11ptUnderline2">
    <w:name w:val="Style 11 pt Underline2"/>
    <w:rsid w:val="00372591"/>
    <w:rPr>
      <w:sz w:val="20"/>
      <w:u w:val="single"/>
    </w:rPr>
  </w:style>
  <w:style w:type="character" w:customStyle="1" w:styleId="Style11ptBoldUnderline2">
    <w:name w:val="Style 11 pt Bold Underline2"/>
    <w:rsid w:val="00372591"/>
    <w:rPr>
      <w:b/>
      <w:bCs/>
      <w:sz w:val="20"/>
      <w:u w:val="single"/>
    </w:rPr>
  </w:style>
  <w:style w:type="character" w:customStyle="1" w:styleId="Styleunderline11ptBoldBorderSinglesolidlineAuto">
    <w:name w:val="Style underline + 11 pt Bold Border: : (Single solid line Auto ..."/>
    <w:rsid w:val="00372591"/>
    <w:rPr>
      <w:b/>
      <w:bCs/>
      <w:sz w:val="20"/>
      <w:u w:val="single"/>
      <w:bdr w:val="single" w:sz="4" w:space="0" w:color="auto"/>
    </w:rPr>
  </w:style>
  <w:style w:type="paragraph" w:customStyle="1" w:styleId="StylecardCharCharChar11pt">
    <w:name w:val="Style card Char Char Char + 11 pt"/>
    <w:link w:val="StylecardCharCharChar11ptChar"/>
    <w:qFormat/>
    <w:rsid w:val="00372591"/>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372591"/>
    <w:rPr>
      <w:lang w:val="en-US" w:eastAsia="en-US" w:bidi="ar-SA"/>
    </w:rPr>
  </w:style>
  <w:style w:type="character" w:customStyle="1" w:styleId="StylecardCharCharChar11ptChar">
    <w:name w:val="Style card Char Char Char + 11 pt Char"/>
    <w:link w:val="StylecardCharCharChar11pt"/>
    <w:rsid w:val="0037259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372591"/>
    <w:pPr>
      <w:widowControl/>
      <w:suppressAutoHyphens w:val="0"/>
      <w:autoSpaceDE w:val="0"/>
      <w:autoSpaceDN w:val="0"/>
      <w:adjustRightInd w:val="0"/>
      <w:spacing w:after="0" w:line="240" w:lineRule="auto"/>
      <w:ind w:left="432"/>
      <w:jc w:val="both"/>
    </w:pPr>
    <w:rPr>
      <w:rFonts w:eastAsia="Times New Roman"/>
      <w:color w:val="auto"/>
      <w:sz w:val="22"/>
      <w:szCs w:val="24"/>
      <w:lang w:val="x-none" w:eastAsia="x-none"/>
    </w:rPr>
  </w:style>
  <w:style w:type="character" w:customStyle="1" w:styleId="StyleCards11ptChar">
    <w:name w:val="Style Cards + 11 pt Char"/>
    <w:link w:val="StyleCards11pt"/>
    <w:rsid w:val="00372591"/>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372591"/>
    <w:pPr>
      <w:widowControl/>
      <w:suppressAutoHyphens w:val="0"/>
      <w:autoSpaceDE w:val="0"/>
      <w:autoSpaceDN w:val="0"/>
      <w:adjustRightInd w:val="0"/>
      <w:spacing w:after="0" w:line="240" w:lineRule="auto"/>
      <w:ind w:left="432"/>
      <w:jc w:val="both"/>
    </w:pPr>
    <w:rPr>
      <w:rFonts w:eastAsia="Times New Roman"/>
      <w:color w:val="auto"/>
      <w:sz w:val="22"/>
      <w:u w:val="single"/>
      <w:lang w:val="x-none" w:eastAsia="x-none"/>
    </w:rPr>
  </w:style>
  <w:style w:type="character" w:customStyle="1" w:styleId="StyleCards11ptUnderlineChar">
    <w:name w:val="Style Cards + 11 pt Underline Char"/>
    <w:link w:val="StyleCards11ptUnderline"/>
    <w:rsid w:val="00372591"/>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72591"/>
    <w:pPr>
      <w:widowControl/>
      <w:suppressAutoHyphens w:val="0"/>
      <w:autoSpaceDE w:val="0"/>
      <w:autoSpaceDN w:val="0"/>
      <w:adjustRightInd w:val="0"/>
      <w:spacing w:after="0" w:line="240" w:lineRule="auto"/>
      <w:ind w:left="432"/>
      <w:jc w:val="both"/>
    </w:pPr>
    <w:rPr>
      <w:rFonts w:eastAsia="Times New Roman"/>
      <w:b/>
      <w:bCs/>
      <w:color w:val="auto"/>
      <w:sz w:val="22"/>
      <w:u w:val="single"/>
      <w:lang w:val="x-none" w:eastAsia="x-none"/>
    </w:rPr>
  </w:style>
  <w:style w:type="character" w:customStyle="1" w:styleId="StyleCards11ptBoldUnderlineChar">
    <w:name w:val="Style Cards + 11 pt Bold Underline Char"/>
    <w:link w:val="StyleCards11ptBoldUnderline"/>
    <w:rsid w:val="00372591"/>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2591"/>
    <w:pPr>
      <w:widowControl/>
      <w:suppressAutoHyphens w:val="0"/>
      <w:autoSpaceDE w:val="0"/>
      <w:autoSpaceDN w:val="0"/>
      <w:adjustRightInd w:val="0"/>
      <w:spacing w:after="0" w:line="240" w:lineRule="auto"/>
      <w:ind w:left="432"/>
      <w:jc w:val="both"/>
    </w:pPr>
    <w:rPr>
      <w:rFonts w:eastAsia="Times New Roman"/>
      <w:b/>
      <w:bCs/>
      <w:color w:val="auto"/>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72591"/>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Normal"/>
    <w:link w:val="StylecardCharChar11ptChar"/>
    <w:qFormat/>
    <w:rsid w:val="00372591"/>
    <w:pPr>
      <w:ind w:left="288" w:right="288"/>
    </w:pPr>
    <w:rPr>
      <w:rFonts w:ascii="Georgia" w:eastAsia="Times New Roman" w:hAnsi="Georgia" w:cstheme="minorBidi"/>
      <w:szCs w:val="20"/>
      <w:lang w:val="x-none" w:eastAsia="x-none"/>
    </w:rPr>
  </w:style>
  <w:style w:type="character" w:customStyle="1" w:styleId="cardCharCharChar1">
    <w:name w:val="card Char Char Char1"/>
    <w:rsid w:val="00372591"/>
    <w:rPr>
      <w:lang w:val="en-US" w:eastAsia="en-US" w:bidi="ar-SA"/>
    </w:rPr>
  </w:style>
  <w:style w:type="character" w:customStyle="1" w:styleId="StylecardCharChar11ptChar">
    <w:name w:val="Style card Char Char + 11 pt Char"/>
    <w:link w:val="StylecardCharChar11pt"/>
    <w:rsid w:val="00372591"/>
    <w:rPr>
      <w:rFonts w:ascii="Georgia" w:eastAsia="Times New Roman" w:hAnsi="Georgia"/>
      <w:sz w:val="22"/>
      <w:szCs w:val="20"/>
      <w:lang w:val="x-none" w:eastAsia="x-none"/>
    </w:rPr>
  </w:style>
  <w:style w:type="paragraph" w:customStyle="1" w:styleId="NormalFont">
    <w:name w:val="Normal Font"/>
    <w:link w:val="NormalFontChar"/>
    <w:qFormat/>
    <w:rsid w:val="00372591"/>
    <w:rPr>
      <w:rFonts w:ascii="Times New Roman" w:eastAsia="Times New Roman" w:hAnsi="Times New Roman" w:cs="Times New Roman"/>
      <w:sz w:val="20"/>
      <w:szCs w:val="20"/>
    </w:rPr>
  </w:style>
  <w:style w:type="paragraph" w:customStyle="1" w:styleId="StyleSmall11pt">
    <w:name w:val="Style Small + 11 pt"/>
    <w:qFormat/>
    <w:rsid w:val="00372591"/>
    <w:pPr>
      <w:spacing w:after="200"/>
    </w:pPr>
    <w:rPr>
      <w:rFonts w:ascii="Times" w:eastAsia="Times New Roman" w:hAnsi="Times" w:cs="Times New Roman"/>
      <w:sz w:val="20"/>
      <w:szCs w:val="22"/>
    </w:rPr>
  </w:style>
  <w:style w:type="character" w:customStyle="1" w:styleId="Style11ptThickunderline">
    <w:name w:val="Style 11 pt Thick underline"/>
    <w:rsid w:val="00372591"/>
    <w:rPr>
      <w:sz w:val="20"/>
      <w:u w:val="thick"/>
    </w:rPr>
  </w:style>
  <w:style w:type="character" w:customStyle="1" w:styleId="Style11ptBoldThickunderline">
    <w:name w:val="Style 11 pt Bold Thick underline"/>
    <w:rsid w:val="00372591"/>
    <w:rPr>
      <w:b/>
      <w:bCs/>
      <w:sz w:val="20"/>
      <w:u w:val="thick"/>
    </w:rPr>
  </w:style>
  <w:style w:type="paragraph" w:customStyle="1" w:styleId="StyleNormalFont11ptUnderline">
    <w:name w:val="Style Normal Font + 11 pt Underline"/>
    <w:basedOn w:val="NormalFont"/>
    <w:link w:val="StyleNormalFont11ptUnderlineChar"/>
    <w:qFormat/>
    <w:rsid w:val="00372591"/>
    <w:rPr>
      <w:u w:val="single"/>
      <w:lang w:val="x-none" w:eastAsia="x-none"/>
    </w:rPr>
  </w:style>
  <w:style w:type="character" w:customStyle="1" w:styleId="NormalFontChar">
    <w:name w:val="Normal Font Char"/>
    <w:link w:val="NormalFont"/>
    <w:rsid w:val="0037259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7259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2591"/>
    <w:rPr>
      <w:b/>
      <w:bCs/>
      <w:u w:val="single"/>
      <w:lang w:val="x-none" w:eastAsia="x-none"/>
    </w:rPr>
  </w:style>
  <w:style w:type="character" w:customStyle="1" w:styleId="StyleNormalFont11ptBoldUnderlineChar">
    <w:name w:val="Style Normal Font + 11 pt Bold Underline Char"/>
    <w:link w:val="StyleNormalFont11ptBoldUnderline"/>
    <w:rsid w:val="0037259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qFormat/>
    <w:rsid w:val="00372591"/>
    <w:rPr>
      <w:rFonts w:eastAsia="Times New Roman"/>
      <w:sz w:val="15"/>
    </w:rPr>
  </w:style>
  <w:style w:type="character" w:customStyle="1" w:styleId="authors1">
    <w:name w:val="authors1"/>
    <w:rsid w:val="00372591"/>
    <w:rPr>
      <w:rFonts w:ascii="Verdana" w:hAnsi="Verdana" w:hint="default"/>
      <w:b/>
      <w:bCs/>
      <w:color w:val="006699"/>
      <w:sz w:val="20"/>
      <w:szCs w:val="20"/>
    </w:rPr>
  </w:style>
  <w:style w:type="character" w:customStyle="1" w:styleId="headlinesectionlarge">
    <w:name w:val="headline_section_large"/>
    <w:rsid w:val="00372591"/>
  </w:style>
  <w:style w:type="paragraph" w:customStyle="1" w:styleId="formatvorlage2">
    <w:name w:val="formatvorlage2"/>
    <w:basedOn w:val="Normal"/>
    <w:qFormat/>
    <w:rsid w:val="00372591"/>
    <w:pPr>
      <w:spacing w:before="100" w:beforeAutospacing="1" w:after="100" w:afterAutospacing="1"/>
    </w:pPr>
    <w:rPr>
      <w:rFonts w:eastAsia="Calibri"/>
      <w:sz w:val="24"/>
    </w:rPr>
  </w:style>
  <w:style w:type="character" w:customStyle="1" w:styleId="Styleunderline11ptBlack">
    <w:name w:val="Style underline + 11 pt Black"/>
    <w:rsid w:val="00372591"/>
    <w:rPr>
      <w:color w:val="000000"/>
      <w:sz w:val="20"/>
      <w:u w:val="single"/>
    </w:rPr>
  </w:style>
  <w:style w:type="character" w:customStyle="1" w:styleId="Styleunderline11ptBoldBlack">
    <w:name w:val="Style underline + 11 pt Bold Black"/>
    <w:rsid w:val="00372591"/>
    <w:rPr>
      <w:b/>
      <w:bCs/>
      <w:color w:val="000000"/>
      <w:sz w:val="20"/>
      <w:u w:val="single"/>
    </w:rPr>
  </w:style>
  <w:style w:type="paragraph" w:customStyle="1" w:styleId="StyleTitle11ptNotBold">
    <w:name w:val="Style Title + 11 pt Not Bold"/>
    <w:basedOn w:val="Title"/>
    <w:link w:val="StyleTitle11ptNotBoldChar"/>
    <w:qFormat/>
    <w:rsid w:val="00372591"/>
    <w:pPr>
      <w:spacing w:before="0" w:after="0"/>
      <w:ind w:left="0" w:right="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372591"/>
    <w:rPr>
      <w:rFonts w:ascii="Georgia" w:eastAsia="Times New Roman" w:hAnsi="Georgia"/>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72591"/>
    <w:pPr>
      <w:spacing w:before="0" w:after="0"/>
      <w:ind w:left="0" w:right="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372591"/>
    <w:rPr>
      <w:rFonts w:ascii="Georgia" w:eastAsia="Times New Roman" w:hAnsi="Georgia"/>
      <w:sz w:val="20"/>
      <w:u w:val="single"/>
      <w:lang w:val="x-none" w:eastAsia="x-none"/>
    </w:rPr>
  </w:style>
  <w:style w:type="character" w:customStyle="1" w:styleId="Style11ptBoldBlackUnderline">
    <w:name w:val="Style 11 pt Bold Black Underline"/>
    <w:rsid w:val="00372591"/>
    <w:rPr>
      <w:b/>
      <w:bCs/>
      <w:color w:val="000000"/>
      <w:sz w:val="20"/>
      <w:u w:val="single"/>
    </w:rPr>
  </w:style>
  <w:style w:type="character" w:customStyle="1" w:styleId="Style11ptBoldBlackUnderlineBorderSinglesolidline">
    <w:name w:val="Style 11 pt Bold Black Underline Border: : (Single solid line ..."/>
    <w:rsid w:val="00372591"/>
    <w:rPr>
      <w:b/>
      <w:bCs/>
      <w:color w:val="000000"/>
      <w:sz w:val="20"/>
      <w:u w:val="single"/>
      <w:bdr w:val="single" w:sz="4" w:space="0" w:color="auto"/>
    </w:rPr>
  </w:style>
  <w:style w:type="character" w:customStyle="1" w:styleId="StyleLatinMeridien-Italic11ptItalicUnderline">
    <w:name w:val="Style (Latin) Meridien-Italic 11 pt Italic Underline"/>
    <w:rsid w:val="00372591"/>
    <w:rPr>
      <w:rFonts w:ascii="Meridien-Italic" w:hAnsi="Meridien-Italic"/>
      <w:i/>
      <w:iCs/>
      <w:sz w:val="20"/>
      <w:u w:val="single"/>
    </w:rPr>
  </w:style>
  <w:style w:type="character" w:customStyle="1" w:styleId="Citation-AuthorDate">
    <w:name w:val="Citation - Author/Date"/>
    <w:rsid w:val="00372591"/>
    <w:rPr>
      <w:b/>
      <w:bCs w:val="0"/>
      <w:smallCaps/>
      <w:sz w:val="24"/>
      <w:u w:val="single"/>
    </w:rPr>
  </w:style>
  <w:style w:type="paragraph" w:customStyle="1" w:styleId="HotRouteCharCharCharCharChar">
    <w:name w:val="Hot Route! Char Char Char Char Char"/>
    <w:basedOn w:val="Normal"/>
    <w:link w:val="HotRouteCharCharCharCharCharChar"/>
    <w:qFormat/>
    <w:rsid w:val="0037259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372591"/>
    <w:rPr>
      <w:rFonts w:ascii="Calibri" w:eastAsia="Times New Roman" w:hAnsi="Calibri" w:cs="Calibri"/>
      <w:sz w:val="22"/>
      <w:lang w:val="x-none" w:eastAsia="x-none"/>
    </w:rPr>
  </w:style>
  <w:style w:type="character" w:customStyle="1" w:styleId="underlinestylechar0">
    <w:name w:val="underlinestylechar"/>
    <w:rsid w:val="00372591"/>
  </w:style>
  <w:style w:type="character" w:customStyle="1" w:styleId="BlockHeaderHiddenChar">
    <w:name w:val="Block Header Hidden Char"/>
    <w:link w:val="BlockHeaderHidden"/>
    <w:locked/>
    <w:rsid w:val="00372591"/>
    <w:rPr>
      <w:rFonts w:ascii="Georgia" w:eastAsia="Times New Roman" w:hAnsi="Georgia" w:cs="Times New Roman"/>
      <w:b/>
      <w:bCs/>
      <w:sz w:val="32"/>
      <w:szCs w:val="26"/>
      <w:u w:val="single"/>
    </w:rPr>
  </w:style>
  <w:style w:type="character" w:customStyle="1" w:styleId="DottedUnderline0">
    <w:name w:val="Dotted Underline"/>
    <w:rsid w:val="00372591"/>
    <w:rPr>
      <w:rFonts w:ascii="Times New Roman" w:hAnsi="Times New Roman" w:cs="Times New Roman" w:hint="default"/>
      <w:sz w:val="20"/>
      <w:u w:val="dottedHeavy"/>
    </w:rPr>
  </w:style>
  <w:style w:type="character" w:customStyle="1" w:styleId="CardsFont6ptCharChar">
    <w:name w:val="Cards + Font: 6 pt Char Char"/>
    <w:rsid w:val="00372591"/>
    <w:rPr>
      <w:sz w:val="8"/>
      <w:lang w:val="en-US" w:eastAsia="en-US" w:bidi="ar-SA"/>
    </w:rPr>
  </w:style>
  <w:style w:type="character" w:customStyle="1" w:styleId="titleauthoretc">
    <w:name w:val="titleauthoretc"/>
    <w:rsid w:val="00372591"/>
  </w:style>
  <w:style w:type="paragraph" w:customStyle="1" w:styleId="deck">
    <w:name w:val="deck"/>
    <w:basedOn w:val="Normal"/>
    <w:uiPriority w:val="99"/>
    <w:qFormat/>
    <w:rsid w:val="00372591"/>
    <w:pPr>
      <w:spacing w:before="100" w:beforeAutospacing="1" w:after="100" w:afterAutospacing="1"/>
    </w:pPr>
    <w:rPr>
      <w:rFonts w:eastAsia="Times New Roman"/>
      <w:sz w:val="24"/>
    </w:rPr>
  </w:style>
  <w:style w:type="paragraph" w:customStyle="1" w:styleId="i1">
    <w:name w:val="i1"/>
    <w:basedOn w:val="Normal"/>
    <w:qFormat/>
    <w:rsid w:val="00372591"/>
    <w:pPr>
      <w:spacing w:before="100" w:beforeAutospacing="1" w:after="100" w:afterAutospacing="1"/>
    </w:pPr>
    <w:rPr>
      <w:rFonts w:eastAsia="Times New Roman"/>
      <w:sz w:val="24"/>
    </w:rPr>
  </w:style>
  <w:style w:type="paragraph" w:customStyle="1" w:styleId="question">
    <w:name w:val="question"/>
    <w:basedOn w:val="Normal"/>
    <w:uiPriority w:val="99"/>
    <w:qFormat/>
    <w:rsid w:val="00372591"/>
    <w:pPr>
      <w:spacing w:before="100" w:beforeAutospacing="1" w:after="100" w:afterAutospacing="1"/>
    </w:pPr>
    <w:rPr>
      <w:rFonts w:eastAsia="Times New Roman"/>
      <w:sz w:val="24"/>
    </w:rPr>
  </w:style>
  <w:style w:type="paragraph" w:customStyle="1" w:styleId="bodycopy">
    <w:name w:val="bodycopy"/>
    <w:basedOn w:val="Normal"/>
    <w:uiPriority w:val="99"/>
    <w:qFormat/>
    <w:rsid w:val="00372591"/>
    <w:pPr>
      <w:spacing w:before="100" w:beforeAutospacing="1" w:after="100" w:afterAutospacing="1"/>
    </w:pPr>
    <w:rPr>
      <w:rFonts w:eastAsia="Times New Roman"/>
      <w:sz w:val="24"/>
    </w:rPr>
  </w:style>
  <w:style w:type="character" w:customStyle="1" w:styleId="labeltext">
    <w:name w:val="labeltext"/>
    <w:rsid w:val="00372591"/>
  </w:style>
  <w:style w:type="character" w:customStyle="1" w:styleId="viewlink">
    <w:name w:val="viewlink"/>
    <w:rsid w:val="00372591"/>
  </w:style>
  <w:style w:type="character" w:customStyle="1" w:styleId="share">
    <w:name w:val="share"/>
    <w:rsid w:val="00372591"/>
  </w:style>
  <w:style w:type="character" w:customStyle="1" w:styleId="inlinkchart">
    <w:name w:val="inlink_chart"/>
    <w:rsid w:val="00372591"/>
  </w:style>
  <w:style w:type="character" w:customStyle="1" w:styleId="underLight">
    <w:name w:val="underLight"/>
    <w:uiPriority w:val="1"/>
    <w:qFormat/>
    <w:rsid w:val="0037259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72591"/>
  </w:style>
  <w:style w:type="character" w:customStyle="1" w:styleId="author-rss">
    <w:name w:val="author-rss"/>
    <w:rsid w:val="00372591"/>
  </w:style>
  <w:style w:type="character" w:customStyle="1" w:styleId="fbsharecountwrapper">
    <w:name w:val="fb_share_count_wrapper"/>
    <w:rsid w:val="00372591"/>
  </w:style>
  <w:style w:type="character" w:customStyle="1" w:styleId="fbbuttontext">
    <w:name w:val="fb_button_text"/>
    <w:rsid w:val="00372591"/>
  </w:style>
  <w:style w:type="character" w:customStyle="1" w:styleId="hw">
    <w:name w:val="hw"/>
    <w:rsid w:val="00372591"/>
  </w:style>
  <w:style w:type="character" w:customStyle="1" w:styleId="linktotop">
    <w:name w:val="linktotop"/>
    <w:rsid w:val="00372591"/>
  </w:style>
  <w:style w:type="character" w:customStyle="1" w:styleId="maintextbldleft">
    <w:name w:val="maintextbldleft"/>
    <w:rsid w:val="00372591"/>
  </w:style>
  <w:style w:type="character" w:customStyle="1" w:styleId="maintextleft">
    <w:name w:val="maintextleft"/>
    <w:rsid w:val="00372591"/>
  </w:style>
  <w:style w:type="character" w:customStyle="1" w:styleId="descriptionstyle1block">
    <w:name w:val="description style1 block"/>
    <w:rsid w:val="00372591"/>
  </w:style>
  <w:style w:type="paragraph" w:customStyle="1" w:styleId="Fifth">
    <w:name w:val="Fifth"/>
    <w:basedOn w:val="Normal"/>
    <w:link w:val="FifthChar"/>
    <w:qFormat/>
    <w:rsid w:val="00372591"/>
    <w:rPr>
      <w:rFonts w:eastAsia="Calibri"/>
    </w:rPr>
  </w:style>
  <w:style w:type="character" w:customStyle="1" w:styleId="gutter-right-1">
    <w:name w:val="gutter-right-1"/>
    <w:basedOn w:val="DefaultParagraphFont"/>
    <w:rsid w:val="00372591"/>
  </w:style>
  <w:style w:type="character" w:customStyle="1" w:styleId="ssl3">
    <w:name w:val="ss_l3"/>
    <w:rsid w:val="00372591"/>
  </w:style>
  <w:style w:type="paragraph" w:customStyle="1" w:styleId="NoteLevel22">
    <w:name w:val="Note Level 22"/>
    <w:basedOn w:val="Normal"/>
    <w:next w:val="Normal"/>
    <w:uiPriority w:val="99"/>
    <w:qFormat/>
    <w:rsid w:val="00372591"/>
    <w:pPr>
      <w:keepNext/>
      <w:ind w:left="288" w:right="288"/>
    </w:pPr>
    <w:rPr>
      <w:rFonts w:ascii="Georgia" w:eastAsia="MS Gothic" w:hAnsi="Georgia"/>
      <w:szCs w:val="20"/>
    </w:rPr>
  </w:style>
  <w:style w:type="paragraph" w:customStyle="1" w:styleId="wp-caption-text">
    <w:name w:val="wp-caption-text"/>
    <w:basedOn w:val="Normal"/>
    <w:qFormat/>
    <w:rsid w:val="00372591"/>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372591"/>
    <w:rPr>
      <w:color w:val="2B579A"/>
      <w:shd w:val="clear" w:color="auto" w:fill="E6E6E6"/>
    </w:rPr>
  </w:style>
  <w:style w:type="paragraph" w:customStyle="1" w:styleId="svarticle">
    <w:name w:val="svarticle"/>
    <w:basedOn w:val="Normal"/>
    <w:uiPriority w:val="99"/>
    <w:qFormat/>
    <w:rsid w:val="00372591"/>
    <w:pPr>
      <w:spacing w:before="100" w:beforeAutospacing="1" w:after="100" w:afterAutospacing="1"/>
    </w:pPr>
    <w:rPr>
      <w:rFonts w:eastAsia="Times New Roman"/>
      <w:sz w:val="24"/>
    </w:rPr>
  </w:style>
  <w:style w:type="character" w:customStyle="1" w:styleId="FontStyle39">
    <w:name w:val="Font Style39"/>
    <w:uiPriority w:val="99"/>
    <w:rsid w:val="00372591"/>
    <w:rPr>
      <w:rFonts w:ascii="Constantia" w:hAnsi="Constantia" w:cs="Constantia" w:hint="default"/>
      <w:b/>
      <w:bCs/>
      <w:sz w:val="18"/>
      <w:szCs w:val="18"/>
    </w:rPr>
  </w:style>
  <w:style w:type="character" w:customStyle="1" w:styleId="6">
    <w:name w:val="6"/>
    <w:rsid w:val="00372591"/>
    <w:rPr>
      <w:rFonts w:ascii="Arial" w:hAnsi="Arial" w:cs="Arial" w:hint="default"/>
      <w:bCs/>
      <w:sz w:val="20"/>
      <w:u w:val="single"/>
      <w:lang w:val="en-US" w:eastAsia="en-US" w:bidi="ar-SA"/>
    </w:rPr>
  </w:style>
  <w:style w:type="character" w:customStyle="1" w:styleId="CharChar4">
    <w:name w:val="Char Char4"/>
    <w:rsid w:val="00372591"/>
    <w:rPr>
      <w:szCs w:val="24"/>
      <w:lang w:eastAsia="zh-CN"/>
    </w:rPr>
  </w:style>
  <w:style w:type="character" w:customStyle="1" w:styleId="BodyTextFirstIndentChar1">
    <w:name w:val="Body Text First Indent Char1"/>
    <w:basedOn w:val="BodyTextChar"/>
    <w:rsid w:val="00372591"/>
    <w:rPr>
      <w:rFonts w:ascii="Times New Roman" w:eastAsia="Calibri" w:hAnsi="Times New Roman" w:cs="Times New Roman"/>
      <w:sz w:val="24"/>
      <w:szCs w:val="24"/>
      <w:lang w:eastAsia="zh-CN"/>
    </w:rPr>
  </w:style>
  <w:style w:type="character" w:customStyle="1" w:styleId="Header11">
    <w:name w:val="Header11"/>
    <w:rsid w:val="00372591"/>
  </w:style>
  <w:style w:type="paragraph" w:customStyle="1" w:styleId="canvas-atom">
    <w:name w:val="canvas-atom"/>
    <w:basedOn w:val="Normal"/>
    <w:uiPriority w:val="99"/>
    <w:qFormat/>
    <w:rsid w:val="00372591"/>
    <w:pPr>
      <w:spacing w:before="100" w:beforeAutospacing="1" w:after="100" w:afterAutospacing="1"/>
    </w:pPr>
    <w:rPr>
      <w:sz w:val="24"/>
    </w:rPr>
  </w:style>
  <w:style w:type="character" w:customStyle="1" w:styleId="posa">
    <w:name w:val="pos(a)"/>
    <w:basedOn w:val="DefaultParagraphFont"/>
    <w:rsid w:val="00372591"/>
  </w:style>
  <w:style w:type="character" w:customStyle="1" w:styleId="u-hiddeninnarrowenv">
    <w:name w:val="u-hiddeninnarrowenv"/>
    <w:basedOn w:val="DefaultParagraphFont"/>
    <w:rsid w:val="00372591"/>
  </w:style>
  <w:style w:type="character" w:customStyle="1" w:styleId="followbutton-bird">
    <w:name w:val="followbutton-bird"/>
    <w:basedOn w:val="DefaultParagraphFont"/>
    <w:rsid w:val="00372591"/>
  </w:style>
  <w:style w:type="character" w:customStyle="1" w:styleId="tweetauthor-name">
    <w:name w:val="tweetauthor-name"/>
    <w:basedOn w:val="DefaultParagraphFont"/>
    <w:rsid w:val="00372591"/>
  </w:style>
  <w:style w:type="character" w:customStyle="1" w:styleId="tweetauthor-verifiedbadge">
    <w:name w:val="tweetauthor-verifiedbadge"/>
    <w:basedOn w:val="DefaultParagraphFont"/>
    <w:rsid w:val="00372591"/>
  </w:style>
  <w:style w:type="character" w:customStyle="1" w:styleId="tweetauthor-screenname">
    <w:name w:val="tweetauthor-screenname"/>
    <w:basedOn w:val="DefaultParagraphFont"/>
    <w:rsid w:val="00372591"/>
  </w:style>
  <w:style w:type="paragraph" w:customStyle="1" w:styleId="tweet-text">
    <w:name w:val="tweet-text"/>
    <w:basedOn w:val="Normal"/>
    <w:uiPriority w:val="99"/>
    <w:qFormat/>
    <w:rsid w:val="00372591"/>
    <w:pPr>
      <w:spacing w:before="100" w:beforeAutospacing="1" w:after="100" w:afterAutospacing="1"/>
    </w:pPr>
  </w:style>
  <w:style w:type="character" w:customStyle="1" w:styleId="u-hiddenvisually">
    <w:name w:val="u-hiddenvisually"/>
    <w:basedOn w:val="DefaultParagraphFont"/>
    <w:rsid w:val="00372591"/>
  </w:style>
  <w:style w:type="character" w:customStyle="1" w:styleId="tweetaction-stat">
    <w:name w:val="tweetaction-stat"/>
    <w:basedOn w:val="DefaultParagraphFont"/>
    <w:rsid w:val="00372591"/>
  </w:style>
  <w:style w:type="character" w:customStyle="1" w:styleId="related">
    <w:name w:val="related"/>
    <w:basedOn w:val="DefaultParagraphFont"/>
    <w:rsid w:val="00372591"/>
  </w:style>
  <w:style w:type="character" w:customStyle="1" w:styleId="related-content">
    <w:name w:val="related-content"/>
    <w:basedOn w:val="DefaultParagraphFont"/>
    <w:rsid w:val="00372591"/>
  </w:style>
  <w:style w:type="character" w:customStyle="1" w:styleId="name-of-author">
    <w:name w:val="name-of-author"/>
    <w:basedOn w:val="DefaultParagraphFont"/>
    <w:rsid w:val="00372591"/>
  </w:style>
  <w:style w:type="character" w:customStyle="1" w:styleId="first-name">
    <w:name w:val="first-name"/>
    <w:basedOn w:val="DefaultParagraphFont"/>
    <w:rsid w:val="00372591"/>
  </w:style>
  <w:style w:type="character" w:customStyle="1" w:styleId="last-name">
    <w:name w:val="last-name"/>
    <w:basedOn w:val="DefaultParagraphFont"/>
    <w:rsid w:val="00372591"/>
  </w:style>
  <w:style w:type="paragraph" w:customStyle="1" w:styleId="description">
    <w:name w:val="description"/>
    <w:basedOn w:val="Normal"/>
    <w:qFormat/>
    <w:rsid w:val="00372591"/>
    <w:pPr>
      <w:spacing w:before="100" w:beforeAutospacing="1" w:after="100" w:afterAutospacing="1"/>
    </w:pPr>
  </w:style>
  <w:style w:type="paragraph" w:customStyle="1" w:styleId="graf">
    <w:name w:val="graf"/>
    <w:basedOn w:val="Normal"/>
    <w:uiPriority w:val="99"/>
    <w:qFormat/>
    <w:rsid w:val="00372591"/>
    <w:pPr>
      <w:spacing w:before="100" w:beforeAutospacing="1" w:after="100" w:afterAutospacing="1"/>
    </w:pPr>
  </w:style>
  <w:style w:type="character" w:customStyle="1" w:styleId="caption10">
    <w:name w:val="caption1"/>
    <w:basedOn w:val="DefaultParagraphFont"/>
    <w:rsid w:val="00372591"/>
  </w:style>
  <w:style w:type="paragraph" w:customStyle="1" w:styleId="column">
    <w:name w:val="column"/>
    <w:basedOn w:val="Normal"/>
    <w:uiPriority w:val="99"/>
    <w:qFormat/>
    <w:rsid w:val="00372591"/>
    <w:pPr>
      <w:spacing w:before="100" w:beforeAutospacing="1" w:after="100" w:afterAutospacing="1"/>
    </w:pPr>
  </w:style>
  <w:style w:type="paragraph" w:customStyle="1" w:styleId="recirc-container">
    <w:name w:val="recirc-container"/>
    <w:basedOn w:val="Normal"/>
    <w:uiPriority w:val="99"/>
    <w:qFormat/>
    <w:rsid w:val="00372591"/>
    <w:pPr>
      <w:spacing w:before="100" w:beforeAutospacing="1" w:after="100" w:afterAutospacing="1"/>
    </w:pPr>
    <w:rPr>
      <w:sz w:val="24"/>
    </w:rPr>
  </w:style>
  <w:style w:type="character" w:customStyle="1" w:styleId="recirc-text">
    <w:name w:val="&quot;recirc-text”"/>
    <w:basedOn w:val="DefaultParagraphFont"/>
    <w:rsid w:val="00372591"/>
  </w:style>
  <w:style w:type="character" w:customStyle="1" w:styleId="video-icon">
    <w:name w:val="video-icon"/>
    <w:basedOn w:val="DefaultParagraphFont"/>
    <w:rsid w:val="00372591"/>
  </w:style>
  <w:style w:type="paragraph" w:customStyle="1" w:styleId="selectionshareable">
    <w:name w:val="selectionshareable"/>
    <w:basedOn w:val="Normal"/>
    <w:uiPriority w:val="99"/>
    <w:qFormat/>
    <w:rsid w:val="00372591"/>
    <w:pPr>
      <w:spacing w:before="100" w:beforeAutospacing="1" w:after="100" w:afterAutospacing="1"/>
    </w:pPr>
    <w:rPr>
      <w:sz w:val="24"/>
    </w:rPr>
  </w:style>
  <w:style w:type="character" w:customStyle="1" w:styleId="powa-shot-play-btn-text">
    <w:name w:val="powa-shot-play-btn-text"/>
    <w:basedOn w:val="DefaultParagraphFont"/>
    <w:rsid w:val="00372591"/>
  </w:style>
  <w:style w:type="character" w:customStyle="1" w:styleId="powa-shot-click">
    <w:name w:val="powa-shot-click"/>
    <w:basedOn w:val="DefaultParagraphFont"/>
    <w:rsid w:val="00372591"/>
  </w:style>
  <w:style w:type="character" w:customStyle="1" w:styleId="wpv-blurb">
    <w:name w:val="wpv-blurb"/>
    <w:basedOn w:val="DefaultParagraphFont"/>
    <w:rsid w:val="00372591"/>
  </w:style>
  <w:style w:type="paragraph" w:customStyle="1" w:styleId="interstitial-link">
    <w:name w:val="interstitial-link"/>
    <w:basedOn w:val="Normal"/>
    <w:uiPriority w:val="99"/>
    <w:qFormat/>
    <w:rsid w:val="00372591"/>
    <w:pPr>
      <w:spacing w:before="100" w:beforeAutospacing="1" w:after="100" w:afterAutospacing="1"/>
    </w:pPr>
    <w:rPr>
      <w:sz w:val="24"/>
    </w:rPr>
  </w:style>
  <w:style w:type="character" w:customStyle="1" w:styleId="pb-caption">
    <w:name w:val="pb-caption"/>
    <w:basedOn w:val="DefaultParagraphFont"/>
    <w:rsid w:val="00372591"/>
  </w:style>
  <w:style w:type="paragraph" w:customStyle="1" w:styleId="see-also">
    <w:name w:val="see-also"/>
    <w:basedOn w:val="Normal"/>
    <w:uiPriority w:val="99"/>
    <w:qFormat/>
    <w:rsid w:val="00372591"/>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372591"/>
  </w:style>
  <w:style w:type="character" w:customStyle="1" w:styleId="m-2745674872889869693gmail-styleunderline">
    <w:name w:val="m_-2745674872889869693gmail-styleunderline"/>
    <w:basedOn w:val="DefaultParagraphFont"/>
    <w:rsid w:val="00372591"/>
  </w:style>
  <w:style w:type="character" w:customStyle="1" w:styleId="UnresolvedMention3">
    <w:name w:val="Unresolved Mention3"/>
    <w:basedOn w:val="DefaultParagraphFont"/>
    <w:uiPriority w:val="99"/>
    <w:unhideWhenUsed/>
    <w:rsid w:val="00372591"/>
    <w:rPr>
      <w:color w:val="808080"/>
      <w:shd w:val="clear" w:color="auto" w:fill="E6E6E6"/>
    </w:rPr>
  </w:style>
  <w:style w:type="character" w:customStyle="1" w:styleId="UnresolvedMention4">
    <w:name w:val="Unresolved Mention4"/>
    <w:basedOn w:val="DefaultParagraphFont"/>
    <w:uiPriority w:val="99"/>
    <w:semiHidden/>
    <w:unhideWhenUsed/>
    <w:rsid w:val="00372591"/>
    <w:rPr>
      <w:color w:val="808080"/>
      <w:shd w:val="clear" w:color="auto" w:fill="E6E6E6"/>
    </w:rPr>
  </w:style>
  <w:style w:type="character" w:customStyle="1" w:styleId="m-8082899869479211226gmail-styleunderline">
    <w:name w:val="m_-8082899869479211226gmail-styleunderline"/>
    <w:basedOn w:val="DefaultParagraphFont"/>
    <w:rsid w:val="00372591"/>
  </w:style>
  <w:style w:type="paragraph" w:customStyle="1" w:styleId="NoteLevel23">
    <w:name w:val="Note Level 23"/>
    <w:basedOn w:val="Normal"/>
    <w:next w:val="Normal"/>
    <w:uiPriority w:val="99"/>
    <w:qFormat/>
    <w:rsid w:val="00372591"/>
    <w:pPr>
      <w:keepNext/>
      <w:ind w:left="288" w:right="288"/>
    </w:pPr>
    <w:rPr>
      <w:rFonts w:ascii="Georgia" w:eastAsia="MS Gothic" w:hAnsi="Georgia"/>
      <w:szCs w:val="20"/>
    </w:rPr>
  </w:style>
  <w:style w:type="character" w:customStyle="1" w:styleId="Heading5Char1">
    <w:name w:val="Heading 5 Char1"/>
    <w:aliases w:val="Text Char1"/>
    <w:basedOn w:val="DefaultParagraphFont"/>
    <w:uiPriority w:val="9"/>
    <w:semiHidden/>
    <w:rsid w:val="00372591"/>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372591"/>
    <w:rPr>
      <w:rFonts w:ascii="Georgia" w:hAnsi="Georgia"/>
    </w:rPr>
  </w:style>
  <w:style w:type="paragraph" w:customStyle="1" w:styleId="NoteLevel24">
    <w:name w:val="Note Level 24"/>
    <w:basedOn w:val="Normal"/>
    <w:next w:val="Normal"/>
    <w:uiPriority w:val="99"/>
    <w:qFormat/>
    <w:rsid w:val="00372591"/>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372591"/>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372591"/>
  </w:style>
  <w:style w:type="character" w:customStyle="1" w:styleId="italics">
    <w:name w:val="italics"/>
    <w:basedOn w:val="DefaultParagraphFont"/>
    <w:rsid w:val="00372591"/>
  </w:style>
  <w:style w:type="paragraph" w:customStyle="1" w:styleId="analytics0">
    <w:name w:val="analytics"/>
    <w:basedOn w:val="Normal"/>
    <w:link w:val="analyticsChar0"/>
    <w:uiPriority w:val="4"/>
    <w:qFormat/>
    <w:rsid w:val="00372591"/>
    <w:rPr>
      <w:b/>
      <w:color w:val="C00000"/>
      <w:sz w:val="26"/>
    </w:rPr>
  </w:style>
  <w:style w:type="character" w:customStyle="1" w:styleId="analyticsChar0">
    <w:name w:val="analytics Char"/>
    <w:basedOn w:val="DefaultParagraphFont"/>
    <w:link w:val="analytics0"/>
    <w:uiPriority w:val="4"/>
    <w:rsid w:val="00372591"/>
    <w:rPr>
      <w:rFonts w:ascii="Calibri" w:hAnsi="Calibri" w:cs="Calibri"/>
      <w:b/>
      <w:color w:val="C00000"/>
      <w:sz w:val="26"/>
    </w:rPr>
  </w:style>
  <w:style w:type="character" w:customStyle="1" w:styleId="swauthor">
    <w:name w:val="sw_author"/>
    <w:rsid w:val="00372591"/>
  </w:style>
  <w:style w:type="character" w:customStyle="1" w:styleId="HotRouteChar0">
    <w:name w:val="Hot Route! Char"/>
    <w:link w:val="HotRoute0"/>
    <w:rsid w:val="00372591"/>
    <w:rPr>
      <w:rFonts w:ascii="Calibri" w:eastAsia="Times New Roman" w:hAnsi="Calibri" w:cs="Calibri"/>
      <w:sz w:val="22"/>
    </w:rPr>
  </w:style>
  <w:style w:type="paragraph" w:customStyle="1" w:styleId="PhoTag">
    <w:name w:val="PhoTag"/>
    <w:basedOn w:val="Normal"/>
    <w:next w:val="Normal"/>
    <w:autoRedefine/>
    <w:qFormat/>
    <w:rsid w:val="00372591"/>
    <w:rPr>
      <w:b/>
    </w:rPr>
  </w:style>
  <w:style w:type="character" w:customStyle="1" w:styleId="boldunderlineChar2">
    <w:name w:val="bold underline Char"/>
    <w:basedOn w:val="DefaultParagraphFont"/>
    <w:rsid w:val="0037259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372591"/>
    <w:rPr>
      <w:rFonts w:eastAsia="Times New Roman"/>
      <w:sz w:val="16"/>
      <w:szCs w:val="20"/>
    </w:rPr>
  </w:style>
  <w:style w:type="character" w:customStyle="1" w:styleId="ReallySmallChar">
    <w:name w:val="Really Small Char"/>
    <w:basedOn w:val="DefaultParagraphFont"/>
    <w:link w:val="ReallySmall"/>
    <w:rsid w:val="00372591"/>
    <w:rPr>
      <w:rFonts w:ascii="Calibri" w:eastAsia="Times New Roman" w:hAnsi="Calibri" w:cs="Calibri"/>
      <w:sz w:val="16"/>
      <w:szCs w:val="20"/>
    </w:rPr>
  </w:style>
  <w:style w:type="paragraph" w:customStyle="1" w:styleId="Heading4Cite">
    <w:name w:val="Heading 4 Cite"/>
    <w:basedOn w:val="Normal"/>
    <w:link w:val="Heading4CiteChar"/>
    <w:autoRedefine/>
    <w:qFormat/>
    <w:rsid w:val="00372591"/>
    <w:rPr>
      <w:rFonts w:eastAsia="Calibri"/>
      <w:color w:val="000000"/>
    </w:rPr>
  </w:style>
  <w:style w:type="character" w:customStyle="1" w:styleId="Heading4CiteChar">
    <w:name w:val="Heading 4 Cite Char"/>
    <w:link w:val="Heading4Cite"/>
    <w:rsid w:val="00372591"/>
    <w:rPr>
      <w:rFonts w:ascii="Calibri" w:eastAsia="Calibri" w:hAnsi="Calibri" w:cs="Calibri"/>
      <w:color w:val="000000"/>
      <w:sz w:val="22"/>
    </w:rPr>
  </w:style>
  <w:style w:type="paragraph" w:customStyle="1" w:styleId="PageTitle0">
    <w:name w:val="Page Title"/>
    <w:basedOn w:val="Normal"/>
    <w:next w:val="Normal"/>
    <w:qFormat/>
    <w:rsid w:val="00372591"/>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372591"/>
    <w:rPr>
      <w:i/>
      <w:iCs/>
      <w:sz w:val="20"/>
      <w:u w:val="single"/>
    </w:rPr>
  </w:style>
  <w:style w:type="paragraph" w:customStyle="1" w:styleId="UnderlineEmphasis">
    <w:name w:val="Underline + Emphasis"/>
    <w:basedOn w:val="Normal"/>
    <w:next w:val="Normal"/>
    <w:link w:val="UnderlineEmphasisChar"/>
    <w:autoRedefine/>
    <w:qFormat/>
    <w:rsid w:val="00372591"/>
    <w:rPr>
      <w:rFonts w:eastAsia="Calibri"/>
      <w:b/>
      <w:color w:val="000000"/>
      <w:u w:val="single"/>
    </w:rPr>
  </w:style>
  <w:style w:type="character" w:customStyle="1" w:styleId="UnderlineEmphasisChar">
    <w:name w:val="Underline + Emphasis Char"/>
    <w:link w:val="UnderlineEmphasis"/>
    <w:rsid w:val="00372591"/>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72591"/>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72591"/>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72591"/>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72591"/>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372591"/>
    <w:rPr>
      <w:rFonts w:eastAsia="Times New Roman"/>
      <w:color w:val="000000"/>
      <w:szCs w:val="20"/>
      <w:u w:val="single"/>
    </w:rPr>
  </w:style>
  <w:style w:type="character" w:customStyle="1" w:styleId="StyleUnderline9pt2Char">
    <w:name w:val="Style Underline + 9 pt2 Char"/>
    <w:link w:val="StyleUnderline9pt2"/>
    <w:rsid w:val="00372591"/>
    <w:rPr>
      <w:rFonts w:ascii="Calibri" w:eastAsia="Times New Roman" w:hAnsi="Calibri" w:cs="Calibri"/>
      <w:color w:val="000000"/>
      <w:sz w:val="22"/>
      <w:szCs w:val="20"/>
      <w:u w:val="single"/>
    </w:rPr>
  </w:style>
  <w:style w:type="paragraph" w:customStyle="1" w:styleId="TxBr5p1">
    <w:name w:val="TxBr_5p1"/>
    <w:basedOn w:val="Normal"/>
    <w:rsid w:val="0037259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72591"/>
    <w:pPr>
      <w:ind w:left="400"/>
    </w:pPr>
    <w:rPr>
      <w:rFonts w:eastAsia="Calibri"/>
      <w:color w:val="000000"/>
    </w:rPr>
  </w:style>
  <w:style w:type="numbering" w:customStyle="1" w:styleId="NoList12">
    <w:name w:val="No List12"/>
    <w:next w:val="NoList"/>
    <w:semiHidden/>
    <w:unhideWhenUsed/>
    <w:rsid w:val="00372591"/>
  </w:style>
  <w:style w:type="numbering" w:customStyle="1" w:styleId="NoList21">
    <w:name w:val="No List21"/>
    <w:next w:val="NoList"/>
    <w:semiHidden/>
    <w:unhideWhenUsed/>
    <w:rsid w:val="00372591"/>
  </w:style>
  <w:style w:type="numbering" w:customStyle="1" w:styleId="NoList211">
    <w:name w:val="No List211"/>
    <w:next w:val="NoList"/>
    <w:uiPriority w:val="99"/>
    <w:semiHidden/>
    <w:unhideWhenUsed/>
    <w:rsid w:val="00372591"/>
  </w:style>
  <w:style w:type="character" w:customStyle="1" w:styleId="flagicon">
    <w:name w:val="flagicon"/>
    <w:basedOn w:val="DefaultParagraphFont"/>
    <w:rsid w:val="00372591"/>
  </w:style>
  <w:style w:type="character" w:customStyle="1" w:styleId="A11">
    <w:name w:val="A11"/>
    <w:rsid w:val="00372591"/>
    <w:rPr>
      <w:rFonts w:ascii="Minion Pro" w:hAnsi="Minion Pro" w:cs="Minion Pro" w:hint="default"/>
      <w:color w:val="211D1E"/>
      <w:sz w:val="12"/>
      <w:szCs w:val="12"/>
    </w:rPr>
  </w:style>
  <w:style w:type="character" w:customStyle="1" w:styleId="A12">
    <w:name w:val="A12"/>
    <w:uiPriority w:val="99"/>
    <w:rsid w:val="00372591"/>
    <w:rPr>
      <w:rFonts w:ascii="Minion Pro" w:hAnsi="Minion Pro" w:cs="Minion Pro" w:hint="default"/>
      <w:color w:val="211D1E"/>
      <w:sz w:val="22"/>
      <w:szCs w:val="22"/>
    </w:rPr>
  </w:style>
  <w:style w:type="character" w:customStyle="1" w:styleId="CardsCharChar">
    <w:name w:val="Cards Char Char"/>
    <w:rsid w:val="00372591"/>
    <w:rPr>
      <w:szCs w:val="24"/>
      <w:lang w:val="en-US" w:eastAsia="en-US" w:bidi="ar-SA"/>
    </w:rPr>
  </w:style>
  <w:style w:type="character" w:customStyle="1" w:styleId="bold-italic-sub-c">
    <w:name w:val="bold-italic-sub-c"/>
    <w:basedOn w:val="DefaultParagraphFont"/>
    <w:rsid w:val="00372591"/>
  </w:style>
  <w:style w:type="character" w:customStyle="1" w:styleId="charoverride-4">
    <w:name w:val="charoverride-4"/>
    <w:basedOn w:val="DefaultParagraphFont"/>
    <w:rsid w:val="00372591"/>
  </w:style>
  <w:style w:type="character" w:customStyle="1" w:styleId="charoverride-3">
    <w:name w:val="charoverride-3"/>
    <w:basedOn w:val="DefaultParagraphFont"/>
    <w:rsid w:val="00372591"/>
  </w:style>
  <w:style w:type="character" w:customStyle="1" w:styleId="BlockTitle2Char">
    <w:name w:val="Block Title2 Char"/>
    <w:link w:val="BlockTitle2"/>
    <w:rsid w:val="00372591"/>
    <w:rPr>
      <w:rFonts w:ascii="Times New Roman" w:eastAsia="Times New Roman" w:hAnsi="Times New Roman" w:cs="Times New Roman"/>
      <w:b/>
      <w:sz w:val="32"/>
      <w:u w:val="single"/>
    </w:rPr>
  </w:style>
  <w:style w:type="paragraph" w:customStyle="1" w:styleId="tag1">
    <w:name w:val="tag1"/>
    <w:basedOn w:val="Normal"/>
    <w:qFormat/>
    <w:rsid w:val="00372591"/>
    <w:rPr>
      <w:rFonts w:eastAsia="Times New Roman"/>
      <w:b/>
      <w:szCs w:val="20"/>
    </w:rPr>
  </w:style>
  <w:style w:type="paragraph" w:customStyle="1" w:styleId="tagcite1">
    <w:name w:val="tagcite"/>
    <w:basedOn w:val="Normal"/>
    <w:qFormat/>
    <w:rsid w:val="00372591"/>
    <w:rPr>
      <w:rFonts w:eastAsia="Times New Roman"/>
      <w:b/>
    </w:rPr>
  </w:style>
  <w:style w:type="paragraph" w:customStyle="1" w:styleId="SmallFontCharCharChar">
    <w:name w:val="Small Font Char Char Char"/>
    <w:basedOn w:val="Normal"/>
    <w:uiPriority w:val="99"/>
    <w:qFormat/>
    <w:rsid w:val="00372591"/>
    <w:rPr>
      <w:rFonts w:eastAsia="Times New Roman"/>
      <w:sz w:val="12"/>
    </w:rPr>
  </w:style>
  <w:style w:type="paragraph" w:customStyle="1" w:styleId="Regular">
    <w:name w:val="Regular"/>
    <w:qFormat/>
    <w:rsid w:val="00372591"/>
    <w:rPr>
      <w:rFonts w:ascii="Garamond" w:eastAsia="Times New Roman" w:hAnsi="Garamond" w:cs="Arial"/>
      <w:bCs/>
      <w:kern w:val="20"/>
      <w:sz w:val="20"/>
      <w:szCs w:val="32"/>
    </w:rPr>
  </w:style>
  <w:style w:type="character" w:customStyle="1" w:styleId="UNDERLINECharChar">
    <w:name w:val="UNDERLINE Char Char"/>
    <w:rsid w:val="00372591"/>
    <w:rPr>
      <w:bCs/>
      <w:kern w:val="28"/>
      <w:szCs w:val="32"/>
      <w:u w:val="single"/>
    </w:rPr>
  </w:style>
  <w:style w:type="character" w:customStyle="1" w:styleId="tag1Char">
    <w:name w:val="tag1 Char"/>
    <w:rsid w:val="00372591"/>
    <w:rPr>
      <w:b/>
      <w:bCs w:val="0"/>
      <w:sz w:val="24"/>
    </w:rPr>
  </w:style>
  <w:style w:type="character" w:customStyle="1" w:styleId="SmallFontCharCharCharChar">
    <w:name w:val="Small Font Char Char Char Char"/>
    <w:rsid w:val="00372591"/>
    <w:rPr>
      <w:rFonts w:ascii="Arial" w:hAnsi="Arial" w:cs="Arial" w:hint="default"/>
      <w:sz w:val="12"/>
      <w:szCs w:val="24"/>
    </w:rPr>
  </w:style>
  <w:style w:type="character" w:customStyle="1" w:styleId="TagCiteChar2">
    <w:name w:val="TagCite Char"/>
    <w:rsid w:val="00372591"/>
    <w:rPr>
      <w:rFonts w:ascii="Garamond" w:hAnsi="Garamond" w:hint="default"/>
      <w:b/>
      <w:bCs w:val="0"/>
      <w:sz w:val="24"/>
      <w:szCs w:val="24"/>
    </w:rPr>
  </w:style>
  <w:style w:type="character" w:customStyle="1" w:styleId="heading2char2charchar1">
    <w:name w:val="heading2char2charchar1"/>
    <w:rsid w:val="00372591"/>
  </w:style>
  <w:style w:type="character" w:customStyle="1" w:styleId="charchar60">
    <w:name w:val="charchar6"/>
    <w:rsid w:val="00372591"/>
  </w:style>
  <w:style w:type="character" w:customStyle="1" w:styleId="searchtermbold">
    <w:name w:val="searchtermbold"/>
    <w:rsid w:val="00372591"/>
  </w:style>
  <w:style w:type="character" w:customStyle="1" w:styleId="regtext">
    <w:name w:val="regtext"/>
    <w:uiPriority w:val="99"/>
    <w:rsid w:val="00372591"/>
  </w:style>
  <w:style w:type="character" w:customStyle="1" w:styleId="bps-topic-ident">
    <w:name w:val="bps-topic-ident"/>
    <w:rsid w:val="00372591"/>
  </w:style>
  <w:style w:type="character" w:customStyle="1" w:styleId="RegularChar">
    <w:name w:val="Regular Char"/>
    <w:rsid w:val="00372591"/>
    <w:rPr>
      <w:rFonts w:ascii="Garamond" w:hAnsi="Garamond" w:cs="Arial" w:hint="default"/>
      <w:bCs/>
      <w:kern w:val="20"/>
      <w:szCs w:val="32"/>
      <w:lang w:val="en-US" w:eastAsia="en-US" w:bidi="ar-SA"/>
    </w:rPr>
  </w:style>
  <w:style w:type="character" w:customStyle="1" w:styleId="BoldunderlineChar3">
    <w:name w:val="Bold underline Char"/>
    <w:rsid w:val="00372591"/>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372591"/>
    <w:rPr>
      <w:rFonts w:cs="Arial"/>
      <w:b/>
      <w:lang w:val="en-US" w:eastAsia="en-US"/>
    </w:rPr>
  </w:style>
  <w:style w:type="paragraph" w:customStyle="1" w:styleId="FreeForm">
    <w:name w:val="Free Form"/>
    <w:qFormat/>
    <w:rsid w:val="00372591"/>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372591"/>
    <w:rPr>
      <w:rFonts w:cs="Calibri"/>
      <w:b/>
      <w:u w:val="single"/>
    </w:rPr>
  </w:style>
  <w:style w:type="paragraph" w:customStyle="1" w:styleId="AuthorDate2">
    <w:name w:val="Author/Date"/>
    <w:basedOn w:val="Normal"/>
    <w:link w:val="AuthorDateChar0"/>
    <w:qFormat/>
    <w:rsid w:val="00372591"/>
    <w:rPr>
      <w:rFonts w:asciiTheme="minorHAnsi" w:hAnsiTheme="minorHAnsi"/>
      <w:b/>
      <w:sz w:val="24"/>
      <w:u w:val="single"/>
    </w:rPr>
  </w:style>
  <w:style w:type="character" w:customStyle="1" w:styleId="HilightChar">
    <w:name w:val="Hilight Char"/>
    <w:rsid w:val="00372591"/>
    <w:rPr>
      <w:rFonts w:eastAsia="Calibri"/>
      <w:b/>
      <w:noProof w:val="0"/>
      <w:sz w:val="22"/>
      <w:szCs w:val="22"/>
      <w:u w:val="single"/>
      <w:lang w:val="en-US" w:eastAsia="ar-SA" w:bidi="ar-SA"/>
    </w:rPr>
  </w:style>
  <w:style w:type="paragraph" w:customStyle="1" w:styleId="TagCite2">
    <w:name w:val="Tag &amp; Cite"/>
    <w:basedOn w:val="Normal"/>
    <w:link w:val="TagCiteChar3"/>
    <w:qFormat/>
    <w:rsid w:val="00372591"/>
    <w:pPr>
      <w:jc w:val="both"/>
    </w:pPr>
    <w:rPr>
      <w:rFonts w:eastAsia="Times New Roman"/>
      <w:b/>
    </w:rPr>
  </w:style>
  <w:style w:type="character" w:customStyle="1" w:styleId="TagCiteChar3">
    <w:name w:val="Tag &amp; Cite Char"/>
    <w:link w:val="TagCite2"/>
    <w:rsid w:val="00372591"/>
    <w:rPr>
      <w:rFonts w:ascii="Calibri" w:eastAsia="Times New Roman" w:hAnsi="Calibri" w:cs="Calibri"/>
      <w:b/>
      <w:sz w:val="22"/>
    </w:rPr>
  </w:style>
  <w:style w:type="paragraph" w:customStyle="1" w:styleId="HighlightedText">
    <w:name w:val="Highlighted Text"/>
    <w:basedOn w:val="Normal"/>
    <w:link w:val="HighlightedTextChar"/>
    <w:qFormat/>
    <w:rsid w:val="00372591"/>
    <w:pPr>
      <w:jc w:val="both"/>
    </w:pPr>
    <w:rPr>
      <w:rFonts w:eastAsia="Times New Roman"/>
      <w:u w:val="thick"/>
    </w:rPr>
  </w:style>
  <w:style w:type="character" w:customStyle="1" w:styleId="HighlightedTextChar">
    <w:name w:val="Highlighted Text Char"/>
    <w:link w:val="HighlightedText"/>
    <w:rsid w:val="00372591"/>
    <w:rPr>
      <w:rFonts w:ascii="Calibri" w:eastAsia="Times New Roman" w:hAnsi="Calibri" w:cs="Calibri"/>
      <w:sz w:val="22"/>
      <w:u w:val="thick"/>
    </w:rPr>
  </w:style>
  <w:style w:type="character" w:customStyle="1" w:styleId="StyleUnderlineCharChar">
    <w:name w:val="Style Underline Char Char"/>
    <w:rsid w:val="00372591"/>
    <w:rPr>
      <w:rFonts w:ascii="Times New Roman" w:eastAsia="Times New Roman" w:hAnsi="Times New Roman" w:cs="Times New Roman"/>
      <w:sz w:val="20"/>
      <w:szCs w:val="20"/>
      <w:u w:val="single"/>
    </w:rPr>
  </w:style>
  <w:style w:type="character" w:customStyle="1" w:styleId="c1">
    <w:name w:val="c1"/>
    <w:rsid w:val="00372591"/>
  </w:style>
  <w:style w:type="paragraph" w:customStyle="1" w:styleId="TagStyle">
    <w:name w:val="Tag Style"/>
    <w:basedOn w:val="Normal"/>
    <w:qFormat/>
    <w:rsid w:val="00372591"/>
    <w:rPr>
      <w:rFonts w:eastAsia="Times New Roman"/>
      <w:b/>
    </w:rPr>
  </w:style>
  <w:style w:type="paragraph" w:customStyle="1" w:styleId="Hat2">
    <w:name w:val="Hat2"/>
    <w:basedOn w:val="Heading2"/>
    <w:next w:val="Heading2"/>
    <w:autoRedefine/>
    <w:uiPriority w:val="99"/>
    <w:qFormat/>
    <w:rsid w:val="00372591"/>
    <w:pPr>
      <w:keepNext w:val="0"/>
      <w:keepLines w:val="0"/>
      <w:pageBreakBefore w:val="0"/>
      <w:jc w:val="left"/>
    </w:pPr>
    <w:rPr>
      <w:rFonts w:eastAsia="Calibri" w:cs="Times New Roman"/>
      <w:caps/>
      <w:sz w:val="20"/>
      <w:u w:val="none"/>
    </w:rPr>
  </w:style>
  <w:style w:type="character" w:customStyle="1" w:styleId="Highlight0">
    <w:name w:val="Highlight"/>
    <w:qFormat/>
    <w:rsid w:val="00372591"/>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372591"/>
    <w:rPr>
      <w:rFonts w:ascii="Calibri" w:eastAsia="Calibri" w:hAnsi="Calibri"/>
      <w:sz w:val="15"/>
    </w:rPr>
  </w:style>
  <w:style w:type="paragraph" w:customStyle="1" w:styleId="UnreadText">
    <w:name w:val="Unread Text"/>
    <w:basedOn w:val="Normal"/>
    <w:link w:val="UnreadTextChar"/>
    <w:autoRedefine/>
    <w:qFormat/>
    <w:rsid w:val="00372591"/>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37259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72591"/>
    <w:pPr>
      <w:spacing w:after="200" w:line="276" w:lineRule="auto"/>
    </w:pPr>
    <w:rPr>
      <w:rFonts w:ascii="Cambria" w:eastAsia="Times New Roman" w:hAnsi="Cambria" w:cs="Times New Roman"/>
      <w:u w:val="thick"/>
      <w:lang w:eastAsia="ko-KR"/>
    </w:rPr>
  </w:style>
  <w:style w:type="paragraph" w:customStyle="1" w:styleId="TxBr33p1">
    <w:name w:val="TxBr_33p1"/>
    <w:basedOn w:val="Normal"/>
    <w:uiPriority w:val="99"/>
    <w:qFormat/>
    <w:rsid w:val="00372591"/>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372591"/>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372591"/>
    <w:rPr>
      <w:rFonts w:eastAsia="SimSun"/>
      <w:lang w:eastAsia="zh-CN"/>
    </w:rPr>
  </w:style>
  <w:style w:type="character" w:customStyle="1" w:styleId="heading3char0">
    <w:name w:val="heading3char"/>
    <w:rsid w:val="00372591"/>
  </w:style>
  <w:style w:type="character" w:customStyle="1" w:styleId="Heading51">
    <w:name w:val="Heading 51"/>
    <w:aliases w:val="Heading 5 Char Char Char"/>
    <w:rsid w:val="00372591"/>
    <w:rPr>
      <w:b/>
      <w:bCs/>
      <w:iCs/>
      <w:szCs w:val="26"/>
      <w:lang w:val="en-US" w:eastAsia="en-US" w:bidi="ar-SA"/>
    </w:rPr>
  </w:style>
  <w:style w:type="character" w:customStyle="1" w:styleId="comments-post">
    <w:name w:val="comments-post"/>
    <w:rsid w:val="00372591"/>
  </w:style>
  <w:style w:type="character" w:customStyle="1" w:styleId="underlinecardChar">
    <w:name w:val="underline card Char"/>
    <w:rsid w:val="00372591"/>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372591"/>
    <w:pPr>
      <w:ind w:left="547" w:right="648"/>
      <w:jc w:val="both"/>
    </w:pPr>
    <w:rPr>
      <w:rFonts w:eastAsia="Calibri"/>
      <w:sz w:val="12"/>
      <w:szCs w:val="12"/>
    </w:rPr>
  </w:style>
  <w:style w:type="character" w:customStyle="1" w:styleId="Irrelevant5fontChar">
    <w:name w:val="Irrelevant (5 font) Char"/>
    <w:rsid w:val="00372591"/>
    <w:rPr>
      <w:sz w:val="10"/>
      <w:szCs w:val="10"/>
      <w:lang w:val="en-US" w:eastAsia="en-US" w:bidi="ar-SA"/>
    </w:rPr>
  </w:style>
  <w:style w:type="character" w:customStyle="1" w:styleId="CardsFont6ptChar1">
    <w:name w:val="Cards + Font: 6 pt Char1"/>
    <w:link w:val="CardsFont6pt"/>
    <w:rsid w:val="00372591"/>
    <w:rPr>
      <w:rFonts w:ascii="Times New Roman" w:eastAsia="Times New Roman" w:hAnsi="Times New Roman" w:cs="Times New Roman"/>
      <w:sz w:val="12"/>
    </w:rPr>
  </w:style>
  <w:style w:type="character" w:customStyle="1" w:styleId="Hyperlink13">
    <w:name w:val="Hyperlink13"/>
    <w:rsid w:val="00372591"/>
    <w:rPr>
      <w:b w:val="0"/>
      <w:bCs w:val="0"/>
      <w:strike w:val="0"/>
      <w:dstrike w:val="0"/>
      <w:color w:val="008000"/>
      <w:sz w:val="20"/>
      <w:szCs w:val="20"/>
      <w:u w:val="none"/>
      <w:effect w:val="none"/>
    </w:rPr>
  </w:style>
  <w:style w:type="character" w:customStyle="1" w:styleId="standardcontent1">
    <w:name w:val="standardcontent1"/>
    <w:rsid w:val="00372591"/>
    <w:rPr>
      <w:rFonts w:ascii="Arial" w:hAnsi="Arial" w:cs="Arial" w:hint="default"/>
      <w:strike w:val="0"/>
      <w:dstrike w:val="0"/>
      <w:sz w:val="24"/>
      <w:szCs w:val="24"/>
      <w:u w:val="none"/>
      <w:effect w:val="none"/>
    </w:rPr>
  </w:style>
  <w:style w:type="character" w:customStyle="1" w:styleId="Hyperlink4">
    <w:name w:val="Hyperlink4"/>
    <w:rsid w:val="00372591"/>
    <w:rPr>
      <w:color w:val="000066"/>
      <w:u w:val="single"/>
    </w:rPr>
  </w:style>
  <w:style w:type="paragraph" w:customStyle="1" w:styleId="rddateline">
    <w:name w:val="rddateline"/>
    <w:basedOn w:val="Normal"/>
    <w:uiPriority w:val="99"/>
    <w:qFormat/>
    <w:rsid w:val="00372591"/>
    <w:rPr>
      <w:rFonts w:eastAsia="Calibri"/>
      <w:szCs w:val="20"/>
    </w:rPr>
  </w:style>
  <w:style w:type="paragraph" w:customStyle="1" w:styleId="rdheadline">
    <w:name w:val="rdheadline"/>
    <w:basedOn w:val="Normal"/>
    <w:uiPriority w:val="99"/>
    <w:qFormat/>
    <w:rsid w:val="0037259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72591"/>
    <w:pPr>
      <w:spacing w:after="100" w:afterAutospacing="1"/>
    </w:pPr>
    <w:rPr>
      <w:rFonts w:ascii="Verdana" w:eastAsia="Calibri" w:hAnsi="Verdana"/>
      <w:szCs w:val="20"/>
    </w:rPr>
  </w:style>
  <w:style w:type="character" w:customStyle="1" w:styleId="rddeckline1">
    <w:name w:val="rddeckline1"/>
    <w:rsid w:val="00372591"/>
    <w:rPr>
      <w:rFonts w:ascii="Verdana" w:hAnsi="Verdana" w:hint="default"/>
      <w:b/>
      <w:bCs/>
      <w:sz w:val="22"/>
      <w:szCs w:val="22"/>
    </w:rPr>
  </w:style>
  <w:style w:type="character" w:customStyle="1" w:styleId="link-external">
    <w:name w:val="link-external"/>
    <w:rsid w:val="00372591"/>
  </w:style>
  <w:style w:type="character" w:customStyle="1" w:styleId="contact1">
    <w:name w:val="contact1"/>
    <w:rsid w:val="00372591"/>
    <w:rPr>
      <w:rFonts w:ascii="Tahoma" w:hAnsi="Tahoma" w:cs="Tahoma" w:hint="default"/>
      <w:color w:val="999999"/>
      <w:sz w:val="20"/>
      <w:szCs w:val="20"/>
    </w:rPr>
  </w:style>
  <w:style w:type="character" w:customStyle="1" w:styleId="credits1">
    <w:name w:val="credits1"/>
    <w:rsid w:val="00372591"/>
    <w:rPr>
      <w:rFonts w:ascii="Tahoma" w:hAnsi="Tahoma" w:cs="Tahoma" w:hint="default"/>
      <w:color w:val="999999"/>
      <w:sz w:val="16"/>
      <w:szCs w:val="16"/>
    </w:rPr>
  </w:style>
  <w:style w:type="paragraph" w:customStyle="1" w:styleId="Heading20">
    <w:name w:val="Heading2"/>
    <w:basedOn w:val="Normal"/>
    <w:link w:val="Heading2Char0"/>
    <w:qFormat/>
    <w:rsid w:val="00372591"/>
    <w:pPr>
      <w:jc w:val="center"/>
    </w:pPr>
    <w:rPr>
      <w:rFonts w:eastAsia="Times New Roman"/>
      <w:b/>
      <w:caps/>
    </w:rPr>
  </w:style>
  <w:style w:type="character" w:customStyle="1" w:styleId="Heading2Char0">
    <w:name w:val="Heading2 Char"/>
    <w:link w:val="Heading20"/>
    <w:rsid w:val="00372591"/>
    <w:rPr>
      <w:rFonts w:ascii="Calibri" w:eastAsia="Times New Roman" w:hAnsi="Calibri" w:cs="Calibri"/>
      <w:b/>
      <w:caps/>
      <w:sz w:val="22"/>
    </w:rPr>
  </w:style>
  <w:style w:type="paragraph" w:customStyle="1" w:styleId="Header2">
    <w:name w:val="Header2"/>
    <w:basedOn w:val="Heading20"/>
    <w:link w:val="Header2Char"/>
    <w:qFormat/>
    <w:rsid w:val="00372591"/>
  </w:style>
  <w:style w:type="character" w:customStyle="1" w:styleId="Header2Char">
    <w:name w:val="Header2 Char"/>
    <w:link w:val="Header2"/>
    <w:rsid w:val="00372591"/>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37259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72591"/>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372591"/>
    <w:rPr>
      <w:bCs/>
    </w:rPr>
  </w:style>
  <w:style w:type="character" w:customStyle="1" w:styleId="StyleHeading212ptChar">
    <w:name w:val="Style Heading2 + 12 pt Char"/>
    <w:link w:val="StyleHeading212pt"/>
    <w:rsid w:val="00372591"/>
    <w:rPr>
      <w:rFonts w:ascii="Calibri" w:eastAsia="Times New Roman" w:hAnsi="Calibri" w:cs="Calibri"/>
      <w:b/>
      <w:bCs/>
      <w:caps/>
      <w:sz w:val="22"/>
    </w:rPr>
  </w:style>
  <w:style w:type="paragraph" w:customStyle="1" w:styleId="Heading212pt">
    <w:name w:val="Heading2 + 12 pt"/>
    <w:basedOn w:val="StyleHeading212pt"/>
    <w:link w:val="Heading212ptChar"/>
    <w:qFormat/>
    <w:rsid w:val="00372591"/>
  </w:style>
  <w:style w:type="character" w:customStyle="1" w:styleId="Heading212ptChar">
    <w:name w:val="Heading2 + 12 pt Char"/>
    <w:link w:val="Heading212pt"/>
    <w:rsid w:val="00372591"/>
    <w:rPr>
      <w:rFonts w:ascii="Calibri" w:eastAsia="Times New Roman" w:hAnsi="Calibri" w:cs="Calibri"/>
      <w:b/>
      <w:bCs/>
      <w:caps/>
      <w:sz w:val="22"/>
    </w:rPr>
  </w:style>
  <w:style w:type="character" w:customStyle="1" w:styleId="StyleBoldText12pt10ptNotBoldKernat16pt">
    <w:name w:val="Style Bold Text 12 pt + 10 pt Not Bold Kern at 16 pt"/>
    <w:rsid w:val="0037259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372591"/>
  </w:style>
  <w:style w:type="paragraph" w:customStyle="1" w:styleId="highlightcardtext">
    <w:name w:val="highlight card text"/>
    <w:basedOn w:val="evidencetext"/>
    <w:uiPriority w:val="99"/>
    <w:qFormat/>
    <w:rsid w:val="00372591"/>
    <w:pPr>
      <w:framePr w:hSpace="187" w:vSpace="187" w:wrap="around" w:vAnchor="text" w:hAnchor="text" w:y="1"/>
      <w:shd w:val="pct10" w:color="3366FF" w:fill="3366FF"/>
      <w:ind w:left="1440" w:right="2016"/>
    </w:pPr>
    <w:rPr>
      <w:rFonts w:ascii="Calibri" w:eastAsia="Calibri" w:hAnsi="Calibri" w:cs="Calibri"/>
      <w:sz w:val="18"/>
      <w:szCs w:val="22"/>
      <w:u w:val="single"/>
    </w:rPr>
  </w:style>
  <w:style w:type="paragraph" w:customStyle="1" w:styleId="underlineevidencetext">
    <w:name w:val="underline evidence text"/>
    <w:basedOn w:val="evidencetext"/>
    <w:uiPriority w:val="99"/>
    <w:qFormat/>
    <w:rsid w:val="00372591"/>
    <w:pPr>
      <w:ind w:left="1440" w:right="2016"/>
    </w:pPr>
    <w:rPr>
      <w:rFonts w:ascii="Calibri" w:eastAsia="Calibri" w:hAnsi="Calibri" w:cs="Calibri"/>
      <w:sz w:val="18"/>
      <w:szCs w:val="22"/>
      <w:u w:val="single"/>
    </w:rPr>
  </w:style>
  <w:style w:type="paragraph" w:customStyle="1" w:styleId="underlinecard">
    <w:name w:val="underline card"/>
    <w:basedOn w:val="Normal"/>
    <w:uiPriority w:val="99"/>
    <w:qFormat/>
    <w:rsid w:val="00372591"/>
    <w:pPr>
      <w:ind w:left="1728" w:right="1728"/>
    </w:pPr>
    <w:rPr>
      <w:rFonts w:eastAsia="Calibri"/>
      <w:sz w:val="18"/>
      <w:u w:val="single"/>
    </w:rPr>
  </w:style>
  <w:style w:type="paragraph" w:customStyle="1" w:styleId="CardsChar2">
    <w:name w:val="Cards Char2"/>
    <w:basedOn w:val="Normal"/>
    <w:uiPriority w:val="99"/>
    <w:qFormat/>
    <w:rsid w:val="00372591"/>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372591"/>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372591"/>
    <w:rPr>
      <w:rFonts w:ascii="Calibri" w:eastAsia="Times New Roman" w:hAnsi="Calibri" w:cs="Calibri"/>
      <w:b/>
      <w:bCs/>
      <w:sz w:val="22"/>
    </w:rPr>
  </w:style>
  <w:style w:type="character" w:customStyle="1" w:styleId="UnderlinedCards">
    <w:name w:val="Underlined Cards"/>
    <w:rsid w:val="00372591"/>
    <w:rPr>
      <w:sz w:val="24"/>
      <w:szCs w:val="24"/>
      <w:u w:val="thick"/>
      <w:lang w:val="en-US" w:eastAsia="en-US" w:bidi="ar-SA"/>
    </w:rPr>
  </w:style>
  <w:style w:type="character" w:customStyle="1" w:styleId="CardsFont12ptCharCharCharCharCharCharCharCharChar">
    <w:name w:val="Cards + Font: 12 pt Char Char Char Char Char Char Char Char Char"/>
    <w:rsid w:val="00372591"/>
    <w:rPr>
      <w:sz w:val="24"/>
      <w:szCs w:val="24"/>
      <w:u w:val="thick"/>
      <w:lang w:val="en-US" w:eastAsia="en-US" w:bidi="ar-SA"/>
    </w:rPr>
  </w:style>
  <w:style w:type="character" w:customStyle="1" w:styleId="highlightcardtextChar">
    <w:name w:val="highlight card text Char"/>
    <w:rsid w:val="0037259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72591"/>
    <w:pPr>
      <w:ind w:left="1728" w:right="1728"/>
    </w:pPr>
    <w:rPr>
      <w:rFonts w:eastAsia="Times New Roman"/>
      <w:sz w:val="18"/>
    </w:rPr>
  </w:style>
  <w:style w:type="character" w:customStyle="1" w:styleId="CardTextCharCharCharCharChar">
    <w:name w:val="Card Text Char Char Char Char Char"/>
    <w:link w:val="CardTextCharCharCharChar"/>
    <w:rsid w:val="00372591"/>
    <w:rPr>
      <w:rFonts w:ascii="Calibri" w:eastAsia="Times New Roman" w:hAnsi="Calibri" w:cs="Calibri"/>
      <w:sz w:val="18"/>
    </w:rPr>
  </w:style>
  <w:style w:type="character" w:customStyle="1" w:styleId="TagsChar4">
    <w:name w:val="Tags Char4"/>
    <w:rsid w:val="00372591"/>
    <w:rPr>
      <w:b/>
      <w:lang w:val="en-US" w:eastAsia="en-US" w:bidi="ar-SA"/>
    </w:rPr>
  </w:style>
  <w:style w:type="character" w:customStyle="1" w:styleId="hit1">
    <w:name w:val="hit1"/>
    <w:rsid w:val="00372591"/>
    <w:rPr>
      <w:rFonts w:ascii="Verdana" w:hAnsi="Verdana" w:hint="default"/>
      <w:b/>
      <w:bCs/>
      <w:vanish w:val="0"/>
      <w:webHidden w:val="0"/>
      <w:color w:val="CC0033"/>
      <w:sz w:val="20"/>
      <w:szCs w:val="20"/>
      <w:specVanish w:val="0"/>
    </w:rPr>
  </w:style>
  <w:style w:type="character" w:customStyle="1" w:styleId="tightinline1">
    <w:name w:val="tightinline1"/>
    <w:rsid w:val="00372591"/>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372591"/>
    <w:pPr>
      <w:ind w:left="1728" w:right="1728"/>
    </w:pPr>
    <w:rPr>
      <w:rFonts w:eastAsia="Calibri"/>
      <w:sz w:val="18"/>
    </w:rPr>
  </w:style>
  <w:style w:type="paragraph" w:customStyle="1" w:styleId="boldciteChar">
    <w:name w:val="bold cite Char"/>
    <w:basedOn w:val="Heading1"/>
    <w:uiPriority w:val="99"/>
    <w:qFormat/>
    <w:rsid w:val="0037259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372591"/>
    <w:rPr>
      <w:rFonts w:eastAsia="Calibri"/>
      <w:b/>
    </w:rPr>
  </w:style>
  <w:style w:type="character" w:customStyle="1" w:styleId="blsp-spelling-corrected">
    <w:name w:val="blsp-spelling-corrected"/>
    <w:rsid w:val="00372591"/>
  </w:style>
  <w:style w:type="character" w:customStyle="1" w:styleId="blsp-spelling-error">
    <w:name w:val="blsp-spelling-error"/>
    <w:rsid w:val="00372591"/>
  </w:style>
  <w:style w:type="character" w:customStyle="1" w:styleId="sup">
    <w:name w:val="sup"/>
    <w:rsid w:val="00372591"/>
  </w:style>
  <w:style w:type="character" w:customStyle="1" w:styleId="pgnum">
    <w:name w:val="pgnum"/>
    <w:rsid w:val="00372591"/>
  </w:style>
  <w:style w:type="character" w:customStyle="1" w:styleId="SmallFontCharChar">
    <w:name w:val="Small Font Char Char"/>
    <w:rsid w:val="00372591"/>
    <w:rPr>
      <w:rFonts w:ascii="Arial" w:hAnsi="Arial"/>
      <w:sz w:val="12"/>
      <w:szCs w:val="24"/>
      <w:lang w:val="en-US" w:eastAsia="en-US" w:bidi="ar-SA"/>
    </w:rPr>
  </w:style>
  <w:style w:type="paragraph" w:customStyle="1" w:styleId="textmargin">
    <w:name w:val="textmargin"/>
    <w:basedOn w:val="Normal"/>
    <w:uiPriority w:val="99"/>
    <w:qFormat/>
    <w:rsid w:val="0037259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72591"/>
    <w:pPr>
      <w:spacing w:before="100" w:beforeAutospacing="1" w:after="100" w:afterAutospacing="1"/>
    </w:pPr>
    <w:rPr>
      <w:rFonts w:eastAsia="Calibri"/>
      <w:color w:val="000000"/>
    </w:rPr>
  </w:style>
  <w:style w:type="paragraph" w:customStyle="1" w:styleId="header10">
    <w:name w:val="header1"/>
    <w:basedOn w:val="Normal"/>
    <w:uiPriority w:val="99"/>
    <w:qFormat/>
    <w:rsid w:val="00372591"/>
    <w:pPr>
      <w:spacing w:before="100" w:beforeAutospacing="1" w:after="100" w:afterAutospacing="1"/>
    </w:pPr>
    <w:rPr>
      <w:rFonts w:eastAsia="Calibri"/>
      <w:color w:val="000000"/>
    </w:rPr>
  </w:style>
  <w:style w:type="paragraph" w:customStyle="1" w:styleId="style10">
    <w:name w:val="style1"/>
    <w:basedOn w:val="Normal"/>
    <w:uiPriority w:val="99"/>
    <w:qFormat/>
    <w:rsid w:val="00372591"/>
    <w:rPr>
      <w:rFonts w:ascii="Verdana" w:eastAsia="Calibri" w:hAnsi="Verdana"/>
      <w:szCs w:val="20"/>
    </w:rPr>
  </w:style>
  <w:style w:type="paragraph" w:customStyle="1" w:styleId="correctindex">
    <w:name w:val="correct index"/>
    <w:basedOn w:val="Normal"/>
    <w:uiPriority w:val="99"/>
    <w:qFormat/>
    <w:rsid w:val="00372591"/>
    <w:rPr>
      <w:rFonts w:eastAsia="Calibri"/>
      <w:color w:val="000000"/>
    </w:rPr>
  </w:style>
  <w:style w:type="paragraph" w:customStyle="1" w:styleId="bc2">
    <w:name w:val="bc_2"/>
    <w:basedOn w:val="Normal"/>
    <w:uiPriority w:val="99"/>
    <w:qFormat/>
    <w:rsid w:val="00372591"/>
    <w:pPr>
      <w:spacing w:before="100" w:beforeAutospacing="1" w:after="100" w:afterAutospacing="1"/>
    </w:pPr>
    <w:rPr>
      <w:rFonts w:eastAsia="Calibri"/>
      <w:color w:val="000000"/>
    </w:rPr>
  </w:style>
  <w:style w:type="character" w:customStyle="1" w:styleId="bc21">
    <w:name w:val="bc_21"/>
    <w:rsid w:val="00372591"/>
  </w:style>
  <w:style w:type="paragraph" w:customStyle="1" w:styleId="style21">
    <w:name w:val="style2"/>
    <w:basedOn w:val="Normal"/>
    <w:uiPriority w:val="99"/>
    <w:qFormat/>
    <w:rsid w:val="00372591"/>
    <w:rPr>
      <w:rFonts w:ascii="Verdana" w:eastAsia="Calibri" w:hAnsi="Verdana"/>
      <w:szCs w:val="20"/>
    </w:rPr>
  </w:style>
  <w:style w:type="paragraph" w:customStyle="1" w:styleId="quote2">
    <w:name w:val="quote2"/>
    <w:basedOn w:val="Normal"/>
    <w:uiPriority w:val="99"/>
    <w:qFormat/>
    <w:rsid w:val="00372591"/>
    <w:rPr>
      <w:rFonts w:ascii="Verdana" w:eastAsia="Calibri" w:hAnsi="Verdana"/>
      <w:szCs w:val="20"/>
    </w:rPr>
  </w:style>
  <w:style w:type="character" w:customStyle="1" w:styleId="copystyle">
    <w:name w:val="copystyle"/>
    <w:rsid w:val="00372591"/>
  </w:style>
  <w:style w:type="paragraph" w:customStyle="1" w:styleId="BlockTitle10">
    <w:name w:val="Block Title #1"/>
    <w:basedOn w:val="Heading1"/>
    <w:qFormat/>
    <w:rsid w:val="00372591"/>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372591"/>
    <w:rPr>
      <w:rFonts w:ascii="Arial" w:hAnsi="Arial" w:cs="Arial"/>
      <w:b/>
      <w:bCs/>
      <w:kern w:val="32"/>
      <w:sz w:val="24"/>
      <w:szCs w:val="24"/>
      <w:lang w:val="en-US" w:eastAsia="en-US" w:bidi="ar-SA"/>
    </w:rPr>
  </w:style>
  <w:style w:type="character" w:customStyle="1" w:styleId="ReadUnderline">
    <w:name w:val="Read Underline"/>
    <w:rsid w:val="0037259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7259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72591"/>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372591"/>
    <w:rPr>
      <w:rFonts w:eastAsia="Times New Roman"/>
      <w:sz w:val="18"/>
    </w:rPr>
  </w:style>
  <w:style w:type="paragraph" w:customStyle="1" w:styleId="F4">
    <w:name w:val="F4"/>
    <w:basedOn w:val="Normal"/>
    <w:link w:val="F4Char"/>
    <w:qFormat/>
    <w:rsid w:val="00372591"/>
    <w:pPr>
      <w:ind w:left="288" w:right="288"/>
    </w:pPr>
    <w:rPr>
      <w:rFonts w:eastAsia="Times New Roman"/>
      <w:szCs w:val="20"/>
      <w:u w:val="single"/>
    </w:rPr>
  </w:style>
  <w:style w:type="character" w:customStyle="1" w:styleId="F4Char">
    <w:name w:val="F4 Char"/>
    <w:link w:val="F4"/>
    <w:rsid w:val="00372591"/>
    <w:rPr>
      <w:rFonts w:ascii="Calibri" w:eastAsia="Times New Roman" w:hAnsi="Calibri" w:cs="Calibri"/>
      <w:sz w:val="22"/>
      <w:szCs w:val="20"/>
      <w:u w:val="single"/>
    </w:rPr>
  </w:style>
  <w:style w:type="paragraph" w:customStyle="1" w:styleId="StyleCARD">
    <w:name w:val="Style CARD +"/>
    <w:basedOn w:val="Normal"/>
    <w:link w:val="StyleCARDChar"/>
    <w:qFormat/>
    <w:rsid w:val="00372591"/>
    <w:pPr>
      <w:ind w:left="300" w:right="288"/>
    </w:pPr>
    <w:rPr>
      <w:rFonts w:eastAsia="Times New Roman"/>
      <w:szCs w:val="20"/>
    </w:rPr>
  </w:style>
  <w:style w:type="character" w:customStyle="1" w:styleId="StyleCARDChar">
    <w:name w:val="Style CARD + Char"/>
    <w:link w:val="StyleCARD"/>
    <w:rsid w:val="00372591"/>
    <w:rPr>
      <w:rFonts w:ascii="Calibri" w:eastAsia="Times New Roman" w:hAnsi="Calibri" w:cs="Calibri"/>
      <w:sz w:val="22"/>
      <w:szCs w:val="20"/>
    </w:rPr>
  </w:style>
  <w:style w:type="character" w:customStyle="1" w:styleId="noiconheadline">
    <w:name w:val="noicon_headline"/>
    <w:rsid w:val="00372591"/>
  </w:style>
  <w:style w:type="character" w:customStyle="1" w:styleId="BlockTitleCharChar">
    <w:name w:val="Block Title Char Char"/>
    <w:rsid w:val="00372591"/>
    <w:rPr>
      <w:rFonts w:ascii="Georgia" w:hAnsi="Georgia" w:cs="Arial"/>
      <w:b/>
      <w:bCs/>
      <w:kern w:val="32"/>
      <w:sz w:val="28"/>
      <w:szCs w:val="32"/>
      <w:lang w:val="en-US" w:eastAsia="en-US" w:bidi="ar-SA"/>
    </w:rPr>
  </w:style>
  <w:style w:type="paragraph" w:styleId="MacroText">
    <w:name w:val="macro"/>
    <w:link w:val="MacroTextChar"/>
    <w:rsid w:val="0037259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72591"/>
    <w:rPr>
      <w:rFonts w:ascii="Courier New" w:eastAsia="Times New Roman" w:hAnsi="Courier New" w:cs="Courier New"/>
      <w:sz w:val="20"/>
      <w:szCs w:val="20"/>
    </w:rPr>
  </w:style>
  <w:style w:type="character" w:customStyle="1" w:styleId="pp1">
    <w:name w:val="pp1"/>
    <w:rsid w:val="00372591"/>
    <w:rPr>
      <w:rFonts w:ascii="Times New Roman" w:hAnsi="Times New Roman" w:cs="Times New Roman" w:hint="default"/>
      <w:i w:val="0"/>
      <w:iCs w:val="0"/>
      <w:smallCaps w:val="0"/>
      <w:sz w:val="30"/>
      <w:szCs w:val="30"/>
    </w:rPr>
  </w:style>
  <w:style w:type="character" w:customStyle="1" w:styleId="prbodytext1">
    <w:name w:val="pr_bodytext1"/>
    <w:rsid w:val="00372591"/>
    <w:rPr>
      <w:rFonts w:ascii="Arial" w:hAnsi="Arial" w:cs="Arial" w:hint="default"/>
      <w:sz w:val="20"/>
      <w:szCs w:val="20"/>
    </w:rPr>
  </w:style>
  <w:style w:type="character" w:customStyle="1" w:styleId="marrontitulobig">
    <w:name w:val="marron_titulo_big"/>
    <w:rsid w:val="00372591"/>
  </w:style>
  <w:style w:type="character" w:customStyle="1" w:styleId="articlehead">
    <w:name w:val="articlehead"/>
    <w:rsid w:val="00372591"/>
  </w:style>
  <w:style w:type="character" w:customStyle="1" w:styleId="lead">
    <w:name w:val="lead"/>
    <w:rsid w:val="00372591"/>
  </w:style>
  <w:style w:type="character" w:customStyle="1" w:styleId="manchettebig2">
    <w:name w:val="manchettebig2"/>
    <w:rsid w:val="00372591"/>
  </w:style>
  <w:style w:type="character" w:customStyle="1" w:styleId="blue3">
    <w:name w:val="blue3"/>
    <w:rsid w:val="00372591"/>
  </w:style>
  <w:style w:type="paragraph" w:customStyle="1" w:styleId="issuedetails">
    <w:name w:val="issue_details"/>
    <w:basedOn w:val="Normal"/>
    <w:uiPriority w:val="99"/>
    <w:qFormat/>
    <w:rsid w:val="00372591"/>
    <w:pPr>
      <w:spacing w:before="100" w:beforeAutospacing="1" w:after="100" w:afterAutospacing="1"/>
    </w:pPr>
    <w:rPr>
      <w:rFonts w:eastAsia="Times New Roman"/>
    </w:rPr>
  </w:style>
  <w:style w:type="character" w:customStyle="1" w:styleId="over-title">
    <w:name w:val="over-title"/>
    <w:rsid w:val="00372591"/>
  </w:style>
  <w:style w:type="character" w:customStyle="1" w:styleId="contentheader">
    <w:name w:val="contentheader"/>
    <w:rsid w:val="00372591"/>
  </w:style>
  <w:style w:type="paragraph" w:customStyle="1" w:styleId="TxBrp2">
    <w:name w:val="TxBr_p2"/>
    <w:basedOn w:val="Normal"/>
    <w:qFormat/>
    <w:rsid w:val="00372591"/>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372591"/>
    <w:rPr>
      <w:rFonts w:eastAsia="SimSun"/>
      <w:szCs w:val="24"/>
      <w:lang w:val="en-US" w:eastAsia="zh-CN" w:bidi="ar-SA"/>
    </w:rPr>
  </w:style>
  <w:style w:type="character" w:customStyle="1" w:styleId="tagscharchar0">
    <w:name w:val="tagscharchar"/>
    <w:rsid w:val="00372591"/>
  </w:style>
  <w:style w:type="character" w:customStyle="1" w:styleId="FontStyle13">
    <w:name w:val="Font Style13"/>
    <w:uiPriority w:val="99"/>
    <w:rsid w:val="00372591"/>
    <w:rPr>
      <w:rFonts w:ascii="Times New Roman" w:hAnsi="Times New Roman" w:cs="Times New Roman"/>
      <w:sz w:val="18"/>
      <w:szCs w:val="18"/>
    </w:rPr>
  </w:style>
  <w:style w:type="character" w:customStyle="1" w:styleId="FontStyle14">
    <w:name w:val="Font Style14"/>
    <w:uiPriority w:val="99"/>
    <w:rsid w:val="00372591"/>
    <w:rPr>
      <w:rFonts w:ascii="Times New Roman" w:hAnsi="Times New Roman" w:cs="Times New Roman"/>
      <w:i/>
      <w:iCs/>
      <w:sz w:val="18"/>
      <w:szCs w:val="18"/>
    </w:rPr>
  </w:style>
  <w:style w:type="character" w:customStyle="1" w:styleId="FontStyle15">
    <w:name w:val="Font Style15"/>
    <w:uiPriority w:val="99"/>
    <w:rsid w:val="00372591"/>
    <w:rPr>
      <w:rFonts w:ascii="Times New Roman" w:hAnsi="Times New Roman" w:cs="Times New Roman"/>
      <w:b/>
      <w:bCs/>
      <w:sz w:val="18"/>
      <w:szCs w:val="18"/>
    </w:rPr>
  </w:style>
  <w:style w:type="character" w:customStyle="1" w:styleId="FontStyle16">
    <w:name w:val="Font Style16"/>
    <w:uiPriority w:val="99"/>
    <w:rsid w:val="00372591"/>
    <w:rPr>
      <w:rFonts w:ascii="Times New Roman" w:hAnsi="Times New Roman" w:cs="Times New Roman"/>
      <w:b/>
      <w:bCs/>
      <w:spacing w:val="-20"/>
      <w:sz w:val="16"/>
      <w:szCs w:val="16"/>
    </w:rPr>
  </w:style>
  <w:style w:type="character" w:customStyle="1" w:styleId="FontStyle17">
    <w:name w:val="Font Style17"/>
    <w:uiPriority w:val="99"/>
    <w:rsid w:val="00372591"/>
    <w:rPr>
      <w:rFonts w:ascii="Times New Roman" w:hAnsi="Times New Roman" w:cs="Times New Roman"/>
      <w:b/>
      <w:bCs/>
      <w:sz w:val="10"/>
      <w:szCs w:val="10"/>
    </w:rPr>
  </w:style>
  <w:style w:type="character" w:customStyle="1" w:styleId="in-widget">
    <w:name w:val="in-widget"/>
    <w:rsid w:val="00372591"/>
  </w:style>
  <w:style w:type="paragraph" w:customStyle="1" w:styleId="bodycopyindent">
    <w:name w:val="bodycopyindent"/>
    <w:basedOn w:val="Normal"/>
    <w:uiPriority w:val="99"/>
    <w:qFormat/>
    <w:rsid w:val="00372591"/>
    <w:pPr>
      <w:spacing w:before="100" w:beforeAutospacing="1" w:after="100" w:afterAutospacing="1"/>
    </w:pPr>
    <w:rPr>
      <w:rFonts w:eastAsia="Times New Roman"/>
    </w:rPr>
  </w:style>
  <w:style w:type="character" w:customStyle="1" w:styleId="copyright">
    <w:name w:val="copyright"/>
    <w:rsid w:val="00372591"/>
  </w:style>
  <w:style w:type="character" w:customStyle="1" w:styleId="spanstyle">
    <w:name w:val="spanstyle"/>
    <w:rsid w:val="00372591"/>
  </w:style>
  <w:style w:type="paragraph" w:customStyle="1" w:styleId="tussenkop">
    <w:name w:val="tussenkop"/>
    <w:basedOn w:val="Normal"/>
    <w:uiPriority w:val="99"/>
    <w:qFormat/>
    <w:rsid w:val="00372591"/>
    <w:pPr>
      <w:spacing w:before="100" w:beforeAutospacing="1" w:after="100" w:afterAutospacing="1"/>
    </w:pPr>
    <w:rPr>
      <w:rFonts w:eastAsia="Times New Roman"/>
    </w:rPr>
  </w:style>
  <w:style w:type="character" w:customStyle="1" w:styleId="docnumbertitle">
    <w:name w:val="doc_number_title"/>
    <w:basedOn w:val="DefaultParagraphFont"/>
    <w:rsid w:val="00372591"/>
  </w:style>
  <w:style w:type="paragraph" w:customStyle="1" w:styleId="Style6">
    <w:name w:val="Style6"/>
    <w:basedOn w:val="Normal"/>
    <w:link w:val="Style6Char"/>
    <w:autoRedefine/>
    <w:qFormat/>
    <w:rsid w:val="00372591"/>
    <w:rPr>
      <w:b/>
    </w:rPr>
  </w:style>
  <w:style w:type="character" w:customStyle="1" w:styleId="Style6Char">
    <w:name w:val="Style6 Char"/>
    <w:basedOn w:val="DefaultParagraphFont"/>
    <w:link w:val="Style6"/>
    <w:rsid w:val="00372591"/>
    <w:rPr>
      <w:rFonts w:ascii="Calibri" w:hAnsi="Calibri" w:cs="Calibri"/>
      <w:b/>
      <w:sz w:val="22"/>
    </w:rPr>
  </w:style>
  <w:style w:type="paragraph" w:customStyle="1" w:styleId="Style11">
    <w:name w:val="Style11"/>
    <w:basedOn w:val="Normal"/>
    <w:link w:val="Style11Char"/>
    <w:qFormat/>
    <w:rsid w:val="00372591"/>
    <w:rPr>
      <w:rFonts w:asciiTheme="minorHAnsi" w:hAnsiTheme="minorHAnsi" w:cstheme="minorBidi"/>
      <w:b/>
      <w:sz w:val="24"/>
      <w:u w:val="thick"/>
    </w:rPr>
  </w:style>
  <w:style w:type="paragraph" w:customStyle="1" w:styleId="Style120">
    <w:name w:val="Style12"/>
    <w:basedOn w:val="Normal"/>
    <w:link w:val="Style12Char"/>
    <w:qFormat/>
    <w:rsid w:val="00372591"/>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372591"/>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72591"/>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72591"/>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372591"/>
    <w:rPr>
      <w:b w:val="0"/>
      <w:bCs w:val="0"/>
      <w:sz w:val="22"/>
      <w:u w:val="single"/>
      <w:bdr w:val="none" w:sz="0" w:space="0" w:color="auto"/>
    </w:rPr>
  </w:style>
  <w:style w:type="paragraph" w:customStyle="1" w:styleId="Cardd">
    <w:name w:val="Cardd"/>
    <w:basedOn w:val="Normal"/>
    <w:uiPriority w:val="4"/>
    <w:qFormat/>
    <w:rsid w:val="00372591"/>
    <w:pPr>
      <w:ind w:left="288" w:right="288"/>
    </w:pPr>
  </w:style>
  <w:style w:type="character" w:customStyle="1" w:styleId="erasure">
    <w:name w:val="erasure"/>
    <w:rsid w:val="00372591"/>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372591"/>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372591"/>
    <w:rPr>
      <w:rFonts w:ascii="Consolas" w:hAnsi="Consolas" w:cs="Consolas"/>
      <w:sz w:val="20"/>
      <w:szCs w:val="20"/>
    </w:rPr>
  </w:style>
  <w:style w:type="paragraph" w:customStyle="1" w:styleId="StyleHeading3BlockLatinBodyCalibri">
    <w:name w:val="Style Heading 3Block + (Latin) +Body (Calibri)"/>
    <w:basedOn w:val="Heading3"/>
    <w:rsid w:val="00372591"/>
    <w:rPr>
      <w:caps/>
    </w:rPr>
  </w:style>
  <w:style w:type="paragraph" w:customStyle="1" w:styleId="StyleHeading4Tagheading2Heading2Char2CharHeading2Char1">
    <w:name w:val="Style Heading 4Tagheading 2Heading 2 Char2 CharHeading 2 Char1 ..."/>
    <w:basedOn w:val="Heading4"/>
    <w:rsid w:val="00372591"/>
    <w:rPr>
      <w:iCs/>
    </w:rPr>
  </w:style>
  <w:style w:type="character" w:customStyle="1" w:styleId="StyleStyleBoldUnderlineIntenseEmphasisUnderlineStyleapple-s1">
    <w:name w:val="Style Style Bold UnderlineIntense EmphasisUnderlineStyleapple-s...1"/>
    <w:basedOn w:val="DefaultParagraphFont"/>
    <w:rsid w:val="0037259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72591"/>
    <w:rPr>
      <w:rFonts w:ascii="Times New Roman" w:hAnsi="Times New Roman" w:cs="Calibri"/>
      <w:b/>
      <w:bCs/>
      <w:i w:val="0"/>
      <w:iCs w:val="0"/>
      <w:sz w:val="22"/>
      <w:u w:val="single"/>
      <w:bdr w:val="single" w:sz="18" w:space="0" w:color="auto"/>
    </w:rPr>
  </w:style>
  <w:style w:type="character" w:customStyle="1" w:styleId="arial11">
    <w:name w:val="arial_11"/>
    <w:basedOn w:val="DefaultParagraphFont"/>
    <w:rsid w:val="00372591"/>
  </w:style>
  <w:style w:type="character" w:customStyle="1" w:styleId="articleauthor">
    <w:name w:val="articleauthor"/>
    <w:basedOn w:val="DefaultParagraphFont"/>
    <w:rsid w:val="00372591"/>
  </w:style>
  <w:style w:type="character" w:customStyle="1" w:styleId="article-date">
    <w:name w:val="article-date"/>
    <w:basedOn w:val="DefaultParagraphFont"/>
    <w:rsid w:val="00372591"/>
  </w:style>
  <w:style w:type="character" w:customStyle="1" w:styleId="bodysubtoc">
    <w:name w:val="bodysubtoc"/>
    <w:basedOn w:val="DefaultParagraphFont"/>
    <w:rsid w:val="00372591"/>
  </w:style>
  <w:style w:type="character" w:customStyle="1" w:styleId="lefttitlesmaller">
    <w:name w:val="lefttitlesmaller"/>
    <w:basedOn w:val="DefaultParagraphFont"/>
    <w:rsid w:val="00372591"/>
  </w:style>
  <w:style w:type="character" w:customStyle="1" w:styleId="mb">
    <w:name w:val="mb"/>
    <w:basedOn w:val="DefaultParagraphFont"/>
    <w:rsid w:val="00372591"/>
  </w:style>
  <w:style w:type="character" w:customStyle="1" w:styleId="field-content">
    <w:name w:val="field-content"/>
    <w:basedOn w:val="DefaultParagraphFont"/>
    <w:rsid w:val="00372591"/>
  </w:style>
  <w:style w:type="character" w:customStyle="1" w:styleId="submitted-date">
    <w:name w:val="submitted-date"/>
    <w:basedOn w:val="DefaultParagraphFont"/>
    <w:rsid w:val="00372591"/>
  </w:style>
  <w:style w:type="character" w:customStyle="1" w:styleId="submitted-time">
    <w:name w:val="submitted-time"/>
    <w:basedOn w:val="DefaultParagraphFont"/>
    <w:rsid w:val="00372591"/>
  </w:style>
  <w:style w:type="paragraph" w:customStyle="1" w:styleId="date-comments">
    <w:name w:val="date-comments"/>
    <w:basedOn w:val="Normal"/>
    <w:uiPriority w:val="99"/>
    <w:qFormat/>
    <w:rsid w:val="00372591"/>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372591"/>
    <w:pPr>
      <w:widowControl/>
      <w:spacing w:line="181" w:lineRule="atLeast"/>
    </w:pPr>
    <w:rPr>
      <w:rFonts w:ascii="Sabon LT Std" w:eastAsia="MS Mincho" w:hAnsi="Sabon LT Std"/>
      <w:color w:val="auto"/>
      <w:sz w:val="20"/>
    </w:rPr>
  </w:style>
  <w:style w:type="character" w:customStyle="1" w:styleId="A2">
    <w:name w:val="A2"/>
    <w:uiPriority w:val="99"/>
    <w:rsid w:val="00372591"/>
    <w:rPr>
      <w:rFonts w:cs="Sabon LT Std"/>
      <w:color w:val="000000"/>
      <w:sz w:val="15"/>
      <w:szCs w:val="15"/>
    </w:rPr>
  </w:style>
  <w:style w:type="paragraph" w:customStyle="1" w:styleId="Pa15">
    <w:name w:val="Pa15"/>
    <w:basedOn w:val="Default"/>
    <w:next w:val="Default"/>
    <w:uiPriority w:val="99"/>
    <w:qFormat/>
    <w:rsid w:val="00372591"/>
    <w:pPr>
      <w:widowControl/>
      <w:spacing w:line="241" w:lineRule="atLeast"/>
    </w:pPr>
    <w:rPr>
      <w:rFonts w:ascii="Sabon LT Std" w:eastAsia="MS Mincho" w:hAnsi="Sabon LT Std"/>
      <w:color w:val="auto"/>
      <w:sz w:val="20"/>
    </w:rPr>
  </w:style>
  <w:style w:type="character" w:customStyle="1" w:styleId="searchword">
    <w:name w:val="searchword"/>
    <w:basedOn w:val="DefaultParagraphFont"/>
    <w:rsid w:val="00372591"/>
  </w:style>
  <w:style w:type="character" w:customStyle="1" w:styleId="meta-prep">
    <w:name w:val="meta-prep"/>
    <w:basedOn w:val="DefaultParagraphFont"/>
    <w:rsid w:val="00372591"/>
  </w:style>
  <w:style w:type="character" w:customStyle="1" w:styleId="entry-date">
    <w:name w:val="entry-date"/>
    <w:basedOn w:val="DefaultParagraphFont"/>
    <w:rsid w:val="00372591"/>
  </w:style>
  <w:style w:type="paragraph" w:customStyle="1" w:styleId="Shrink6">
    <w:name w:val="Shrink 6"/>
    <w:basedOn w:val="Normal"/>
    <w:qFormat/>
    <w:rsid w:val="00372591"/>
    <w:rPr>
      <w:rFonts w:eastAsia="Calibri"/>
      <w:sz w:val="12"/>
    </w:rPr>
  </w:style>
  <w:style w:type="paragraph" w:customStyle="1" w:styleId="HeaderCharCharCharCharCharCharCharCha">
    <w:name w:val="Header Char Char Char Char Char Char Char Cha"/>
    <w:aliases w:val="Char Char Char Cha"/>
    <w:basedOn w:val="Normal"/>
    <w:qFormat/>
    <w:rsid w:val="00372591"/>
    <w:pPr>
      <w:spacing w:before="100" w:beforeAutospacing="1" w:after="100" w:afterAutospacing="1"/>
    </w:pPr>
    <w:rPr>
      <w:rFonts w:eastAsia="Times New Roman"/>
    </w:rPr>
  </w:style>
  <w:style w:type="character" w:customStyle="1" w:styleId="CiteReal0">
    <w:name w:val="CiteReal"/>
    <w:uiPriority w:val="1"/>
    <w:qFormat/>
    <w:rsid w:val="00372591"/>
    <w:rPr>
      <w:rFonts w:ascii="Arial" w:hAnsi="Arial"/>
      <w:b/>
      <w:sz w:val="24"/>
      <w:u w:val="single"/>
    </w:rPr>
  </w:style>
  <w:style w:type="paragraph" w:customStyle="1" w:styleId="10ptfont">
    <w:name w:val="10pt font"/>
    <w:basedOn w:val="Normal"/>
    <w:link w:val="10ptfontChar"/>
    <w:autoRedefine/>
    <w:rsid w:val="00372591"/>
    <w:rPr>
      <w:rFonts w:eastAsia="Times New Roman"/>
    </w:rPr>
  </w:style>
  <w:style w:type="character" w:customStyle="1" w:styleId="10ptfontChar">
    <w:name w:val="10pt font Char"/>
    <w:link w:val="10ptfont"/>
    <w:rsid w:val="00372591"/>
    <w:rPr>
      <w:rFonts w:ascii="Calibri" w:eastAsia="Times New Roman" w:hAnsi="Calibri" w:cs="Calibri"/>
      <w:sz w:val="22"/>
    </w:rPr>
  </w:style>
  <w:style w:type="character" w:customStyle="1" w:styleId="HIGHLIGHT1">
    <w:name w:val="HIGHLIGHT"/>
    <w:uiPriority w:val="1"/>
    <w:qFormat/>
    <w:rsid w:val="00372591"/>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37259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72591"/>
    <w:pPr>
      <w:suppressAutoHyphens/>
      <w:spacing w:before="280" w:after="280"/>
    </w:pPr>
    <w:rPr>
      <w:color w:val="000000"/>
    </w:rPr>
  </w:style>
  <w:style w:type="character" w:customStyle="1" w:styleId="StyleIntenseReferenceGaramond">
    <w:name w:val="Style Intense Reference + Garamond"/>
    <w:rsid w:val="00372591"/>
    <w:rPr>
      <w:rFonts w:ascii="Garamond" w:hAnsi="Garamond"/>
      <w:bCs/>
      <w:color w:val="auto"/>
      <w:spacing w:val="5"/>
      <w:sz w:val="20"/>
      <w:u w:val="single"/>
    </w:rPr>
  </w:style>
  <w:style w:type="character" w:customStyle="1" w:styleId="StyleIntenseReferenceGaramondBold">
    <w:name w:val="Style Intense Reference + Garamond Bold"/>
    <w:rsid w:val="00372591"/>
    <w:rPr>
      <w:rFonts w:ascii="Garamond" w:hAnsi="Garamond"/>
      <w:b/>
      <w:bCs/>
      <w:color w:val="auto"/>
      <w:spacing w:val="5"/>
      <w:sz w:val="20"/>
      <w:u w:val="single"/>
    </w:rPr>
  </w:style>
  <w:style w:type="character" w:customStyle="1" w:styleId="newstime">
    <w:name w:val="newstime"/>
    <w:basedOn w:val="DefaultParagraphFont"/>
    <w:rsid w:val="00372591"/>
  </w:style>
  <w:style w:type="character" w:customStyle="1" w:styleId="IntenseReference1">
    <w:name w:val="Intense Reference1"/>
    <w:qFormat/>
    <w:rsid w:val="00372591"/>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372591"/>
    <w:rPr>
      <w:rFonts w:ascii="Garamond" w:hAnsi="Garamond"/>
      <w:b/>
      <w:sz w:val="24"/>
      <w:szCs w:val="26"/>
      <w:bdr w:val="none" w:sz="0" w:space="0" w:color="auto"/>
      <w:shd w:val="clear" w:color="auto" w:fill="FFFF00"/>
    </w:rPr>
  </w:style>
  <w:style w:type="character" w:customStyle="1" w:styleId="ilad1">
    <w:name w:val="il_ad1"/>
    <w:rsid w:val="00372591"/>
    <w:rPr>
      <w:vanish/>
      <w:webHidden w:val="0"/>
      <w:color w:val="000000"/>
      <w:u w:val="single"/>
      <w:specVanish/>
    </w:rPr>
  </w:style>
  <w:style w:type="character" w:customStyle="1" w:styleId="ThickUnderlineCharChar">
    <w:name w:val="Thick Underline Char Char"/>
    <w:rsid w:val="00372591"/>
    <w:rPr>
      <w:sz w:val="24"/>
      <w:szCs w:val="24"/>
      <w:u w:val="thick"/>
      <w:lang w:val="en-US" w:eastAsia="en-US" w:bidi="ar-SA"/>
    </w:rPr>
  </w:style>
  <w:style w:type="character" w:customStyle="1" w:styleId="Underline21">
    <w:name w:val="Underline 2"/>
    <w:basedOn w:val="DefaultParagraphFont"/>
    <w:uiPriority w:val="1"/>
    <w:qFormat/>
    <w:rsid w:val="00372591"/>
    <w:rPr>
      <w:b/>
      <w:u w:val="single"/>
    </w:rPr>
  </w:style>
  <w:style w:type="paragraph" w:customStyle="1" w:styleId="first">
    <w:name w:val="first"/>
    <w:basedOn w:val="Normal"/>
    <w:qFormat/>
    <w:rsid w:val="00372591"/>
    <w:pPr>
      <w:spacing w:before="100" w:beforeAutospacing="1" w:after="100" w:afterAutospacing="1"/>
    </w:pPr>
    <w:rPr>
      <w:rFonts w:eastAsia="Times New Roman"/>
      <w:sz w:val="24"/>
    </w:rPr>
  </w:style>
  <w:style w:type="character" w:customStyle="1" w:styleId="tx">
    <w:name w:val="tx"/>
    <w:basedOn w:val="DefaultParagraphFont"/>
    <w:rsid w:val="00372591"/>
  </w:style>
  <w:style w:type="character" w:customStyle="1" w:styleId="oneclick-link">
    <w:name w:val="oneclick-link"/>
    <w:basedOn w:val="DefaultParagraphFont"/>
    <w:rsid w:val="00372591"/>
  </w:style>
  <w:style w:type="paragraph" w:customStyle="1" w:styleId="StyleHeading4TagsmalltextBigcardbodyNormalTagNotBold">
    <w:name w:val="Style Heading 4Tagsmall textBig cardbodyNormal Tag + Not Bold"/>
    <w:basedOn w:val="Heading4"/>
    <w:qFormat/>
    <w:rsid w:val="00372591"/>
    <w:rPr>
      <w:bCs w:val="0"/>
    </w:rPr>
  </w:style>
  <w:style w:type="character" w:customStyle="1" w:styleId="BlockHeadingsCharCharChar">
    <w:name w:val="Block Headings Char Char Char"/>
    <w:locked/>
    <w:rsid w:val="00372591"/>
  </w:style>
  <w:style w:type="paragraph" w:customStyle="1" w:styleId="BlockHeadingsCharChar">
    <w:name w:val="Block Headings Char Char"/>
    <w:basedOn w:val="Normal"/>
    <w:qFormat/>
    <w:rsid w:val="00372591"/>
  </w:style>
  <w:style w:type="character" w:customStyle="1" w:styleId="CitesCharCharCharChar">
    <w:name w:val="Cites Char Char Char Char"/>
    <w:locked/>
    <w:rsid w:val="00372591"/>
  </w:style>
  <w:style w:type="character" w:customStyle="1" w:styleId="TagsChar1CharChar">
    <w:name w:val="Tags Char1 Char Char"/>
    <w:locked/>
    <w:rsid w:val="00372591"/>
  </w:style>
  <w:style w:type="paragraph" w:customStyle="1" w:styleId="TagsChar1Char">
    <w:name w:val="Tags Char1 Char"/>
    <w:basedOn w:val="Normal"/>
    <w:qFormat/>
    <w:rsid w:val="0037259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7259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72591"/>
  </w:style>
  <w:style w:type="character" w:customStyle="1" w:styleId="CardsFont6ptCharCharChar">
    <w:name w:val="Cards + Font: 6 pt Char Char Char"/>
    <w:locked/>
    <w:rsid w:val="00372591"/>
  </w:style>
  <w:style w:type="character" w:customStyle="1" w:styleId="CardsUnderlineChar">
    <w:name w:val="Cards + Underline Char"/>
    <w:locked/>
    <w:rsid w:val="00372591"/>
  </w:style>
  <w:style w:type="paragraph" w:customStyle="1" w:styleId="CardsUnderline">
    <w:name w:val="Cards + Underline"/>
    <w:basedOn w:val="Normal"/>
    <w:next w:val="Style3"/>
    <w:qFormat/>
    <w:rsid w:val="00372591"/>
  </w:style>
  <w:style w:type="paragraph" w:customStyle="1" w:styleId="StyleNormalWebNormalWebChar1CharNormalWebCharCharC">
    <w:name w:val="Style Normal (Web)Normal (Web) Char1 CharNormal (Web) Char Char C..."/>
    <w:basedOn w:val="Title"/>
    <w:qFormat/>
    <w:rsid w:val="00372591"/>
    <w:pPr>
      <w:spacing w:before="0" w:after="0"/>
      <w:ind w:left="0" w:right="0"/>
      <w:jc w:val="left"/>
      <w:outlineLvl w:val="9"/>
    </w:pPr>
    <w:rPr>
      <w:rFonts w:ascii="Georgia" w:hAnsi="Georgia"/>
      <w:sz w:val="20"/>
      <w:u w:val="none"/>
    </w:rPr>
  </w:style>
  <w:style w:type="paragraph" w:customStyle="1" w:styleId="Reference">
    <w:name w:val="Reference"/>
    <w:qFormat/>
    <w:rsid w:val="00372591"/>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372591"/>
    <w:rPr>
      <w:bCs w:val="0"/>
      <w:caps/>
    </w:rPr>
  </w:style>
  <w:style w:type="paragraph" w:customStyle="1" w:styleId="Blocktitle3">
    <w:name w:val="Block title"/>
    <w:basedOn w:val="Heading1"/>
    <w:next w:val="Debate-EmphasizedText-F5"/>
    <w:autoRedefine/>
    <w:qFormat/>
    <w:rsid w:val="00372591"/>
    <w:rPr>
      <w:bCs w:val="0"/>
      <w:caps/>
    </w:rPr>
  </w:style>
  <w:style w:type="paragraph" w:customStyle="1" w:styleId="SmallCite">
    <w:name w:val="Small Cite"/>
    <w:basedOn w:val="Normal"/>
    <w:next w:val="BlockHeading1"/>
    <w:qFormat/>
    <w:rsid w:val="00372591"/>
  </w:style>
  <w:style w:type="paragraph" w:customStyle="1" w:styleId="links1">
    <w:name w:val="links1"/>
    <w:basedOn w:val="Normal"/>
    <w:qFormat/>
    <w:rsid w:val="00372591"/>
  </w:style>
  <w:style w:type="paragraph" w:customStyle="1" w:styleId="endtext">
    <w:name w:val="endtext"/>
    <w:basedOn w:val="Normal"/>
    <w:next w:val="CardTag"/>
    <w:qFormat/>
    <w:rsid w:val="00372591"/>
  </w:style>
  <w:style w:type="paragraph" w:customStyle="1" w:styleId="g">
    <w:name w:val="g"/>
    <w:basedOn w:val="Normal"/>
    <w:next w:val="Paste"/>
    <w:qFormat/>
    <w:rsid w:val="00372591"/>
  </w:style>
  <w:style w:type="paragraph" w:customStyle="1" w:styleId="Repeatheader">
    <w:name w:val="Repeat header"/>
    <w:basedOn w:val="Normal"/>
    <w:next w:val="noindent"/>
    <w:autoRedefine/>
    <w:qFormat/>
    <w:rsid w:val="00372591"/>
  </w:style>
  <w:style w:type="paragraph" w:customStyle="1" w:styleId="StyleCardNotUnderlined8pt">
    <w:name w:val="Style Card Not Underlined + 8 pt"/>
    <w:basedOn w:val="Debate-CardTextUnderlined-F3"/>
    <w:next w:val="endtext"/>
    <w:qFormat/>
    <w:rsid w:val="00372591"/>
    <w:pPr>
      <w:spacing w:line="240" w:lineRule="auto"/>
      <w:contextualSpacing w:val="0"/>
    </w:pPr>
    <w:rPr>
      <w:sz w:val="22"/>
      <w:u w:val="none"/>
    </w:rPr>
  </w:style>
  <w:style w:type="paragraph" w:customStyle="1" w:styleId="CardNotUnderlined3">
    <w:name w:val="Card Not Underlined 3"/>
    <w:basedOn w:val="Debate-CardTextUnderlined-F3"/>
    <w:qFormat/>
    <w:rsid w:val="00372591"/>
    <w:pPr>
      <w:spacing w:line="240" w:lineRule="auto"/>
      <w:contextualSpacing w:val="0"/>
    </w:pPr>
    <w:rPr>
      <w:sz w:val="22"/>
      <w:u w:val="none"/>
    </w:rPr>
  </w:style>
  <w:style w:type="paragraph" w:customStyle="1" w:styleId="CardNotUnderlinedFinal">
    <w:name w:val="Card Not Underlined Final"/>
    <w:next w:val="g"/>
    <w:qFormat/>
    <w:rsid w:val="00372591"/>
    <w:pPr>
      <w:spacing w:after="160" w:line="259" w:lineRule="auto"/>
    </w:pPr>
    <w:rPr>
      <w:rFonts w:eastAsiaTheme="minorHAnsi"/>
      <w:sz w:val="22"/>
      <w:szCs w:val="22"/>
    </w:rPr>
  </w:style>
  <w:style w:type="paragraph" w:customStyle="1" w:styleId="Numbering">
    <w:name w:val="Numbering"/>
    <w:basedOn w:val="Normal"/>
    <w:next w:val="Normal"/>
    <w:qFormat/>
    <w:rsid w:val="00372591"/>
  </w:style>
  <w:style w:type="paragraph" w:customStyle="1" w:styleId="Un-IndexedHeading">
    <w:name w:val="Un-Indexed Heading"/>
    <w:basedOn w:val="Heading1"/>
    <w:next w:val="Normal"/>
    <w:qFormat/>
    <w:rsid w:val="00372591"/>
    <w:rPr>
      <w:bCs w:val="0"/>
      <w:caps/>
    </w:rPr>
  </w:style>
  <w:style w:type="paragraph" w:customStyle="1" w:styleId="Circle">
    <w:name w:val="Circle"/>
    <w:basedOn w:val="Normal"/>
    <w:next w:val="Normal"/>
    <w:qFormat/>
    <w:rsid w:val="00372591"/>
  </w:style>
  <w:style w:type="paragraph" w:customStyle="1" w:styleId="PageHeader">
    <w:name w:val="Page Header"/>
    <w:basedOn w:val="Normal"/>
    <w:next w:val="CardNotUnderlined3"/>
    <w:link w:val="PageHeaderChar"/>
    <w:qFormat/>
    <w:rsid w:val="00372591"/>
  </w:style>
  <w:style w:type="paragraph" w:customStyle="1" w:styleId="IndentedLettering">
    <w:name w:val="Indented Lettering"/>
    <w:basedOn w:val="Small"/>
    <w:next w:val="Normal"/>
    <w:qFormat/>
    <w:rsid w:val="00372591"/>
    <w:pPr>
      <w:spacing w:after="0" w:line="240" w:lineRule="auto"/>
    </w:pPr>
    <w:rPr>
      <w:rFonts w:eastAsiaTheme="minorHAnsi"/>
      <w:color w:val="auto"/>
      <w:sz w:val="22"/>
    </w:rPr>
  </w:style>
  <w:style w:type="paragraph" w:customStyle="1" w:styleId="Lettering">
    <w:name w:val="Lettering"/>
    <w:basedOn w:val="Small"/>
    <w:next w:val="Normal"/>
    <w:qFormat/>
    <w:rsid w:val="00372591"/>
    <w:pPr>
      <w:spacing w:after="0" w:line="240" w:lineRule="auto"/>
    </w:pPr>
    <w:rPr>
      <w:rFonts w:eastAsiaTheme="minorHAnsi"/>
      <w:color w:val="auto"/>
      <w:sz w:val="22"/>
    </w:rPr>
  </w:style>
  <w:style w:type="paragraph" w:customStyle="1" w:styleId="FileName">
    <w:name w:val="File Name"/>
    <w:basedOn w:val="Normal"/>
    <w:next w:val="Normal"/>
    <w:qFormat/>
    <w:rsid w:val="00372591"/>
  </w:style>
  <w:style w:type="paragraph" w:customStyle="1" w:styleId="Pagination">
    <w:name w:val="Pagination"/>
    <w:basedOn w:val="Normal"/>
    <w:next w:val="Normal"/>
    <w:qFormat/>
    <w:rsid w:val="00372591"/>
  </w:style>
  <w:style w:type="paragraph" w:customStyle="1" w:styleId="IndentedNumbering">
    <w:name w:val="Indented Numbering"/>
    <w:basedOn w:val="CardNotUnderlinedFinal"/>
    <w:next w:val="Normal"/>
    <w:qFormat/>
    <w:rsid w:val="00372591"/>
  </w:style>
  <w:style w:type="paragraph" w:customStyle="1" w:styleId="CardContinued1">
    <w:name w:val="Card Continued 1"/>
    <w:basedOn w:val="Normal"/>
    <w:next w:val="Normal"/>
    <w:qFormat/>
    <w:rsid w:val="00372591"/>
  </w:style>
  <w:style w:type="paragraph" w:customStyle="1" w:styleId="CardContinued2">
    <w:name w:val="Card Continued 2"/>
    <w:basedOn w:val="Circle"/>
    <w:next w:val="Normal"/>
    <w:qFormat/>
    <w:rsid w:val="00372591"/>
  </w:style>
  <w:style w:type="paragraph" w:customStyle="1" w:styleId="Clearformatting">
    <w:name w:val="Clear formatting"/>
    <w:basedOn w:val="Normal"/>
    <w:next w:val="IndentedLettering"/>
    <w:qFormat/>
    <w:rsid w:val="00372591"/>
  </w:style>
  <w:style w:type="paragraph" w:customStyle="1" w:styleId="SmallCardText">
    <w:name w:val="Small Card Text"/>
    <w:basedOn w:val="Lettering"/>
    <w:next w:val="FileName"/>
    <w:qFormat/>
    <w:rsid w:val="00372591"/>
  </w:style>
  <w:style w:type="paragraph" w:customStyle="1" w:styleId="TAGFONT">
    <w:name w:val="TAG FONT"/>
    <w:basedOn w:val="Normal"/>
    <w:next w:val="Pagination"/>
    <w:autoRedefine/>
    <w:qFormat/>
    <w:rsid w:val="00372591"/>
  </w:style>
  <w:style w:type="paragraph" w:customStyle="1" w:styleId="8point">
    <w:name w:val="8 point"/>
    <w:basedOn w:val="Normal"/>
    <w:next w:val="fullstory"/>
    <w:qFormat/>
    <w:rsid w:val="00372591"/>
  </w:style>
  <w:style w:type="paragraph" w:customStyle="1" w:styleId="citationunderline">
    <w:name w:val="citation/underline"/>
    <w:autoRedefine/>
    <w:qFormat/>
    <w:rsid w:val="00372591"/>
    <w:pPr>
      <w:spacing w:after="200" w:line="276" w:lineRule="auto"/>
    </w:pPr>
    <w:rPr>
      <w:rFonts w:eastAsiaTheme="minorHAnsi"/>
      <w:sz w:val="22"/>
      <w:szCs w:val="22"/>
    </w:rPr>
  </w:style>
  <w:style w:type="paragraph" w:customStyle="1" w:styleId="Style60">
    <w:name w:val="Style 6"/>
    <w:next w:val="8point"/>
    <w:qFormat/>
    <w:rsid w:val="00372591"/>
    <w:pPr>
      <w:spacing w:after="200" w:line="276" w:lineRule="auto"/>
    </w:pPr>
    <w:rPr>
      <w:rFonts w:eastAsiaTheme="minorHAnsi"/>
      <w:sz w:val="22"/>
      <w:szCs w:val="22"/>
    </w:rPr>
  </w:style>
  <w:style w:type="character" w:customStyle="1" w:styleId="DateCitesAuthorCharChar">
    <w:name w:val="DateCitesAuthor Char Char"/>
    <w:locked/>
    <w:rsid w:val="00372591"/>
  </w:style>
  <w:style w:type="paragraph" w:customStyle="1" w:styleId="DateCitesAuthorChar">
    <w:name w:val="DateCitesAuthor Char"/>
    <w:basedOn w:val="Normal"/>
    <w:next w:val="Minimize"/>
    <w:qFormat/>
    <w:rsid w:val="00372591"/>
  </w:style>
  <w:style w:type="paragraph" w:customStyle="1" w:styleId="articlebodynormaltext">
    <w:name w:val="articlebody_normaltext"/>
    <w:basedOn w:val="Normal"/>
    <w:next w:val="Citation-Complete"/>
    <w:qFormat/>
    <w:rsid w:val="00372591"/>
  </w:style>
  <w:style w:type="paragraph" w:customStyle="1" w:styleId="targetcaption">
    <w:name w:val="targetcaption"/>
    <w:basedOn w:val="Normal"/>
    <w:next w:val="2909F619802848F09E01365C32F34654"/>
    <w:qFormat/>
    <w:rsid w:val="00372591"/>
  </w:style>
  <w:style w:type="paragraph" w:customStyle="1" w:styleId="boldness">
    <w:name w:val="boldness"/>
    <w:basedOn w:val="Normal"/>
    <w:next w:val="TagCite"/>
    <w:qFormat/>
    <w:rsid w:val="00372591"/>
  </w:style>
  <w:style w:type="character" w:customStyle="1" w:styleId="UnderlineCardChar0">
    <w:name w:val="UnderlineCard Char"/>
    <w:locked/>
    <w:rsid w:val="00372591"/>
  </w:style>
  <w:style w:type="paragraph" w:customStyle="1" w:styleId="UnderlineCard0">
    <w:name w:val="UnderlineCard"/>
    <w:basedOn w:val="Heading4"/>
    <w:next w:val="CM6"/>
    <w:qFormat/>
    <w:rsid w:val="00372591"/>
    <w:rPr>
      <w:bCs w:val="0"/>
    </w:rPr>
  </w:style>
  <w:style w:type="paragraph" w:customStyle="1" w:styleId="CM21">
    <w:name w:val="CM21"/>
    <w:basedOn w:val="Normal"/>
    <w:uiPriority w:val="99"/>
    <w:qFormat/>
    <w:rsid w:val="00372591"/>
  </w:style>
  <w:style w:type="paragraph" w:customStyle="1" w:styleId="Pa10">
    <w:name w:val="Pa10"/>
    <w:basedOn w:val="Normal"/>
    <w:uiPriority w:val="99"/>
    <w:qFormat/>
    <w:rsid w:val="00372591"/>
  </w:style>
  <w:style w:type="paragraph" w:customStyle="1" w:styleId="Pa31">
    <w:name w:val="Pa3+1"/>
    <w:basedOn w:val="Normal"/>
    <w:uiPriority w:val="99"/>
    <w:qFormat/>
    <w:rsid w:val="00372591"/>
  </w:style>
  <w:style w:type="paragraph" w:customStyle="1" w:styleId="Pa1">
    <w:name w:val="Pa1"/>
    <w:basedOn w:val="Normal"/>
    <w:uiPriority w:val="99"/>
    <w:qFormat/>
    <w:rsid w:val="00372591"/>
  </w:style>
  <w:style w:type="character" w:customStyle="1" w:styleId="CardUpSize-LightChar">
    <w:name w:val="CardUpSize - Light Char"/>
    <w:basedOn w:val="DefaultParagraphFont"/>
    <w:locked/>
    <w:rsid w:val="00372591"/>
  </w:style>
  <w:style w:type="paragraph" w:customStyle="1" w:styleId="CardUpSize-Light">
    <w:name w:val="CardUpSize - Light"/>
    <w:basedOn w:val="Normal"/>
    <w:next w:val="Pa2"/>
    <w:qFormat/>
    <w:rsid w:val="00372591"/>
  </w:style>
  <w:style w:type="character" w:customStyle="1" w:styleId="CiteCardUpSize-HeavyChar">
    <w:name w:val="Cite // CardUpSize - Heavy Char"/>
    <w:basedOn w:val="DefaultParagraphFont"/>
    <w:locked/>
    <w:rsid w:val="00372591"/>
  </w:style>
  <w:style w:type="paragraph" w:customStyle="1" w:styleId="CiteCardUpSize-Heavy">
    <w:name w:val="Cite // CardUpSize - Heavy"/>
    <w:basedOn w:val="Normal"/>
    <w:next w:val="H4Tag"/>
    <w:qFormat/>
    <w:rsid w:val="00372591"/>
  </w:style>
  <w:style w:type="character" w:customStyle="1" w:styleId="UnderlineCharCharCharCharCharCharCharChar">
    <w:name w:val="Underline Char Char Char Char Char Char Char Char"/>
    <w:basedOn w:val="DefaultParagraphFont"/>
    <w:locked/>
    <w:rsid w:val="00372591"/>
  </w:style>
  <w:style w:type="paragraph" w:customStyle="1" w:styleId="UnderlineCharCharCharCharCharCharChar">
    <w:name w:val="Underline Char Char Char Char Char Char Char"/>
    <w:basedOn w:val="Normal"/>
    <w:qFormat/>
    <w:rsid w:val="00372591"/>
  </w:style>
  <w:style w:type="character" w:customStyle="1" w:styleId="SmalltextCharCharCharChar0">
    <w:name w:val="Small text Char Char Char Char"/>
    <w:basedOn w:val="DefaultParagraphFont"/>
    <w:locked/>
    <w:rsid w:val="00372591"/>
  </w:style>
  <w:style w:type="paragraph" w:customStyle="1" w:styleId="SmalltextCharCharChar0">
    <w:name w:val="Small text Char Char Char"/>
    <w:basedOn w:val="Normal"/>
    <w:next w:val="Analytics"/>
    <w:qFormat/>
    <w:rsid w:val="00372591"/>
  </w:style>
  <w:style w:type="paragraph" w:customStyle="1" w:styleId="Textbody">
    <w:name w:val="Text body"/>
    <w:basedOn w:val="SmalltextCharCharChar0"/>
    <w:next w:val="WW-Default"/>
    <w:qFormat/>
    <w:rsid w:val="00372591"/>
  </w:style>
  <w:style w:type="paragraph" w:customStyle="1" w:styleId="Default1">
    <w:name w:val="Default1"/>
    <w:basedOn w:val="Normal"/>
    <w:uiPriority w:val="99"/>
    <w:qFormat/>
    <w:rsid w:val="00372591"/>
  </w:style>
  <w:style w:type="paragraph" w:customStyle="1" w:styleId="NFAPWPheader">
    <w:name w:val="NFAP WP header"/>
    <w:basedOn w:val="Normal"/>
    <w:uiPriority w:val="99"/>
    <w:qFormat/>
    <w:rsid w:val="00372591"/>
  </w:style>
  <w:style w:type="character" w:customStyle="1" w:styleId="CiteCharCharChar">
    <w:name w:val="Cite Char Char Char"/>
    <w:locked/>
    <w:rsid w:val="00372591"/>
  </w:style>
  <w:style w:type="paragraph" w:customStyle="1" w:styleId="CiteCharChar">
    <w:name w:val="Cite Char Char"/>
    <w:basedOn w:val="Normal"/>
    <w:next w:val="Normal"/>
    <w:qFormat/>
    <w:rsid w:val="00372591"/>
  </w:style>
  <w:style w:type="paragraph" w:customStyle="1" w:styleId="CiteCardCharChar">
    <w:name w:val="Cite_Card Char Char"/>
    <w:autoRedefine/>
    <w:qFormat/>
    <w:rsid w:val="00372591"/>
    <w:pPr>
      <w:spacing w:after="200" w:line="276" w:lineRule="auto"/>
    </w:pPr>
    <w:rPr>
      <w:rFonts w:eastAsiaTheme="minorHAnsi"/>
      <w:sz w:val="22"/>
      <w:szCs w:val="22"/>
    </w:rPr>
  </w:style>
  <w:style w:type="character" w:customStyle="1" w:styleId="CiteCardCharCharCharChar">
    <w:name w:val="Cite_Card Char Char Char Char"/>
    <w:locked/>
    <w:rsid w:val="00372591"/>
  </w:style>
  <w:style w:type="paragraph" w:customStyle="1" w:styleId="CiteCardCharCharChar">
    <w:name w:val="Cite_Card Char Char Char"/>
    <w:qFormat/>
    <w:rsid w:val="00372591"/>
    <w:pPr>
      <w:spacing w:after="200" w:line="276" w:lineRule="auto"/>
    </w:pPr>
    <w:rPr>
      <w:rFonts w:eastAsiaTheme="minorHAnsi"/>
      <w:sz w:val="22"/>
      <w:szCs w:val="22"/>
    </w:rPr>
  </w:style>
  <w:style w:type="paragraph" w:customStyle="1" w:styleId="heading0">
    <w:name w:val="heading"/>
    <w:basedOn w:val="Normal"/>
    <w:qFormat/>
    <w:rsid w:val="00372591"/>
  </w:style>
  <w:style w:type="character" w:customStyle="1" w:styleId="LittleChar">
    <w:name w:val="Little Char"/>
    <w:locked/>
    <w:rsid w:val="00372591"/>
  </w:style>
  <w:style w:type="character" w:customStyle="1" w:styleId="DebateHeaderChar">
    <w:name w:val="Debate Header Char"/>
    <w:locked/>
    <w:rsid w:val="00372591"/>
  </w:style>
  <w:style w:type="character" w:customStyle="1" w:styleId="UnhighlightedChar">
    <w:name w:val="Unhighlighted Char"/>
    <w:locked/>
    <w:rsid w:val="00372591"/>
  </w:style>
  <w:style w:type="paragraph" w:customStyle="1" w:styleId="Unhighlighted">
    <w:name w:val="Unhighlighted"/>
    <w:basedOn w:val="Normal"/>
    <w:next w:val="TagCite2"/>
    <w:autoRedefine/>
    <w:qFormat/>
    <w:rsid w:val="00372591"/>
  </w:style>
  <w:style w:type="character" w:customStyle="1" w:styleId="StylecardUnderlineChar">
    <w:name w:val="Style card + Underline Char"/>
    <w:locked/>
    <w:rsid w:val="00372591"/>
  </w:style>
  <w:style w:type="paragraph" w:customStyle="1" w:styleId="StylecardUnderline">
    <w:name w:val="Style card + Underline"/>
    <w:basedOn w:val="CiteSpacing"/>
    <w:next w:val="Unhighlighted"/>
    <w:qFormat/>
    <w:rsid w:val="00372591"/>
    <w:pPr>
      <w:spacing w:before="60" w:after="60"/>
    </w:pPr>
    <w:rPr>
      <w:rFonts w:ascii="Calibri" w:eastAsiaTheme="minorEastAsia" w:hAnsi="Calibri" w:cs="Calibri"/>
      <w:szCs w:val="24"/>
    </w:rPr>
  </w:style>
  <w:style w:type="paragraph" w:customStyle="1" w:styleId="TagF3">
    <w:name w:val="Tag (F3)"/>
    <w:qFormat/>
    <w:rsid w:val="00372591"/>
    <w:pPr>
      <w:spacing w:after="200" w:line="276" w:lineRule="auto"/>
    </w:pPr>
    <w:rPr>
      <w:rFonts w:eastAsiaTheme="minorHAnsi"/>
      <w:sz w:val="22"/>
      <w:szCs w:val="22"/>
    </w:rPr>
  </w:style>
  <w:style w:type="paragraph" w:customStyle="1" w:styleId="style14">
    <w:name w:val="style14"/>
    <w:basedOn w:val="Normal"/>
    <w:next w:val="cites0"/>
    <w:qFormat/>
    <w:rsid w:val="00372591"/>
  </w:style>
  <w:style w:type="paragraph" w:customStyle="1" w:styleId="CardTagCite1Char">
    <w:name w:val="Card Tag + Cite #1 Char"/>
    <w:basedOn w:val="Normal"/>
    <w:qFormat/>
    <w:rsid w:val="00372591"/>
  </w:style>
  <w:style w:type="paragraph" w:customStyle="1" w:styleId="articlebody">
    <w:name w:val="articlebody"/>
    <w:basedOn w:val="Normal"/>
    <w:next w:val="i1"/>
    <w:qFormat/>
    <w:rsid w:val="00372591"/>
  </w:style>
  <w:style w:type="character" w:customStyle="1" w:styleId="CiteCardCharCharCharCharCharCharCharChar">
    <w:name w:val="Cite_Card Char Char Char Char Char Char Char Char"/>
    <w:locked/>
    <w:rsid w:val="00372591"/>
  </w:style>
  <w:style w:type="paragraph" w:customStyle="1" w:styleId="CiteCardCharCharCharCharCharCharChar">
    <w:name w:val="Cite_Card Char Char Char Char Char Char Char"/>
    <w:next w:val="CardTagCite1Char"/>
    <w:autoRedefine/>
    <w:qFormat/>
    <w:rsid w:val="00372591"/>
    <w:pPr>
      <w:spacing w:after="200" w:line="276" w:lineRule="auto"/>
    </w:pPr>
    <w:rPr>
      <w:rFonts w:eastAsiaTheme="minorHAnsi"/>
      <w:sz w:val="22"/>
      <w:szCs w:val="22"/>
    </w:rPr>
  </w:style>
  <w:style w:type="paragraph" w:customStyle="1" w:styleId="foldie">
    <w:name w:val="foldie"/>
    <w:next w:val="HotRoute"/>
    <w:qFormat/>
    <w:rsid w:val="00372591"/>
    <w:pPr>
      <w:spacing w:after="160" w:line="259" w:lineRule="auto"/>
    </w:pPr>
    <w:rPr>
      <w:rFonts w:eastAsiaTheme="minorHAnsi"/>
      <w:sz w:val="22"/>
      <w:szCs w:val="22"/>
    </w:rPr>
  </w:style>
  <w:style w:type="paragraph" w:customStyle="1" w:styleId="billtextsection">
    <w:name w:val="bill_text_section"/>
    <w:basedOn w:val="Normal"/>
    <w:next w:val="articlebody"/>
    <w:qFormat/>
    <w:rsid w:val="00372591"/>
  </w:style>
  <w:style w:type="character" w:customStyle="1" w:styleId="CiteNormalChar">
    <w:name w:val="Cite Normal Char"/>
    <w:locked/>
    <w:rsid w:val="00372591"/>
  </w:style>
  <w:style w:type="paragraph" w:customStyle="1" w:styleId="StyleNormalWeb10pt">
    <w:name w:val="Style Normal (Web) + 10 pt"/>
    <w:basedOn w:val="Title"/>
    <w:next w:val="Boldunderline1"/>
    <w:qFormat/>
    <w:rsid w:val="00372591"/>
    <w:pPr>
      <w:spacing w:before="0" w:after="0"/>
      <w:ind w:left="0" w:right="0"/>
      <w:jc w:val="left"/>
      <w:outlineLvl w:val="9"/>
    </w:pPr>
    <w:rPr>
      <w:rFonts w:ascii="Georgia" w:hAnsi="Georgia"/>
      <w:sz w:val="20"/>
      <w:u w:val="none"/>
    </w:rPr>
  </w:style>
  <w:style w:type="character" w:customStyle="1" w:styleId="cardChar3">
    <w:name w:val="%card Char"/>
    <w:locked/>
    <w:rsid w:val="00372591"/>
  </w:style>
  <w:style w:type="paragraph" w:customStyle="1" w:styleId="card0">
    <w:name w:val="%card"/>
    <w:basedOn w:val="Normal"/>
    <w:next w:val="BLOCKTITLE0"/>
    <w:qFormat/>
    <w:rsid w:val="00372591"/>
  </w:style>
  <w:style w:type="character" w:customStyle="1" w:styleId="UnunderlinedTextChar">
    <w:name w:val="Ununderlined Text Char"/>
    <w:locked/>
    <w:rsid w:val="00372591"/>
  </w:style>
  <w:style w:type="paragraph" w:customStyle="1" w:styleId="UnunderlinedText">
    <w:name w:val="Ununderlined Text"/>
    <w:basedOn w:val="Normal"/>
    <w:next w:val="card0"/>
    <w:autoRedefine/>
    <w:qFormat/>
    <w:rsid w:val="00372591"/>
  </w:style>
  <w:style w:type="character" w:customStyle="1" w:styleId="ReallyfuckingsmallCharCharCharChar">
    <w:name w:val="Really fucking small Char Char Char Char"/>
    <w:locked/>
    <w:rsid w:val="00372591"/>
  </w:style>
  <w:style w:type="paragraph" w:customStyle="1" w:styleId="ReallyfuckingsmallCharCharChar">
    <w:name w:val="Really fucking small Char Char Char"/>
    <w:basedOn w:val="Normal"/>
    <w:next w:val="NoSpacing"/>
    <w:qFormat/>
    <w:rsid w:val="00372591"/>
  </w:style>
  <w:style w:type="character" w:customStyle="1" w:styleId="CardDownx1Char">
    <w:name w:val="CardDown x1 Char"/>
    <w:locked/>
    <w:rsid w:val="00372591"/>
  </w:style>
  <w:style w:type="paragraph" w:customStyle="1" w:styleId="CardDownx1">
    <w:name w:val="CardDown x1"/>
    <w:basedOn w:val="Normal"/>
    <w:next w:val="Regular"/>
    <w:qFormat/>
    <w:rsid w:val="00372591"/>
  </w:style>
  <w:style w:type="paragraph" w:customStyle="1" w:styleId="CardDownx15">
    <w:name w:val="CardDown x1.5"/>
    <w:basedOn w:val="Normal"/>
    <w:qFormat/>
    <w:rsid w:val="00372591"/>
  </w:style>
  <w:style w:type="paragraph" w:customStyle="1" w:styleId="CiteTag">
    <w:name w:val="Cite/Tag"/>
    <w:basedOn w:val="Normal"/>
    <w:qFormat/>
    <w:rsid w:val="00372591"/>
  </w:style>
  <w:style w:type="paragraph" w:customStyle="1" w:styleId="Heading5SizeDown">
    <w:name w:val="Heading 5 Size Down"/>
    <w:basedOn w:val="Normal"/>
    <w:autoRedefine/>
    <w:qFormat/>
    <w:rsid w:val="00372591"/>
  </w:style>
  <w:style w:type="character" w:customStyle="1" w:styleId="StyleStyleArialNarrow9ptLeft-075ArialNarrowChar">
    <w:name w:val="Style Style Arial Narrow 9 pt Left:  -0.75&quot; + Arial Narrow Char"/>
    <w:locked/>
    <w:rsid w:val="00372591"/>
  </w:style>
  <w:style w:type="paragraph" w:customStyle="1" w:styleId="StyleStyleArialNarrow9ptLeft-075ArialNarrow">
    <w:name w:val="Style Style Arial Narrow 9 pt Left:  -0.75&quot; + Arial Narrow"/>
    <w:basedOn w:val="Normal"/>
    <w:next w:val="Heading5SizeDown"/>
    <w:qFormat/>
    <w:rsid w:val="00372591"/>
  </w:style>
  <w:style w:type="character" w:customStyle="1" w:styleId="StyleStyleCardTextLeft-075Right0Char">
    <w:name w:val="Style Style Card Text + Left:  -0.75&quot; + Right:  0&quot; Char"/>
    <w:locked/>
    <w:rsid w:val="00372591"/>
  </w:style>
  <w:style w:type="paragraph" w:customStyle="1" w:styleId="StyleStyleCardTextLeft-075Right0">
    <w:name w:val="Style Style Card Text + Left:  -0.75&quot; + Right:  0&quot;"/>
    <w:basedOn w:val="Normal"/>
    <w:next w:val="evidencetext"/>
    <w:autoRedefine/>
    <w:qFormat/>
    <w:rsid w:val="00372591"/>
  </w:style>
  <w:style w:type="paragraph" w:customStyle="1" w:styleId="ecxmsonormal">
    <w:name w:val="ecxmsonormal"/>
    <w:basedOn w:val="Normal"/>
    <w:qFormat/>
    <w:rsid w:val="00372591"/>
  </w:style>
  <w:style w:type="character" w:customStyle="1" w:styleId="DebateUnderlineBoldChar">
    <w:name w:val="Debate Underline Bold Char"/>
    <w:locked/>
    <w:rsid w:val="00372591"/>
  </w:style>
  <w:style w:type="paragraph" w:customStyle="1" w:styleId="DebateUnderlineBold">
    <w:name w:val="Debate Underline Bold"/>
    <w:basedOn w:val="Cardtext4"/>
    <w:qFormat/>
    <w:rsid w:val="00372591"/>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372591"/>
  </w:style>
  <w:style w:type="paragraph" w:customStyle="1" w:styleId="StyleArialNarrow12ptBoldLeft-075">
    <w:name w:val="Style Arial Narrow 12 pt Bold Left:  -0.75&quot;"/>
    <w:basedOn w:val="Normal"/>
    <w:next w:val="ecxmsonormal"/>
    <w:qFormat/>
    <w:rsid w:val="00372591"/>
  </w:style>
  <w:style w:type="character" w:customStyle="1" w:styleId="StyleStyleevidencetextBorderSinglesolidlineAuto05Char">
    <w:name w:val="Style Style evidence text + Border: : (Single solid line Auto  0.5 ... Char"/>
    <w:locked/>
    <w:rsid w:val="00372591"/>
  </w:style>
  <w:style w:type="paragraph" w:customStyle="1" w:styleId="StyleStyleevidencetextBorderSinglesolidlineAuto05">
    <w:name w:val="Style Style evidence text + Border: : (Single solid line Auto  0.5 ..."/>
    <w:basedOn w:val="Normal"/>
    <w:next w:val="DebateUnderlineBold"/>
    <w:qFormat/>
    <w:rsid w:val="00372591"/>
  </w:style>
  <w:style w:type="paragraph" w:customStyle="1" w:styleId="CiteCharCharCharChar">
    <w:name w:val="Cite Char Char Char Char"/>
    <w:basedOn w:val="Normal"/>
    <w:next w:val="Normal"/>
    <w:qFormat/>
    <w:rsid w:val="00372591"/>
  </w:style>
  <w:style w:type="character" w:customStyle="1" w:styleId="UnderliningCharChar1CharCharChar">
    <w:name w:val="Underlining Char Char1 Char Char Char"/>
    <w:locked/>
    <w:rsid w:val="00372591"/>
  </w:style>
  <w:style w:type="paragraph" w:customStyle="1" w:styleId="UnderliningCharChar1CharChar">
    <w:name w:val="Underlining Char Char1 Char Char"/>
    <w:basedOn w:val="Normal"/>
    <w:next w:val="Normal"/>
    <w:qFormat/>
    <w:rsid w:val="00372591"/>
  </w:style>
  <w:style w:type="paragraph" w:customStyle="1" w:styleId="CiteCharCharCharCharChar">
    <w:name w:val="Cite Char Char Char Char Char"/>
    <w:basedOn w:val="Normal"/>
    <w:next w:val="Normal"/>
    <w:qFormat/>
    <w:rsid w:val="00372591"/>
  </w:style>
  <w:style w:type="character" w:customStyle="1" w:styleId="UnderliningCharCharChar">
    <w:name w:val="Underlining Char Char Char"/>
    <w:locked/>
    <w:rsid w:val="00372591"/>
  </w:style>
  <w:style w:type="paragraph" w:customStyle="1" w:styleId="Style121">
    <w:name w:val="Style 12"/>
    <w:qFormat/>
    <w:rsid w:val="00372591"/>
    <w:pPr>
      <w:spacing w:after="200" w:line="276" w:lineRule="auto"/>
    </w:pPr>
    <w:rPr>
      <w:rFonts w:eastAsiaTheme="minorHAnsi"/>
      <w:sz w:val="22"/>
      <w:szCs w:val="22"/>
    </w:rPr>
  </w:style>
  <w:style w:type="paragraph" w:customStyle="1" w:styleId="Style7">
    <w:name w:val="Style 7"/>
    <w:next w:val="CiteCharCharCharCharChar"/>
    <w:qFormat/>
    <w:rsid w:val="00372591"/>
    <w:pPr>
      <w:spacing w:after="200" w:line="276" w:lineRule="auto"/>
    </w:pPr>
    <w:rPr>
      <w:rFonts w:eastAsiaTheme="minorHAnsi"/>
      <w:sz w:val="22"/>
      <w:szCs w:val="22"/>
    </w:rPr>
  </w:style>
  <w:style w:type="paragraph" w:customStyle="1" w:styleId="Style9">
    <w:name w:val="Style 9"/>
    <w:qFormat/>
    <w:rsid w:val="00372591"/>
    <w:pPr>
      <w:spacing w:after="200" w:line="276" w:lineRule="auto"/>
    </w:pPr>
    <w:rPr>
      <w:rFonts w:eastAsiaTheme="minorHAnsi"/>
      <w:sz w:val="22"/>
      <w:szCs w:val="22"/>
    </w:rPr>
  </w:style>
  <w:style w:type="paragraph" w:customStyle="1" w:styleId="Emphasis3">
    <w:name w:val="Emphasis3"/>
    <w:qFormat/>
    <w:rsid w:val="00372591"/>
    <w:pPr>
      <w:spacing w:after="200" w:line="276" w:lineRule="auto"/>
    </w:pPr>
    <w:rPr>
      <w:rFonts w:eastAsiaTheme="minorHAnsi"/>
      <w:sz w:val="22"/>
      <w:szCs w:val="22"/>
    </w:rPr>
  </w:style>
  <w:style w:type="paragraph" w:customStyle="1" w:styleId="formfldssel">
    <w:name w:val="formfldssel"/>
    <w:basedOn w:val="Normal"/>
    <w:qFormat/>
    <w:rsid w:val="00372591"/>
  </w:style>
  <w:style w:type="paragraph" w:customStyle="1" w:styleId="hpleftlk">
    <w:name w:val="hpleftlk"/>
    <w:basedOn w:val="Normal"/>
    <w:next w:val="SmallCard"/>
    <w:qFormat/>
    <w:rsid w:val="00372591"/>
  </w:style>
  <w:style w:type="paragraph" w:customStyle="1" w:styleId="lblu">
    <w:name w:val="lblu"/>
    <w:basedOn w:val="Normal"/>
    <w:next w:val="BreifTitle"/>
    <w:qFormat/>
    <w:rsid w:val="00372591"/>
  </w:style>
  <w:style w:type="paragraph" w:customStyle="1" w:styleId="Underlinestyle1">
    <w:name w:val="Underlinestyle"/>
    <w:basedOn w:val="Normal"/>
    <w:next w:val="Normal10pt"/>
    <w:qFormat/>
    <w:rsid w:val="00372591"/>
  </w:style>
  <w:style w:type="paragraph" w:customStyle="1" w:styleId="OffensiveLanguage">
    <w:name w:val="Offensive Language"/>
    <w:basedOn w:val="Normal"/>
    <w:next w:val="Normal"/>
    <w:qFormat/>
    <w:rsid w:val="00372591"/>
  </w:style>
  <w:style w:type="paragraph" w:customStyle="1" w:styleId="clearformatting0">
    <w:name w:val="clear formatting"/>
    <w:basedOn w:val="Normal"/>
    <w:next w:val="Style40"/>
    <w:qFormat/>
    <w:rsid w:val="00372591"/>
  </w:style>
  <w:style w:type="paragraph" w:customStyle="1" w:styleId="Style18">
    <w:name w:val="Style 18"/>
    <w:next w:val="CM10"/>
    <w:uiPriority w:val="99"/>
    <w:qFormat/>
    <w:rsid w:val="00372591"/>
    <w:pPr>
      <w:spacing w:after="200" w:line="276" w:lineRule="auto"/>
    </w:pPr>
    <w:rPr>
      <w:rFonts w:eastAsiaTheme="minorHAnsi"/>
      <w:sz w:val="22"/>
      <w:szCs w:val="22"/>
    </w:rPr>
  </w:style>
  <w:style w:type="paragraph" w:customStyle="1" w:styleId="formfld">
    <w:name w:val="formfld"/>
    <w:basedOn w:val="Normal"/>
    <w:next w:val="OffensiveLanguage"/>
    <w:qFormat/>
    <w:rsid w:val="00372591"/>
  </w:style>
  <w:style w:type="character" w:styleId="BookTitle">
    <w:name w:val="Book Title"/>
    <w:basedOn w:val="DefaultParagraphFont"/>
    <w:qFormat/>
    <w:rsid w:val="00372591"/>
    <w:rPr>
      <w:b/>
      <w:bCs/>
      <w:i/>
      <w:iCs/>
      <w:spacing w:val="5"/>
    </w:rPr>
  </w:style>
  <w:style w:type="character" w:customStyle="1" w:styleId="sup1">
    <w:name w:val="sup1"/>
    <w:rsid w:val="00372591"/>
  </w:style>
  <w:style w:type="character" w:customStyle="1" w:styleId="pgnum1">
    <w:name w:val="pgnum1"/>
    <w:rsid w:val="00372591"/>
  </w:style>
  <w:style w:type="character" w:customStyle="1" w:styleId="apple">
    <w:name w:val="apple"/>
    <w:rsid w:val="00372591"/>
  </w:style>
  <w:style w:type="character" w:customStyle="1" w:styleId="inhoud">
    <w:name w:val="inhoud"/>
    <w:rsid w:val="00372591"/>
  </w:style>
  <w:style w:type="character" w:customStyle="1" w:styleId="Cites-AuthorDate">
    <w:name w:val="Cites-Author/Date"/>
    <w:qFormat/>
    <w:rsid w:val="00372591"/>
  </w:style>
  <w:style w:type="character" w:customStyle="1" w:styleId="StyleCardtextChar10pt">
    <w:name w:val="Style Card text Char + 10 pt"/>
    <w:rsid w:val="00372591"/>
  </w:style>
  <w:style w:type="character" w:customStyle="1" w:styleId="smcaps">
    <w:name w:val="smcaps"/>
    <w:rsid w:val="00372591"/>
  </w:style>
  <w:style w:type="character" w:customStyle="1" w:styleId="Style1Char2">
    <w:name w:val="Style1 Char2"/>
    <w:rsid w:val="00372591"/>
  </w:style>
  <w:style w:type="character" w:customStyle="1" w:styleId="inside-head1">
    <w:name w:val="inside-head1"/>
    <w:rsid w:val="00372591"/>
  </w:style>
  <w:style w:type="character" w:customStyle="1" w:styleId="datestamp1">
    <w:name w:val="datestamp1"/>
    <w:rsid w:val="00372591"/>
  </w:style>
  <w:style w:type="character" w:customStyle="1" w:styleId="pagetools1">
    <w:name w:val="pagetools1"/>
    <w:rsid w:val="00372591"/>
  </w:style>
  <w:style w:type="character" w:customStyle="1" w:styleId="smallredtext">
    <w:name w:val="smallredtext"/>
    <w:rsid w:val="00372591"/>
  </w:style>
  <w:style w:type="character" w:customStyle="1" w:styleId="storyheading31">
    <w:name w:val="storyheading31"/>
    <w:rsid w:val="00372591"/>
  </w:style>
  <w:style w:type="character" w:customStyle="1" w:styleId="storydeck31">
    <w:name w:val="storydeck31"/>
    <w:rsid w:val="00372591"/>
  </w:style>
  <w:style w:type="character" w:customStyle="1" w:styleId="subtitle10">
    <w:name w:val="subtitle1"/>
    <w:rsid w:val="00372591"/>
  </w:style>
  <w:style w:type="character" w:customStyle="1" w:styleId="clsbiolink">
    <w:name w:val="clsbiolink"/>
    <w:rsid w:val="00372591"/>
  </w:style>
  <w:style w:type="character" w:customStyle="1" w:styleId="clssmaller">
    <w:name w:val="clssmaller"/>
    <w:rsid w:val="00372591"/>
  </w:style>
  <w:style w:type="character" w:customStyle="1" w:styleId="sm1">
    <w:name w:val="sm1"/>
    <w:rsid w:val="00372591"/>
  </w:style>
  <w:style w:type="character" w:customStyle="1" w:styleId="noindentChar">
    <w:name w:val="noindent Char"/>
    <w:rsid w:val="00372591"/>
  </w:style>
  <w:style w:type="character" w:customStyle="1" w:styleId="SmallChar1">
    <w:name w:val="Small Char1"/>
    <w:rsid w:val="00372591"/>
  </w:style>
  <w:style w:type="character" w:customStyle="1" w:styleId="fullcite0">
    <w:name w:val="fullcite"/>
    <w:rsid w:val="00372591"/>
  </w:style>
  <w:style w:type="character" w:customStyle="1" w:styleId="Style9ptThickunderline">
    <w:name w:val="Style 9 pt Thick underline"/>
    <w:rsid w:val="00372591"/>
  </w:style>
  <w:style w:type="character" w:customStyle="1" w:styleId="CardNotUnderlinedChar">
    <w:name w:val="Card Not Underlined Char"/>
    <w:rsid w:val="00372591"/>
  </w:style>
  <w:style w:type="character" w:customStyle="1" w:styleId="IndexHeadersCharChar">
    <w:name w:val="Index Headers Char Char"/>
    <w:rsid w:val="00372591"/>
  </w:style>
  <w:style w:type="character" w:customStyle="1" w:styleId="CircleChar1">
    <w:name w:val="Circle Char1"/>
    <w:rsid w:val="00372591"/>
  </w:style>
  <w:style w:type="character" w:customStyle="1" w:styleId="justify">
    <w:name w:val="justify"/>
    <w:rsid w:val="00372591"/>
  </w:style>
  <w:style w:type="character" w:customStyle="1" w:styleId="SmallCardTextChar">
    <w:name w:val="Small Card Text Char"/>
    <w:rsid w:val="00372591"/>
  </w:style>
  <w:style w:type="character" w:customStyle="1" w:styleId="tagChar30">
    <w:name w:val="tag Char3"/>
    <w:rsid w:val="00372591"/>
  </w:style>
  <w:style w:type="character" w:customStyle="1" w:styleId="awtw">
    <w:name w:val="awtw"/>
    <w:rsid w:val="00372591"/>
  </w:style>
  <w:style w:type="character" w:customStyle="1" w:styleId="ld3">
    <w:name w:val="ld3"/>
    <w:rsid w:val="00372591"/>
  </w:style>
  <w:style w:type="character" w:customStyle="1" w:styleId="5Notunderlined">
    <w:name w:val="5 Not underlined"/>
    <w:rsid w:val="00372591"/>
  </w:style>
  <w:style w:type="character" w:customStyle="1" w:styleId="externaledithide">
    <w:name w:val="external_edit_hide"/>
    <w:rsid w:val="00372591"/>
  </w:style>
  <w:style w:type="character" w:customStyle="1" w:styleId="CharacterStyle20">
    <w:name w:val="Character Style 20"/>
    <w:rsid w:val="00372591"/>
  </w:style>
  <w:style w:type="character" w:customStyle="1" w:styleId="A9">
    <w:name w:val="A9"/>
    <w:uiPriority w:val="99"/>
    <w:rsid w:val="00372591"/>
  </w:style>
  <w:style w:type="character" w:customStyle="1" w:styleId="centerheadlines">
    <w:name w:val="centerheadlines"/>
    <w:rsid w:val="00372591"/>
  </w:style>
  <w:style w:type="character" w:customStyle="1" w:styleId="datetime">
    <w:name w:val="datetime"/>
    <w:rsid w:val="00372591"/>
  </w:style>
  <w:style w:type="character" w:customStyle="1" w:styleId="info">
    <w:name w:val="info"/>
    <w:rsid w:val="00372591"/>
  </w:style>
  <w:style w:type="character" w:customStyle="1" w:styleId="datestory">
    <w:name w:val="datestory"/>
    <w:rsid w:val="00372591"/>
  </w:style>
  <w:style w:type="character" w:customStyle="1" w:styleId="goohl1">
    <w:name w:val="goohl1"/>
    <w:rsid w:val="00372591"/>
  </w:style>
  <w:style w:type="character" w:customStyle="1" w:styleId="StyleUnderlineBorderSinglesolidlineAuto05ptLinew">
    <w:name w:val="Style Underline Border: : (Single solid line Auto  0.5 pt Line w..."/>
    <w:basedOn w:val="DefaultParagraphFont"/>
    <w:rsid w:val="00372591"/>
  </w:style>
  <w:style w:type="character" w:customStyle="1" w:styleId="citeschar10">
    <w:name w:val="citeschar1"/>
    <w:basedOn w:val="DefaultParagraphFont"/>
    <w:rsid w:val="00372591"/>
  </w:style>
  <w:style w:type="character" w:customStyle="1" w:styleId="cardunderlinedchar1">
    <w:name w:val="cardunderlinedchar"/>
    <w:basedOn w:val="DefaultParagraphFont"/>
    <w:rsid w:val="00372591"/>
  </w:style>
  <w:style w:type="character" w:customStyle="1" w:styleId="Style1CharCharChar">
    <w:name w:val="Style1 Char Char Char"/>
    <w:locked/>
    <w:rsid w:val="00372591"/>
  </w:style>
  <w:style w:type="character" w:customStyle="1" w:styleId="provider">
    <w:name w:val="provider"/>
    <w:basedOn w:val="DefaultParagraphFont"/>
    <w:rsid w:val="00372591"/>
  </w:style>
  <w:style w:type="character" w:customStyle="1" w:styleId="vitstorybyline">
    <w:name w:val="vitstorybyline"/>
    <w:rsid w:val="00372591"/>
  </w:style>
  <w:style w:type="character" w:customStyle="1" w:styleId="yahoobuzzbadge-form">
    <w:name w:val="yahoobuzzbadge-form"/>
    <w:rsid w:val="00372591"/>
  </w:style>
  <w:style w:type="character" w:customStyle="1" w:styleId="tickerlinx">
    <w:name w:val="tickerlinx"/>
    <w:rsid w:val="00372591"/>
  </w:style>
  <w:style w:type="character" w:customStyle="1" w:styleId="post-author">
    <w:name w:val="post-author"/>
    <w:rsid w:val="00372591"/>
  </w:style>
  <w:style w:type="character" w:customStyle="1" w:styleId="post-timestamp">
    <w:name w:val="post-timestamp"/>
    <w:rsid w:val="00372591"/>
  </w:style>
  <w:style w:type="character" w:customStyle="1" w:styleId="mw-headline">
    <w:name w:val="mw-headline"/>
    <w:rsid w:val="00372591"/>
  </w:style>
  <w:style w:type="character" w:customStyle="1" w:styleId="month">
    <w:name w:val="month"/>
    <w:rsid w:val="00372591"/>
  </w:style>
  <w:style w:type="character" w:customStyle="1" w:styleId="texttitlebigred">
    <w:name w:val="texttitlebigred"/>
    <w:rsid w:val="00372591"/>
  </w:style>
  <w:style w:type="character" w:customStyle="1" w:styleId="subtitles">
    <w:name w:val="subtitles"/>
    <w:rsid w:val="00372591"/>
  </w:style>
  <w:style w:type="character" w:customStyle="1" w:styleId="CiteCardChar1">
    <w:name w:val="Cite_Card Char1"/>
    <w:rsid w:val="00372591"/>
  </w:style>
  <w:style w:type="character" w:customStyle="1" w:styleId="ptitleinside">
    <w:name w:val="p_title_inside"/>
    <w:rsid w:val="00372591"/>
  </w:style>
  <w:style w:type="character" w:customStyle="1" w:styleId="paramv">
    <w:name w:val="paramv"/>
    <w:rsid w:val="00372591"/>
  </w:style>
  <w:style w:type="character" w:customStyle="1" w:styleId="symbol">
    <w:name w:val="symbol"/>
    <w:rsid w:val="00372591"/>
  </w:style>
  <w:style w:type="character" w:customStyle="1" w:styleId="data">
    <w:name w:val="data"/>
    <w:rsid w:val="00372591"/>
  </w:style>
  <w:style w:type="character" w:customStyle="1" w:styleId="pub-date">
    <w:name w:val="pub-date"/>
    <w:rsid w:val="00372591"/>
  </w:style>
  <w:style w:type="character" w:customStyle="1" w:styleId="AuthorDateF4">
    <w:name w:val="Author Date (F4)"/>
    <w:rsid w:val="00372591"/>
  </w:style>
  <w:style w:type="character" w:customStyle="1" w:styleId="BoldUnderlineF6">
    <w:name w:val="Bold Underline (F6)"/>
    <w:rsid w:val="00372591"/>
  </w:style>
  <w:style w:type="character" w:customStyle="1" w:styleId="grouptext">
    <w:name w:val="group_text"/>
    <w:rsid w:val="00372591"/>
  </w:style>
  <w:style w:type="character" w:customStyle="1" w:styleId="StyleArial12ptBoldItalic">
    <w:name w:val="Style Arial 12 pt Bold Italic"/>
    <w:rsid w:val="00372591"/>
  </w:style>
  <w:style w:type="character" w:customStyle="1" w:styleId="verdana12grey1">
    <w:name w:val="verdana12grey1"/>
    <w:rsid w:val="00372591"/>
  </w:style>
  <w:style w:type="character" w:customStyle="1" w:styleId="verdana9grey1a">
    <w:name w:val="verdana9grey1a"/>
    <w:rsid w:val="00372591"/>
  </w:style>
  <w:style w:type="character" w:customStyle="1" w:styleId="nn-twttr-share-btn">
    <w:name w:val="nn-twttr-share-btn"/>
    <w:rsid w:val="00372591"/>
  </w:style>
  <w:style w:type="character" w:customStyle="1" w:styleId="count">
    <w:name w:val="count"/>
    <w:rsid w:val="00372591"/>
  </w:style>
  <w:style w:type="character" w:customStyle="1" w:styleId="comment-count">
    <w:name w:val="comment-count"/>
    <w:rsid w:val="00372591"/>
  </w:style>
  <w:style w:type="character" w:customStyle="1" w:styleId="comment-count-text">
    <w:name w:val="comment-count-text"/>
    <w:rsid w:val="00372591"/>
  </w:style>
  <w:style w:type="character" w:customStyle="1" w:styleId="lightheader">
    <w:name w:val="lightheader"/>
    <w:rsid w:val="00372591"/>
  </w:style>
  <w:style w:type="character" w:customStyle="1" w:styleId="CiteCardCharCharCharCharChar">
    <w:name w:val="Cite_Card Char Char Char Char Char"/>
    <w:rsid w:val="00372591"/>
  </w:style>
  <w:style w:type="character" w:customStyle="1" w:styleId="CiteCardCharCharCharCharCharChar">
    <w:name w:val="Cite_Card Char Char Char Char Char Char"/>
    <w:rsid w:val="00372591"/>
  </w:style>
  <w:style w:type="character" w:customStyle="1" w:styleId="yahoobuzzbadge">
    <w:name w:val="yahoobuzzbadge"/>
    <w:rsid w:val="00372591"/>
  </w:style>
  <w:style w:type="character" w:customStyle="1" w:styleId="StrongEmphasis">
    <w:name w:val="Strong Emphasis"/>
    <w:rsid w:val="00372591"/>
  </w:style>
  <w:style w:type="character" w:customStyle="1" w:styleId="article-articlebody">
    <w:name w:val="article-articlebody"/>
    <w:basedOn w:val="DefaultParagraphFont"/>
    <w:rsid w:val="00372591"/>
  </w:style>
  <w:style w:type="character" w:customStyle="1" w:styleId="pageheader0">
    <w:name w:val="pageheader"/>
    <w:basedOn w:val="DefaultParagraphFont"/>
    <w:rsid w:val="00372591"/>
  </w:style>
  <w:style w:type="character" w:customStyle="1" w:styleId="AuthorCharChar">
    <w:name w:val="Author Char Char"/>
    <w:rsid w:val="00372591"/>
  </w:style>
  <w:style w:type="character" w:customStyle="1" w:styleId="smallchar0">
    <w:name w:val="smallchar"/>
    <w:basedOn w:val="DefaultParagraphFont"/>
    <w:rsid w:val="00372591"/>
  </w:style>
  <w:style w:type="character" w:customStyle="1" w:styleId="Shortcite">
    <w:name w:val="Shortcite"/>
    <w:rsid w:val="00372591"/>
  </w:style>
  <w:style w:type="character" w:customStyle="1" w:styleId="Longcite">
    <w:name w:val="Longcite"/>
    <w:rsid w:val="00372591"/>
  </w:style>
  <w:style w:type="character" w:customStyle="1" w:styleId="address">
    <w:name w:val="address"/>
    <w:rsid w:val="00372591"/>
  </w:style>
  <w:style w:type="character" w:customStyle="1" w:styleId="NormalizationChar">
    <w:name w:val="Normalization Char"/>
    <w:rsid w:val="00372591"/>
  </w:style>
  <w:style w:type="character" w:customStyle="1" w:styleId="Shrinker">
    <w:name w:val="Shrinker"/>
    <w:rsid w:val="00372591"/>
  </w:style>
  <w:style w:type="character" w:customStyle="1" w:styleId="heading2char2">
    <w:name w:val="heading2char"/>
    <w:basedOn w:val="DefaultParagraphFont"/>
    <w:rsid w:val="00372591"/>
  </w:style>
  <w:style w:type="character" w:customStyle="1" w:styleId="underlinea">
    <w:name w:val="underlinea"/>
    <w:basedOn w:val="DefaultParagraphFont"/>
    <w:rsid w:val="00372591"/>
  </w:style>
  <w:style w:type="character" w:customStyle="1" w:styleId="StyleUnderlineChar9pt2">
    <w:name w:val="Style Underline Char + 9 pt2"/>
    <w:rsid w:val="00372591"/>
  </w:style>
  <w:style w:type="character" w:customStyle="1" w:styleId="StyleUnderlineChar9ptBold1">
    <w:name w:val="Style Underline Char + 9 pt Bold1"/>
    <w:rsid w:val="00372591"/>
  </w:style>
  <w:style w:type="character" w:customStyle="1" w:styleId="FontStyle329">
    <w:name w:val="Font Style329"/>
    <w:uiPriority w:val="99"/>
    <w:rsid w:val="00372591"/>
  </w:style>
  <w:style w:type="character" w:customStyle="1" w:styleId="FontStyle232">
    <w:name w:val="Font Style232"/>
    <w:uiPriority w:val="99"/>
    <w:rsid w:val="00372591"/>
  </w:style>
  <w:style w:type="character" w:customStyle="1" w:styleId="MicroTextCharChar">
    <w:name w:val="MicroText Char Char"/>
    <w:rsid w:val="00372591"/>
  </w:style>
  <w:style w:type="character" w:customStyle="1" w:styleId="style61">
    <w:name w:val="style6"/>
    <w:rsid w:val="00372591"/>
  </w:style>
  <w:style w:type="character" w:customStyle="1" w:styleId="Title2">
    <w:name w:val="Title2"/>
    <w:basedOn w:val="DefaultParagraphFont"/>
    <w:rsid w:val="00372591"/>
  </w:style>
  <w:style w:type="character" w:customStyle="1" w:styleId="pmterms2">
    <w:name w:val="pmterms2"/>
    <w:basedOn w:val="DefaultParagraphFont"/>
    <w:rsid w:val="00372591"/>
  </w:style>
  <w:style w:type="character" w:customStyle="1" w:styleId="BoldandUnderlineChar1Char2CharChar">
    <w:name w:val="Bold and Underline Char1 Char2 Char Char"/>
    <w:basedOn w:val="DefaultParagraphFont"/>
    <w:rsid w:val="00372591"/>
  </w:style>
  <w:style w:type="character" w:customStyle="1" w:styleId="UnderlineChar1Char1">
    <w:name w:val="Underline Char1 Char1"/>
    <w:basedOn w:val="DefaultParagraphFont"/>
    <w:rsid w:val="00372591"/>
  </w:style>
  <w:style w:type="character" w:customStyle="1" w:styleId="featurecontentgray1">
    <w:name w:val="featurecontentgray1"/>
    <w:basedOn w:val="DefaultParagraphFont"/>
    <w:rsid w:val="00372591"/>
  </w:style>
  <w:style w:type="character" w:customStyle="1" w:styleId="CardCharCharChar0">
    <w:name w:val="Card Char Char Char"/>
    <w:basedOn w:val="DefaultParagraphFont"/>
    <w:rsid w:val="00372591"/>
  </w:style>
  <w:style w:type="character" w:customStyle="1" w:styleId="big1">
    <w:name w:val="big1"/>
    <w:basedOn w:val="DefaultParagraphFont"/>
    <w:rsid w:val="00372591"/>
  </w:style>
  <w:style w:type="character" w:customStyle="1" w:styleId="articletitle1">
    <w:name w:val="articletitle1"/>
    <w:basedOn w:val="DefaultParagraphFont"/>
    <w:rsid w:val="00372591"/>
  </w:style>
  <w:style w:type="character" w:customStyle="1" w:styleId="prodgeneral">
    <w:name w:val="prodgeneral"/>
    <w:basedOn w:val="DefaultParagraphFont"/>
    <w:rsid w:val="00372591"/>
  </w:style>
  <w:style w:type="character" w:customStyle="1" w:styleId="Style10pt">
    <w:name w:val="Style 10 pt"/>
    <w:basedOn w:val="DefaultParagraphFont"/>
    <w:rsid w:val="00372591"/>
  </w:style>
  <w:style w:type="character" w:customStyle="1" w:styleId="StyleUnderlineChar0">
    <w:name w:val="Style Underline + Char"/>
    <w:basedOn w:val="DefaultParagraphFont"/>
    <w:rsid w:val="00372591"/>
  </w:style>
  <w:style w:type="character" w:customStyle="1" w:styleId="highlightChar">
    <w:name w:val="highlight Char"/>
    <w:basedOn w:val="DefaultParagraphFont"/>
    <w:rsid w:val="00372591"/>
  </w:style>
  <w:style w:type="character" w:customStyle="1" w:styleId="citeChar2">
    <w:name w:val="cite Char"/>
    <w:basedOn w:val="DefaultParagraphFont"/>
    <w:rsid w:val="00372591"/>
  </w:style>
  <w:style w:type="character" w:customStyle="1" w:styleId="OffensiveLanguageChar">
    <w:name w:val="Offensive Language Char"/>
    <w:rsid w:val="00372591"/>
  </w:style>
  <w:style w:type="character" w:customStyle="1" w:styleId="yellowfadeinnerspan">
    <w:name w:val="yellowfadeinnerspan"/>
    <w:rsid w:val="00372591"/>
  </w:style>
  <w:style w:type="character" w:customStyle="1" w:styleId="ipa">
    <w:name w:val="ipa"/>
    <w:basedOn w:val="DefaultParagraphFont"/>
    <w:rsid w:val="00372591"/>
  </w:style>
  <w:style w:type="table" w:customStyle="1" w:styleId="TableGrid1">
    <w:name w:val="Table Grid1"/>
    <w:basedOn w:val="TableNormal"/>
    <w:rsid w:val="00372591"/>
    <w:pPr>
      <w:spacing w:after="200" w:line="276" w:lineRule="auto"/>
    </w:pPr>
    <w:rPr>
      <w:rFonts w:eastAsiaTheme="minorHAnsi"/>
      <w:sz w:val="22"/>
      <w:szCs w:val="22"/>
    </w:rPr>
    <w:tblPr/>
    <w:trPr>
      <w:hidden/>
    </w:trPr>
  </w:style>
  <w:style w:type="character" w:customStyle="1" w:styleId="StyleciteChar">
    <w:name w:val="Style cite + Char"/>
    <w:basedOn w:val="DefaultParagraphFont"/>
    <w:rsid w:val="00372591"/>
  </w:style>
  <w:style w:type="character" w:customStyle="1" w:styleId="DebateUnderlinedChar">
    <w:name w:val="Debate Underlined Char"/>
    <w:locked/>
    <w:rsid w:val="00372591"/>
  </w:style>
  <w:style w:type="paragraph" w:customStyle="1" w:styleId="DebateUnderlined">
    <w:name w:val="Debate Underlined"/>
    <w:basedOn w:val="Normal"/>
    <w:next w:val="about"/>
    <w:qFormat/>
    <w:rsid w:val="00372591"/>
  </w:style>
  <w:style w:type="character" w:customStyle="1" w:styleId="Card10f2Char">
    <w:name w:val="Card.10.f2 Char"/>
    <w:locked/>
    <w:rsid w:val="00372591"/>
  </w:style>
  <w:style w:type="paragraph" w:customStyle="1" w:styleId="Card10f2">
    <w:name w:val="Card.10.f2"/>
    <w:basedOn w:val="Normal"/>
    <w:next w:val="thumbnail"/>
    <w:autoRedefine/>
    <w:qFormat/>
    <w:rsid w:val="00372591"/>
  </w:style>
  <w:style w:type="paragraph" w:customStyle="1" w:styleId="BodyText5">
    <w:name w:val="Body Text5"/>
    <w:basedOn w:val="Normal"/>
    <w:next w:val="wallacepara"/>
    <w:qFormat/>
    <w:rsid w:val="00372591"/>
  </w:style>
  <w:style w:type="paragraph" w:customStyle="1" w:styleId="user">
    <w:name w:val="user"/>
    <w:basedOn w:val="Normal"/>
    <w:next w:val="morelink"/>
    <w:qFormat/>
    <w:rsid w:val="00372591"/>
  </w:style>
  <w:style w:type="paragraph" w:customStyle="1" w:styleId="about">
    <w:name w:val="about"/>
    <w:basedOn w:val="Normal"/>
    <w:next w:val="audiolink"/>
    <w:qFormat/>
    <w:rsid w:val="00372591"/>
  </w:style>
  <w:style w:type="paragraph" w:customStyle="1" w:styleId="t6">
    <w:name w:val="t6"/>
    <w:basedOn w:val="Normal"/>
    <w:next w:val="nav1"/>
    <w:qFormat/>
    <w:rsid w:val="00372591"/>
  </w:style>
  <w:style w:type="paragraph" w:customStyle="1" w:styleId="thumbnail">
    <w:name w:val="thumbnail"/>
    <w:basedOn w:val="Normal"/>
    <w:next w:val="nav2"/>
    <w:qFormat/>
    <w:rsid w:val="00372591"/>
  </w:style>
  <w:style w:type="paragraph" w:customStyle="1" w:styleId="stand-first-alone">
    <w:name w:val="stand-first-alone"/>
    <w:basedOn w:val="Normal"/>
    <w:next w:val="Pa0"/>
    <w:qFormat/>
    <w:rsid w:val="00372591"/>
  </w:style>
  <w:style w:type="paragraph" w:customStyle="1" w:styleId="wallacepara">
    <w:name w:val="wallacepara"/>
    <w:basedOn w:val="Normal"/>
    <w:next w:val="CM45"/>
    <w:qFormat/>
    <w:rsid w:val="00372591"/>
  </w:style>
  <w:style w:type="paragraph" w:customStyle="1" w:styleId="morelink">
    <w:name w:val="morelink"/>
    <w:basedOn w:val="Normal"/>
    <w:next w:val="CM46"/>
    <w:qFormat/>
    <w:rsid w:val="00372591"/>
  </w:style>
  <w:style w:type="paragraph" w:customStyle="1" w:styleId="audiolink">
    <w:name w:val="audiolink"/>
    <w:basedOn w:val="Normal"/>
    <w:next w:val="F4-NormalText"/>
    <w:qFormat/>
    <w:rsid w:val="00372591"/>
  </w:style>
  <w:style w:type="paragraph" w:customStyle="1" w:styleId="titlestyle1">
    <w:name w:val="titlestyle1"/>
    <w:basedOn w:val="Normal"/>
    <w:next w:val="FullText"/>
    <w:qFormat/>
    <w:rsid w:val="00372591"/>
  </w:style>
  <w:style w:type="paragraph" w:customStyle="1" w:styleId="nav1">
    <w:name w:val="nav1"/>
    <w:basedOn w:val="Normal"/>
    <w:next w:val="TagLine0"/>
    <w:qFormat/>
    <w:rsid w:val="00372591"/>
  </w:style>
  <w:style w:type="paragraph" w:customStyle="1" w:styleId="nav2">
    <w:name w:val="nav2"/>
    <w:basedOn w:val="Normal"/>
    <w:qFormat/>
    <w:rsid w:val="00372591"/>
  </w:style>
  <w:style w:type="paragraph" w:customStyle="1" w:styleId="Pa0">
    <w:name w:val="Pa0"/>
    <w:basedOn w:val="Normal"/>
    <w:uiPriority w:val="99"/>
    <w:qFormat/>
    <w:rsid w:val="00372591"/>
  </w:style>
  <w:style w:type="paragraph" w:customStyle="1" w:styleId="CM45">
    <w:name w:val="CM45"/>
    <w:basedOn w:val="Normal"/>
    <w:uiPriority w:val="99"/>
    <w:qFormat/>
    <w:rsid w:val="00372591"/>
  </w:style>
  <w:style w:type="paragraph" w:customStyle="1" w:styleId="CM46">
    <w:name w:val="CM46"/>
    <w:basedOn w:val="Normal"/>
    <w:uiPriority w:val="99"/>
    <w:qFormat/>
    <w:rsid w:val="00372591"/>
  </w:style>
  <w:style w:type="character" w:customStyle="1" w:styleId="Heading18">
    <w:name w:val="Heading #18_"/>
    <w:basedOn w:val="DefaultParagraphFont"/>
    <w:locked/>
    <w:rsid w:val="00372591"/>
  </w:style>
  <w:style w:type="paragraph" w:customStyle="1" w:styleId="Heading180">
    <w:name w:val="Heading #18"/>
    <w:basedOn w:val="Normal"/>
    <w:qFormat/>
    <w:rsid w:val="00372591"/>
  </w:style>
  <w:style w:type="character" w:customStyle="1" w:styleId="Picturecaption2">
    <w:name w:val="Picture caption (2)_"/>
    <w:basedOn w:val="DefaultParagraphFont"/>
    <w:locked/>
    <w:rsid w:val="00372591"/>
  </w:style>
  <w:style w:type="paragraph" w:customStyle="1" w:styleId="Picturecaption20">
    <w:name w:val="Picture caption (2)"/>
    <w:basedOn w:val="Normal"/>
    <w:qFormat/>
    <w:rsid w:val="00372591"/>
  </w:style>
  <w:style w:type="character" w:customStyle="1" w:styleId="Picturecaption">
    <w:name w:val="Picture caption_"/>
    <w:basedOn w:val="DefaultParagraphFont"/>
    <w:locked/>
    <w:rsid w:val="00372591"/>
  </w:style>
  <w:style w:type="paragraph" w:customStyle="1" w:styleId="Picturecaption0">
    <w:name w:val="Picture caption"/>
    <w:basedOn w:val="Normal"/>
    <w:qFormat/>
    <w:rsid w:val="00372591"/>
  </w:style>
  <w:style w:type="character" w:customStyle="1" w:styleId="Bodytext31">
    <w:name w:val="Body text (31)_"/>
    <w:basedOn w:val="DefaultParagraphFont"/>
    <w:locked/>
    <w:rsid w:val="00372591"/>
  </w:style>
  <w:style w:type="paragraph" w:customStyle="1" w:styleId="Bodytext310">
    <w:name w:val="Body text (31)"/>
    <w:basedOn w:val="Normal"/>
    <w:qFormat/>
    <w:rsid w:val="00372591"/>
  </w:style>
  <w:style w:type="character" w:customStyle="1" w:styleId="Heading22">
    <w:name w:val="Heading #22_"/>
    <w:basedOn w:val="DefaultParagraphFont"/>
    <w:locked/>
    <w:rsid w:val="00372591"/>
  </w:style>
  <w:style w:type="paragraph" w:customStyle="1" w:styleId="Heading220">
    <w:name w:val="Heading #22"/>
    <w:basedOn w:val="Normal"/>
    <w:qFormat/>
    <w:rsid w:val="00372591"/>
  </w:style>
  <w:style w:type="character" w:customStyle="1" w:styleId="Bodytext131">
    <w:name w:val="Body text (131)_"/>
    <w:basedOn w:val="DefaultParagraphFont"/>
    <w:locked/>
    <w:rsid w:val="00372591"/>
  </w:style>
  <w:style w:type="paragraph" w:customStyle="1" w:styleId="Bodytext1310">
    <w:name w:val="Body text (131)"/>
    <w:basedOn w:val="Normal"/>
    <w:qFormat/>
    <w:rsid w:val="00372591"/>
  </w:style>
  <w:style w:type="character" w:customStyle="1" w:styleId="Bodytext140">
    <w:name w:val="Body text (140)_"/>
    <w:basedOn w:val="DefaultParagraphFont"/>
    <w:locked/>
    <w:rsid w:val="00372591"/>
  </w:style>
  <w:style w:type="paragraph" w:customStyle="1" w:styleId="Bodytext1400">
    <w:name w:val="Body text (140)"/>
    <w:basedOn w:val="Normal"/>
    <w:qFormat/>
    <w:rsid w:val="00372591"/>
  </w:style>
  <w:style w:type="character" w:customStyle="1" w:styleId="Bodytext141">
    <w:name w:val="Body text (141)_"/>
    <w:basedOn w:val="DefaultParagraphFont"/>
    <w:locked/>
    <w:rsid w:val="00372591"/>
  </w:style>
  <w:style w:type="paragraph" w:customStyle="1" w:styleId="Bodytext1410">
    <w:name w:val="Body text (141)"/>
    <w:basedOn w:val="Normal"/>
    <w:qFormat/>
    <w:rsid w:val="00372591"/>
  </w:style>
  <w:style w:type="character" w:customStyle="1" w:styleId="Tableofcontents20">
    <w:name w:val="Table of contents (20)_"/>
    <w:basedOn w:val="DefaultParagraphFont"/>
    <w:locked/>
    <w:rsid w:val="00372591"/>
  </w:style>
  <w:style w:type="paragraph" w:customStyle="1" w:styleId="Tableofcontents200">
    <w:name w:val="Table of contents (20)"/>
    <w:basedOn w:val="Normal"/>
    <w:qFormat/>
    <w:rsid w:val="00372591"/>
  </w:style>
  <w:style w:type="character" w:customStyle="1" w:styleId="Tableofcontents21">
    <w:name w:val="Table of contents (21)_"/>
    <w:basedOn w:val="DefaultParagraphFont"/>
    <w:locked/>
    <w:rsid w:val="00372591"/>
  </w:style>
  <w:style w:type="paragraph" w:customStyle="1" w:styleId="Tableofcontents210">
    <w:name w:val="Table of contents (21)"/>
    <w:basedOn w:val="Normal"/>
    <w:qFormat/>
    <w:rsid w:val="00372591"/>
  </w:style>
  <w:style w:type="character" w:customStyle="1" w:styleId="Tableofcontents22">
    <w:name w:val="Table of contents (22)_"/>
    <w:basedOn w:val="DefaultParagraphFont"/>
    <w:locked/>
    <w:rsid w:val="00372591"/>
  </w:style>
  <w:style w:type="paragraph" w:customStyle="1" w:styleId="Tableofcontents220">
    <w:name w:val="Table of contents (22)"/>
    <w:basedOn w:val="Normal"/>
    <w:qFormat/>
    <w:rsid w:val="00372591"/>
  </w:style>
  <w:style w:type="character" w:customStyle="1" w:styleId="Bodytext142">
    <w:name w:val="Body text (142)_"/>
    <w:basedOn w:val="DefaultParagraphFont"/>
    <w:locked/>
    <w:rsid w:val="00372591"/>
  </w:style>
  <w:style w:type="paragraph" w:customStyle="1" w:styleId="Bodytext1420">
    <w:name w:val="Body text (142)"/>
    <w:basedOn w:val="Normal"/>
    <w:qFormat/>
    <w:rsid w:val="00372591"/>
  </w:style>
  <w:style w:type="character" w:customStyle="1" w:styleId="Bodytext143">
    <w:name w:val="Body text (143)_"/>
    <w:basedOn w:val="DefaultParagraphFont"/>
    <w:locked/>
    <w:rsid w:val="00372591"/>
  </w:style>
  <w:style w:type="paragraph" w:customStyle="1" w:styleId="Bodytext1430">
    <w:name w:val="Body text (143)"/>
    <w:basedOn w:val="Normal"/>
    <w:qFormat/>
    <w:rsid w:val="00372591"/>
  </w:style>
  <w:style w:type="character" w:customStyle="1" w:styleId="Bodytext144Exact">
    <w:name w:val="Body text (144) Exact"/>
    <w:basedOn w:val="DefaultParagraphFont"/>
    <w:locked/>
    <w:rsid w:val="00372591"/>
  </w:style>
  <w:style w:type="paragraph" w:customStyle="1" w:styleId="Bodytext144">
    <w:name w:val="Body text (144)"/>
    <w:basedOn w:val="Normal"/>
    <w:qFormat/>
    <w:rsid w:val="00372591"/>
  </w:style>
  <w:style w:type="character" w:customStyle="1" w:styleId="Bodytext145Exact">
    <w:name w:val="Body text (145) Exact"/>
    <w:basedOn w:val="DefaultParagraphFont"/>
    <w:locked/>
    <w:rsid w:val="00372591"/>
  </w:style>
  <w:style w:type="paragraph" w:customStyle="1" w:styleId="Bodytext145">
    <w:name w:val="Body text (145)"/>
    <w:basedOn w:val="Normal"/>
    <w:qFormat/>
    <w:rsid w:val="00372591"/>
  </w:style>
  <w:style w:type="character" w:customStyle="1" w:styleId="Bodytext146">
    <w:name w:val="Body text (146)_"/>
    <w:basedOn w:val="DefaultParagraphFont"/>
    <w:locked/>
    <w:rsid w:val="00372591"/>
  </w:style>
  <w:style w:type="paragraph" w:customStyle="1" w:styleId="Bodytext1460">
    <w:name w:val="Body text (146)"/>
    <w:basedOn w:val="Normal"/>
    <w:qFormat/>
    <w:rsid w:val="00372591"/>
  </w:style>
  <w:style w:type="character" w:customStyle="1" w:styleId="Heading230">
    <w:name w:val="Heading #23_"/>
    <w:basedOn w:val="DefaultParagraphFont"/>
    <w:locked/>
    <w:rsid w:val="00372591"/>
  </w:style>
  <w:style w:type="paragraph" w:customStyle="1" w:styleId="Heading231">
    <w:name w:val="Heading #23"/>
    <w:basedOn w:val="Normal"/>
    <w:qFormat/>
    <w:rsid w:val="00372591"/>
  </w:style>
  <w:style w:type="character" w:customStyle="1" w:styleId="Picturecaption36">
    <w:name w:val="Picture caption (36)_"/>
    <w:basedOn w:val="DefaultParagraphFont"/>
    <w:locked/>
    <w:rsid w:val="00372591"/>
  </w:style>
  <w:style w:type="paragraph" w:customStyle="1" w:styleId="Picturecaption360">
    <w:name w:val="Picture caption (36)"/>
    <w:basedOn w:val="Normal"/>
    <w:qFormat/>
    <w:rsid w:val="00372591"/>
  </w:style>
  <w:style w:type="character" w:customStyle="1" w:styleId="Picturecaption42">
    <w:name w:val="Picture caption (42)_"/>
    <w:basedOn w:val="DefaultParagraphFont"/>
    <w:locked/>
    <w:rsid w:val="00372591"/>
  </w:style>
  <w:style w:type="paragraph" w:customStyle="1" w:styleId="Picturecaption420">
    <w:name w:val="Picture caption (42)"/>
    <w:basedOn w:val="Normal"/>
    <w:qFormat/>
    <w:rsid w:val="00372591"/>
  </w:style>
  <w:style w:type="character" w:customStyle="1" w:styleId="Bodytext154">
    <w:name w:val="Body text (154)_"/>
    <w:basedOn w:val="DefaultParagraphFont"/>
    <w:locked/>
    <w:rsid w:val="00372591"/>
  </w:style>
  <w:style w:type="paragraph" w:customStyle="1" w:styleId="Bodytext1540">
    <w:name w:val="Body text (154)"/>
    <w:basedOn w:val="Normal"/>
    <w:qFormat/>
    <w:rsid w:val="00372591"/>
  </w:style>
  <w:style w:type="character" w:customStyle="1" w:styleId="Bodytext155">
    <w:name w:val="Body text (155)_"/>
    <w:basedOn w:val="DefaultParagraphFont"/>
    <w:locked/>
    <w:rsid w:val="00372591"/>
  </w:style>
  <w:style w:type="paragraph" w:customStyle="1" w:styleId="Bodytext1550">
    <w:name w:val="Body text (155)"/>
    <w:basedOn w:val="Normal"/>
    <w:qFormat/>
    <w:rsid w:val="00372591"/>
  </w:style>
  <w:style w:type="character" w:customStyle="1" w:styleId="Bodytext156">
    <w:name w:val="Body text (156)_"/>
    <w:basedOn w:val="DefaultParagraphFont"/>
    <w:locked/>
    <w:rsid w:val="00372591"/>
  </w:style>
  <w:style w:type="paragraph" w:customStyle="1" w:styleId="Bodytext1560">
    <w:name w:val="Body text (156)"/>
    <w:basedOn w:val="Normal"/>
    <w:qFormat/>
    <w:rsid w:val="00372591"/>
  </w:style>
  <w:style w:type="character" w:customStyle="1" w:styleId="Bodytext60">
    <w:name w:val="Body text (60)_"/>
    <w:basedOn w:val="DefaultParagraphFont"/>
    <w:locked/>
    <w:rsid w:val="00372591"/>
  </w:style>
  <w:style w:type="paragraph" w:customStyle="1" w:styleId="Bodytext600">
    <w:name w:val="Body text (60)"/>
    <w:basedOn w:val="Normal"/>
    <w:qFormat/>
    <w:rsid w:val="00372591"/>
  </w:style>
  <w:style w:type="character" w:customStyle="1" w:styleId="Bodytext158">
    <w:name w:val="Body text (158)_"/>
    <w:basedOn w:val="DefaultParagraphFont"/>
    <w:locked/>
    <w:rsid w:val="00372591"/>
  </w:style>
  <w:style w:type="paragraph" w:customStyle="1" w:styleId="Bodytext1580">
    <w:name w:val="Body text (158)"/>
    <w:basedOn w:val="Normal"/>
    <w:qFormat/>
    <w:rsid w:val="00372591"/>
  </w:style>
  <w:style w:type="character" w:customStyle="1" w:styleId="Bodytext159">
    <w:name w:val="Body text (159)_"/>
    <w:basedOn w:val="DefaultParagraphFont"/>
    <w:locked/>
    <w:rsid w:val="00372591"/>
  </w:style>
  <w:style w:type="paragraph" w:customStyle="1" w:styleId="Bodytext1590">
    <w:name w:val="Body text (159)"/>
    <w:basedOn w:val="Normal"/>
    <w:qFormat/>
    <w:rsid w:val="00372591"/>
  </w:style>
  <w:style w:type="character" w:customStyle="1" w:styleId="Bodytext160">
    <w:name w:val="Body text (160)_"/>
    <w:basedOn w:val="DefaultParagraphFont"/>
    <w:locked/>
    <w:rsid w:val="00372591"/>
  </w:style>
  <w:style w:type="paragraph" w:customStyle="1" w:styleId="Bodytext1600">
    <w:name w:val="Body text (160)"/>
    <w:basedOn w:val="Normal"/>
    <w:qFormat/>
    <w:rsid w:val="00372591"/>
  </w:style>
  <w:style w:type="character" w:customStyle="1" w:styleId="Picturecaption4">
    <w:name w:val="Picture caption (4)_"/>
    <w:basedOn w:val="DefaultParagraphFont"/>
    <w:locked/>
    <w:rsid w:val="00372591"/>
  </w:style>
  <w:style w:type="paragraph" w:customStyle="1" w:styleId="Picturecaption40">
    <w:name w:val="Picture caption (4)"/>
    <w:basedOn w:val="Normal"/>
    <w:qFormat/>
    <w:rsid w:val="00372591"/>
  </w:style>
  <w:style w:type="character" w:customStyle="1" w:styleId="Heading10">
    <w:name w:val="Heading #10_"/>
    <w:basedOn w:val="DefaultParagraphFont"/>
    <w:locked/>
    <w:rsid w:val="00372591"/>
  </w:style>
  <w:style w:type="paragraph" w:customStyle="1" w:styleId="Heading100">
    <w:name w:val="Heading #10"/>
    <w:basedOn w:val="Normal"/>
    <w:qFormat/>
    <w:rsid w:val="00372591"/>
  </w:style>
  <w:style w:type="character" w:customStyle="1" w:styleId="Picturecaption3">
    <w:name w:val="Picture caption (3)_"/>
    <w:basedOn w:val="DefaultParagraphFont"/>
    <w:locked/>
    <w:rsid w:val="00372591"/>
  </w:style>
  <w:style w:type="paragraph" w:customStyle="1" w:styleId="Picturecaption30">
    <w:name w:val="Picture caption (3)"/>
    <w:basedOn w:val="Normal"/>
    <w:qFormat/>
    <w:rsid w:val="00372591"/>
  </w:style>
  <w:style w:type="character" w:customStyle="1" w:styleId="Heading13">
    <w:name w:val="Heading #13_"/>
    <w:basedOn w:val="DefaultParagraphFont"/>
    <w:locked/>
    <w:rsid w:val="00372591"/>
  </w:style>
  <w:style w:type="paragraph" w:customStyle="1" w:styleId="Heading130">
    <w:name w:val="Heading #13"/>
    <w:basedOn w:val="Normal"/>
    <w:qFormat/>
    <w:rsid w:val="00372591"/>
  </w:style>
  <w:style w:type="character" w:customStyle="1" w:styleId="Heading92">
    <w:name w:val="Heading #9 (2)_"/>
    <w:basedOn w:val="DefaultParagraphFont"/>
    <w:locked/>
    <w:rsid w:val="00372591"/>
  </w:style>
  <w:style w:type="paragraph" w:customStyle="1" w:styleId="Heading920">
    <w:name w:val="Heading #9 (2)"/>
    <w:basedOn w:val="Normal"/>
    <w:qFormat/>
    <w:rsid w:val="00372591"/>
  </w:style>
  <w:style w:type="character" w:customStyle="1" w:styleId="Heading15">
    <w:name w:val="Heading #15_"/>
    <w:basedOn w:val="DefaultParagraphFont"/>
    <w:locked/>
    <w:rsid w:val="00372591"/>
  </w:style>
  <w:style w:type="paragraph" w:customStyle="1" w:styleId="Heading150">
    <w:name w:val="Heading #15"/>
    <w:basedOn w:val="Normal"/>
    <w:qFormat/>
    <w:rsid w:val="00372591"/>
  </w:style>
  <w:style w:type="character" w:customStyle="1" w:styleId="Bodytext38">
    <w:name w:val="Body text (38)_"/>
    <w:basedOn w:val="DefaultParagraphFont"/>
    <w:locked/>
    <w:rsid w:val="00372591"/>
  </w:style>
  <w:style w:type="paragraph" w:customStyle="1" w:styleId="Bodytext380">
    <w:name w:val="Body text (38)"/>
    <w:basedOn w:val="Normal"/>
    <w:qFormat/>
    <w:rsid w:val="00372591"/>
  </w:style>
  <w:style w:type="character" w:customStyle="1" w:styleId="Heading17">
    <w:name w:val="Heading #17_"/>
    <w:basedOn w:val="DefaultParagraphFont"/>
    <w:locked/>
    <w:rsid w:val="00372591"/>
  </w:style>
  <w:style w:type="paragraph" w:customStyle="1" w:styleId="Heading170">
    <w:name w:val="Heading #17"/>
    <w:basedOn w:val="Normal"/>
    <w:qFormat/>
    <w:rsid w:val="00372591"/>
  </w:style>
  <w:style w:type="character" w:customStyle="1" w:styleId="Bodytext97Exact">
    <w:name w:val="Body text (97) Exact"/>
    <w:basedOn w:val="DefaultParagraphFont"/>
    <w:locked/>
    <w:rsid w:val="00372591"/>
  </w:style>
  <w:style w:type="paragraph" w:customStyle="1" w:styleId="Bodytext97">
    <w:name w:val="Body text (97)"/>
    <w:basedOn w:val="Normal"/>
    <w:qFormat/>
    <w:rsid w:val="00372591"/>
  </w:style>
  <w:style w:type="character" w:customStyle="1" w:styleId="Bodytext42">
    <w:name w:val="Body text (42)_"/>
    <w:basedOn w:val="DefaultParagraphFont"/>
    <w:locked/>
    <w:rsid w:val="00372591"/>
  </w:style>
  <w:style w:type="paragraph" w:customStyle="1" w:styleId="Bodytext420">
    <w:name w:val="Body text (42)"/>
    <w:basedOn w:val="Normal"/>
    <w:qFormat/>
    <w:rsid w:val="00372591"/>
  </w:style>
  <w:style w:type="character" w:customStyle="1" w:styleId="Picturecaption9">
    <w:name w:val="Picture caption (9)_"/>
    <w:basedOn w:val="DefaultParagraphFont"/>
    <w:locked/>
    <w:rsid w:val="00372591"/>
  </w:style>
  <w:style w:type="paragraph" w:customStyle="1" w:styleId="Picturecaption90">
    <w:name w:val="Picture caption (9)"/>
    <w:basedOn w:val="Normal"/>
    <w:qFormat/>
    <w:rsid w:val="00372591"/>
  </w:style>
  <w:style w:type="character" w:customStyle="1" w:styleId="Bodytext96Exact">
    <w:name w:val="Body text (96) Exact"/>
    <w:basedOn w:val="DefaultParagraphFont"/>
    <w:locked/>
    <w:rsid w:val="00372591"/>
  </w:style>
  <w:style w:type="paragraph" w:customStyle="1" w:styleId="Bodytext96">
    <w:name w:val="Body text (96)"/>
    <w:basedOn w:val="Normal"/>
    <w:qFormat/>
    <w:rsid w:val="00372591"/>
  </w:style>
  <w:style w:type="character" w:customStyle="1" w:styleId="Heading142">
    <w:name w:val="Heading #14 (2)_"/>
    <w:basedOn w:val="DefaultParagraphFont"/>
    <w:locked/>
    <w:rsid w:val="00372591"/>
  </w:style>
  <w:style w:type="paragraph" w:customStyle="1" w:styleId="Heading1420">
    <w:name w:val="Heading #14 (2)"/>
    <w:basedOn w:val="Normal"/>
    <w:qFormat/>
    <w:rsid w:val="00372591"/>
  </w:style>
  <w:style w:type="character" w:customStyle="1" w:styleId="Picturecaption31">
    <w:name w:val="Picture caption (31)_"/>
    <w:basedOn w:val="DefaultParagraphFont"/>
    <w:locked/>
    <w:rsid w:val="00372591"/>
  </w:style>
  <w:style w:type="paragraph" w:customStyle="1" w:styleId="Picturecaption310">
    <w:name w:val="Picture caption (31)"/>
    <w:basedOn w:val="Normal"/>
    <w:qFormat/>
    <w:rsid w:val="00372591"/>
  </w:style>
  <w:style w:type="character" w:customStyle="1" w:styleId="Picturecaption27">
    <w:name w:val="Picture caption (27)_"/>
    <w:basedOn w:val="DefaultParagraphFont"/>
    <w:locked/>
    <w:rsid w:val="00372591"/>
  </w:style>
  <w:style w:type="paragraph" w:customStyle="1" w:styleId="Picturecaption270">
    <w:name w:val="Picture caption (27)"/>
    <w:basedOn w:val="Normal"/>
    <w:qFormat/>
    <w:rsid w:val="00372591"/>
  </w:style>
  <w:style w:type="character" w:customStyle="1" w:styleId="Bodytext43Exact">
    <w:name w:val="Body text (43) Exact"/>
    <w:basedOn w:val="DefaultParagraphFont"/>
    <w:locked/>
    <w:rsid w:val="00372591"/>
  </w:style>
  <w:style w:type="paragraph" w:customStyle="1" w:styleId="Bodytext43">
    <w:name w:val="Body text (43)"/>
    <w:basedOn w:val="Normal"/>
    <w:qFormat/>
    <w:rsid w:val="00372591"/>
  </w:style>
  <w:style w:type="character" w:customStyle="1" w:styleId="Bodytext109">
    <w:name w:val="Body text (109)_"/>
    <w:basedOn w:val="DefaultParagraphFont"/>
    <w:locked/>
    <w:rsid w:val="00372591"/>
  </w:style>
  <w:style w:type="paragraph" w:customStyle="1" w:styleId="Bodytext1090">
    <w:name w:val="Body text (109)"/>
    <w:basedOn w:val="Normal"/>
    <w:qFormat/>
    <w:rsid w:val="00372591"/>
  </w:style>
  <w:style w:type="character" w:customStyle="1" w:styleId="Bodytext110">
    <w:name w:val="Body text (110)_"/>
    <w:basedOn w:val="DefaultParagraphFont"/>
    <w:locked/>
    <w:rsid w:val="00372591"/>
  </w:style>
  <w:style w:type="paragraph" w:customStyle="1" w:styleId="Bodytext1100">
    <w:name w:val="Body text (110)"/>
    <w:basedOn w:val="Normal"/>
    <w:qFormat/>
    <w:rsid w:val="00372591"/>
  </w:style>
  <w:style w:type="character" w:customStyle="1" w:styleId="Bodytext111">
    <w:name w:val="Body text (111)_"/>
    <w:basedOn w:val="DefaultParagraphFont"/>
    <w:locked/>
    <w:rsid w:val="00372591"/>
  </w:style>
  <w:style w:type="paragraph" w:customStyle="1" w:styleId="Bodytext1110">
    <w:name w:val="Body text (111)"/>
    <w:basedOn w:val="Normal"/>
    <w:qFormat/>
    <w:rsid w:val="00372591"/>
  </w:style>
  <w:style w:type="character" w:customStyle="1" w:styleId="Tablecaption7">
    <w:name w:val="Table caption (7)_"/>
    <w:basedOn w:val="DefaultParagraphFont"/>
    <w:locked/>
    <w:rsid w:val="00372591"/>
  </w:style>
  <w:style w:type="paragraph" w:customStyle="1" w:styleId="Tablecaption70">
    <w:name w:val="Table caption (7)"/>
    <w:basedOn w:val="Normal"/>
    <w:qFormat/>
    <w:rsid w:val="00372591"/>
  </w:style>
  <w:style w:type="character" w:customStyle="1" w:styleId="Bodytext112">
    <w:name w:val="Body text (112)_"/>
    <w:basedOn w:val="DefaultParagraphFont"/>
    <w:locked/>
    <w:rsid w:val="00372591"/>
  </w:style>
  <w:style w:type="paragraph" w:customStyle="1" w:styleId="Bodytext1120">
    <w:name w:val="Body text (112)"/>
    <w:basedOn w:val="Normal"/>
    <w:qFormat/>
    <w:rsid w:val="00372591"/>
  </w:style>
  <w:style w:type="character" w:customStyle="1" w:styleId="Bodytext113">
    <w:name w:val="Body text (113)_"/>
    <w:basedOn w:val="DefaultParagraphFont"/>
    <w:locked/>
    <w:rsid w:val="00372591"/>
  </w:style>
  <w:style w:type="paragraph" w:customStyle="1" w:styleId="Bodytext1130">
    <w:name w:val="Body text (113)"/>
    <w:basedOn w:val="Normal"/>
    <w:qFormat/>
    <w:rsid w:val="00372591"/>
  </w:style>
  <w:style w:type="character" w:customStyle="1" w:styleId="Tableofcontents10">
    <w:name w:val="Table of contents (10)_"/>
    <w:basedOn w:val="DefaultParagraphFont"/>
    <w:locked/>
    <w:rsid w:val="00372591"/>
  </w:style>
  <w:style w:type="paragraph" w:customStyle="1" w:styleId="Tableofcontents100">
    <w:name w:val="Table of contents (10)"/>
    <w:basedOn w:val="Normal"/>
    <w:qFormat/>
    <w:rsid w:val="00372591"/>
  </w:style>
  <w:style w:type="character" w:customStyle="1" w:styleId="Tableofcontents12">
    <w:name w:val="Table of contents (12)_"/>
    <w:basedOn w:val="DefaultParagraphFont"/>
    <w:locked/>
    <w:rsid w:val="00372591"/>
  </w:style>
  <w:style w:type="paragraph" w:customStyle="1" w:styleId="Tableofcontents120">
    <w:name w:val="Table of contents (12)"/>
    <w:basedOn w:val="Normal"/>
    <w:qFormat/>
    <w:rsid w:val="00372591"/>
  </w:style>
  <w:style w:type="character" w:customStyle="1" w:styleId="Tableofcontents14">
    <w:name w:val="Table of contents (14)_"/>
    <w:basedOn w:val="DefaultParagraphFont"/>
    <w:locked/>
    <w:rsid w:val="00372591"/>
  </w:style>
  <w:style w:type="paragraph" w:customStyle="1" w:styleId="Tableofcontents140">
    <w:name w:val="Table of contents (14)"/>
    <w:basedOn w:val="Normal"/>
    <w:qFormat/>
    <w:rsid w:val="00372591"/>
  </w:style>
  <w:style w:type="character" w:customStyle="1" w:styleId="Heading162">
    <w:name w:val="Heading #16 (2)_"/>
    <w:basedOn w:val="DefaultParagraphFont"/>
    <w:locked/>
    <w:rsid w:val="00372591"/>
  </w:style>
  <w:style w:type="paragraph" w:customStyle="1" w:styleId="Heading1620">
    <w:name w:val="Heading #16 (2)"/>
    <w:basedOn w:val="Normal"/>
    <w:qFormat/>
    <w:rsid w:val="00372591"/>
  </w:style>
  <w:style w:type="paragraph" w:customStyle="1" w:styleId="txgreen">
    <w:name w:val="txgreen"/>
    <w:basedOn w:val="Normal"/>
    <w:uiPriority w:val="99"/>
    <w:qFormat/>
    <w:rsid w:val="00372591"/>
  </w:style>
  <w:style w:type="paragraph" w:customStyle="1" w:styleId="rtecenter">
    <w:name w:val="rtecenter"/>
    <w:basedOn w:val="Normal"/>
    <w:uiPriority w:val="99"/>
    <w:qFormat/>
    <w:rsid w:val="00372591"/>
  </w:style>
  <w:style w:type="paragraph" w:customStyle="1" w:styleId="StyleHeading4TagBigcardNotBold">
    <w:name w:val="Style Heading 4TagBig card + Not Bold"/>
    <w:basedOn w:val="Heading4"/>
    <w:qFormat/>
    <w:rsid w:val="00372591"/>
    <w:rPr>
      <w:bCs w:val="0"/>
    </w:rPr>
  </w:style>
  <w:style w:type="paragraph" w:customStyle="1" w:styleId="Stylecardtext8pt">
    <w:name w:val="Style card text + 8 pt"/>
    <w:basedOn w:val="Normal"/>
    <w:qFormat/>
    <w:rsid w:val="00372591"/>
  </w:style>
  <w:style w:type="paragraph" w:customStyle="1" w:styleId="Stylecardtext5pt">
    <w:name w:val="Style card text + 5 pt"/>
    <w:basedOn w:val="Normal"/>
    <w:qFormat/>
    <w:rsid w:val="00372591"/>
  </w:style>
  <w:style w:type="character" w:customStyle="1" w:styleId="StyleLatinGaramond9ptUnderline">
    <w:name w:val="Style (Latin) Garamond 9 pt Underline"/>
    <w:rsid w:val="00372591"/>
  </w:style>
  <w:style w:type="character" w:customStyle="1" w:styleId="ellipsistext">
    <w:name w:val="ellipsis_text"/>
    <w:basedOn w:val="DefaultParagraphFont"/>
    <w:rsid w:val="00372591"/>
  </w:style>
  <w:style w:type="character" w:customStyle="1" w:styleId="referencediv">
    <w:name w:val="referencediv"/>
    <w:basedOn w:val="DefaultParagraphFont"/>
    <w:rsid w:val="00372591"/>
  </w:style>
  <w:style w:type="character" w:customStyle="1" w:styleId="cite0">
    <w:name w:val="cite0"/>
    <w:rsid w:val="00372591"/>
  </w:style>
  <w:style w:type="character" w:customStyle="1" w:styleId="Aunderline1">
    <w:name w:val="Aunderline"/>
    <w:qFormat/>
    <w:rsid w:val="00372591"/>
  </w:style>
  <w:style w:type="character" w:customStyle="1" w:styleId="desc">
    <w:name w:val="desc"/>
    <w:basedOn w:val="DefaultParagraphFont"/>
    <w:rsid w:val="00372591"/>
  </w:style>
  <w:style w:type="character" w:customStyle="1" w:styleId="n">
    <w:name w:val="n"/>
    <w:rsid w:val="00372591"/>
  </w:style>
  <w:style w:type="character" w:customStyle="1" w:styleId="in-top">
    <w:name w:val="in-top"/>
    <w:rsid w:val="00372591"/>
  </w:style>
  <w:style w:type="character" w:customStyle="1" w:styleId="nukeled">
    <w:name w:val="nukeled"/>
    <w:rsid w:val="00372591"/>
  </w:style>
  <w:style w:type="character" w:customStyle="1" w:styleId="contextlyrelated">
    <w:name w:val="contextly_related"/>
    <w:rsid w:val="00372591"/>
  </w:style>
  <w:style w:type="character" w:customStyle="1" w:styleId="in-right">
    <w:name w:val="in-right"/>
    <w:rsid w:val="00372591"/>
  </w:style>
  <w:style w:type="character" w:customStyle="1" w:styleId="adtext">
    <w:name w:val="ad_text"/>
    <w:rsid w:val="00372591"/>
  </w:style>
  <w:style w:type="character" w:customStyle="1" w:styleId="linkrow">
    <w:name w:val="link_row"/>
    <w:rsid w:val="00372591"/>
  </w:style>
  <w:style w:type="character" w:customStyle="1" w:styleId="revision-date">
    <w:name w:val="revision-date"/>
    <w:rsid w:val="00372591"/>
  </w:style>
  <w:style w:type="character" w:customStyle="1" w:styleId="facebook-share">
    <w:name w:val="facebook-share"/>
    <w:rsid w:val="00372591"/>
  </w:style>
  <w:style w:type="character" w:customStyle="1" w:styleId="facebook-share-label">
    <w:name w:val="facebook-share-label"/>
    <w:rsid w:val="00372591"/>
  </w:style>
  <w:style w:type="character" w:customStyle="1" w:styleId="ata11y">
    <w:name w:val="at_a11y"/>
    <w:rsid w:val="00372591"/>
  </w:style>
  <w:style w:type="character" w:customStyle="1" w:styleId="tpk">
    <w:name w:val="tpk"/>
    <w:rsid w:val="00372591"/>
  </w:style>
  <w:style w:type="character" w:customStyle="1" w:styleId="A24">
    <w:name w:val="A24"/>
    <w:uiPriority w:val="99"/>
    <w:rsid w:val="00372591"/>
  </w:style>
  <w:style w:type="character" w:customStyle="1" w:styleId="A25">
    <w:name w:val="A25"/>
    <w:uiPriority w:val="99"/>
    <w:rsid w:val="00372591"/>
  </w:style>
  <w:style w:type="character" w:customStyle="1" w:styleId="Headerorfooter">
    <w:name w:val="Header or footer_"/>
    <w:basedOn w:val="DefaultParagraphFont"/>
    <w:rsid w:val="00372591"/>
  </w:style>
  <w:style w:type="character" w:customStyle="1" w:styleId="Headerorfooter0">
    <w:name w:val="Header or footer"/>
    <w:basedOn w:val="Bodytext100"/>
    <w:rsid w:val="00372591"/>
  </w:style>
  <w:style w:type="character" w:customStyle="1" w:styleId="Bodytext32">
    <w:name w:val="Body text (3)_"/>
    <w:basedOn w:val="DefaultParagraphFont"/>
    <w:rsid w:val="00372591"/>
  </w:style>
  <w:style w:type="character" w:customStyle="1" w:styleId="Bodytext31Exact">
    <w:name w:val="Body text (31) Exact"/>
    <w:basedOn w:val="DefaultParagraphFont"/>
    <w:rsid w:val="00372591"/>
  </w:style>
  <w:style w:type="character" w:customStyle="1" w:styleId="Bodytext100">
    <w:name w:val="Body text (10)_"/>
    <w:basedOn w:val="DefaultParagraphFont"/>
    <w:rsid w:val="00372591"/>
  </w:style>
  <w:style w:type="character" w:customStyle="1" w:styleId="Bodytext33">
    <w:name w:val="Body text (3)"/>
    <w:basedOn w:val="Bodytext3Spacing0ptExact"/>
    <w:rsid w:val="00372591"/>
  </w:style>
  <w:style w:type="character" w:customStyle="1" w:styleId="Bodytext46">
    <w:name w:val="Body text (46)_"/>
    <w:basedOn w:val="DefaultParagraphFont"/>
    <w:rsid w:val="00372591"/>
  </w:style>
  <w:style w:type="character" w:customStyle="1" w:styleId="Bodytext51">
    <w:name w:val="Body text (51)_"/>
    <w:basedOn w:val="DefaultParagraphFont"/>
    <w:rsid w:val="00372591"/>
  </w:style>
  <w:style w:type="character" w:customStyle="1" w:styleId="Bodytext34">
    <w:name w:val="Body text (34)_"/>
    <w:basedOn w:val="DefaultParagraphFont"/>
    <w:rsid w:val="00372591"/>
  </w:style>
  <w:style w:type="character" w:customStyle="1" w:styleId="Bodytext3Spacing0ptExact">
    <w:name w:val="Body text (3) + Spacing 0 pt Exact"/>
    <w:rsid w:val="00372591"/>
  </w:style>
  <w:style w:type="character" w:customStyle="1" w:styleId="Bodytext82">
    <w:name w:val="Body text (82)_"/>
    <w:basedOn w:val="DefaultParagraphFont"/>
    <w:rsid w:val="00372591"/>
  </w:style>
  <w:style w:type="character" w:customStyle="1" w:styleId="PicturecaptionSpacing0ptExact">
    <w:name w:val="Picture caption + Spacing 0 pt Exact"/>
    <w:basedOn w:val="DefaultParagraphFont"/>
    <w:rsid w:val="00372591"/>
  </w:style>
  <w:style w:type="character" w:customStyle="1" w:styleId="Tableofcontents13">
    <w:name w:val="Table of contents (13)_"/>
    <w:basedOn w:val="DefaultParagraphFont"/>
    <w:rsid w:val="00372591"/>
  </w:style>
  <w:style w:type="character" w:customStyle="1" w:styleId="Bodytext114">
    <w:name w:val="Body text (114)_"/>
    <w:basedOn w:val="DefaultParagraphFont"/>
    <w:rsid w:val="00372591"/>
  </w:style>
  <w:style w:type="character" w:customStyle="1" w:styleId="Bodytext115">
    <w:name w:val="Body text (115)_"/>
    <w:basedOn w:val="DefaultParagraphFont"/>
    <w:rsid w:val="00372591"/>
  </w:style>
  <w:style w:type="character" w:customStyle="1" w:styleId="Bodytext1150">
    <w:name w:val="Body text (115)"/>
    <w:basedOn w:val="Picturecaption2Spacing0ptExact"/>
    <w:rsid w:val="00372591"/>
  </w:style>
  <w:style w:type="character" w:customStyle="1" w:styleId="Bodytext820">
    <w:name w:val="Body text (82)"/>
    <w:rsid w:val="00372591"/>
  </w:style>
  <w:style w:type="character" w:customStyle="1" w:styleId="Bodytext101">
    <w:name w:val="Body text (10)"/>
    <w:basedOn w:val="PicturecaptionSpacing0ptExact"/>
    <w:rsid w:val="00372591"/>
  </w:style>
  <w:style w:type="character" w:customStyle="1" w:styleId="Bodytext82Spacing0ptExact">
    <w:name w:val="Body text (82) + Spacing 0 pt Exact"/>
    <w:basedOn w:val="Bodytext820"/>
    <w:rsid w:val="00372591"/>
  </w:style>
  <w:style w:type="character" w:customStyle="1" w:styleId="Bodytext131Exact">
    <w:name w:val="Body text (131) Exact"/>
    <w:basedOn w:val="DefaultParagraphFont"/>
    <w:rsid w:val="00372591"/>
  </w:style>
  <w:style w:type="character" w:customStyle="1" w:styleId="Picturecaption2Spacing0ptExact">
    <w:name w:val="Picture caption (2) + Spacing 0 pt Exact"/>
    <w:basedOn w:val="DefaultParagraphFont"/>
    <w:rsid w:val="00372591"/>
  </w:style>
  <w:style w:type="character" w:customStyle="1" w:styleId="Bodytext114Exact">
    <w:name w:val="Body text (114) Exact"/>
    <w:basedOn w:val="Bodytext131Exact"/>
    <w:rsid w:val="00372591"/>
  </w:style>
  <w:style w:type="character" w:customStyle="1" w:styleId="Bodytext340">
    <w:name w:val="Body text (34)"/>
    <w:basedOn w:val="BodyText40"/>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510">
    <w:name w:val="Body text (51)"/>
    <w:basedOn w:val="Bodytext115"/>
    <w:rsid w:val="00372591"/>
  </w:style>
  <w:style w:type="character" w:customStyle="1" w:styleId="Bodytext1140">
    <w:name w:val="Body text (114)"/>
    <w:basedOn w:val="Bodytext131Exact"/>
    <w:rsid w:val="00372591"/>
  </w:style>
  <w:style w:type="character" w:customStyle="1" w:styleId="Tableofcontents130">
    <w:name w:val="Table of contents (13)"/>
    <w:basedOn w:val="Bodytext82Spacing0ptExact"/>
    <w:rsid w:val="00372591"/>
  </w:style>
  <w:style w:type="character" w:customStyle="1" w:styleId="Bodytext460">
    <w:name w:val="Body text (46)"/>
    <w:basedOn w:val="Bodytext114"/>
    <w:rsid w:val="00372591"/>
  </w:style>
  <w:style w:type="character" w:customStyle="1" w:styleId="Bodytext46NotBold">
    <w:name w:val="Body text (46) + Not Bold"/>
    <w:basedOn w:val="Bodytext114"/>
    <w:rsid w:val="00372591"/>
  </w:style>
  <w:style w:type="character" w:customStyle="1" w:styleId="Bodytext46SegoeUI">
    <w:name w:val="Body text (46) + Segoe UI"/>
    <w:basedOn w:val="Bodytext114"/>
    <w:rsid w:val="00372591"/>
  </w:style>
  <w:style w:type="character" w:customStyle="1" w:styleId="Bodytext115Spacing0ptExact">
    <w:name w:val="Body text (115) + Spacing 0 pt Exact"/>
    <w:basedOn w:val="Picturecaption2Spacing0ptExact"/>
    <w:rsid w:val="00372591"/>
  </w:style>
  <w:style w:type="character" w:customStyle="1" w:styleId="Picturecaption42SmallCaps">
    <w:name w:val="Picture caption (42) + Small Caps"/>
    <w:basedOn w:val="DefaultParagraphFont"/>
    <w:rsid w:val="00372591"/>
  </w:style>
  <w:style w:type="character" w:customStyle="1" w:styleId="Bodytext155Exact">
    <w:name w:val="Body text (155) Exact"/>
    <w:basedOn w:val="DefaultParagraphFont"/>
    <w:rsid w:val="00372591"/>
  </w:style>
  <w:style w:type="character" w:customStyle="1" w:styleId="Bodytext157">
    <w:name w:val="Body text (157)_"/>
    <w:basedOn w:val="DefaultParagraphFont"/>
    <w:rsid w:val="00372591"/>
  </w:style>
  <w:style w:type="character" w:customStyle="1" w:styleId="Bodytext157Spacing0pt">
    <w:name w:val="Body text (157) + Spacing 0 pt"/>
    <w:basedOn w:val="Bodytext39"/>
    <w:rsid w:val="00372591"/>
  </w:style>
  <w:style w:type="character" w:customStyle="1" w:styleId="Bodytext1570">
    <w:name w:val="Body text (157)"/>
    <w:basedOn w:val="Bodytext39"/>
    <w:rsid w:val="00372591"/>
  </w:style>
  <w:style w:type="character" w:customStyle="1" w:styleId="Heading2213pt">
    <w:name w:val="Heading #22 + 13 pt"/>
    <w:basedOn w:val="DefaultParagraphFont"/>
    <w:rsid w:val="00372591"/>
  </w:style>
  <w:style w:type="character" w:customStyle="1" w:styleId="Heading22125pt">
    <w:name w:val="Heading #22 + 12.5 pt"/>
    <w:basedOn w:val="DefaultParagraphFont"/>
    <w:rsid w:val="00372591"/>
  </w:style>
  <w:style w:type="character" w:customStyle="1" w:styleId="Bodytext300">
    <w:name w:val="Body text (30)_"/>
    <w:basedOn w:val="DefaultParagraphFont"/>
    <w:rsid w:val="00372591"/>
  </w:style>
  <w:style w:type="character" w:customStyle="1" w:styleId="Bodytext301">
    <w:name w:val="Body text (30)"/>
    <w:basedOn w:val="Bodytext3TimesNewRoman"/>
    <w:rsid w:val="00372591"/>
  </w:style>
  <w:style w:type="character" w:customStyle="1" w:styleId="Bodytext39">
    <w:name w:val="Body text (39)_"/>
    <w:basedOn w:val="DefaultParagraphFont"/>
    <w:rsid w:val="00372591"/>
  </w:style>
  <w:style w:type="character" w:customStyle="1" w:styleId="Bodytext390">
    <w:name w:val="Body text (39)"/>
    <w:basedOn w:val="BodytextExact"/>
    <w:rsid w:val="00372591"/>
  </w:style>
  <w:style w:type="character" w:customStyle="1" w:styleId="Bodytext159Exact">
    <w:name w:val="Body text (159) Exact"/>
    <w:basedOn w:val="DefaultParagraphFont"/>
    <w:rsid w:val="00372591"/>
  </w:style>
  <w:style w:type="character" w:customStyle="1" w:styleId="Bodytext60Spacing0pt">
    <w:name w:val="Body text (60) + Spacing 0 pt"/>
    <w:basedOn w:val="DefaultParagraphFont"/>
    <w:rsid w:val="00372591"/>
  </w:style>
  <w:style w:type="character" w:customStyle="1" w:styleId="Bodytext3Spacing-1pt">
    <w:name w:val="Body text (3) + Spacing -1 pt"/>
    <w:basedOn w:val="Bodytext3Spacing0ptExact"/>
    <w:rsid w:val="00372591"/>
  </w:style>
  <w:style w:type="character" w:customStyle="1" w:styleId="Bodytext3TimesNewRoman">
    <w:name w:val="Body text (3) + Times New Roman"/>
    <w:aliases w:val="11.5 pt"/>
    <w:basedOn w:val="Bodytext3Spacing0ptExact"/>
    <w:rsid w:val="00372591"/>
  </w:style>
  <w:style w:type="character" w:customStyle="1" w:styleId="Bodytext2NotBold">
    <w:name w:val="Body text (2) + Not Bold"/>
    <w:basedOn w:val="Bodytext33"/>
    <w:rsid w:val="00372591"/>
  </w:style>
  <w:style w:type="character" w:customStyle="1" w:styleId="BodytextExact">
    <w:name w:val="Body text Exact"/>
    <w:basedOn w:val="DefaultParagraphFont"/>
    <w:rsid w:val="00372591"/>
  </w:style>
  <w:style w:type="character" w:customStyle="1" w:styleId="Heading13Italic">
    <w:name w:val="Heading #13 + Italic"/>
    <w:basedOn w:val="DefaultParagraphFont"/>
    <w:rsid w:val="00372591"/>
  </w:style>
  <w:style w:type="character" w:customStyle="1" w:styleId="Heading92Spacing2pt">
    <w:name w:val="Heading #9 (2) + Spacing 2 pt"/>
    <w:basedOn w:val="DefaultParagraphFont"/>
    <w:rsid w:val="00372591"/>
  </w:style>
  <w:style w:type="character" w:customStyle="1" w:styleId="Bodytext38Spacing0pt">
    <w:name w:val="Body text (38) + Spacing 0 pt"/>
    <w:basedOn w:val="DefaultParagraphFont"/>
    <w:rsid w:val="00372591"/>
  </w:style>
  <w:style w:type="character" w:customStyle="1" w:styleId="Bodytext42Spacing-1pt">
    <w:name w:val="Body text (42) + Spacing -1 pt"/>
    <w:basedOn w:val="DefaultParagraphFont"/>
    <w:rsid w:val="00372591"/>
  </w:style>
  <w:style w:type="character" w:customStyle="1" w:styleId="Bodytext35">
    <w:name w:val="Body text (35)_"/>
    <w:basedOn w:val="DefaultParagraphFont"/>
    <w:rsid w:val="00372591"/>
  </w:style>
  <w:style w:type="character" w:customStyle="1" w:styleId="Picturecaption19">
    <w:name w:val="Picture caption (19)_"/>
    <w:basedOn w:val="DefaultParagraphFont"/>
    <w:rsid w:val="00372591"/>
  </w:style>
  <w:style w:type="character" w:customStyle="1" w:styleId="Picturecaption9Exact">
    <w:name w:val="Picture caption (9) Exact"/>
    <w:basedOn w:val="DefaultParagraphFont"/>
    <w:rsid w:val="00372591"/>
  </w:style>
  <w:style w:type="character" w:customStyle="1" w:styleId="Bodytext87">
    <w:name w:val="Body text (87)_"/>
    <w:basedOn w:val="DefaultParagraphFont"/>
    <w:rsid w:val="00372591"/>
  </w:style>
  <w:style w:type="character" w:customStyle="1" w:styleId="Bodytext6">
    <w:name w:val="Body text (6)_"/>
    <w:basedOn w:val="DefaultParagraphFont"/>
    <w:rsid w:val="00372591"/>
  </w:style>
  <w:style w:type="character" w:customStyle="1" w:styleId="Heading142SmallCaps">
    <w:name w:val="Heading #14 (2) + Small Caps"/>
    <w:basedOn w:val="DefaultParagraphFont"/>
    <w:rsid w:val="00372591"/>
  </w:style>
  <w:style w:type="character" w:customStyle="1" w:styleId="Bodytext350">
    <w:name w:val="Body text (35)"/>
    <w:basedOn w:val="Picturecaption190"/>
    <w:rsid w:val="00372591"/>
  </w:style>
  <w:style w:type="character" w:customStyle="1" w:styleId="Picturecaption190">
    <w:name w:val="Picture caption (19)"/>
    <w:basedOn w:val="Picturecaption27Spacing0pt"/>
    <w:rsid w:val="00372591"/>
  </w:style>
  <w:style w:type="character" w:customStyle="1" w:styleId="Picturecaption27Spacing0pt">
    <w:name w:val="Picture caption (27) + Spacing 0 pt"/>
    <w:basedOn w:val="DefaultParagraphFont"/>
    <w:rsid w:val="00372591"/>
  </w:style>
  <w:style w:type="character" w:customStyle="1" w:styleId="Bodytext43Spacing0ptExact">
    <w:name w:val="Body text (43) + Spacing 0 pt Exact"/>
    <w:basedOn w:val="DefaultParagraphFont"/>
    <w:rsid w:val="00372591"/>
  </w:style>
  <w:style w:type="character" w:customStyle="1" w:styleId="Bodytext61">
    <w:name w:val="Body text (6)"/>
    <w:basedOn w:val="Bodytext870"/>
    <w:rsid w:val="00372591"/>
  </w:style>
  <w:style w:type="character" w:customStyle="1" w:styleId="Bodytext870">
    <w:name w:val="Body text (87)"/>
    <w:basedOn w:val="DefaultParagraphFont"/>
    <w:rsid w:val="00372591"/>
  </w:style>
  <w:style w:type="character" w:customStyle="1" w:styleId="BodytextSegoeUI">
    <w:name w:val="Body text + Segoe UI"/>
    <w:aliases w:val="21.5 pt"/>
    <w:basedOn w:val="DefaultParagraphFont"/>
    <w:rsid w:val="00372591"/>
  </w:style>
  <w:style w:type="character" w:customStyle="1" w:styleId="Bodytext68">
    <w:name w:val="Body text (68)_"/>
    <w:basedOn w:val="DefaultParagraphFont"/>
    <w:rsid w:val="00372591"/>
  </w:style>
  <w:style w:type="character" w:customStyle="1" w:styleId="Bodytext112SmallCaps">
    <w:name w:val="Body text (112) + Small Caps"/>
    <w:basedOn w:val="DefaultParagraphFont"/>
    <w:rsid w:val="00372591"/>
  </w:style>
  <w:style w:type="character" w:customStyle="1" w:styleId="Bodytext680">
    <w:name w:val="Body text (68)"/>
    <w:basedOn w:val="Heading162SmallCaps"/>
    <w:rsid w:val="00372591"/>
  </w:style>
  <w:style w:type="character" w:customStyle="1" w:styleId="Tableofcontents11">
    <w:name w:val="Table of contents (11)_"/>
    <w:basedOn w:val="DefaultParagraphFont"/>
    <w:rsid w:val="00372591"/>
  </w:style>
  <w:style w:type="character" w:customStyle="1" w:styleId="Tableofcontents110">
    <w:name w:val="Table of contents (11)"/>
    <w:basedOn w:val="article-quote-right"/>
    <w:rsid w:val="00372591"/>
  </w:style>
  <w:style w:type="character" w:customStyle="1" w:styleId="Tableofcontents15">
    <w:name w:val="Table of contents (15)_"/>
    <w:basedOn w:val="DefaultParagraphFont"/>
    <w:rsid w:val="00372591"/>
  </w:style>
  <w:style w:type="character" w:customStyle="1" w:styleId="Tableofcontents150">
    <w:name w:val="Table of contents (15)"/>
    <w:basedOn w:val="StyleBox12pt"/>
    <w:rsid w:val="00372591"/>
  </w:style>
  <w:style w:type="character" w:customStyle="1" w:styleId="Heading162SmallCaps">
    <w:name w:val="Heading #16 (2) + Small Caps"/>
    <w:basedOn w:val="DefaultParagraphFont"/>
    <w:rsid w:val="00372591"/>
  </w:style>
  <w:style w:type="character" w:customStyle="1" w:styleId="amp">
    <w:name w:val="amp"/>
    <w:basedOn w:val="DefaultParagraphFont"/>
    <w:rsid w:val="00372591"/>
  </w:style>
  <w:style w:type="character" w:customStyle="1" w:styleId="article-quote-right">
    <w:name w:val="article-quote-right"/>
    <w:basedOn w:val="DefaultParagraphFont"/>
    <w:rsid w:val="00372591"/>
  </w:style>
  <w:style w:type="character" w:customStyle="1" w:styleId="StyleBox12ptBold">
    <w:name w:val="Style Box + 12 pt Bold"/>
    <w:basedOn w:val="DefaultParagraphFont"/>
    <w:rsid w:val="00372591"/>
  </w:style>
  <w:style w:type="character" w:customStyle="1" w:styleId="StyleBox12pt">
    <w:name w:val="Style Box + 12 pt"/>
    <w:basedOn w:val="DefaultParagraphFont"/>
    <w:rsid w:val="00372591"/>
  </w:style>
  <w:style w:type="character" w:customStyle="1" w:styleId="commentstext0">
    <w:name w:val="commentstext"/>
    <w:rsid w:val="00372591"/>
  </w:style>
  <w:style w:type="character" w:customStyle="1" w:styleId="wikicreatelink">
    <w:name w:val="wikicreatelink"/>
    <w:basedOn w:val="DefaultParagraphFont"/>
    <w:rsid w:val="00372591"/>
  </w:style>
  <w:style w:type="character" w:customStyle="1" w:styleId="facebook-share-count">
    <w:name w:val="facebook-share-count"/>
    <w:basedOn w:val="DefaultParagraphFont"/>
    <w:rsid w:val="00372591"/>
  </w:style>
  <w:style w:type="character" w:customStyle="1" w:styleId="tickerwrap">
    <w:name w:val="ticker_wrap"/>
    <w:basedOn w:val="DefaultParagraphFont"/>
    <w:rsid w:val="00372591"/>
  </w:style>
  <w:style w:type="character" w:customStyle="1" w:styleId="smallcaps0">
    <w:name w:val="small_caps"/>
    <w:basedOn w:val="DefaultParagraphFont"/>
    <w:rsid w:val="00372591"/>
  </w:style>
  <w:style w:type="character" w:customStyle="1" w:styleId="StyleGaramondText1">
    <w:name w:val="Style Garamond Text 1"/>
    <w:basedOn w:val="DefaultParagraphFont"/>
    <w:rsid w:val="00372591"/>
  </w:style>
  <w:style w:type="character" w:customStyle="1" w:styleId="StyleGaramondText1Underline">
    <w:name w:val="Style Garamond Text 1 Underline"/>
    <w:basedOn w:val="DefaultParagraphFont"/>
    <w:rsid w:val="00372591"/>
  </w:style>
  <w:style w:type="character" w:customStyle="1" w:styleId="StyleBoldUnderlineBorderSinglesolidlineAuto05pt">
    <w:name w:val="Style Bold Underline Border: : (Single solid line Auto  0.5 pt ..."/>
    <w:basedOn w:val="DefaultParagraphFont"/>
    <w:rsid w:val="00372591"/>
  </w:style>
  <w:style w:type="character" w:customStyle="1" w:styleId="StyleStyleBoldUnderlineUnderlineIntenseEmphasisIntenseEmpha">
    <w:name w:val="Style Style Bold UnderlineUnderlineIntense EmphasisIntense Empha..."/>
    <w:basedOn w:val="DefaultParagraphFont"/>
    <w:rsid w:val="00372591"/>
  </w:style>
  <w:style w:type="character" w:customStyle="1" w:styleId="Style7ptBold">
    <w:name w:val="Style 7 pt Bold"/>
    <w:basedOn w:val="DefaultParagraphFont"/>
    <w:rsid w:val="00372591"/>
  </w:style>
  <w:style w:type="character" w:styleId="HTMLAcronym">
    <w:name w:val="HTML Acronym"/>
    <w:basedOn w:val="DefaultParagraphFont"/>
    <w:uiPriority w:val="99"/>
    <w:semiHidden/>
    <w:unhideWhenUsed/>
    <w:rsid w:val="00372591"/>
  </w:style>
  <w:style w:type="paragraph" w:styleId="HTMLAddress">
    <w:name w:val="HTML Address"/>
    <w:basedOn w:val="Normal"/>
    <w:link w:val="HTMLAddressChar"/>
    <w:uiPriority w:val="99"/>
    <w:unhideWhenUsed/>
    <w:rsid w:val="00372591"/>
    <w:rPr>
      <w:i/>
      <w:iCs/>
    </w:rPr>
  </w:style>
  <w:style w:type="character" w:customStyle="1" w:styleId="HTMLAddressChar">
    <w:name w:val="HTML Address Char"/>
    <w:basedOn w:val="DefaultParagraphFont"/>
    <w:link w:val="HTMLAddress"/>
    <w:uiPriority w:val="99"/>
    <w:rsid w:val="00372591"/>
    <w:rPr>
      <w:rFonts w:ascii="Calibri" w:hAnsi="Calibri" w:cs="Calibri"/>
      <w:i/>
      <w:iCs/>
      <w:sz w:val="22"/>
    </w:rPr>
  </w:style>
  <w:style w:type="paragraph" w:styleId="Index1">
    <w:name w:val="index 1"/>
    <w:basedOn w:val="Normal"/>
    <w:next w:val="Normal"/>
    <w:autoRedefine/>
    <w:unhideWhenUsed/>
    <w:rsid w:val="00372591"/>
    <w:pPr>
      <w:ind w:left="220" w:hanging="220"/>
    </w:pPr>
  </w:style>
  <w:style w:type="character" w:customStyle="1" w:styleId="cardunderlineChar0">
    <w:name w:val="card underline Char"/>
    <w:locked/>
    <w:rsid w:val="00372591"/>
  </w:style>
  <w:style w:type="paragraph" w:customStyle="1" w:styleId="cardunderline">
    <w:name w:val="card underline"/>
    <w:basedOn w:val="Normal"/>
    <w:next w:val="GAUnderline"/>
    <w:qFormat/>
    <w:rsid w:val="00372591"/>
  </w:style>
  <w:style w:type="paragraph" w:customStyle="1" w:styleId="Hat1">
    <w:name w:val="Hat1"/>
    <w:basedOn w:val="Normal"/>
    <w:next w:val="Normal"/>
    <w:uiPriority w:val="2"/>
    <w:qFormat/>
    <w:rsid w:val="00372591"/>
  </w:style>
  <w:style w:type="paragraph" w:customStyle="1" w:styleId="post-subtitle">
    <w:name w:val="post-subtitle"/>
    <w:basedOn w:val="Normal"/>
    <w:qFormat/>
    <w:rsid w:val="00372591"/>
  </w:style>
  <w:style w:type="paragraph" w:customStyle="1" w:styleId="para">
    <w:name w:val="para"/>
    <w:basedOn w:val="Normal"/>
    <w:next w:val="ReallySamllText"/>
    <w:qFormat/>
    <w:rsid w:val="00372591"/>
  </w:style>
  <w:style w:type="paragraph" w:customStyle="1" w:styleId="noindent0">
    <w:name w:val="no_indent"/>
    <w:basedOn w:val="Normal"/>
    <w:next w:val="NormalWeb3"/>
    <w:qFormat/>
    <w:rsid w:val="00372591"/>
  </w:style>
  <w:style w:type="paragraph" w:customStyle="1" w:styleId="tagline1">
    <w:name w:val="tagline"/>
    <w:basedOn w:val="Normal"/>
    <w:next w:val="cardCharCharCharCharChar"/>
    <w:qFormat/>
    <w:rsid w:val="00372591"/>
  </w:style>
  <w:style w:type="paragraph" w:customStyle="1" w:styleId="Block1">
    <w:name w:val="Block1"/>
    <w:basedOn w:val="Normal"/>
    <w:next w:val="Normal"/>
    <w:uiPriority w:val="3"/>
    <w:qFormat/>
    <w:rsid w:val="00372591"/>
  </w:style>
  <w:style w:type="paragraph" w:customStyle="1" w:styleId="TOCHeading1">
    <w:name w:val="TOC Heading1"/>
    <w:basedOn w:val="Heading1"/>
    <w:next w:val="Normal"/>
    <w:uiPriority w:val="39"/>
    <w:qFormat/>
    <w:rsid w:val="00372591"/>
    <w:rPr>
      <w:bCs w:val="0"/>
      <w:caps/>
    </w:rPr>
  </w:style>
  <w:style w:type="paragraph" w:customStyle="1" w:styleId="NoteLevel11">
    <w:name w:val="Note Level 11"/>
    <w:basedOn w:val="Normal"/>
    <w:next w:val="HeaderFooter"/>
    <w:uiPriority w:val="99"/>
    <w:qFormat/>
    <w:rsid w:val="00372591"/>
  </w:style>
  <w:style w:type="character" w:customStyle="1" w:styleId="ReallySamllTextChar">
    <w:name w:val="ReallySamllText Char"/>
    <w:locked/>
    <w:rsid w:val="00372591"/>
  </w:style>
  <w:style w:type="paragraph" w:customStyle="1" w:styleId="ReallySamllText">
    <w:name w:val="ReallySamllText"/>
    <w:basedOn w:val="Normal"/>
    <w:next w:val="CardTextUnderlined"/>
    <w:autoRedefine/>
    <w:qFormat/>
    <w:rsid w:val="00372591"/>
  </w:style>
  <w:style w:type="paragraph" w:customStyle="1" w:styleId="NormalWeb3">
    <w:name w:val="Normal (Web)3"/>
    <w:basedOn w:val="Normal"/>
    <w:next w:val="CardTagCharChar"/>
    <w:qFormat/>
    <w:rsid w:val="00372591"/>
  </w:style>
  <w:style w:type="paragraph" w:customStyle="1" w:styleId="cardCharCharCharCharChar">
    <w:name w:val="card Char Char Char Char Char"/>
    <w:basedOn w:val="Normal"/>
    <w:next w:val="fixed"/>
    <w:qFormat/>
    <w:rsid w:val="00372591"/>
  </w:style>
  <w:style w:type="paragraph" w:customStyle="1" w:styleId="TagCiteChar4">
    <w:name w:val="Tag / Cite Char"/>
    <w:basedOn w:val="Normal"/>
    <w:next w:val="textonormal"/>
    <w:qFormat/>
    <w:rsid w:val="00372591"/>
  </w:style>
  <w:style w:type="paragraph" w:customStyle="1" w:styleId="PageNumber2">
    <w:name w:val="Page Number2"/>
    <w:basedOn w:val="Normal"/>
    <w:next w:val="Normal"/>
    <w:qFormat/>
    <w:rsid w:val="00372591"/>
  </w:style>
  <w:style w:type="paragraph" w:customStyle="1" w:styleId="HeaderFooter">
    <w:name w:val="Header &amp; Footer"/>
    <w:next w:val="ExecutiveSummarytext"/>
    <w:qFormat/>
    <w:rsid w:val="00372591"/>
    <w:pPr>
      <w:spacing w:after="200" w:line="276" w:lineRule="auto"/>
    </w:pPr>
    <w:rPr>
      <w:rFonts w:eastAsiaTheme="minorHAnsi"/>
      <w:sz w:val="22"/>
      <w:szCs w:val="22"/>
    </w:rPr>
  </w:style>
  <w:style w:type="paragraph" w:customStyle="1" w:styleId="CardTextSmall0">
    <w:name w:val="Card Text Small"/>
    <w:basedOn w:val="Normal"/>
    <w:qFormat/>
    <w:rsid w:val="00372591"/>
  </w:style>
  <w:style w:type="paragraph" w:customStyle="1" w:styleId="CardTextUnderlined">
    <w:name w:val="Card Text Underlined"/>
    <w:basedOn w:val="Normal"/>
    <w:next w:val="NormalUnderline"/>
    <w:qFormat/>
    <w:rsid w:val="00372591"/>
  </w:style>
  <w:style w:type="paragraph" w:customStyle="1" w:styleId="HeaderDebate">
    <w:name w:val="Header Debate"/>
    <w:basedOn w:val="Normal"/>
    <w:next w:val="byline1"/>
    <w:qFormat/>
    <w:rsid w:val="00372591"/>
  </w:style>
  <w:style w:type="paragraph" w:customStyle="1" w:styleId="CardTagCharChar">
    <w:name w:val="Card Tag Char Char"/>
    <w:basedOn w:val="Normal"/>
    <w:next w:val="NoteLevel31"/>
    <w:qFormat/>
    <w:rsid w:val="00372591"/>
  </w:style>
  <w:style w:type="paragraph" w:customStyle="1" w:styleId="fixed">
    <w:name w:val="fixed"/>
    <w:basedOn w:val="Normal"/>
    <w:next w:val="NoteLevel41"/>
    <w:qFormat/>
    <w:rsid w:val="00372591"/>
  </w:style>
  <w:style w:type="paragraph" w:customStyle="1" w:styleId="textonormal">
    <w:name w:val="textonormal"/>
    <w:basedOn w:val="Normal"/>
    <w:next w:val="NoteLevel51"/>
    <w:qFormat/>
    <w:rsid w:val="00372591"/>
  </w:style>
  <w:style w:type="paragraph" w:customStyle="1" w:styleId="ExecutiveSummarytext">
    <w:name w:val="Executive Summary text"/>
    <w:basedOn w:val="Normal"/>
    <w:next w:val="Normal"/>
    <w:qFormat/>
    <w:rsid w:val="00372591"/>
  </w:style>
  <w:style w:type="character" w:customStyle="1" w:styleId="NormalUnderlineChar1">
    <w:name w:val="Normal Underline Char1"/>
    <w:locked/>
    <w:rsid w:val="00372591"/>
  </w:style>
  <w:style w:type="paragraph" w:customStyle="1" w:styleId="byline1">
    <w:name w:val="byline1"/>
    <w:basedOn w:val="Normal"/>
    <w:qFormat/>
    <w:rsid w:val="00372591"/>
  </w:style>
  <w:style w:type="paragraph" w:customStyle="1" w:styleId="PlaceholderText1">
    <w:name w:val="Placeholder Text1"/>
    <w:basedOn w:val="Normal"/>
    <w:next w:val="ImportantText"/>
    <w:qFormat/>
    <w:rsid w:val="00372591"/>
  </w:style>
  <w:style w:type="paragraph" w:customStyle="1" w:styleId="NoteLevel31">
    <w:name w:val="Note Level 31"/>
    <w:basedOn w:val="Normal"/>
    <w:qFormat/>
    <w:rsid w:val="00372591"/>
  </w:style>
  <w:style w:type="paragraph" w:customStyle="1" w:styleId="NoteLevel41">
    <w:name w:val="Note Level 41"/>
    <w:basedOn w:val="Normal"/>
    <w:next w:val="StyleBodyText11ptBlackUnderline"/>
    <w:qFormat/>
    <w:rsid w:val="00372591"/>
  </w:style>
  <w:style w:type="paragraph" w:customStyle="1" w:styleId="NoteLevel51">
    <w:name w:val="Note Level 51"/>
    <w:basedOn w:val="Normal"/>
    <w:qFormat/>
    <w:rsid w:val="00372591"/>
  </w:style>
  <w:style w:type="paragraph" w:customStyle="1" w:styleId="NoteLevel61">
    <w:name w:val="Note Level 61"/>
    <w:basedOn w:val="Normal"/>
    <w:next w:val="StyleBodyText11ptBoldBlack"/>
    <w:qFormat/>
    <w:rsid w:val="00372591"/>
  </w:style>
  <w:style w:type="paragraph" w:customStyle="1" w:styleId="NoteLevel71">
    <w:name w:val="Note Level 71"/>
    <w:basedOn w:val="Normal"/>
    <w:qFormat/>
    <w:rsid w:val="00372591"/>
  </w:style>
  <w:style w:type="paragraph" w:customStyle="1" w:styleId="NoteLevel81">
    <w:name w:val="Note Level 81"/>
    <w:basedOn w:val="Normal"/>
    <w:next w:val="StyletinyBold"/>
    <w:qFormat/>
    <w:rsid w:val="00372591"/>
  </w:style>
  <w:style w:type="paragraph" w:customStyle="1" w:styleId="NoteLevel91">
    <w:name w:val="Note Level 91"/>
    <w:basedOn w:val="Normal"/>
    <w:qFormat/>
    <w:rsid w:val="00372591"/>
  </w:style>
  <w:style w:type="character" w:customStyle="1" w:styleId="ImportantTextChar">
    <w:name w:val="Important Text Char"/>
    <w:locked/>
    <w:rsid w:val="00372591"/>
  </w:style>
  <w:style w:type="paragraph" w:customStyle="1" w:styleId="ImportantText">
    <w:name w:val="Important Text"/>
    <w:basedOn w:val="Normal"/>
    <w:next w:val="Normal"/>
    <w:qFormat/>
    <w:rsid w:val="00372591"/>
  </w:style>
  <w:style w:type="character" w:customStyle="1" w:styleId="StyleBodyText11ptBlackUnderlineChar">
    <w:name w:val="Style Body Text + 11 pt Black Underline Char"/>
    <w:locked/>
    <w:rsid w:val="00372591"/>
  </w:style>
  <w:style w:type="paragraph" w:customStyle="1" w:styleId="StyleBodyText11ptBlackUnderline">
    <w:name w:val="Style Body Text + 11 pt Black Underline"/>
    <w:basedOn w:val="Normal"/>
    <w:next w:val="ListContents"/>
    <w:qFormat/>
    <w:rsid w:val="00372591"/>
  </w:style>
  <w:style w:type="character" w:customStyle="1" w:styleId="StyleBodyText11ptBoldBlackChar">
    <w:name w:val="Style Body Text + 11 pt Bold Black Char"/>
    <w:locked/>
    <w:rsid w:val="00372591"/>
  </w:style>
  <w:style w:type="paragraph" w:customStyle="1" w:styleId="StyleBodyText11ptBoldBlack">
    <w:name w:val="Style Body Text + 11 pt Bold Black"/>
    <w:basedOn w:val="Normal"/>
    <w:next w:val="StyleListContents11ptCustomColorRGB353132Underline"/>
    <w:qFormat/>
    <w:rsid w:val="00372591"/>
  </w:style>
  <w:style w:type="character" w:customStyle="1" w:styleId="StyletinyBoldChar">
    <w:name w:val="Style tiny + Bold Char"/>
    <w:locked/>
    <w:rsid w:val="00372591"/>
  </w:style>
  <w:style w:type="paragraph" w:customStyle="1" w:styleId="StyletinyBold">
    <w:name w:val="Style tiny + Bold"/>
    <w:basedOn w:val="TagF3"/>
    <w:qFormat/>
    <w:rsid w:val="00372591"/>
  </w:style>
  <w:style w:type="character" w:customStyle="1" w:styleId="Heading5SizeDownChar">
    <w:name w:val="Heading 5 Size Down Char"/>
    <w:locked/>
    <w:rsid w:val="00372591"/>
  </w:style>
  <w:style w:type="character" w:customStyle="1" w:styleId="Normal2BoldChar">
    <w:name w:val="Normal2 + Bold Char"/>
    <w:locked/>
    <w:rsid w:val="00372591"/>
  </w:style>
  <w:style w:type="paragraph" w:customStyle="1" w:styleId="Normal2Bold">
    <w:name w:val="Normal2 + Bold"/>
    <w:basedOn w:val="Normal"/>
    <w:next w:val="Unimportant"/>
    <w:qFormat/>
    <w:rsid w:val="00372591"/>
  </w:style>
  <w:style w:type="character" w:customStyle="1" w:styleId="ListContentsChar">
    <w:name w:val="List Contents Char"/>
    <w:locked/>
    <w:rsid w:val="00372591"/>
  </w:style>
  <w:style w:type="paragraph" w:customStyle="1" w:styleId="ListContents">
    <w:name w:val="List Contents"/>
    <w:basedOn w:val="Normal"/>
    <w:next w:val="Ununderlined"/>
    <w:qFormat/>
    <w:rsid w:val="00372591"/>
  </w:style>
  <w:style w:type="character" w:customStyle="1" w:styleId="StyleListContents11ptCustomColorRGB353132UnderlineChar">
    <w:name w:val="Style List Contents + 11 pt Custom Color(RGB(353132)) Underline Char"/>
    <w:locked/>
    <w:rsid w:val="00372591"/>
  </w:style>
  <w:style w:type="paragraph" w:customStyle="1" w:styleId="StyleListContents11ptCustomColorRGB353132Underline">
    <w:name w:val="Style List Contents + 11 pt Custom Color(RGB(353132)) Underline"/>
    <w:basedOn w:val="Ununderlined"/>
    <w:qFormat/>
    <w:rsid w:val="00372591"/>
    <w:pPr>
      <w:jc w:val="left"/>
    </w:pPr>
    <w:rPr>
      <w:rFonts w:eastAsiaTheme="minorHAnsi"/>
      <w:sz w:val="20"/>
      <w:szCs w:val="22"/>
    </w:rPr>
  </w:style>
  <w:style w:type="character" w:customStyle="1" w:styleId="StyleCards12ptThickunderlineChar2">
    <w:name w:val="Style Cards + 12 pt Thick underline Char2"/>
    <w:locked/>
    <w:rsid w:val="00372591"/>
  </w:style>
  <w:style w:type="paragraph" w:customStyle="1" w:styleId="StyleCards12ptThickunderline">
    <w:name w:val="Style Cards + 12 pt Thick underline"/>
    <w:basedOn w:val="Normal"/>
    <w:qFormat/>
    <w:rsid w:val="00372591"/>
  </w:style>
  <w:style w:type="character" w:customStyle="1" w:styleId="UnimportantCharChar">
    <w:name w:val="Unimportant Char Char"/>
    <w:locked/>
    <w:rsid w:val="00372591"/>
  </w:style>
  <w:style w:type="paragraph" w:customStyle="1" w:styleId="Unimportant">
    <w:name w:val="Unimportant"/>
    <w:basedOn w:val="Normal"/>
    <w:next w:val="DebateCite"/>
    <w:qFormat/>
    <w:rsid w:val="00372591"/>
  </w:style>
  <w:style w:type="paragraph" w:customStyle="1" w:styleId="StyleHeading1Justified">
    <w:name w:val="Style Heading 1 + Justified"/>
    <w:basedOn w:val="Normal"/>
    <w:next w:val="Normal"/>
    <w:qFormat/>
    <w:rsid w:val="00372591"/>
  </w:style>
  <w:style w:type="paragraph" w:customStyle="1" w:styleId="textunderline0">
    <w:name w:val="text underline"/>
    <w:basedOn w:val="Normal"/>
    <w:next w:val="Heading4Cite"/>
    <w:autoRedefine/>
    <w:qFormat/>
    <w:rsid w:val="00372591"/>
  </w:style>
  <w:style w:type="character" w:customStyle="1" w:styleId="DebateTagChar">
    <w:name w:val="Debate Tag Char"/>
    <w:locked/>
    <w:rsid w:val="00372591"/>
  </w:style>
  <w:style w:type="paragraph" w:customStyle="1" w:styleId="DebateTag">
    <w:name w:val="Debate Tag"/>
    <w:basedOn w:val="Normal"/>
    <w:autoRedefine/>
    <w:qFormat/>
    <w:rsid w:val="00372591"/>
  </w:style>
  <w:style w:type="paragraph" w:customStyle="1" w:styleId="DebateCite">
    <w:name w:val="Debate Cite"/>
    <w:basedOn w:val="Normal"/>
    <w:next w:val="Normaltag"/>
    <w:autoRedefine/>
    <w:qFormat/>
    <w:rsid w:val="00372591"/>
  </w:style>
  <w:style w:type="paragraph" w:customStyle="1" w:styleId="PreformattedText">
    <w:name w:val="Preformatted Text"/>
    <w:basedOn w:val="Normal"/>
    <w:next w:val="Cardnon-underlined"/>
    <w:qFormat/>
    <w:rsid w:val="00372591"/>
  </w:style>
  <w:style w:type="paragraph" w:customStyle="1" w:styleId="MaggieTag">
    <w:name w:val="MaggieTag"/>
    <w:basedOn w:val="Heading2"/>
    <w:next w:val="BlockTitle4"/>
    <w:qFormat/>
    <w:rsid w:val="00372591"/>
    <w:rPr>
      <w:bCs w:val="0"/>
      <w:caps/>
    </w:rPr>
  </w:style>
  <w:style w:type="paragraph" w:customStyle="1" w:styleId="4">
    <w:name w:val="4"/>
    <w:basedOn w:val="Normal"/>
    <w:next w:val="DottedUnderline1"/>
    <w:qFormat/>
    <w:rsid w:val="00372591"/>
  </w:style>
  <w:style w:type="paragraph" w:customStyle="1" w:styleId="BlockTitle4">
    <w:name w:val="%Block Title"/>
    <w:basedOn w:val="Heading1"/>
    <w:next w:val="PageNumber4"/>
    <w:qFormat/>
    <w:rsid w:val="00372591"/>
    <w:rPr>
      <w:bCs w:val="0"/>
      <w:caps/>
    </w:rPr>
  </w:style>
  <w:style w:type="paragraph" w:customStyle="1" w:styleId="HiddenBlockHeader">
    <w:name w:val="Hidden Block Header"/>
    <w:basedOn w:val="Normal"/>
    <w:next w:val="Cardtext4"/>
    <w:link w:val="HiddenBlockHeaderChar"/>
    <w:qFormat/>
    <w:rsid w:val="00372591"/>
  </w:style>
  <w:style w:type="paragraph" w:customStyle="1" w:styleId="ThickUnderline">
    <w:name w:val="ThickUnderline"/>
    <w:qFormat/>
    <w:rsid w:val="00372591"/>
    <w:pPr>
      <w:spacing w:after="200" w:line="276" w:lineRule="auto"/>
    </w:pPr>
    <w:rPr>
      <w:rFonts w:eastAsiaTheme="minorHAnsi"/>
      <w:sz w:val="22"/>
      <w:szCs w:val="22"/>
    </w:rPr>
  </w:style>
  <w:style w:type="paragraph" w:customStyle="1" w:styleId="DottedUnderline1">
    <w:name w:val="DottedUnderline"/>
    <w:basedOn w:val="Normal"/>
    <w:qFormat/>
    <w:rsid w:val="00372591"/>
  </w:style>
  <w:style w:type="character" w:customStyle="1" w:styleId="Card-UnderlineChar">
    <w:name w:val="Card-Underline Char"/>
    <w:locked/>
    <w:rsid w:val="00372591"/>
  </w:style>
  <w:style w:type="paragraph" w:customStyle="1" w:styleId="Card-Underline0">
    <w:name w:val="Card-Underline"/>
    <w:basedOn w:val="Normal"/>
    <w:next w:val="read"/>
    <w:qFormat/>
    <w:rsid w:val="00372591"/>
  </w:style>
  <w:style w:type="paragraph" w:customStyle="1" w:styleId="PageNumber3">
    <w:name w:val="Page Number3"/>
    <w:basedOn w:val="Normal"/>
    <w:next w:val="Normal"/>
    <w:qFormat/>
    <w:rsid w:val="00372591"/>
  </w:style>
  <w:style w:type="paragraph" w:customStyle="1" w:styleId="PageNumber4">
    <w:name w:val="Page Number4"/>
    <w:basedOn w:val="Normal"/>
    <w:next w:val="Normal"/>
    <w:qFormat/>
    <w:rsid w:val="00372591"/>
  </w:style>
  <w:style w:type="paragraph" w:customStyle="1" w:styleId="PageNumber5">
    <w:name w:val="Page Number5"/>
    <w:basedOn w:val="Normal"/>
    <w:next w:val="Normal"/>
    <w:qFormat/>
    <w:rsid w:val="00372591"/>
  </w:style>
  <w:style w:type="paragraph" w:customStyle="1" w:styleId="smalltext1">
    <w:name w:val="small text1"/>
    <w:basedOn w:val="Normal"/>
    <w:next w:val="Normal"/>
    <w:uiPriority w:val="4"/>
    <w:qFormat/>
    <w:rsid w:val="00372591"/>
  </w:style>
  <w:style w:type="character" w:customStyle="1" w:styleId="CircleChar">
    <w:name w:val="Circle Char"/>
    <w:locked/>
    <w:rsid w:val="00372591"/>
  </w:style>
  <w:style w:type="paragraph" w:customStyle="1" w:styleId="PageNumber6">
    <w:name w:val="Page Number6"/>
    <w:basedOn w:val="Normal"/>
    <w:next w:val="Normal"/>
    <w:qFormat/>
    <w:rsid w:val="00372591"/>
  </w:style>
  <w:style w:type="paragraph" w:customStyle="1" w:styleId="lastupdated">
    <w:name w:val="lastupdated"/>
    <w:basedOn w:val="Normal"/>
    <w:qFormat/>
    <w:rsid w:val="00372591"/>
  </w:style>
  <w:style w:type="paragraph" w:customStyle="1" w:styleId="hn-byline">
    <w:name w:val="hn-byline"/>
    <w:basedOn w:val="Normal"/>
    <w:next w:val="bodyintro"/>
    <w:qFormat/>
    <w:rsid w:val="00372591"/>
  </w:style>
  <w:style w:type="paragraph" w:customStyle="1" w:styleId="articleinfo">
    <w:name w:val="articleinfo"/>
    <w:basedOn w:val="Normal"/>
    <w:next w:val="indent"/>
    <w:qFormat/>
    <w:rsid w:val="00372591"/>
  </w:style>
  <w:style w:type="character" w:customStyle="1" w:styleId="StyleStyle16ptChar">
    <w:name w:val="Style Style1 + 6 pt Char"/>
    <w:locked/>
    <w:rsid w:val="00372591"/>
  </w:style>
  <w:style w:type="paragraph" w:customStyle="1" w:styleId="StyleStyle16pt">
    <w:name w:val="Style Style1 + 6 pt"/>
    <w:basedOn w:val="Normal"/>
    <w:qFormat/>
    <w:rsid w:val="00372591"/>
  </w:style>
  <w:style w:type="paragraph" w:customStyle="1" w:styleId="PageNumber7">
    <w:name w:val="Page Number7"/>
    <w:basedOn w:val="Normal"/>
    <w:next w:val="Normal"/>
    <w:qFormat/>
    <w:rsid w:val="00372591"/>
  </w:style>
  <w:style w:type="paragraph" w:customStyle="1" w:styleId="OmniPage4">
    <w:name w:val="OmniPage #4"/>
    <w:basedOn w:val="Normal"/>
    <w:qFormat/>
    <w:rsid w:val="00372591"/>
  </w:style>
  <w:style w:type="paragraph" w:customStyle="1" w:styleId="OmniPage10">
    <w:name w:val="OmniPage #10"/>
    <w:basedOn w:val="Normal"/>
    <w:qFormat/>
    <w:rsid w:val="00372591"/>
  </w:style>
  <w:style w:type="paragraph" w:customStyle="1" w:styleId="PageNumber8">
    <w:name w:val="Page Number8"/>
    <w:basedOn w:val="Normal"/>
    <w:next w:val="Normal"/>
    <w:qFormat/>
    <w:rsid w:val="00372591"/>
  </w:style>
  <w:style w:type="paragraph" w:customStyle="1" w:styleId="bodyintro">
    <w:name w:val="bodyintro"/>
    <w:basedOn w:val="Normal"/>
    <w:uiPriority w:val="99"/>
    <w:qFormat/>
    <w:rsid w:val="00372591"/>
  </w:style>
  <w:style w:type="paragraph" w:customStyle="1" w:styleId="indent">
    <w:name w:val="indent"/>
    <w:basedOn w:val="Normal"/>
    <w:uiPriority w:val="99"/>
    <w:qFormat/>
    <w:rsid w:val="00372591"/>
  </w:style>
  <w:style w:type="paragraph" w:customStyle="1" w:styleId="center">
    <w:name w:val="center"/>
    <w:basedOn w:val="Normal"/>
    <w:uiPriority w:val="99"/>
    <w:qFormat/>
    <w:rsid w:val="00372591"/>
  </w:style>
  <w:style w:type="character" w:customStyle="1" w:styleId="Style8ptChar">
    <w:name w:val="Style 8 pt Char"/>
    <w:rsid w:val="00372591"/>
  </w:style>
  <w:style w:type="character" w:customStyle="1" w:styleId="message-item">
    <w:name w:val="message-item"/>
    <w:rsid w:val="00372591"/>
  </w:style>
  <w:style w:type="character" w:customStyle="1" w:styleId="datestamp">
    <w:name w:val="datestamp"/>
    <w:rsid w:val="00372591"/>
  </w:style>
  <w:style w:type="character" w:customStyle="1" w:styleId="i">
    <w:name w:val="i"/>
    <w:rsid w:val="00372591"/>
  </w:style>
  <w:style w:type="character" w:customStyle="1" w:styleId="forenames">
    <w:name w:val="forenames"/>
    <w:rsid w:val="00372591"/>
  </w:style>
  <w:style w:type="character" w:customStyle="1" w:styleId="surname">
    <w:name w:val="surname"/>
    <w:rsid w:val="00372591"/>
  </w:style>
  <w:style w:type="character" w:customStyle="1" w:styleId="medium-font">
    <w:name w:val="medium-font"/>
    <w:rsid w:val="00372591"/>
  </w:style>
  <w:style w:type="character" w:customStyle="1" w:styleId="title-link-wrapper">
    <w:name w:val="title-link-wrapper"/>
    <w:rsid w:val="00372591"/>
  </w:style>
  <w:style w:type="character" w:customStyle="1" w:styleId="refpreview">
    <w:name w:val="refpreview"/>
    <w:rsid w:val="00372591"/>
  </w:style>
  <w:style w:type="character" w:customStyle="1" w:styleId="loose1">
    <w:name w:val="loose1"/>
    <w:rsid w:val="00372591"/>
  </w:style>
  <w:style w:type="character" w:customStyle="1" w:styleId="email">
    <w:name w:val="email"/>
    <w:rsid w:val="00372591"/>
  </w:style>
  <w:style w:type="character" w:customStyle="1" w:styleId="gsa">
    <w:name w:val="gs_a"/>
    <w:rsid w:val="00372591"/>
  </w:style>
  <w:style w:type="character" w:customStyle="1" w:styleId="mainarttitle">
    <w:name w:val="mainarttitle"/>
    <w:rsid w:val="00372591"/>
  </w:style>
  <w:style w:type="character" w:customStyle="1" w:styleId="mainartauthor">
    <w:name w:val="mainartauthor"/>
    <w:rsid w:val="00372591"/>
  </w:style>
  <w:style w:type="character" w:customStyle="1" w:styleId="mainartdate">
    <w:name w:val="mainartdate"/>
    <w:rsid w:val="00372591"/>
  </w:style>
  <w:style w:type="character" w:customStyle="1" w:styleId="gsggs">
    <w:name w:val="gs_ggs"/>
    <w:rsid w:val="00372591"/>
  </w:style>
  <w:style w:type="character" w:customStyle="1" w:styleId="ahead">
    <w:name w:val="a_head"/>
    <w:rsid w:val="00372591"/>
  </w:style>
  <w:style w:type="character" w:customStyle="1" w:styleId="footnote1">
    <w:name w:val="footnote"/>
    <w:rsid w:val="00372591"/>
  </w:style>
  <w:style w:type="character" w:customStyle="1" w:styleId="docbody">
    <w:name w:val="docbody"/>
    <w:rsid w:val="00372591"/>
  </w:style>
  <w:style w:type="character" w:customStyle="1" w:styleId="superscript">
    <w:name w:val="superscript"/>
    <w:rsid w:val="00372591"/>
  </w:style>
  <w:style w:type="character" w:customStyle="1" w:styleId="bwxsm">
    <w:name w:val="b w xsm"/>
    <w:rsid w:val="00372591"/>
  </w:style>
  <w:style w:type="character" w:customStyle="1" w:styleId="fstd">
    <w:name w:val="f std"/>
    <w:rsid w:val="00372591"/>
  </w:style>
  <w:style w:type="character" w:customStyle="1" w:styleId="gl">
    <w:name w:val="gl"/>
    <w:rsid w:val="00372591"/>
  </w:style>
  <w:style w:type="character" w:customStyle="1" w:styleId="bio1">
    <w:name w:val="bio1"/>
    <w:rsid w:val="00372591"/>
  </w:style>
  <w:style w:type="character" w:customStyle="1" w:styleId="cardCharCharCharCharCharChar">
    <w:name w:val="card Char Char Char Char Char Char"/>
    <w:rsid w:val="00372591"/>
  </w:style>
  <w:style w:type="character" w:customStyle="1" w:styleId="Style24ptBoldUnderlineCenteredCharChar">
    <w:name w:val="Style 24 pt Bold Underline Centered Char Char"/>
    <w:rsid w:val="00372591"/>
  </w:style>
  <w:style w:type="character" w:customStyle="1" w:styleId="TagCiteCharChar0">
    <w:name w:val="Tag / Cite Char Char"/>
    <w:rsid w:val="00372591"/>
  </w:style>
  <w:style w:type="character" w:customStyle="1" w:styleId="CardTextUnderlinedCharChar">
    <w:name w:val="Card Text Underlined Char Char"/>
    <w:rsid w:val="00372591"/>
  </w:style>
  <w:style w:type="character" w:customStyle="1" w:styleId="CardTagCharCharChar">
    <w:name w:val="Card Tag Char Char Char"/>
    <w:rsid w:val="00372591"/>
  </w:style>
  <w:style w:type="character" w:customStyle="1" w:styleId="mainbody">
    <w:name w:val="mainbody"/>
    <w:basedOn w:val="DefaultParagraphFont"/>
    <w:rsid w:val="00372591"/>
  </w:style>
  <w:style w:type="character" w:customStyle="1" w:styleId="UnderlineStyleChar2">
    <w:name w:val="Underline Style Char2"/>
    <w:rsid w:val="00372591"/>
  </w:style>
  <w:style w:type="character" w:customStyle="1" w:styleId="t13">
    <w:name w:val="t13"/>
    <w:basedOn w:val="DefaultParagraphFont"/>
    <w:rsid w:val="00372591"/>
  </w:style>
  <w:style w:type="character" w:customStyle="1" w:styleId="SmallFont7pt">
    <w:name w:val="Small Font (7 pt)"/>
    <w:qFormat/>
    <w:rsid w:val="00372591"/>
  </w:style>
  <w:style w:type="character" w:customStyle="1" w:styleId="CharChar17">
    <w:name w:val="Char Char17"/>
    <w:locked/>
    <w:rsid w:val="00372591"/>
  </w:style>
  <w:style w:type="character" w:customStyle="1" w:styleId="ilspan">
    <w:name w:val="il_span"/>
    <w:basedOn w:val="DefaultParagraphFont"/>
    <w:rsid w:val="00372591"/>
  </w:style>
  <w:style w:type="character" w:customStyle="1" w:styleId="leftidx1">
    <w:name w:val="leftidx1"/>
    <w:rsid w:val="00372591"/>
  </w:style>
  <w:style w:type="character" w:customStyle="1" w:styleId="blue1">
    <w:name w:val="blue1"/>
    <w:rsid w:val="00372591"/>
  </w:style>
  <w:style w:type="character" w:customStyle="1" w:styleId="author-link1">
    <w:name w:val="author-link1"/>
    <w:rsid w:val="00372591"/>
  </w:style>
  <w:style w:type="character" w:customStyle="1" w:styleId="black1">
    <w:name w:val="black1"/>
    <w:rsid w:val="00372591"/>
  </w:style>
  <w:style w:type="character" w:customStyle="1" w:styleId="StyleunderlinedCharBold">
    <w:name w:val="Style underlined Char + Bold"/>
    <w:rsid w:val="00372591"/>
  </w:style>
  <w:style w:type="character" w:customStyle="1" w:styleId="CardUnderline0">
    <w:name w:val="Card Underline"/>
    <w:rsid w:val="00372591"/>
  </w:style>
  <w:style w:type="character" w:customStyle="1" w:styleId="lingoregion">
    <w:name w:val="lingo_region"/>
    <w:basedOn w:val="DefaultParagraphFont"/>
    <w:rsid w:val="00372591"/>
  </w:style>
  <w:style w:type="character" w:customStyle="1" w:styleId="cite1">
    <w:name w:val="%cite"/>
    <w:rsid w:val="00372591"/>
  </w:style>
  <w:style w:type="character" w:customStyle="1" w:styleId="Emphasis21">
    <w:name w:val="%Emphasis2"/>
    <w:rsid w:val="00372591"/>
  </w:style>
  <w:style w:type="character" w:customStyle="1" w:styleId="bodycontentlink">
    <w:name w:val="bodycontentlink"/>
    <w:basedOn w:val="DefaultParagraphFont"/>
    <w:rsid w:val="00372591"/>
  </w:style>
  <w:style w:type="character" w:customStyle="1" w:styleId="AAAcite">
    <w:name w:val="AAAcite"/>
    <w:rsid w:val="00372591"/>
  </w:style>
  <w:style w:type="character" w:customStyle="1" w:styleId="tmplheaderlink">
    <w:name w:val="tmplheaderlink"/>
    <w:rsid w:val="00372591"/>
  </w:style>
  <w:style w:type="character" w:customStyle="1" w:styleId="StyleStyleUnderlineUnderlineStyleBoldUnderlineIntenseEmphas">
    <w:name w:val="Style Style UnderlineUnderlineStyle Bold UnderlineIntense Emphas..."/>
    <w:basedOn w:val="DefaultParagraphFont"/>
    <w:rsid w:val="0037259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72591"/>
    <w:rPr>
      <w:b w:val="0"/>
      <w:sz w:val="24"/>
      <w:u w:val="single"/>
      <w:bdr w:val="none" w:sz="0" w:space="0" w:color="auto"/>
    </w:rPr>
  </w:style>
  <w:style w:type="character" w:customStyle="1" w:styleId="Bodytext11">
    <w:name w:val="Body text (11)"/>
    <w:rsid w:val="003725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725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72591"/>
  </w:style>
  <w:style w:type="paragraph" w:customStyle="1" w:styleId="StyleJustified">
    <w:name w:val="Style Justified"/>
    <w:basedOn w:val="Normal"/>
    <w:qFormat/>
    <w:rsid w:val="00372591"/>
    <w:rPr>
      <w:rFonts w:eastAsia="Times New Roman"/>
      <w:szCs w:val="20"/>
    </w:rPr>
  </w:style>
  <w:style w:type="paragraph" w:customStyle="1" w:styleId="Style5">
    <w:name w:val="Style5"/>
    <w:basedOn w:val="Normal"/>
    <w:link w:val="Style5Char"/>
    <w:uiPriority w:val="99"/>
    <w:qFormat/>
    <w:rsid w:val="00372591"/>
    <w:pPr>
      <w:ind w:left="432" w:right="432"/>
      <w:jc w:val="both"/>
    </w:pPr>
    <w:rPr>
      <w:rFonts w:eastAsia="Times New Roman"/>
    </w:rPr>
  </w:style>
  <w:style w:type="character" w:customStyle="1" w:styleId="Style5Char">
    <w:name w:val="Style5 Char"/>
    <w:link w:val="Style5"/>
    <w:uiPriority w:val="99"/>
    <w:rsid w:val="00372591"/>
    <w:rPr>
      <w:rFonts w:ascii="Calibri" w:eastAsia="Times New Roman" w:hAnsi="Calibri" w:cs="Calibri"/>
      <w:sz w:val="22"/>
    </w:rPr>
  </w:style>
  <w:style w:type="paragraph" w:customStyle="1" w:styleId="Style100">
    <w:name w:val="Style10"/>
    <w:basedOn w:val="Normal"/>
    <w:link w:val="Style10Char"/>
    <w:uiPriority w:val="99"/>
    <w:qFormat/>
    <w:rsid w:val="00372591"/>
    <w:pPr>
      <w:ind w:right="432"/>
    </w:pPr>
    <w:rPr>
      <w:rFonts w:eastAsia="Times New Roman"/>
      <w:b/>
      <w:sz w:val="24"/>
    </w:rPr>
  </w:style>
  <w:style w:type="character" w:customStyle="1" w:styleId="Style10Char">
    <w:name w:val="Style10 Char"/>
    <w:link w:val="Style100"/>
    <w:uiPriority w:val="99"/>
    <w:rsid w:val="00372591"/>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372591"/>
    <w:rPr>
      <w:b w:val="0"/>
      <w:bCs w:val="0"/>
      <w:sz w:val="22"/>
      <w:u w:val="single"/>
      <w:bdr w:val="none" w:sz="0" w:space="0" w:color="auto"/>
    </w:rPr>
  </w:style>
  <w:style w:type="paragraph" w:customStyle="1" w:styleId="UnderlinedEv">
    <w:name w:val="Underlined Ev"/>
    <w:basedOn w:val="Normal"/>
    <w:next w:val="Normal"/>
    <w:link w:val="UnderlinedEvChar"/>
    <w:qFormat/>
    <w:rsid w:val="00372591"/>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372591"/>
    <w:rPr>
      <w:u w:val="single"/>
      <w:bdr w:val="none" w:sz="0" w:space="0" w:color="auto"/>
    </w:rPr>
  </w:style>
  <w:style w:type="character" w:customStyle="1" w:styleId="UnderlinedEvidenceCharChar">
    <w:name w:val="Underlined Evidence Char Char"/>
    <w:rsid w:val="00372591"/>
    <w:rPr>
      <w:rFonts w:ascii="Verdana" w:hAnsi="Verdana" w:hint="default"/>
      <w:sz w:val="21"/>
      <w:szCs w:val="21"/>
      <w:u w:val="thick"/>
      <w:lang w:val="en-US" w:eastAsia="en-US" w:bidi="ar-SA"/>
    </w:rPr>
  </w:style>
  <w:style w:type="character" w:customStyle="1" w:styleId="role">
    <w:name w:val="role"/>
    <w:rsid w:val="00372591"/>
  </w:style>
  <w:style w:type="character" w:customStyle="1" w:styleId="pagination0">
    <w:name w:val="pagination"/>
    <w:basedOn w:val="DefaultParagraphFont"/>
    <w:rsid w:val="00372591"/>
  </w:style>
  <w:style w:type="character" w:customStyle="1" w:styleId="doi">
    <w:name w:val="doi"/>
    <w:basedOn w:val="DefaultParagraphFont"/>
    <w:rsid w:val="00372591"/>
  </w:style>
  <w:style w:type="character" w:customStyle="1" w:styleId="bodycontents">
    <w:name w:val="bodycontents"/>
    <w:basedOn w:val="DefaultParagraphFont"/>
    <w:rsid w:val="00372591"/>
  </w:style>
  <w:style w:type="character" w:customStyle="1" w:styleId="comma">
    <w:name w:val="comma"/>
    <w:basedOn w:val="DefaultParagraphFont"/>
    <w:rsid w:val="00372591"/>
  </w:style>
  <w:style w:type="character" w:customStyle="1" w:styleId="pad5right">
    <w:name w:val="pad5right"/>
    <w:basedOn w:val="DefaultParagraphFont"/>
    <w:rsid w:val="00372591"/>
  </w:style>
  <w:style w:type="character" w:customStyle="1" w:styleId="divider">
    <w:name w:val="divider"/>
    <w:basedOn w:val="DefaultParagraphFont"/>
    <w:rsid w:val="00372591"/>
  </w:style>
  <w:style w:type="character" w:customStyle="1" w:styleId="blogdate">
    <w:name w:val="blogdate"/>
    <w:basedOn w:val="DefaultParagraphFont"/>
    <w:rsid w:val="00372591"/>
  </w:style>
  <w:style w:type="character" w:customStyle="1" w:styleId="ticker">
    <w:name w:val="ticker"/>
    <w:basedOn w:val="DefaultParagraphFont"/>
    <w:rsid w:val="00372591"/>
  </w:style>
  <w:style w:type="character" w:customStyle="1" w:styleId="posted">
    <w:name w:val="posted"/>
    <w:basedOn w:val="DefaultParagraphFont"/>
    <w:rsid w:val="00372591"/>
  </w:style>
  <w:style w:type="character" w:customStyle="1" w:styleId="time">
    <w:name w:val="time"/>
    <w:basedOn w:val="DefaultParagraphFont"/>
    <w:rsid w:val="00372591"/>
  </w:style>
  <w:style w:type="character" w:customStyle="1" w:styleId="dot">
    <w:name w:val="dot"/>
    <w:basedOn w:val="DefaultParagraphFont"/>
    <w:rsid w:val="00372591"/>
  </w:style>
  <w:style w:type="character" w:customStyle="1" w:styleId="hn-date">
    <w:name w:val="hn-date"/>
    <w:basedOn w:val="DefaultParagraphFont"/>
    <w:rsid w:val="00372591"/>
  </w:style>
  <w:style w:type="character" w:customStyle="1" w:styleId="location">
    <w:name w:val="location"/>
    <w:basedOn w:val="DefaultParagraphFont"/>
    <w:rsid w:val="00372591"/>
  </w:style>
  <w:style w:type="character" w:customStyle="1" w:styleId="dropcap-letter">
    <w:name w:val="dropcap-letter"/>
    <w:basedOn w:val="DefaultParagraphFont"/>
    <w:rsid w:val="00372591"/>
  </w:style>
  <w:style w:type="character" w:customStyle="1" w:styleId="offscreen">
    <w:name w:val="offscreen"/>
    <w:basedOn w:val="DefaultParagraphFont"/>
    <w:rsid w:val="00372591"/>
  </w:style>
  <w:style w:type="character" w:customStyle="1" w:styleId="linked-in">
    <w:name w:val="linked-in"/>
    <w:basedOn w:val="DefaultParagraphFont"/>
    <w:rsid w:val="00372591"/>
  </w:style>
  <w:style w:type="character" w:customStyle="1" w:styleId="divs">
    <w:name w:val="divs"/>
    <w:basedOn w:val="DefaultParagraphFont"/>
    <w:rsid w:val="00372591"/>
  </w:style>
  <w:style w:type="character" w:customStyle="1" w:styleId="h4">
    <w:name w:val="h4"/>
    <w:rsid w:val="00372591"/>
  </w:style>
  <w:style w:type="character" w:customStyle="1" w:styleId="postheader">
    <w:name w:val="postheader"/>
    <w:basedOn w:val="DefaultParagraphFont"/>
    <w:rsid w:val="00372591"/>
  </w:style>
  <w:style w:type="numbering" w:customStyle="1" w:styleId="1ai1">
    <w:name w:val="1 / a / i1"/>
    <w:rsid w:val="00372591"/>
    <w:pPr>
      <w:numPr>
        <w:numId w:val="2"/>
      </w:numPr>
    </w:pPr>
  </w:style>
  <w:style w:type="numbering" w:styleId="1ai">
    <w:name w:val="Outline List 1"/>
    <w:basedOn w:val="NoList"/>
    <w:unhideWhenUsed/>
    <w:rsid w:val="00372591"/>
    <w:pPr>
      <w:numPr>
        <w:numId w:val="3"/>
      </w:numPr>
    </w:pPr>
  </w:style>
  <w:style w:type="paragraph" w:styleId="Index2">
    <w:name w:val="index 2"/>
    <w:basedOn w:val="Normal"/>
    <w:next w:val="Normal"/>
    <w:autoRedefine/>
    <w:rsid w:val="00372591"/>
    <w:pPr>
      <w:spacing w:after="200" w:line="276" w:lineRule="auto"/>
      <w:ind w:left="400" w:hanging="200"/>
    </w:pPr>
    <w:rPr>
      <w:bCs/>
    </w:rPr>
  </w:style>
  <w:style w:type="paragraph" w:styleId="Index3">
    <w:name w:val="index 3"/>
    <w:basedOn w:val="Normal"/>
    <w:next w:val="Normal"/>
    <w:autoRedefine/>
    <w:rsid w:val="00372591"/>
    <w:pPr>
      <w:spacing w:after="200" w:line="276" w:lineRule="auto"/>
      <w:ind w:left="600" w:hanging="200"/>
    </w:pPr>
    <w:rPr>
      <w:bCs/>
    </w:rPr>
  </w:style>
  <w:style w:type="paragraph" w:styleId="Index4">
    <w:name w:val="index 4"/>
    <w:basedOn w:val="Normal"/>
    <w:next w:val="Normal"/>
    <w:autoRedefine/>
    <w:rsid w:val="00372591"/>
    <w:pPr>
      <w:spacing w:after="200" w:line="276" w:lineRule="auto"/>
      <w:ind w:left="800" w:hanging="200"/>
    </w:pPr>
    <w:rPr>
      <w:bCs/>
    </w:rPr>
  </w:style>
  <w:style w:type="paragraph" w:styleId="Index5">
    <w:name w:val="index 5"/>
    <w:basedOn w:val="Normal"/>
    <w:next w:val="Normal"/>
    <w:autoRedefine/>
    <w:rsid w:val="00372591"/>
    <w:pPr>
      <w:spacing w:after="200" w:line="276" w:lineRule="auto"/>
      <w:ind w:left="1000" w:hanging="200"/>
    </w:pPr>
    <w:rPr>
      <w:bCs/>
    </w:rPr>
  </w:style>
  <w:style w:type="paragraph" w:styleId="Index6">
    <w:name w:val="index 6"/>
    <w:basedOn w:val="Normal"/>
    <w:next w:val="Normal"/>
    <w:autoRedefine/>
    <w:rsid w:val="00372591"/>
    <w:pPr>
      <w:spacing w:after="200" w:line="276" w:lineRule="auto"/>
      <w:ind w:left="1200" w:hanging="200"/>
    </w:pPr>
    <w:rPr>
      <w:bCs/>
    </w:rPr>
  </w:style>
  <w:style w:type="paragraph" w:styleId="Index7">
    <w:name w:val="index 7"/>
    <w:basedOn w:val="Normal"/>
    <w:next w:val="Normal"/>
    <w:autoRedefine/>
    <w:rsid w:val="00372591"/>
    <w:pPr>
      <w:spacing w:after="200" w:line="276" w:lineRule="auto"/>
      <w:ind w:left="1400" w:hanging="200"/>
    </w:pPr>
    <w:rPr>
      <w:bCs/>
    </w:rPr>
  </w:style>
  <w:style w:type="paragraph" w:styleId="Index8">
    <w:name w:val="index 8"/>
    <w:basedOn w:val="Normal"/>
    <w:next w:val="Normal"/>
    <w:autoRedefine/>
    <w:rsid w:val="00372591"/>
    <w:pPr>
      <w:spacing w:after="200" w:line="276" w:lineRule="auto"/>
      <w:ind w:left="1600" w:hanging="200"/>
    </w:pPr>
    <w:rPr>
      <w:bCs/>
    </w:rPr>
  </w:style>
  <w:style w:type="paragraph" w:styleId="Index9">
    <w:name w:val="index 9"/>
    <w:basedOn w:val="Normal"/>
    <w:next w:val="Normal"/>
    <w:autoRedefine/>
    <w:rsid w:val="00372591"/>
    <w:pPr>
      <w:spacing w:after="200" w:line="276" w:lineRule="auto"/>
      <w:ind w:left="1800" w:hanging="200"/>
    </w:pPr>
    <w:rPr>
      <w:bCs/>
    </w:rPr>
  </w:style>
  <w:style w:type="paragraph" w:styleId="IndexHeading">
    <w:name w:val="index heading"/>
    <w:basedOn w:val="Normal"/>
    <w:next w:val="Index1"/>
    <w:rsid w:val="00372591"/>
    <w:pPr>
      <w:spacing w:after="200" w:line="276" w:lineRule="auto"/>
    </w:pPr>
    <w:rPr>
      <w:bCs/>
    </w:rPr>
  </w:style>
  <w:style w:type="numbering" w:customStyle="1" w:styleId="NoList8">
    <w:name w:val="No List8"/>
    <w:next w:val="NoList"/>
    <w:semiHidden/>
    <w:unhideWhenUsed/>
    <w:rsid w:val="00372591"/>
  </w:style>
  <w:style w:type="numbering" w:customStyle="1" w:styleId="NoList9">
    <w:name w:val="No List9"/>
    <w:next w:val="NoList"/>
    <w:semiHidden/>
    <w:unhideWhenUsed/>
    <w:rsid w:val="00372591"/>
  </w:style>
  <w:style w:type="numbering" w:customStyle="1" w:styleId="NoList10">
    <w:name w:val="No List10"/>
    <w:next w:val="NoList"/>
    <w:semiHidden/>
    <w:unhideWhenUsed/>
    <w:rsid w:val="00372591"/>
  </w:style>
  <w:style w:type="numbering" w:customStyle="1" w:styleId="NoList13">
    <w:name w:val="No List13"/>
    <w:next w:val="NoList"/>
    <w:semiHidden/>
    <w:unhideWhenUsed/>
    <w:rsid w:val="00372591"/>
  </w:style>
  <w:style w:type="numbering" w:customStyle="1" w:styleId="NoList14">
    <w:name w:val="No List14"/>
    <w:next w:val="NoList"/>
    <w:semiHidden/>
    <w:unhideWhenUsed/>
    <w:rsid w:val="00372591"/>
  </w:style>
  <w:style w:type="numbering" w:customStyle="1" w:styleId="NoList15">
    <w:name w:val="No List15"/>
    <w:next w:val="NoList"/>
    <w:uiPriority w:val="99"/>
    <w:semiHidden/>
    <w:unhideWhenUsed/>
    <w:rsid w:val="00372591"/>
  </w:style>
  <w:style w:type="numbering" w:customStyle="1" w:styleId="NoList16">
    <w:name w:val="No List16"/>
    <w:next w:val="NoList"/>
    <w:uiPriority w:val="99"/>
    <w:semiHidden/>
    <w:unhideWhenUsed/>
    <w:rsid w:val="00372591"/>
  </w:style>
  <w:style w:type="numbering" w:customStyle="1" w:styleId="NoList17">
    <w:name w:val="No List17"/>
    <w:next w:val="NoList"/>
    <w:semiHidden/>
    <w:unhideWhenUsed/>
    <w:rsid w:val="00372591"/>
  </w:style>
  <w:style w:type="numbering" w:customStyle="1" w:styleId="NoList18">
    <w:name w:val="No List18"/>
    <w:next w:val="NoList"/>
    <w:uiPriority w:val="99"/>
    <w:semiHidden/>
    <w:unhideWhenUsed/>
    <w:rsid w:val="00372591"/>
  </w:style>
  <w:style w:type="numbering" w:customStyle="1" w:styleId="NoList19">
    <w:name w:val="No List19"/>
    <w:next w:val="NoList"/>
    <w:uiPriority w:val="99"/>
    <w:semiHidden/>
    <w:unhideWhenUsed/>
    <w:rsid w:val="00372591"/>
  </w:style>
  <w:style w:type="numbering" w:customStyle="1" w:styleId="NoList20">
    <w:name w:val="No List20"/>
    <w:next w:val="NoList"/>
    <w:semiHidden/>
    <w:unhideWhenUsed/>
    <w:rsid w:val="00372591"/>
  </w:style>
  <w:style w:type="numbering" w:customStyle="1" w:styleId="NoList31">
    <w:name w:val="No List31"/>
    <w:next w:val="NoList"/>
    <w:semiHidden/>
    <w:unhideWhenUsed/>
    <w:rsid w:val="00372591"/>
  </w:style>
  <w:style w:type="numbering" w:customStyle="1" w:styleId="NoList41">
    <w:name w:val="No List41"/>
    <w:next w:val="NoList"/>
    <w:semiHidden/>
    <w:unhideWhenUsed/>
    <w:rsid w:val="00372591"/>
  </w:style>
  <w:style w:type="numbering" w:customStyle="1" w:styleId="NoList51">
    <w:name w:val="No List51"/>
    <w:next w:val="NoList"/>
    <w:semiHidden/>
    <w:unhideWhenUsed/>
    <w:rsid w:val="00372591"/>
  </w:style>
  <w:style w:type="numbering" w:customStyle="1" w:styleId="NoList61">
    <w:name w:val="No List61"/>
    <w:next w:val="NoList"/>
    <w:semiHidden/>
    <w:unhideWhenUsed/>
    <w:rsid w:val="00372591"/>
  </w:style>
  <w:style w:type="numbering" w:customStyle="1" w:styleId="NoList71">
    <w:name w:val="No List71"/>
    <w:next w:val="NoList"/>
    <w:semiHidden/>
    <w:unhideWhenUsed/>
    <w:rsid w:val="00372591"/>
  </w:style>
  <w:style w:type="numbering" w:customStyle="1" w:styleId="NoList81">
    <w:name w:val="No List81"/>
    <w:next w:val="NoList"/>
    <w:semiHidden/>
    <w:unhideWhenUsed/>
    <w:rsid w:val="00372591"/>
  </w:style>
  <w:style w:type="numbering" w:customStyle="1" w:styleId="NoList91">
    <w:name w:val="No List91"/>
    <w:next w:val="NoList"/>
    <w:semiHidden/>
    <w:unhideWhenUsed/>
    <w:rsid w:val="00372591"/>
  </w:style>
  <w:style w:type="numbering" w:customStyle="1" w:styleId="NoList101">
    <w:name w:val="No List101"/>
    <w:next w:val="NoList"/>
    <w:uiPriority w:val="99"/>
    <w:semiHidden/>
    <w:unhideWhenUsed/>
    <w:rsid w:val="00372591"/>
  </w:style>
  <w:style w:type="numbering" w:customStyle="1" w:styleId="NoList121">
    <w:name w:val="No List121"/>
    <w:next w:val="NoList"/>
    <w:semiHidden/>
    <w:unhideWhenUsed/>
    <w:rsid w:val="00372591"/>
  </w:style>
  <w:style w:type="numbering" w:customStyle="1" w:styleId="NoList131">
    <w:name w:val="No List131"/>
    <w:next w:val="NoList"/>
    <w:semiHidden/>
    <w:unhideWhenUsed/>
    <w:rsid w:val="00372591"/>
  </w:style>
  <w:style w:type="numbering" w:customStyle="1" w:styleId="NoList141">
    <w:name w:val="No List141"/>
    <w:next w:val="NoList"/>
    <w:semiHidden/>
    <w:unhideWhenUsed/>
    <w:rsid w:val="00372591"/>
  </w:style>
  <w:style w:type="paragraph" w:customStyle="1" w:styleId="Quote20">
    <w:name w:val="Quote2"/>
    <w:basedOn w:val="Default"/>
    <w:next w:val="Default"/>
    <w:qFormat/>
    <w:rsid w:val="00372591"/>
    <w:pPr>
      <w:widowControl/>
    </w:pPr>
    <w:rPr>
      <w:rFonts w:eastAsia="Calibri"/>
      <w:color w:val="auto"/>
      <w:szCs w:val="22"/>
    </w:rPr>
  </w:style>
  <w:style w:type="character" w:customStyle="1" w:styleId="StyleLatinBaskervilleUnderline">
    <w:name w:val="Style (Latin) Baskerville Underline"/>
    <w:rsid w:val="00372591"/>
    <w:rPr>
      <w:rFonts w:ascii="Baskerville" w:hAnsi="Baskerville"/>
      <w:sz w:val="26"/>
      <w:u w:val="single"/>
    </w:rPr>
  </w:style>
  <w:style w:type="numbering" w:customStyle="1" w:styleId="NoList22">
    <w:name w:val="No List22"/>
    <w:next w:val="NoList"/>
    <w:semiHidden/>
    <w:unhideWhenUsed/>
    <w:rsid w:val="00372591"/>
  </w:style>
  <w:style w:type="numbering" w:customStyle="1" w:styleId="NoList23">
    <w:name w:val="No List23"/>
    <w:next w:val="NoList"/>
    <w:semiHidden/>
    <w:unhideWhenUsed/>
    <w:rsid w:val="00372591"/>
  </w:style>
  <w:style w:type="numbering" w:customStyle="1" w:styleId="NoList24">
    <w:name w:val="No List24"/>
    <w:next w:val="NoList"/>
    <w:semiHidden/>
    <w:unhideWhenUsed/>
    <w:rsid w:val="00372591"/>
  </w:style>
  <w:style w:type="numbering" w:customStyle="1" w:styleId="NoList25">
    <w:name w:val="No List25"/>
    <w:next w:val="NoList"/>
    <w:semiHidden/>
    <w:unhideWhenUsed/>
    <w:rsid w:val="00372591"/>
  </w:style>
  <w:style w:type="character" w:customStyle="1" w:styleId="dropcap1">
    <w:name w:val="dropcap1"/>
    <w:rsid w:val="00372591"/>
  </w:style>
  <w:style w:type="character" w:customStyle="1" w:styleId="HighlightedUnderlineEmphasis">
    <w:name w:val="Highlighted Underline Emphasis"/>
    <w:rsid w:val="0037259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7259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7259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72591"/>
    <w:rPr>
      <w:rFonts w:ascii="Georgia" w:hAnsi="Georgia"/>
      <w:u w:val="single"/>
    </w:rPr>
  </w:style>
  <w:style w:type="paragraph" w:customStyle="1" w:styleId="StyleCardsGeorgia12ptBoldThickunderlineBorderSin">
    <w:name w:val="Style Cards + Georgia 12 pt Bold Thick underline Border: : (Sin..."/>
    <w:basedOn w:val="Normal"/>
    <w:qFormat/>
    <w:rsid w:val="0037259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72591"/>
    <w:rPr>
      <w:rFonts w:ascii="Georgia" w:hAnsi="Georgia"/>
      <w:sz w:val="24"/>
      <w:u w:val="single"/>
    </w:rPr>
  </w:style>
  <w:style w:type="paragraph" w:customStyle="1" w:styleId="StyleCardsGeorgia">
    <w:name w:val="Style Cards + Georgia"/>
    <w:basedOn w:val="Normal"/>
    <w:qFormat/>
    <w:rsid w:val="0037259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37259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7259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7259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72591"/>
    <w:rPr>
      <w:b w:val="0"/>
      <w:bCs w:val="0"/>
      <w:sz w:val="22"/>
      <w:u w:val="single"/>
      <w:bdr w:val="none" w:sz="0" w:space="0" w:color="auto"/>
    </w:rPr>
  </w:style>
  <w:style w:type="character" w:customStyle="1" w:styleId="maintitle">
    <w:name w:val="maintitle"/>
    <w:basedOn w:val="DefaultParagraphFont"/>
    <w:rsid w:val="00372591"/>
  </w:style>
  <w:style w:type="character" w:customStyle="1" w:styleId="cit-title">
    <w:name w:val="cit-title"/>
    <w:basedOn w:val="DefaultParagraphFont"/>
    <w:rsid w:val="00372591"/>
  </w:style>
  <w:style w:type="paragraph" w:customStyle="1" w:styleId="txttitle">
    <w:name w:val="txttitle"/>
    <w:basedOn w:val="Normal"/>
    <w:rsid w:val="00372591"/>
    <w:pPr>
      <w:spacing w:before="100" w:beforeAutospacing="1" w:after="100" w:afterAutospacing="1"/>
    </w:pPr>
    <w:rPr>
      <w:sz w:val="24"/>
    </w:rPr>
  </w:style>
  <w:style w:type="character" w:customStyle="1" w:styleId="volume">
    <w:name w:val="volume"/>
    <w:basedOn w:val="DefaultParagraphFont"/>
    <w:rsid w:val="00372591"/>
  </w:style>
  <w:style w:type="character" w:customStyle="1" w:styleId="z3988">
    <w:name w:val="z3988"/>
    <w:basedOn w:val="DefaultParagraphFont"/>
    <w:rsid w:val="00372591"/>
  </w:style>
  <w:style w:type="character" w:customStyle="1" w:styleId="nowrap">
    <w:name w:val="nowrap"/>
    <w:basedOn w:val="DefaultParagraphFont"/>
    <w:rsid w:val="00372591"/>
  </w:style>
  <w:style w:type="paragraph" w:customStyle="1" w:styleId="SmallCards">
    <w:name w:val="Small Cards"/>
    <w:basedOn w:val="Normal"/>
    <w:link w:val="SmallCardsChar"/>
    <w:autoRedefine/>
    <w:rsid w:val="00372591"/>
    <w:rPr>
      <w:rFonts w:eastAsia="Times New Roman"/>
      <w:sz w:val="16"/>
      <w:szCs w:val="20"/>
    </w:rPr>
  </w:style>
  <w:style w:type="character" w:customStyle="1" w:styleId="freeaccess">
    <w:name w:val="freeaccess"/>
    <w:basedOn w:val="DefaultParagraphFont"/>
    <w:rsid w:val="00372591"/>
  </w:style>
  <w:style w:type="character" w:customStyle="1" w:styleId="articoloinside">
    <w:name w:val="articolo_inside"/>
    <w:rsid w:val="00372591"/>
  </w:style>
  <w:style w:type="paragraph" w:customStyle="1" w:styleId="pagetools">
    <w:name w:val="pagetools"/>
    <w:basedOn w:val="Normal"/>
    <w:qFormat/>
    <w:rsid w:val="00372591"/>
    <w:pPr>
      <w:spacing w:before="100" w:beforeAutospacing="1" w:after="100" w:afterAutospacing="1"/>
    </w:pPr>
    <w:rPr>
      <w:rFonts w:eastAsia="Times New Roman"/>
      <w:sz w:val="24"/>
    </w:rPr>
  </w:style>
  <w:style w:type="character" w:customStyle="1" w:styleId="job">
    <w:name w:val="job"/>
    <w:basedOn w:val="DefaultParagraphFont"/>
    <w:rsid w:val="00372591"/>
  </w:style>
  <w:style w:type="character" w:customStyle="1" w:styleId="publisher">
    <w:name w:val="publisher"/>
    <w:basedOn w:val="DefaultParagraphFont"/>
    <w:rsid w:val="00372591"/>
  </w:style>
  <w:style w:type="character" w:customStyle="1" w:styleId="pubyear">
    <w:name w:val="pubyear"/>
    <w:basedOn w:val="DefaultParagraphFont"/>
    <w:rsid w:val="00372591"/>
  </w:style>
  <w:style w:type="character" w:customStyle="1" w:styleId="pubcity">
    <w:name w:val="pubcity"/>
    <w:basedOn w:val="DefaultParagraphFont"/>
    <w:rsid w:val="00372591"/>
  </w:style>
  <w:style w:type="paragraph" w:customStyle="1" w:styleId="C-Text">
    <w:name w:val="C-Text"/>
    <w:basedOn w:val="Normal"/>
    <w:qFormat/>
    <w:rsid w:val="00372591"/>
    <w:pPr>
      <w:tabs>
        <w:tab w:val="num" w:pos="720"/>
      </w:tabs>
      <w:ind w:left="720" w:hanging="360"/>
    </w:pPr>
    <w:rPr>
      <w:rFonts w:ascii="Garamond" w:hAnsi="Garamond"/>
      <w:sz w:val="24"/>
    </w:rPr>
  </w:style>
  <w:style w:type="character" w:customStyle="1" w:styleId="ecdate">
    <w:name w:val="ec_date"/>
    <w:basedOn w:val="DefaultParagraphFont"/>
    <w:rsid w:val="00372591"/>
    <w:rPr>
      <w:rFonts w:ascii="Verdana" w:hAnsi="Verdana" w:hint="default"/>
      <w:sz w:val="20"/>
      <w:szCs w:val="20"/>
      <w:shd w:val="clear" w:color="auto" w:fill="FFFFFF"/>
    </w:rPr>
  </w:style>
  <w:style w:type="paragraph" w:customStyle="1" w:styleId="ecmsonormal">
    <w:name w:val="ec_msonormal"/>
    <w:basedOn w:val="Normal"/>
    <w:qFormat/>
    <w:rsid w:val="00372591"/>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72591"/>
  </w:style>
  <w:style w:type="character" w:customStyle="1" w:styleId="articleheadline">
    <w:name w:val="articleheadline"/>
    <w:basedOn w:val="DefaultParagraphFont"/>
    <w:rsid w:val="00372591"/>
  </w:style>
  <w:style w:type="paragraph" w:customStyle="1" w:styleId="u-intro">
    <w:name w:val="u-intro"/>
    <w:basedOn w:val="Normal"/>
    <w:qFormat/>
    <w:rsid w:val="00372591"/>
    <w:pPr>
      <w:spacing w:before="100" w:beforeAutospacing="1" w:after="100" w:afterAutospacing="1"/>
    </w:pPr>
    <w:rPr>
      <w:sz w:val="24"/>
    </w:rPr>
  </w:style>
  <w:style w:type="character" w:customStyle="1" w:styleId="u-byline">
    <w:name w:val="u-byline"/>
    <w:basedOn w:val="DefaultParagraphFont"/>
    <w:rsid w:val="00372591"/>
  </w:style>
  <w:style w:type="character" w:customStyle="1" w:styleId="articlebya">
    <w:name w:val="articleby_a"/>
    <w:basedOn w:val="DefaultParagraphFont"/>
    <w:rsid w:val="00372591"/>
  </w:style>
  <w:style w:type="character" w:customStyle="1" w:styleId="popupwinby">
    <w:name w:val="popupwinby"/>
    <w:basedOn w:val="DefaultParagraphFont"/>
    <w:rsid w:val="00372591"/>
  </w:style>
  <w:style w:type="character" w:customStyle="1" w:styleId="storyheader">
    <w:name w:val="storyheader"/>
    <w:basedOn w:val="DefaultParagraphFont"/>
    <w:rsid w:val="00372591"/>
  </w:style>
  <w:style w:type="character" w:customStyle="1" w:styleId="marron">
    <w:name w:val="marron"/>
    <w:basedOn w:val="DefaultParagraphFont"/>
    <w:rsid w:val="00372591"/>
  </w:style>
  <w:style w:type="character" w:customStyle="1" w:styleId="StyleNormalWeb10ptChar">
    <w:name w:val="Style Normal (Web) + 10 pt Char"/>
    <w:basedOn w:val="DefaultParagraphFont"/>
    <w:rsid w:val="00372591"/>
    <w:rPr>
      <w:szCs w:val="24"/>
      <w:lang w:val="en-US" w:eastAsia="en-US" w:bidi="ar-SA"/>
    </w:rPr>
  </w:style>
  <w:style w:type="paragraph" w:customStyle="1" w:styleId="TagCiteShells">
    <w:name w:val="Tag/Cite/Shells"/>
    <w:basedOn w:val="Normal"/>
    <w:qFormat/>
    <w:rsid w:val="00372591"/>
    <w:rPr>
      <w:b/>
    </w:rPr>
  </w:style>
  <w:style w:type="paragraph" w:customStyle="1" w:styleId="DefinitionTerm">
    <w:name w:val="Definition Term"/>
    <w:basedOn w:val="Normal"/>
    <w:next w:val="Normal"/>
    <w:qFormat/>
    <w:rsid w:val="00372591"/>
    <w:rPr>
      <w:snapToGrid w:val="0"/>
      <w:sz w:val="24"/>
    </w:rPr>
  </w:style>
  <w:style w:type="character" w:customStyle="1" w:styleId="Style3CharChar">
    <w:name w:val="Style3 Char Char"/>
    <w:basedOn w:val="DefaultParagraphFont"/>
    <w:rsid w:val="0037259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72591"/>
    <w:pPr>
      <w:spacing w:after="60"/>
    </w:pPr>
    <w:rPr>
      <w:rFonts w:eastAsia="SimSun" w:cs="Times New Roman"/>
      <w:bCs w:val="0"/>
      <w:sz w:val="20"/>
      <w:lang w:eastAsia="zh-CN"/>
    </w:rPr>
  </w:style>
  <w:style w:type="character" w:customStyle="1" w:styleId="NormalChar0">
    <w:name w:val="Normal Char"/>
    <w:basedOn w:val="DefaultParagraphFont"/>
    <w:rsid w:val="00372591"/>
    <w:rPr>
      <w:lang w:eastAsia="en-US"/>
    </w:rPr>
  </w:style>
  <w:style w:type="character" w:customStyle="1" w:styleId="BoldUnderlineChar4">
    <w:name w:val="Bold + Underline Char"/>
    <w:basedOn w:val="DefaultParagraphFont"/>
    <w:rsid w:val="0037259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72591"/>
  </w:style>
  <w:style w:type="character" w:customStyle="1" w:styleId="CharacterStyle7">
    <w:name w:val="Character Style 7"/>
    <w:rsid w:val="00372591"/>
    <w:rPr>
      <w:rFonts w:ascii="Arial Narrow" w:hAnsi="Arial Narrow" w:cs="Arial Narrow"/>
      <w:sz w:val="20"/>
      <w:szCs w:val="20"/>
      <w:u w:val="single"/>
    </w:rPr>
  </w:style>
  <w:style w:type="character" w:customStyle="1" w:styleId="StyleStyle4Char">
    <w:name w:val="Style Style4 + Char"/>
    <w:basedOn w:val="DefaultParagraphFont"/>
    <w:rsid w:val="0037259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7259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72591"/>
    <w:rPr>
      <w:rFonts w:ascii="Verdana" w:hAnsi="Verdana"/>
      <w:sz w:val="21"/>
      <w:szCs w:val="21"/>
      <w:u w:val="thick"/>
    </w:rPr>
  </w:style>
  <w:style w:type="character" w:styleId="PlaceholderText">
    <w:name w:val="Placeholder Text"/>
    <w:basedOn w:val="DefaultParagraphFont"/>
    <w:uiPriority w:val="99"/>
    <w:rsid w:val="00372591"/>
    <w:rPr>
      <w:color w:val="808080"/>
    </w:rPr>
  </w:style>
  <w:style w:type="paragraph" w:customStyle="1" w:styleId="Cite8">
    <w:name w:val="Cite8"/>
    <w:basedOn w:val="Normal"/>
    <w:autoRedefine/>
    <w:uiPriority w:val="99"/>
    <w:qFormat/>
    <w:rsid w:val="00372591"/>
    <w:rPr>
      <w:rFonts w:eastAsia="Calibri"/>
      <w:sz w:val="16"/>
    </w:rPr>
  </w:style>
  <w:style w:type="character" w:customStyle="1" w:styleId="BoxX2">
    <w:name w:val="BoxX2"/>
    <w:qFormat/>
    <w:rsid w:val="0037259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72591"/>
    <w:rPr>
      <w:rFonts w:ascii="Garamond" w:hAnsi="Garamond" w:hint="default"/>
      <w:sz w:val="16"/>
    </w:rPr>
  </w:style>
  <w:style w:type="paragraph" w:customStyle="1" w:styleId="StyleStyle49pt9">
    <w:name w:val="Style Style4 + 9 pt9"/>
    <w:basedOn w:val="Style4"/>
    <w:link w:val="StyleStyle49pt9Char"/>
    <w:rsid w:val="00372591"/>
    <w:pPr>
      <w:keepNext w:val="0"/>
      <w:keepLines w:val="0"/>
      <w:pageBreakBefore w:val="0"/>
      <w:spacing w:before="0"/>
      <w:jc w:val="left"/>
      <w:outlineLvl w:val="9"/>
    </w:pPr>
    <w:rPr>
      <w:rFonts w:eastAsia="SimSun"/>
      <w:bCs w:val="0"/>
      <w:sz w:val="22"/>
      <w:lang w:eastAsia="zh-CN"/>
    </w:rPr>
  </w:style>
  <w:style w:type="character" w:customStyle="1" w:styleId="StyleStyle49pt9Char">
    <w:name w:val="Style Style4 + 9 pt9 Char"/>
    <w:link w:val="StyleStyle49pt9"/>
    <w:rsid w:val="00372591"/>
    <w:rPr>
      <w:rFonts w:ascii="Calibri" w:eastAsia="SimSun" w:hAnsi="Calibri" w:cs="Calibri"/>
      <w:sz w:val="22"/>
      <w:u w:val="single"/>
      <w:lang w:eastAsia="zh-CN"/>
    </w:rPr>
  </w:style>
  <w:style w:type="character" w:customStyle="1" w:styleId="UnderlineCard1">
    <w:name w:val="Underline Card"/>
    <w:uiPriority w:val="6"/>
    <w:qFormat/>
    <w:rsid w:val="00372591"/>
    <w:rPr>
      <w:rFonts w:ascii="Arial" w:hAnsi="Arial"/>
      <w:b w:val="0"/>
      <w:bCs/>
      <w:sz w:val="20"/>
      <w:u w:val="single"/>
    </w:rPr>
  </w:style>
  <w:style w:type="paragraph" w:customStyle="1" w:styleId="DebateBlocking">
    <w:name w:val="DebateBlocking"/>
    <w:basedOn w:val="Normal"/>
    <w:next w:val="Nothing"/>
    <w:uiPriority w:val="99"/>
    <w:qFormat/>
    <w:rsid w:val="00372591"/>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7259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7259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72591"/>
    <w:pPr>
      <w:spacing w:before="100" w:beforeAutospacing="1" w:after="100" w:afterAutospacing="1"/>
    </w:pPr>
    <w:rPr>
      <w:rFonts w:eastAsia="Times New Roman"/>
      <w:sz w:val="24"/>
    </w:rPr>
  </w:style>
  <w:style w:type="character" w:customStyle="1" w:styleId="created">
    <w:name w:val="created"/>
    <w:basedOn w:val="DefaultParagraphFont"/>
    <w:rsid w:val="00372591"/>
  </w:style>
  <w:style w:type="paragraph" w:customStyle="1" w:styleId="8font">
    <w:name w:val="8font"/>
    <w:basedOn w:val="Normal"/>
    <w:next w:val="Normal"/>
    <w:autoRedefine/>
    <w:qFormat/>
    <w:rsid w:val="00372591"/>
    <w:rPr>
      <w:rFonts w:eastAsia="Cambria"/>
      <w:sz w:val="16"/>
      <w:szCs w:val="16"/>
    </w:rPr>
  </w:style>
  <w:style w:type="paragraph" w:customStyle="1" w:styleId="CiteLittle">
    <w:name w:val="Cite Little"/>
    <w:next w:val="Normal"/>
    <w:qFormat/>
    <w:rsid w:val="00372591"/>
    <w:rPr>
      <w:rFonts w:ascii="Arial" w:eastAsia="Times New Roman" w:hAnsi="Arial" w:cs="Times New Roman"/>
      <w:bCs/>
      <w:kern w:val="32"/>
      <w:sz w:val="16"/>
      <w:szCs w:val="32"/>
    </w:rPr>
  </w:style>
  <w:style w:type="character" w:customStyle="1" w:styleId="StyleAsianMSMinchoBold">
    <w:name w:val="Style (Asian) MS Mincho Bold"/>
    <w:rsid w:val="00372591"/>
    <w:rPr>
      <w:rFonts w:ascii="Times New Roman" w:eastAsia="MS Mincho" w:hAnsi="Times New Roman"/>
      <w:b/>
      <w:bCs/>
      <w:u w:val="thick"/>
    </w:rPr>
  </w:style>
  <w:style w:type="character" w:customStyle="1" w:styleId="StyleAsianMSMincho">
    <w:name w:val="Style (Asian) MS Mincho"/>
    <w:rsid w:val="00372591"/>
    <w:rPr>
      <w:rFonts w:ascii="Times New Roman" w:eastAsia="MS Mincho" w:hAnsi="Times New Roman"/>
      <w:u w:val="thick"/>
    </w:rPr>
  </w:style>
  <w:style w:type="paragraph" w:customStyle="1" w:styleId="docheader">
    <w:name w:val="doc header"/>
    <w:autoRedefine/>
    <w:qFormat/>
    <w:rsid w:val="00372591"/>
    <w:rPr>
      <w:rFonts w:ascii="Times New Roman" w:eastAsia="Malgun Gothic" w:hAnsi="Times New Roman" w:cs="Times New Roman"/>
      <w:b/>
      <w:sz w:val="20"/>
    </w:rPr>
  </w:style>
  <w:style w:type="paragraph" w:customStyle="1" w:styleId="docfooter">
    <w:name w:val="doc footer"/>
    <w:autoRedefine/>
    <w:qFormat/>
    <w:rsid w:val="00372591"/>
    <w:pPr>
      <w:jc w:val="right"/>
    </w:pPr>
    <w:rPr>
      <w:rFonts w:ascii="Times New Roman" w:eastAsia="Malgun Gothic" w:hAnsi="Times New Roman" w:cs="Times New Roman"/>
      <w:b/>
      <w:sz w:val="22"/>
    </w:rPr>
  </w:style>
  <w:style w:type="character" w:customStyle="1" w:styleId="crosslinkpopup">
    <w:name w:val="crosslinkpopup"/>
    <w:rsid w:val="00372591"/>
  </w:style>
  <w:style w:type="character" w:customStyle="1" w:styleId="CardCharChar1">
    <w:name w:val="Card Char Char1"/>
    <w:rsid w:val="00372591"/>
    <w:rPr>
      <w:b/>
      <w:bCs/>
      <w:sz w:val="28"/>
      <w:szCs w:val="28"/>
    </w:rPr>
  </w:style>
  <w:style w:type="paragraph" w:customStyle="1" w:styleId="bloctitles">
    <w:name w:val="bloc titles"/>
    <w:basedOn w:val="Heading1"/>
    <w:next w:val="Normal"/>
    <w:link w:val="bloctitlesChar"/>
    <w:autoRedefine/>
    <w:qFormat/>
    <w:rsid w:val="00372591"/>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372591"/>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372591"/>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372591"/>
    <w:rPr>
      <w:rFonts w:ascii="Calibri" w:eastAsia="Times New Roman" w:hAnsi="Calibri" w:cs="Times New Roman"/>
      <w:b/>
      <w:caps/>
      <w:sz w:val="4"/>
      <w:szCs w:val="32"/>
      <w:u w:val="single"/>
    </w:rPr>
  </w:style>
  <w:style w:type="character" w:customStyle="1" w:styleId="UnderlineBoldChar">
    <w:name w:val="Underline Bold Char"/>
    <w:locked/>
    <w:rsid w:val="00372591"/>
    <w:rPr>
      <w:rFonts w:ascii="Times New Roman" w:eastAsia="Times New Roman" w:hAnsi="Times New Roman" w:cs="Calibri"/>
      <w:b/>
      <w:sz w:val="24"/>
      <w:szCs w:val="20"/>
      <w:u w:val="single"/>
    </w:rPr>
  </w:style>
  <w:style w:type="character" w:customStyle="1" w:styleId="tagChar0">
    <w:name w:val="%tag Char"/>
    <w:link w:val="tag0"/>
    <w:rsid w:val="00372591"/>
    <w:rPr>
      <w:rFonts w:ascii="Garamond" w:eastAsia="Calibri" w:hAnsi="Garamond" w:cs="Calibri"/>
      <w:bCs/>
      <w:sz w:val="18"/>
    </w:rPr>
  </w:style>
  <w:style w:type="character" w:customStyle="1" w:styleId="AAAcardChar">
    <w:name w:val="AAAcard Char"/>
    <w:link w:val="AAAcard"/>
    <w:rsid w:val="00372591"/>
    <w:rPr>
      <w:rFonts w:ascii="Calibri" w:eastAsia="Times New Roman" w:hAnsi="Calibri" w:cs="Calibri"/>
      <w:sz w:val="22"/>
    </w:rPr>
  </w:style>
  <w:style w:type="character" w:customStyle="1" w:styleId="underlineCharChar0">
    <w:name w:val="underline Char Char"/>
    <w:rsid w:val="00372591"/>
    <w:rPr>
      <w:rFonts w:ascii="Arial Narrow" w:eastAsia="Times New Roman" w:hAnsi="Arial Narrow" w:cs="Calibri"/>
      <w:sz w:val="24"/>
      <w:u w:val="single"/>
    </w:rPr>
  </w:style>
  <w:style w:type="paragraph" w:customStyle="1" w:styleId="tagstyle0">
    <w:name w:val="tagstyle"/>
    <w:basedOn w:val="Normal"/>
    <w:rsid w:val="00372591"/>
    <w:pPr>
      <w:spacing w:before="100" w:beforeAutospacing="1" w:after="100" w:afterAutospacing="1"/>
    </w:pPr>
    <w:rPr>
      <w:rFonts w:eastAsia="Times New Roman"/>
      <w:sz w:val="24"/>
    </w:rPr>
  </w:style>
  <w:style w:type="character" w:customStyle="1" w:styleId="newsstorytitle">
    <w:name w:val="news_story_title"/>
    <w:rsid w:val="00372591"/>
  </w:style>
  <w:style w:type="character" w:customStyle="1" w:styleId="yqlink">
    <w:name w:val="yqlink"/>
    <w:rsid w:val="00372591"/>
  </w:style>
  <w:style w:type="character" w:customStyle="1" w:styleId="clbody">
    <w:name w:val="clbody"/>
    <w:rsid w:val="00372591"/>
  </w:style>
  <w:style w:type="character" w:customStyle="1" w:styleId="Boxing">
    <w:name w:val="Boxing"/>
    <w:rsid w:val="00372591"/>
    <w:rPr>
      <w:rFonts w:ascii="Arial Narrow" w:hAnsi="Arial Narrow"/>
      <w:dstrike w:val="0"/>
      <w:sz w:val="20"/>
      <w:bdr w:val="single" w:sz="2" w:space="0" w:color="auto"/>
      <w:vertAlign w:val="baseline"/>
    </w:rPr>
  </w:style>
  <w:style w:type="paragraph" w:customStyle="1" w:styleId="Analyticals">
    <w:name w:val="Analyticals"/>
    <w:basedOn w:val="Normal"/>
    <w:rsid w:val="00372591"/>
    <w:rPr>
      <w:rFonts w:eastAsia="Times New Roman"/>
      <w:sz w:val="24"/>
    </w:rPr>
  </w:style>
  <w:style w:type="character" w:customStyle="1" w:styleId="boldandunderlinecharcharcharcharcharcharcharcharcharcharcharcharcharcharcharchar0">
    <w:name w:val="boldandunderlinecharcharcharcharcharcharcharcharcharcharcharcharcharcharcharchar"/>
    <w:rsid w:val="00372591"/>
  </w:style>
  <w:style w:type="character" w:customStyle="1" w:styleId="underlinecharcharcharcharcharcharcharcharcharcharcharcharcharchar0">
    <w:name w:val="underlinecharcharcharcharcharcharcharcharcharcharcharcharcharchar"/>
    <w:rsid w:val="00372591"/>
  </w:style>
  <w:style w:type="character" w:customStyle="1" w:styleId="CharCharCharCharCharChar1Char">
    <w:name w:val="Char Char Char Char Char Char1 Char"/>
    <w:rsid w:val="00372591"/>
    <w:rPr>
      <w:rFonts w:ascii="Times New Roman" w:eastAsia="Times New Roman" w:hAnsi="Times New Roman" w:cs="Times New Roman"/>
      <w:b/>
      <w:sz w:val="24"/>
      <w:szCs w:val="24"/>
    </w:rPr>
  </w:style>
  <w:style w:type="character" w:customStyle="1" w:styleId="emphasis22">
    <w:name w:val="emphasis2"/>
    <w:rsid w:val="0037259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72591"/>
    <w:rPr>
      <w:sz w:val="24"/>
      <w:szCs w:val="24"/>
      <w:lang w:val="en-US" w:eastAsia="en-US" w:bidi="ar-SA"/>
    </w:rPr>
  </w:style>
  <w:style w:type="character" w:customStyle="1" w:styleId="NewTag">
    <w:name w:val="NewTag"/>
    <w:uiPriority w:val="1"/>
    <w:qFormat/>
    <w:rsid w:val="00372591"/>
    <w:rPr>
      <w:rFonts w:ascii="Georgia" w:hAnsi="Georgia"/>
      <w:b/>
      <w:sz w:val="24"/>
    </w:rPr>
  </w:style>
  <w:style w:type="character" w:customStyle="1" w:styleId="searchtools-record-title">
    <w:name w:val="searchtools-record-title"/>
    <w:basedOn w:val="DefaultParagraphFont"/>
    <w:rsid w:val="00372591"/>
  </w:style>
  <w:style w:type="character" w:customStyle="1" w:styleId="rightside">
    <w:name w:val="rightside"/>
    <w:rsid w:val="00372591"/>
  </w:style>
  <w:style w:type="character" w:customStyle="1" w:styleId="flourish">
    <w:name w:val="flourish"/>
    <w:rsid w:val="00372591"/>
  </w:style>
  <w:style w:type="character" w:customStyle="1" w:styleId="style150">
    <w:name w:val="style150"/>
    <w:rsid w:val="00372591"/>
  </w:style>
  <w:style w:type="character" w:customStyle="1" w:styleId="head">
    <w:name w:val="head"/>
    <w:rsid w:val="00372591"/>
  </w:style>
  <w:style w:type="character" w:customStyle="1" w:styleId="apturelink">
    <w:name w:val="apturelink"/>
    <w:rsid w:val="00372591"/>
  </w:style>
  <w:style w:type="character" w:customStyle="1" w:styleId="apturelinkicon">
    <w:name w:val="apturelinkicon"/>
    <w:rsid w:val="00372591"/>
  </w:style>
  <w:style w:type="character" w:customStyle="1" w:styleId="titletxt">
    <w:name w:val="titletxt"/>
    <w:rsid w:val="00372591"/>
  </w:style>
  <w:style w:type="character" w:customStyle="1" w:styleId="colbcopy">
    <w:name w:val="colbcopy"/>
    <w:rsid w:val="00372591"/>
  </w:style>
  <w:style w:type="character" w:customStyle="1" w:styleId="hcard">
    <w:name w:val="hcard"/>
    <w:rsid w:val="00372591"/>
  </w:style>
  <w:style w:type="table" w:styleId="MediumGrid2">
    <w:name w:val="Medium Grid 2"/>
    <w:basedOn w:val="TableNormal"/>
    <w:uiPriority w:val="68"/>
    <w:rsid w:val="0037259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rPr>
      <w:hidden/>
    </w:trPr>
    <w:tcPr>
      <w:shd w:val="clear" w:color="auto" w:fill="C0C0C0" w:themeFill="text1" w:themeFillTint="3F"/>
    </w:tcPr>
    <w:tblStylePr w:type="firstRow">
      <w:rPr>
        <w:b/>
        <w:bCs/>
        <w:color w:val="000000" w:themeColor="text1"/>
      </w:rPr>
      <w:tblPr/>
      <w:trPr>
        <w:hidden/>
      </w:trPr>
      <w:tcPr>
        <w:shd w:val="clear" w:color="auto" w:fill="E6E6E6" w:themeFill="text1" w:themeFillTint="19"/>
      </w:tcPr>
    </w:tblStylePr>
    <w:tblStylePr w:type="lastRow">
      <w:rPr>
        <w:b/>
        <w:bCs/>
        <w:color w:val="000000" w:themeColor="text1"/>
      </w:rPr>
      <w:tblPr/>
      <w:trPr>
        <w:hidden/>
      </w:t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rPr>
        <w:hidden/>
      </w:t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rPr>
        <w:hidden/>
      </w:trPr>
      <w:tcPr>
        <w:tcBorders>
          <w:top w:val="nil"/>
          <w:left w:val="nil"/>
          <w:bottom w:val="nil"/>
          <w:right w:val="nil"/>
          <w:insideH w:val="nil"/>
          <w:insideV w:val="nil"/>
        </w:tcBorders>
        <w:shd w:val="clear" w:color="auto" w:fill="CCCCCC" w:themeFill="text1" w:themeFillTint="33"/>
      </w:tcPr>
    </w:tblStylePr>
    <w:tblStylePr w:type="band1Vert">
      <w:tblPr/>
      <w:trPr>
        <w:hidden/>
      </w:trPr>
      <w:tcPr>
        <w:shd w:val="clear" w:color="auto" w:fill="808080" w:themeFill="text1" w:themeFillTint="7F"/>
      </w:tcPr>
    </w:tblStylePr>
    <w:tblStylePr w:type="band1Horz">
      <w:tblPr/>
      <w:trPr>
        <w:hidden/>
      </w:trPr>
      <w:tcPr>
        <w:tcBorders>
          <w:insideH w:val="single" w:sz="6" w:space="0" w:color="000000" w:themeColor="text1"/>
          <w:insideV w:val="single" w:sz="6" w:space="0" w:color="000000" w:themeColor="text1"/>
        </w:tcBorders>
        <w:shd w:val="clear" w:color="auto" w:fill="808080" w:themeFill="text1" w:themeFillTint="7F"/>
      </w:tcPr>
    </w:tblStylePr>
    <w:tblStylePr w:type="nwCell">
      <w:tblPr/>
      <w:trPr>
        <w:hidden/>
      </w:trPr>
      <w:tcPr>
        <w:shd w:val="clear" w:color="auto" w:fill="FFFFFF" w:themeFill="background1"/>
      </w:tcPr>
    </w:tblStylePr>
  </w:style>
  <w:style w:type="paragraph" w:customStyle="1" w:styleId="StylePlainTextTimesNewRomanBold">
    <w:name w:val="Style Plain Text + Times New Roman Bold"/>
    <w:basedOn w:val="PlainText"/>
    <w:rsid w:val="00372591"/>
    <w:rPr>
      <w:rFonts w:ascii="Courier" w:eastAsia="Cambria" w:hAnsi="Courier" w:cs="Calibri"/>
      <w:sz w:val="21"/>
      <w:szCs w:val="21"/>
    </w:rPr>
  </w:style>
  <w:style w:type="paragraph" w:customStyle="1" w:styleId="hotroute2">
    <w:name w:val="hotroute"/>
    <w:basedOn w:val="Normal"/>
    <w:qFormat/>
    <w:rsid w:val="00372591"/>
    <w:pPr>
      <w:ind w:left="288"/>
    </w:pPr>
  </w:style>
  <w:style w:type="paragraph" w:customStyle="1" w:styleId="DeleteAnalytics">
    <w:name w:val="Delete Analytics"/>
    <w:basedOn w:val="Heading4"/>
    <w:qFormat/>
    <w:rsid w:val="00372591"/>
    <w:rPr>
      <w:bCs w:val="0"/>
      <w:color w:val="800000"/>
    </w:rPr>
  </w:style>
  <w:style w:type="paragraph" w:customStyle="1" w:styleId="Boxempahsis">
    <w:name w:val="Box empahsis"/>
    <w:basedOn w:val="Normal"/>
    <w:link w:val="BoxempahsisChar"/>
    <w:qFormat/>
    <w:rsid w:val="00372591"/>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72591"/>
    <w:rPr>
      <w:rFonts w:ascii="Franklin Gothic Heavy" w:hAnsi="Franklin Gothic Heavy" w:cs="Calibri"/>
      <w:u w:val="single"/>
      <w:bdr w:val="single" w:sz="4" w:space="0" w:color="auto"/>
    </w:rPr>
  </w:style>
  <w:style w:type="character" w:customStyle="1" w:styleId="Qualified">
    <w:name w:val="Qualified"/>
    <w:rsid w:val="00372591"/>
    <w:rPr>
      <w:rFonts w:asciiTheme="majorHAnsi" w:hAnsiTheme="majorHAnsi"/>
      <w:b/>
      <w:bCs/>
      <w:sz w:val="16"/>
    </w:rPr>
  </w:style>
  <w:style w:type="character" w:customStyle="1" w:styleId="Underline-Highlighted-WFU">
    <w:name w:val="Underline-Highlighted-WFU"/>
    <w:basedOn w:val="DefaultParagraphFont"/>
    <w:uiPriority w:val="1"/>
    <w:qFormat/>
    <w:rsid w:val="0037259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7259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72591"/>
    <w:rPr>
      <w:rFonts w:ascii="Arial" w:eastAsia="Times New Roman" w:hAnsi="Arial" w:cs="Arial"/>
      <w:b/>
      <w:bCs/>
      <w:kern w:val="32"/>
      <w:sz w:val="28"/>
      <w:szCs w:val="32"/>
    </w:rPr>
  </w:style>
  <w:style w:type="character" w:customStyle="1" w:styleId="columntexthead">
    <w:name w:val="columntexthead"/>
    <w:rsid w:val="00372591"/>
  </w:style>
  <w:style w:type="character" w:customStyle="1" w:styleId="instruction">
    <w:name w:val="instruction"/>
    <w:rsid w:val="00372591"/>
  </w:style>
  <w:style w:type="character" w:customStyle="1" w:styleId="listpipe">
    <w:name w:val="listpipe"/>
    <w:rsid w:val="00372591"/>
  </w:style>
  <w:style w:type="character" w:customStyle="1" w:styleId="imagelink">
    <w:name w:val="imagelink"/>
    <w:rsid w:val="00372591"/>
  </w:style>
  <w:style w:type="character" w:customStyle="1" w:styleId="leadin">
    <w:name w:val="leadin"/>
    <w:rsid w:val="00372591"/>
  </w:style>
  <w:style w:type="character" w:customStyle="1" w:styleId="noticiabyline">
    <w:name w:val="noticia_byline"/>
    <w:rsid w:val="00372591"/>
  </w:style>
  <w:style w:type="character" w:customStyle="1" w:styleId="rightnowyahoo">
    <w:name w:val="right_now_yahoo"/>
    <w:rsid w:val="00372591"/>
  </w:style>
  <w:style w:type="character" w:customStyle="1" w:styleId="submittedmeta">
    <w:name w:val="submitted meta"/>
    <w:rsid w:val="00372591"/>
  </w:style>
  <w:style w:type="character" w:customStyle="1" w:styleId="A10">
    <w:name w:val="A10"/>
    <w:uiPriority w:val="99"/>
    <w:rsid w:val="00372591"/>
    <w:rPr>
      <w:color w:val="000000"/>
      <w:sz w:val="12"/>
      <w:szCs w:val="12"/>
    </w:rPr>
  </w:style>
  <w:style w:type="paragraph" w:customStyle="1" w:styleId="Pa7">
    <w:name w:val="Pa7"/>
    <w:basedOn w:val="Default"/>
    <w:next w:val="Default"/>
    <w:uiPriority w:val="99"/>
    <w:qFormat/>
    <w:rsid w:val="00372591"/>
    <w:pPr>
      <w:widowControl/>
      <w:spacing w:before="280" w:line="221" w:lineRule="atLeast"/>
    </w:pPr>
    <w:rPr>
      <w:rFonts w:ascii="Baskerville" w:hAnsi="Baskerville"/>
      <w:color w:val="auto"/>
    </w:rPr>
  </w:style>
  <w:style w:type="character" w:customStyle="1" w:styleId="AAAunderline">
    <w:name w:val="AAAunderline"/>
    <w:qFormat/>
    <w:rsid w:val="00372591"/>
    <w:rPr>
      <w:b/>
      <w:u w:val="single"/>
    </w:rPr>
  </w:style>
  <w:style w:type="paragraph" w:customStyle="1" w:styleId="IndexHeader">
    <w:name w:val="Index Header"/>
    <w:basedOn w:val="Normal"/>
    <w:rsid w:val="00372591"/>
    <w:pPr>
      <w:ind w:left="-720"/>
      <w:outlineLvl w:val="0"/>
    </w:pPr>
    <w:rPr>
      <w:rFonts w:eastAsia="Times New Roman"/>
      <w:b/>
      <w:bCs/>
      <w:sz w:val="36"/>
      <w:szCs w:val="20"/>
    </w:rPr>
  </w:style>
  <w:style w:type="character" w:customStyle="1" w:styleId="IndexHeaderChar">
    <w:name w:val="Index Header Char"/>
    <w:rsid w:val="00372591"/>
    <w:rPr>
      <w:rFonts w:ascii="Times New Roman" w:eastAsia="Times New Roman" w:hAnsi="Times New Roman"/>
      <w:b/>
      <w:bCs/>
      <w:sz w:val="36"/>
    </w:rPr>
  </w:style>
  <w:style w:type="paragraph" w:customStyle="1" w:styleId="CardRead">
    <w:name w:val="Card_Read"/>
    <w:basedOn w:val="Normal"/>
    <w:rsid w:val="00372591"/>
    <w:rPr>
      <w:rFonts w:ascii="Times" w:eastAsia="Times" w:hAnsi="Times"/>
      <w:szCs w:val="20"/>
    </w:rPr>
  </w:style>
  <w:style w:type="paragraph" w:customStyle="1" w:styleId="CardNU">
    <w:name w:val="CardNU"/>
    <w:basedOn w:val="Normal"/>
    <w:rsid w:val="00372591"/>
    <w:rPr>
      <w:rFonts w:ascii="Times" w:eastAsia="Times" w:hAnsi="Times"/>
      <w:sz w:val="14"/>
      <w:szCs w:val="20"/>
    </w:rPr>
  </w:style>
  <w:style w:type="paragraph" w:customStyle="1" w:styleId="StyleHeading310pt">
    <w:name w:val="Style Heading 3 + 10 pt"/>
    <w:basedOn w:val="Heading3"/>
    <w:rsid w:val="00372591"/>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372591"/>
    <w:rPr>
      <w:rFonts w:ascii="Times New Roman" w:eastAsia="Times New Roman" w:hAnsi="Times New Roman" w:cs="Arial"/>
      <w:b/>
      <w:bCs/>
      <w:sz w:val="26"/>
      <w:szCs w:val="26"/>
    </w:rPr>
  </w:style>
  <w:style w:type="paragraph" w:customStyle="1" w:styleId="Style30">
    <w:name w:val="Style 3"/>
    <w:basedOn w:val="Normal"/>
    <w:rsid w:val="00372591"/>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372591"/>
    <w:pPr>
      <w:spacing w:after="60"/>
    </w:pPr>
    <w:rPr>
      <w:rFonts w:eastAsia="Times New Roman"/>
      <w:sz w:val="18"/>
    </w:rPr>
  </w:style>
  <w:style w:type="paragraph" w:customStyle="1" w:styleId="OmniPage8">
    <w:name w:val="OmniPage #8"/>
    <w:basedOn w:val="Normal"/>
    <w:rsid w:val="00372591"/>
    <w:rPr>
      <w:rFonts w:eastAsia="Times New Roman"/>
      <w:color w:val="000000"/>
      <w:szCs w:val="20"/>
    </w:rPr>
  </w:style>
  <w:style w:type="paragraph" w:customStyle="1" w:styleId="OmniPage2">
    <w:name w:val="OmniPage #2"/>
    <w:basedOn w:val="Normal"/>
    <w:rsid w:val="00372591"/>
    <w:rPr>
      <w:rFonts w:eastAsia="Times New Roman"/>
      <w:color w:val="000000"/>
      <w:szCs w:val="20"/>
    </w:rPr>
  </w:style>
  <w:style w:type="paragraph" w:customStyle="1" w:styleId="OmniPage6">
    <w:name w:val="OmniPage #6"/>
    <w:basedOn w:val="Normal"/>
    <w:rsid w:val="00372591"/>
    <w:rPr>
      <w:rFonts w:eastAsia="Times New Roman"/>
      <w:color w:val="000000"/>
      <w:szCs w:val="20"/>
    </w:rPr>
  </w:style>
  <w:style w:type="paragraph" w:customStyle="1" w:styleId="OmniPage7">
    <w:name w:val="OmniPage #7"/>
    <w:basedOn w:val="Normal"/>
    <w:rsid w:val="00372591"/>
    <w:rPr>
      <w:rFonts w:eastAsia="Times New Roman"/>
      <w:color w:val="000000"/>
      <w:szCs w:val="20"/>
    </w:rPr>
  </w:style>
  <w:style w:type="paragraph" w:customStyle="1" w:styleId="OmniPage11">
    <w:name w:val="OmniPage #11"/>
    <w:basedOn w:val="Normal"/>
    <w:rsid w:val="00372591"/>
    <w:rPr>
      <w:rFonts w:eastAsia="Times New Roman"/>
      <w:color w:val="000000"/>
      <w:szCs w:val="20"/>
    </w:rPr>
  </w:style>
  <w:style w:type="paragraph" w:customStyle="1" w:styleId="OmniPage12">
    <w:name w:val="OmniPage #12"/>
    <w:basedOn w:val="Normal"/>
    <w:rsid w:val="00372591"/>
    <w:rPr>
      <w:rFonts w:eastAsia="Times New Roman"/>
      <w:color w:val="000000"/>
      <w:szCs w:val="20"/>
    </w:rPr>
  </w:style>
  <w:style w:type="paragraph" w:customStyle="1" w:styleId="OmniPage13">
    <w:name w:val="OmniPage #13"/>
    <w:basedOn w:val="Normal"/>
    <w:rsid w:val="00372591"/>
    <w:rPr>
      <w:rFonts w:eastAsia="Times New Roman"/>
      <w:color w:val="000000"/>
      <w:szCs w:val="20"/>
    </w:rPr>
  </w:style>
  <w:style w:type="paragraph" w:customStyle="1" w:styleId="OmniPage14">
    <w:name w:val="OmniPage #14"/>
    <w:basedOn w:val="Normal"/>
    <w:rsid w:val="00372591"/>
    <w:rPr>
      <w:rFonts w:eastAsia="Times New Roman"/>
      <w:color w:val="000000"/>
      <w:szCs w:val="20"/>
    </w:rPr>
  </w:style>
  <w:style w:type="paragraph" w:customStyle="1" w:styleId="OmniPage15">
    <w:name w:val="OmniPage #15"/>
    <w:basedOn w:val="Normal"/>
    <w:rsid w:val="00372591"/>
    <w:rPr>
      <w:rFonts w:eastAsia="Times New Roman"/>
      <w:color w:val="000000"/>
      <w:szCs w:val="20"/>
    </w:rPr>
  </w:style>
  <w:style w:type="paragraph" w:customStyle="1" w:styleId="OmniPage17">
    <w:name w:val="OmniPage #17"/>
    <w:basedOn w:val="Normal"/>
    <w:rsid w:val="00372591"/>
    <w:rPr>
      <w:rFonts w:eastAsia="Times New Roman"/>
      <w:color w:val="000000"/>
      <w:szCs w:val="20"/>
    </w:rPr>
  </w:style>
  <w:style w:type="paragraph" w:customStyle="1" w:styleId="OmniPage19">
    <w:name w:val="OmniPage #19"/>
    <w:basedOn w:val="Normal"/>
    <w:rsid w:val="00372591"/>
    <w:rPr>
      <w:rFonts w:eastAsia="Times New Roman"/>
      <w:color w:val="000000"/>
      <w:szCs w:val="20"/>
    </w:rPr>
  </w:style>
  <w:style w:type="paragraph" w:customStyle="1" w:styleId="OmniPage20">
    <w:name w:val="OmniPage #20"/>
    <w:basedOn w:val="Normal"/>
    <w:rsid w:val="00372591"/>
    <w:rPr>
      <w:rFonts w:eastAsia="Times New Roman"/>
      <w:color w:val="000000"/>
      <w:szCs w:val="20"/>
    </w:rPr>
  </w:style>
  <w:style w:type="paragraph" w:customStyle="1" w:styleId="OmniPage21">
    <w:name w:val="OmniPage #21"/>
    <w:basedOn w:val="Normal"/>
    <w:rsid w:val="00372591"/>
    <w:rPr>
      <w:rFonts w:eastAsia="Times New Roman"/>
      <w:color w:val="000000"/>
      <w:szCs w:val="20"/>
    </w:rPr>
  </w:style>
  <w:style w:type="paragraph" w:customStyle="1" w:styleId="OmniPage22">
    <w:name w:val="OmniPage #22"/>
    <w:basedOn w:val="Normal"/>
    <w:rsid w:val="00372591"/>
    <w:rPr>
      <w:rFonts w:eastAsia="Times New Roman"/>
      <w:color w:val="000000"/>
      <w:szCs w:val="20"/>
    </w:rPr>
  </w:style>
  <w:style w:type="paragraph" w:customStyle="1" w:styleId="OmniPage25">
    <w:name w:val="OmniPage #25"/>
    <w:basedOn w:val="Normal"/>
    <w:rsid w:val="00372591"/>
    <w:rPr>
      <w:rFonts w:eastAsia="Times New Roman"/>
      <w:color w:val="000000"/>
      <w:szCs w:val="20"/>
    </w:rPr>
  </w:style>
  <w:style w:type="paragraph" w:customStyle="1" w:styleId="OmniPage18">
    <w:name w:val="OmniPage #18"/>
    <w:basedOn w:val="Normal"/>
    <w:rsid w:val="00372591"/>
    <w:rPr>
      <w:rFonts w:eastAsia="Times New Roman"/>
      <w:color w:val="000000"/>
      <w:szCs w:val="20"/>
    </w:rPr>
  </w:style>
  <w:style w:type="paragraph" w:customStyle="1" w:styleId="OmniPage26">
    <w:name w:val="OmniPage #26"/>
    <w:basedOn w:val="Normal"/>
    <w:rsid w:val="00372591"/>
    <w:rPr>
      <w:rFonts w:eastAsia="Times New Roman"/>
      <w:color w:val="000000"/>
      <w:szCs w:val="20"/>
    </w:rPr>
  </w:style>
  <w:style w:type="character" w:customStyle="1" w:styleId="iagsheaderlarge">
    <w:name w:val="iags_header_large"/>
    <w:rsid w:val="00372591"/>
  </w:style>
  <w:style w:type="paragraph" w:customStyle="1" w:styleId="OmniPage9">
    <w:name w:val="OmniPage #9"/>
    <w:basedOn w:val="Normal"/>
    <w:rsid w:val="00372591"/>
    <w:rPr>
      <w:rFonts w:eastAsia="Times New Roman"/>
      <w:color w:val="000000"/>
      <w:szCs w:val="20"/>
    </w:rPr>
  </w:style>
  <w:style w:type="paragraph" w:customStyle="1" w:styleId="OmniPage5">
    <w:name w:val="OmniPage #5"/>
    <w:basedOn w:val="Normal"/>
    <w:rsid w:val="00372591"/>
    <w:rPr>
      <w:rFonts w:eastAsia="Times New Roman"/>
      <w:color w:val="000000"/>
      <w:szCs w:val="20"/>
    </w:rPr>
  </w:style>
  <w:style w:type="character" w:customStyle="1" w:styleId="style12char0">
    <w:name w:val="style12char"/>
    <w:rsid w:val="00372591"/>
  </w:style>
  <w:style w:type="character" w:customStyle="1" w:styleId="charchar2">
    <w:name w:val="charchar2"/>
    <w:rsid w:val="00372591"/>
  </w:style>
  <w:style w:type="character" w:customStyle="1" w:styleId="style11char0">
    <w:name w:val="style11char"/>
    <w:rsid w:val="00372591"/>
  </w:style>
  <w:style w:type="paragraph" w:customStyle="1" w:styleId="CitesandCardText">
    <w:name w:val="Cites and Card Text"/>
    <w:basedOn w:val="Normal"/>
    <w:rsid w:val="00372591"/>
    <w:rPr>
      <w:rFonts w:eastAsia="Times New Roman"/>
    </w:rPr>
  </w:style>
  <w:style w:type="paragraph" w:styleId="List2">
    <w:name w:val="List 2"/>
    <w:basedOn w:val="Default"/>
    <w:next w:val="Default"/>
    <w:rsid w:val="00372591"/>
    <w:pPr>
      <w:widowControl/>
    </w:pPr>
    <w:rPr>
      <w:color w:val="auto"/>
    </w:rPr>
  </w:style>
  <w:style w:type="paragraph" w:customStyle="1" w:styleId="Style16">
    <w:name w:val="Style 16"/>
    <w:basedOn w:val="Normal"/>
    <w:rsid w:val="00372591"/>
    <w:pPr>
      <w:autoSpaceDE w:val="0"/>
      <w:autoSpaceDN w:val="0"/>
      <w:adjustRightInd w:val="0"/>
    </w:pPr>
    <w:rPr>
      <w:rFonts w:eastAsia="Times New Roman"/>
      <w:sz w:val="24"/>
    </w:rPr>
  </w:style>
  <w:style w:type="paragraph" w:customStyle="1" w:styleId="smalltext2">
    <w:name w:val="smalltext"/>
    <w:basedOn w:val="Normal"/>
    <w:link w:val="smalltextChar0"/>
    <w:rsid w:val="00372591"/>
    <w:rPr>
      <w:rFonts w:eastAsia="Times New Roman"/>
      <w:sz w:val="16"/>
    </w:rPr>
  </w:style>
  <w:style w:type="character" w:customStyle="1" w:styleId="smalltextChar0">
    <w:name w:val="smalltext Char"/>
    <w:link w:val="smalltext2"/>
    <w:rsid w:val="00372591"/>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372591"/>
    <w:pPr>
      <w:widowControl/>
      <w:spacing w:after="120"/>
    </w:pPr>
    <w:rPr>
      <w:color w:val="auto"/>
    </w:rPr>
  </w:style>
  <w:style w:type="paragraph" w:customStyle="1" w:styleId="headingChar">
    <w:name w:val="heading Char"/>
    <w:basedOn w:val="Normal"/>
    <w:rsid w:val="00372591"/>
    <w:pPr>
      <w:jc w:val="center"/>
    </w:pPr>
    <w:rPr>
      <w:rFonts w:ascii="Arial Black" w:eastAsia="Times New Roman" w:hAnsi="Arial Black"/>
      <w:b/>
      <w:sz w:val="36"/>
      <w:u w:val="single"/>
    </w:rPr>
  </w:style>
  <w:style w:type="character" w:customStyle="1" w:styleId="boldunderlineCharChar0">
    <w:name w:val="boldunderline Char Char"/>
    <w:rsid w:val="00372591"/>
    <w:rPr>
      <w:b/>
      <w:sz w:val="22"/>
      <w:szCs w:val="24"/>
      <w:u w:val="single"/>
      <w:lang w:val="en-US" w:eastAsia="en-US" w:bidi="ar-SA"/>
    </w:rPr>
  </w:style>
  <w:style w:type="paragraph" w:customStyle="1" w:styleId="Bullets-squares">
    <w:name w:val="Bullets - squares"/>
    <w:basedOn w:val="Normal"/>
    <w:next w:val="Normal"/>
    <w:rsid w:val="00372591"/>
    <w:pPr>
      <w:numPr>
        <w:numId w:val="4"/>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372591"/>
    <w:rPr>
      <w:rFonts w:ascii="Times New Roman" w:eastAsia="Times New Roman" w:hAnsi="Times New Roman" w:cs="Times New Roman"/>
      <w:sz w:val="16"/>
      <w:szCs w:val="22"/>
    </w:rPr>
  </w:style>
  <w:style w:type="character" w:customStyle="1" w:styleId="Size8Char">
    <w:name w:val="Size 8 Char"/>
    <w:link w:val="Size8"/>
    <w:rsid w:val="00372591"/>
    <w:rPr>
      <w:rFonts w:ascii="Times New Roman" w:eastAsia="Times New Roman" w:hAnsi="Times New Roman" w:cs="Times New Roman"/>
      <w:sz w:val="16"/>
      <w:szCs w:val="22"/>
    </w:rPr>
  </w:style>
  <w:style w:type="paragraph" w:customStyle="1" w:styleId="RegularCite">
    <w:name w:val="Regular Cite"/>
    <w:qFormat/>
    <w:rsid w:val="00372591"/>
    <w:rPr>
      <w:rFonts w:ascii="Times New Roman" w:eastAsia="Times New Roman" w:hAnsi="Times New Roman" w:cs="Times New Roman"/>
      <w:sz w:val="20"/>
      <w:szCs w:val="22"/>
    </w:rPr>
  </w:style>
  <w:style w:type="character" w:customStyle="1" w:styleId="eudoraheader">
    <w:name w:val="eudoraheader"/>
    <w:rsid w:val="00372591"/>
  </w:style>
  <w:style w:type="character" w:customStyle="1" w:styleId="emailstyle26">
    <w:name w:val="emailstyle26"/>
    <w:rsid w:val="00372591"/>
  </w:style>
  <w:style w:type="paragraph" w:customStyle="1" w:styleId="context">
    <w:name w:val="context"/>
    <w:basedOn w:val="Normal"/>
    <w:rsid w:val="00372591"/>
    <w:pPr>
      <w:spacing w:before="100" w:beforeAutospacing="1" w:after="100" w:afterAutospacing="1"/>
    </w:pPr>
    <w:rPr>
      <w:rFonts w:eastAsia="Times New Roman"/>
      <w:sz w:val="24"/>
    </w:rPr>
  </w:style>
  <w:style w:type="character" w:customStyle="1" w:styleId="sendtofriend">
    <w:name w:val="sendtofriend"/>
    <w:rsid w:val="00372591"/>
  </w:style>
  <w:style w:type="character" w:customStyle="1" w:styleId="pagetype">
    <w:name w:val="pagetype"/>
    <w:rsid w:val="00372591"/>
  </w:style>
  <w:style w:type="character" w:customStyle="1" w:styleId="byl">
    <w:name w:val="byl"/>
    <w:rsid w:val="00372591"/>
  </w:style>
  <w:style w:type="character" w:customStyle="1" w:styleId="byd">
    <w:name w:val="byd"/>
    <w:rsid w:val="00372591"/>
  </w:style>
  <w:style w:type="paragraph" w:customStyle="1" w:styleId="Size6">
    <w:name w:val="Size 6"/>
    <w:link w:val="Size6Char"/>
    <w:qFormat/>
    <w:rsid w:val="00372591"/>
    <w:rPr>
      <w:rFonts w:ascii="Times New Roman" w:eastAsia="Times New Roman" w:hAnsi="Times New Roman" w:cs="Times New Roman"/>
      <w:sz w:val="16"/>
      <w:szCs w:val="22"/>
    </w:rPr>
  </w:style>
  <w:style w:type="character" w:customStyle="1" w:styleId="Size6Char">
    <w:name w:val="Size 6 Char"/>
    <w:link w:val="Size6"/>
    <w:rsid w:val="00372591"/>
    <w:rPr>
      <w:rFonts w:ascii="Times New Roman" w:eastAsia="Times New Roman" w:hAnsi="Times New Roman" w:cs="Times New Roman"/>
      <w:sz w:val="16"/>
      <w:szCs w:val="22"/>
    </w:rPr>
  </w:style>
  <w:style w:type="character" w:customStyle="1" w:styleId="underliningchar0">
    <w:name w:val="underliningchar"/>
    <w:rsid w:val="00372591"/>
  </w:style>
  <w:style w:type="paragraph" w:customStyle="1" w:styleId="TxBrp11">
    <w:name w:val="TxBr_p11"/>
    <w:basedOn w:val="Normal"/>
    <w:rsid w:val="00372591"/>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372591"/>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372591"/>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372591"/>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372591"/>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372591"/>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372591"/>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372591"/>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372591"/>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372591"/>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372591"/>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372591"/>
    <w:rPr>
      <w:vanish w:val="0"/>
      <w:webHidden w:val="0"/>
      <w:color w:val="999999"/>
      <w:sz w:val="12"/>
      <w:szCs w:val="12"/>
      <w:specVanish/>
    </w:rPr>
  </w:style>
  <w:style w:type="paragraph" w:customStyle="1" w:styleId="CardsFont8pt">
    <w:name w:val="Cards + Font: 8 pt"/>
    <w:basedOn w:val="Normal"/>
    <w:rsid w:val="00372591"/>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372591"/>
    <w:rPr>
      <w:sz w:val="16"/>
    </w:rPr>
  </w:style>
  <w:style w:type="character" w:customStyle="1" w:styleId="TagLineCharChar">
    <w:name w:val="Tag Line Char Char"/>
    <w:rsid w:val="00372591"/>
    <w:rPr>
      <w:rFonts w:cs="Arial"/>
      <w:b/>
      <w:bCs/>
      <w:iCs/>
      <w:sz w:val="24"/>
      <w:szCs w:val="28"/>
      <w:lang w:val="en-US" w:eastAsia="en-US" w:bidi="ar-SA"/>
    </w:rPr>
  </w:style>
  <w:style w:type="paragraph" w:customStyle="1" w:styleId="published">
    <w:name w:val="published"/>
    <w:basedOn w:val="Normal"/>
    <w:rsid w:val="00372591"/>
    <w:pPr>
      <w:spacing w:before="100" w:beforeAutospacing="1" w:after="100" w:afterAutospacing="1"/>
    </w:pPr>
    <w:rPr>
      <w:rFonts w:eastAsia="Times New Roman"/>
      <w:sz w:val="24"/>
    </w:rPr>
  </w:style>
  <w:style w:type="character" w:customStyle="1" w:styleId="articlecommentcount">
    <w:name w:val="article_comment_count"/>
    <w:rsid w:val="00372591"/>
  </w:style>
  <w:style w:type="character" w:customStyle="1" w:styleId="articlerecommendcount">
    <w:name w:val="article_recommend_count"/>
    <w:rsid w:val="00372591"/>
  </w:style>
  <w:style w:type="character" w:customStyle="1" w:styleId="normaltext1">
    <w:name w:val="normal_text"/>
    <w:rsid w:val="00372591"/>
  </w:style>
  <w:style w:type="paragraph" w:customStyle="1" w:styleId="storytimestamp">
    <w:name w:val="storytimestamp"/>
    <w:basedOn w:val="Normal"/>
    <w:rsid w:val="00372591"/>
    <w:pPr>
      <w:spacing w:before="100" w:beforeAutospacing="1" w:after="100" w:afterAutospacing="1"/>
    </w:pPr>
    <w:rPr>
      <w:rFonts w:eastAsia="Times New Roman"/>
      <w:sz w:val="24"/>
    </w:rPr>
  </w:style>
  <w:style w:type="character" w:customStyle="1" w:styleId="story-byline">
    <w:name w:val="story-byline"/>
    <w:rsid w:val="00372591"/>
  </w:style>
  <w:style w:type="character" w:customStyle="1" w:styleId="story-titleline">
    <w:name w:val="story-titleline"/>
    <w:rsid w:val="00372591"/>
  </w:style>
  <w:style w:type="paragraph" w:styleId="ListBullet2">
    <w:name w:val="List Bullet 2"/>
    <w:basedOn w:val="Normal"/>
    <w:rsid w:val="00372591"/>
    <w:pPr>
      <w:tabs>
        <w:tab w:val="num" w:pos="1440"/>
      </w:tabs>
      <w:ind w:left="1440" w:hanging="360"/>
    </w:pPr>
    <w:rPr>
      <w:rFonts w:eastAsia="Times New Roman"/>
      <w:b/>
      <w:sz w:val="24"/>
      <w:szCs w:val="44"/>
    </w:rPr>
  </w:style>
  <w:style w:type="paragraph" w:customStyle="1" w:styleId="Cardnotunderlined0">
    <w:name w:val="Card not underlined"/>
    <w:basedOn w:val="Normal"/>
    <w:rsid w:val="00372591"/>
    <w:rPr>
      <w:rFonts w:eastAsia="Times New Roman"/>
      <w:color w:val="000000"/>
      <w:sz w:val="10"/>
    </w:rPr>
  </w:style>
  <w:style w:type="character" w:customStyle="1" w:styleId="UnderlineCardChar1">
    <w:name w:val="Underline Card Char"/>
    <w:rsid w:val="00372591"/>
    <w:rPr>
      <w:sz w:val="22"/>
      <w:szCs w:val="24"/>
      <w:u w:val="single"/>
      <w:lang w:val="en-US" w:eastAsia="en-US" w:bidi="ar-SA"/>
    </w:rPr>
  </w:style>
  <w:style w:type="character" w:customStyle="1" w:styleId="SourcesCharChar1">
    <w:name w:val="Sources Char Char1"/>
    <w:rsid w:val="00372591"/>
    <w:rPr>
      <w:rFonts w:cs="Arial"/>
      <w:b/>
      <w:bCs/>
      <w:iCs/>
      <w:sz w:val="24"/>
      <w:szCs w:val="28"/>
      <w:lang w:val="en-US" w:eastAsia="en-US" w:bidi="ar-SA"/>
    </w:rPr>
  </w:style>
  <w:style w:type="paragraph" w:customStyle="1" w:styleId="OmniPage3">
    <w:name w:val="OmniPage #3"/>
    <w:basedOn w:val="Normal"/>
    <w:rsid w:val="00372591"/>
    <w:rPr>
      <w:rFonts w:eastAsia="Times New Roman"/>
      <w:color w:val="000000"/>
      <w:szCs w:val="20"/>
    </w:rPr>
  </w:style>
  <w:style w:type="paragraph" w:customStyle="1" w:styleId="OmniPage16">
    <w:name w:val="OmniPage #16"/>
    <w:basedOn w:val="Normal"/>
    <w:rsid w:val="00372591"/>
    <w:rPr>
      <w:rFonts w:eastAsia="Times New Roman"/>
      <w:color w:val="000000"/>
      <w:szCs w:val="20"/>
    </w:rPr>
  </w:style>
  <w:style w:type="paragraph" w:customStyle="1" w:styleId="OmniPage23">
    <w:name w:val="OmniPage #23"/>
    <w:basedOn w:val="Normal"/>
    <w:rsid w:val="00372591"/>
    <w:rPr>
      <w:rFonts w:eastAsia="Times New Roman"/>
      <w:color w:val="000000"/>
      <w:szCs w:val="20"/>
    </w:rPr>
  </w:style>
  <w:style w:type="paragraph" w:customStyle="1" w:styleId="OmniPage24">
    <w:name w:val="OmniPage #24"/>
    <w:basedOn w:val="Normal"/>
    <w:rsid w:val="00372591"/>
    <w:rPr>
      <w:rFonts w:eastAsia="Times New Roman"/>
      <w:color w:val="000000"/>
      <w:szCs w:val="20"/>
    </w:rPr>
  </w:style>
  <w:style w:type="paragraph" w:customStyle="1" w:styleId="OmniPage27">
    <w:name w:val="OmniPage #27"/>
    <w:basedOn w:val="Normal"/>
    <w:rsid w:val="00372591"/>
    <w:rPr>
      <w:rFonts w:eastAsia="Times New Roman"/>
      <w:color w:val="000000"/>
      <w:szCs w:val="20"/>
    </w:rPr>
  </w:style>
  <w:style w:type="paragraph" w:customStyle="1" w:styleId="OmniPage28">
    <w:name w:val="OmniPage #28"/>
    <w:basedOn w:val="Normal"/>
    <w:rsid w:val="00372591"/>
    <w:rPr>
      <w:rFonts w:eastAsia="Times New Roman"/>
      <w:color w:val="000000"/>
      <w:szCs w:val="20"/>
    </w:rPr>
  </w:style>
  <w:style w:type="paragraph" w:customStyle="1" w:styleId="OmniPage29">
    <w:name w:val="OmniPage #29"/>
    <w:basedOn w:val="Normal"/>
    <w:rsid w:val="00372591"/>
    <w:rPr>
      <w:rFonts w:eastAsia="Times New Roman"/>
      <w:color w:val="000000"/>
      <w:szCs w:val="20"/>
    </w:rPr>
  </w:style>
  <w:style w:type="paragraph" w:customStyle="1" w:styleId="OmniPage30">
    <w:name w:val="OmniPage #30"/>
    <w:basedOn w:val="Normal"/>
    <w:rsid w:val="00372591"/>
    <w:rPr>
      <w:rFonts w:eastAsia="Times New Roman"/>
      <w:color w:val="000000"/>
      <w:szCs w:val="20"/>
    </w:rPr>
  </w:style>
  <w:style w:type="paragraph" w:customStyle="1" w:styleId="OmniPage31">
    <w:name w:val="OmniPage #31"/>
    <w:basedOn w:val="Normal"/>
    <w:rsid w:val="00372591"/>
    <w:rPr>
      <w:rFonts w:eastAsia="Times New Roman"/>
      <w:color w:val="000000"/>
      <w:szCs w:val="20"/>
    </w:rPr>
  </w:style>
  <w:style w:type="paragraph" w:customStyle="1" w:styleId="OmniPage32">
    <w:name w:val="OmniPage #32"/>
    <w:basedOn w:val="Normal"/>
    <w:rsid w:val="00372591"/>
    <w:rPr>
      <w:rFonts w:eastAsia="Times New Roman"/>
      <w:color w:val="000000"/>
      <w:szCs w:val="20"/>
    </w:rPr>
  </w:style>
  <w:style w:type="paragraph" w:customStyle="1" w:styleId="OmniPage33">
    <w:name w:val="OmniPage #33"/>
    <w:basedOn w:val="Normal"/>
    <w:rsid w:val="00372591"/>
    <w:rPr>
      <w:rFonts w:eastAsia="Times New Roman"/>
      <w:color w:val="000000"/>
      <w:szCs w:val="20"/>
    </w:rPr>
  </w:style>
  <w:style w:type="paragraph" w:customStyle="1" w:styleId="OmniPage34">
    <w:name w:val="OmniPage #34"/>
    <w:basedOn w:val="Normal"/>
    <w:rsid w:val="00372591"/>
    <w:rPr>
      <w:rFonts w:eastAsia="Times New Roman"/>
      <w:color w:val="000000"/>
      <w:szCs w:val="20"/>
    </w:rPr>
  </w:style>
  <w:style w:type="paragraph" w:customStyle="1" w:styleId="OmniPage35">
    <w:name w:val="OmniPage #35"/>
    <w:basedOn w:val="Normal"/>
    <w:rsid w:val="00372591"/>
    <w:rPr>
      <w:rFonts w:eastAsia="Times New Roman"/>
      <w:color w:val="000000"/>
      <w:szCs w:val="20"/>
    </w:rPr>
  </w:style>
  <w:style w:type="paragraph" w:customStyle="1" w:styleId="OmniPage36">
    <w:name w:val="OmniPage #36"/>
    <w:basedOn w:val="Normal"/>
    <w:rsid w:val="00372591"/>
    <w:rPr>
      <w:rFonts w:eastAsia="Times New Roman"/>
      <w:color w:val="000000"/>
      <w:szCs w:val="20"/>
    </w:rPr>
  </w:style>
  <w:style w:type="paragraph" w:customStyle="1" w:styleId="OmniPage37">
    <w:name w:val="OmniPage #37"/>
    <w:basedOn w:val="Normal"/>
    <w:rsid w:val="00372591"/>
    <w:rPr>
      <w:rFonts w:eastAsia="Times New Roman"/>
      <w:color w:val="000000"/>
      <w:szCs w:val="20"/>
    </w:rPr>
  </w:style>
  <w:style w:type="paragraph" w:customStyle="1" w:styleId="OmniPage38">
    <w:name w:val="OmniPage #38"/>
    <w:basedOn w:val="Normal"/>
    <w:rsid w:val="00372591"/>
    <w:rPr>
      <w:rFonts w:eastAsia="Times New Roman"/>
      <w:color w:val="000000"/>
      <w:szCs w:val="20"/>
    </w:rPr>
  </w:style>
  <w:style w:type="paragraph" w:customStyle="1" w:styleId="OmniPage39">
    <w:name w:val="OmniPage #39"/>
    <w:basedOn w:val="Normal"/>
    <w:rsid w:val="00372591"/>
    <w:rPr>
      <w:rFonts w:eastAsia="Times New Roman"/>
      <w:color w:val="000000"/>
      <w:szCs w:val="20"/>
    </w:rPr>
  </w:style>
  <w:style w:type="paragraph" w:customStyle="1" w:styleId="OmniPage40">
    <w:name w:val="OmniPage #40"/>
    <w:basedOn w:val="Normal"/>
    <w:rsid w:val="00372591"/>
    <w:rPr>
      <w:rFonts w:eastAsia="Times New Roman"/>
      <w:color w:val="000000"/>
      <w:szCs w:val="20"/>
    </w:rPr>
  </w:style>
  <w:style w:type="paragraph" w:customStyle="1" w:styleId="OmniPage41">
    <w:name w:val="OmniPage #41"/>
    <w:basedOn w:val="Normal"/>
    <w:rsid w:val="00372591"/>
    <w:rPr>
      <w:rFonts w:eastAsia="Times New Roman"/>
      <w:color w:val="000000"/>
      <w:szCs w:val="20"/>
    </w:rPr>
  </w:style>
  <w:style w:type="paragraph" w:customStyle="1" w:styleId="OmniPage42">
    <w:name w:val="OmniPage #42"/>
    <w:basedOn w:val="Normal"/>
    <w:rsid w:val="00372591"/>
    <w:rPr>
      <w:rFonts w:eastAsia="Times New Roman"/>
      <w:color w:val="000000"/>
      <w:szCs w:val="20"/>
    </w:rPr>
  </w:style>
  <w:style w:type="paragraph" w:customStyle="1" w:styleId="OmniPage43">
    <w:name w:val="OmniPage #43"/>
    <w:basedOn w:val="Normal"/>
    <w:rsid w:val="00372591"/>
    <w:rPr>
      <w:rFonts w:eastAsia="Times New Roman"/>
      <w:color w:val="000000"/>
      <w:szCs w:val="20"/>
    </w:rPr>
  </w:style>
  <w:style w:type="paragraph" w:customStyle="1" w:styleId="OmniPage44">
    <w:name w:val="OmniPage #44"/>
    <w:basedOn w:val="Normal"/>
    <w:rsid w:val="00372591"/>
    <w:rPr>
      <w:rFonts w:eastAsia="Times New Roman"/>
      <w:color w:val="000000"/>
      <w:szCs w:val="20"/>
    </w:rPr>
  </w:style>
  <w:style w:type="paragraph" w:customStyle="1" w:styleId="OmniPage45">
    <w:name w:val="OmniPage #45"/>
    <w:basedOn w:val="Normal"/>
    <w:rsid w:val="00372591"/>
    <w:rPr>
      <w:rFonts w:eastAsia="Times New Roman"/>
      <w:color w:val="000000"/>
      <w:szCs w:val="20"/>
    </w:rPr>
  </w:style>
  <w:style w:type="paragraph" w:customStyle="1" w:styleId="OmniPage46">
    <w:name w:val="OmniPage #46"/>
    <w:basedOn w:val="Normal"/>
    <w:rsid w:val="00372591"/>
    <w:rPr>
      <w:rFonts w:eastAsia="Times New Roman"/>
      <w:color w:val="000000"/>
      <w:szCs w:val="20"/>
    </w:rPr>
  </w:style>
  <w:style w:type="paragraph" w:customStyle="1" w:styleId="OmniPage47">
    <w:name w:val="OmniPage #47"/>
    <w:basedOn w:val="Normal"/>
    <w:rsid w:val="00372591"/>
    <w:rPr>
      <w:rFonts w:eastAsia="Times New Roman"/>
      <w:color w:val="000000"/>
      <w:szCs w:val="20"/>
    </w:rPr>
  </w:style>
  <w:style w:type="paragraph" w:customStyle="1" w:styleId="OmniPage48">
    <w:name w:val="OmniPage #48"/>
    <w:basedOn w:val="Normal"/>
    <w:rsid w:val="00372591"/>
    <w:rPr>
      <w:rFonts w:eastAsia="Times New Roman"/>
      <w:color w:val="000000"/>
      <w:szCs w:val="20"/>
    </w:rPr>
  </w:style>
  <w:style w:type="paragraph" w:customStyle="1" w:styleId="OmniPage49">
    <w:name w:val="OmniPage #49"/>
    <w:basedOn w:val="Normal"/>
    <w:rsid w:val="00372591"/>
    <w:rPr>
      <w:rFonts w:eastAsia="Times New Roman"/>
      <w:color w:val="000000"/>
      <w:szCs w:val="20"/>
    </w:rPr>
  </w:style>
  <w:style w:type="paragraph" w:customStyle="1" w:styleId="OmniPage50">
    <w:name w:val="OmniPage #50"/>
    <w:basedOn w:val="Normal"/>
    <w:rsid w:val="00372591"/>
    <w:rPr>
      <w:rFonts w:eastAsia="Times New Roman"/>
      <w:color w:val="000000"/>
      <w:szCs w:val="20"/>
    </w:rPr>
  </w:style>
  <w:style w:type="paragraph" w:customStyle="1" w:styleId="OmniPage51">
    <w:name w:val="OmniPage #51"/>
    <w:basedOn w:val="Normal"/>
    <w:rsid w:val="00372591"/>
    <w:rPr>
      <w:rFonts w:eastAsia="Times New Roman"/>
      <w:color w:val="000000"/>
      <w:szCs w:val="20"/>
    </w:rPr>
  </w:style>
  <w:style w:type="paragraph" w:customStyle="1" w:styleId="OmniPage52">
    <w:name w:val="OmniPage #52"/>
    <w:basedOn w:val="Normal"/>
    <w:rsid w:val="00372591"/>
    <w:rPr>
      <w:rFonts w:eastAsia="Times New Roman"/>
      <w:color w:val="000000"/>
      <w:szCs w:val="20"/>
    </w:rPr>
  </w:style>
  <w:style w:type="paragraph" w:customStyle="1" w:styleId="OmniPage53">
    <w:name w:val="OmniPage #53"/>
    <w:basedOn w:val="Normal"/>
    <w:rsid w:val="00372591"/>
    <w:rPr>
      <w:rFonts w:eastAsia="Times New Roman"/>
      <w:color w:val="000000"/>
      <w:szCs w:val="20"/>
    </w:rPr>
  </w:style>
  <w:style w:type="paragraph" w:customStyle="1" w:styleId="OmniPage54">
    <w:name w:val="OmniPage #54"/>
    <w:basedOn w:val="Normal"/>
    <w:rsid w:val="00372591"/>
    <w:rPr>
      <w:rFonts w:eastAsia="Times New Roman"/>
      <w:color w:val="000000"/>
      <w:szCs w:val="20"/>
    </w:rPr>
  </w:style>
  <w:style w:type="paragraph" w:customStyle="1" w:styleId="OmniPage55">
    <w:name w:val="OmniPage #55"/>
    <w:basedOn w:val="Normal"/>
    <w:rsid w:val="00372591"/>
    <w:rPr>
      <w:rFonts w:eastAsia="Times New Roman"/>
      <w:color w:val="000000"/>
      <w:szCs w:val="20"/>
    </w:rPr>
  </w:style>
  <w:style w:type="paragraph" w:customStyle="1" w:styleId="OmniPage56">
    <w:name w:val="OmniPage #56"/>
    <w:basedOn w:val="Normal"/>
    <w:rsid w:val="00372591"/>
    <w:rPr>
      <w:rFonts w:eastAsia="Times New Roman"/>
      <w:color w:val="000000"/>
      <w:szCs w:val="20"/>
    </w:rPr>
  </w:style>
  <w:style w:type="paragraph" w:customStyle="1" w:styleId="OmniPage57">
    <w:name w:val="OmniPage #57"/>
    <w:basedOn w:val="Normal"/>
    <w:rsid w:val="00372591"/>
    <w:rPr>
      <w:rFonts w:eastAsia="Times New Roman"/>
      <w:color w:val="000000"/>
      <w:szCs w:val="20"/>
    </w:rPr>
  </w:style>
  <w:style w:type="paragraph" w:customStyle="1" w:styleId="OmniPage58">
    <w:name w:val="OmniPage #58"/>
    <w:basedOn w:val="Normal"/>
    <w:rsid w:val="00372591"/>
    <w:rPr>
      <w:rFonts w:eastAsia="Times New Roman"/>
      <w:color w:val="000000"/>
      <w:szCs w:val="20"/>
    </w:rPr>
  </w:style>
  <w:style w:type="paragraph" w:customStyle="1" w:styleId="OmniPage59">
    <w:name w:val="OmniPage #59"/>
    <w:basedOn w:val="Normal"/>
    <w:rsid w:val="00372591"/>
    <w:rPr>
      <w:rFonts w:eastAsia="Times New Roman"/>
      <w:color w:val="000000"/>
      <w:szCs w:val="20"/>
    </w:rPr>
  </w:style>
  <w:style w:type="paragraph" w:customStyle="1" w:styleId="OmniPage60">
    <w:name w:val="OmniPage #60"/>
    <w:basedOn w:val="Normal"/>
    <w:rsid w:val="00372591"/>
    <w:rPr>
      <w:rFonts w:eastAsia="Times New Roman"/>
      <w:color w:val="000000"/>
      <w:szCs w:val="20"/>
    </w:rPr>
  </w:style>
  <w:style w:type="paragraph" w:customStyle="1" w:styleId="OmniPage61">
    <w:name w:val="OmniPage #61"/>
    <w:basedOn w:val="Normal"/>
    <w:rsid w:val="00372591"/>
    <w:rPr>
      <w:rFonts w:eastAsia="Times New Roman"/>
      <w:color w:val="000000"/>
      <w:szCs w:val="20"/>
    </w:rPr>
  </w:style>
  <w:style w:type="paragraph" w:customStyle="1" w:styleId="OmniPage62">
    <w:name w:val="OmniPage #62"/>
    <w:basedOn w:val="Normal"/>
    <w:rsid w:val="00372591"/>
    <w:rPr>
      <w:rFonts w:eastAsia="Times New Roman"/>
      <w:color w:val="000000"/>
      <w:szCs w:val="20"/>
    </w:rPr>
  </w:style>
  <w:style w:type="paragraph" w:customStyle="1" w:styleId="OmniPage63">
    <w:name w:val="OmniPage #63"/>
    <w:basedOn w:val="Normal"/>
    <w:rsid w:val="00372591"/>
    <w:rPr>
      <w:rFonts w:eastAsia="Times New Roman"/>
      <w:color w:val="000000"/>
      <w:szCs w:val="20"/>
    </w:rPr>
  </w:style>
  <w:style w:type="paragraph" w:customStyle="1" w:styleId="OmniPage64">
    <w:name w:val="OmniPage #64"/>
    <w:basedOn w:val="Normal"/>
    <w:rsid w:val="00372591"/>
    <w:rPr>
      <w:rFonts w:eastAsia="Times New Roman"/>
      <w:color w:val="000000"/>
      <w:szCs w:val="20"/>
    </w:rPr>
  </w:style>
  <w:style w:type="paragraph" w:customStyle="1" w:styleId="OmniPage65">
    <w:name w:val="OmniPage #65"/>
    <w:basedOn w:val="Normal"/>
    <w:rsid w:val="00372591"/>
    <w:rPr>
      <w:rFonts w:eastAsia="Times New Roman"/>
      <w:color w:val="000000"/>
      <w:szCs w:val="20"/>
    </w:rPr>
  </w:style>
  <w:style w:type="paragraph" w:customStyle="1" w:styleId="OmniPage66">
    <w:name w:val="OmniPage #66"/>
    <w:basedOn w:val="Normal"/>
    <w:rsid w:val="00372591"/>
    <w:rPr>
      <w:rFonts w:eastAsia="Times New Roman"/>
      <w:color w:val="000000"/>
      <w:szCs w:val="20"/>
    </w:rPr>
  </w:style>
  <w:style w:type="paragraph" w:customStyle="1" w:styleId="OmniPage67">
    <w:name w:val="OmniPage #67"/>
    <w:basedOn w:val="Normal"/>
    <w:rsid w:val="00372591"/>
    <w:rPr>
      <w:rFonts w:eastAsia="Times New Roman"/>
      <w:color w:val="000000"/>
      <w:szCs w:val="20"/>
    </w:rPr>
  </w:style>
  <w:style w:type="paragraph" w:customStyle="1" w:styleId="OmniPage68">
    <w:name w:val="OmniPage #68"/>
    <w:basedOn w:val="Normal"/>
    <w:rsid w:val="00372591"/>
    <w:rPr>
      <w:rFonts w:eastAsia="Times New Roman"/>
      <w:color w:val="000000"/>
      <w:szCs w:val="20"/>
    </w:rPr>
  </w:style>
  <w:style w:type="paragraph" w:customStyle="1" w:styleId="OmniPage69">
    <w:name w:val="OmniPage #69"/>
    <w:basedOn w:val="Normal"/>
    <w:rsid w:val="00372591"/>
    <w:rPr>
      <w:rFonts w:eastAsia="Times New Roman"/>
      <w:color w:val="000000"/>
      <w:szCs w:val="20"/>
    </w:rPr>
  </w:style>
  <w:style w:type="paragraph" w:customStyle="1" w:styleId="OmniPage70">
    <w:name w:val="OmniPage #70"/>
    <w:basedOn w:val="Normal"/>
    <w:rsid w:val="00372591"/>
    <w:rPr>
      <w:rFonts w:eastAsia="Times New Roman"/>
      <w:color w:val="000000"/>
      <w:szCs w:val="20"/>
    </w:rPr>
  </w:style>
  <w:style w:type="paragraph" w:customStyle="1" w:styleId="OmniPage71">
    <w:name w:val="OmniPage #71"/>
    <w:basedOn w:val="Normal"/>
    <w:rsid w:val="00372591"/>
    <w:rPr>
      <w:rFonts w:eastAsia="Times New Roman"/>
      <w:color w:val="000000"/>
      <w:szCs w:val="20"/>
    </w:rPr>
  </w:style>
  <w:style w:type="table" w:customStyle="1" w:styleId="MediumGrid22">
    <w:name w:val="Medium Grid 22"/>
    <w:basedOn w:val="TableNormal"/>
    <w:uiPriority w:val="68"/>
    <w:rsid w:val="0037259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rPr>
      <w:hidden/>
    </w:trPr>
    <w:tcPr>
      <w:shd w:val="clear" w:color="auto" w:fill="C0C0C0"/>
    </w:tcPr>
    <w:tblStylePr w:type="firstRow">
      <w:rPr>
        <w:b/>
        <w:bCs/>
        <w:color w:val="000000"/>
      </w:rPr>
      <w:tblPr/>
      <w:trPr>
        <w:hidden/>
      </w:trPr>
      <w:tcPr>
        <w:shd w:val="clear" w:color="auto" w:fill="E6E6E6"/>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CCCCCC"/>
      </w:tcPr>
    </w:tblStylePr>
    <w:tblStylePr w:type="band1Vert">
      <w:tblPr/>
      <w:trPr>
        <w:hidden/>
      </w:trPr>
      <w:tcPr>
        <w:shd w:val="clear" w:color="auto" w:fill="808080"/>
      </w:tcPr>
    </w:tblStylePr>
    <w:tblStylePr w:type="band1Horz">
      <w:tblPr/>
      <w:trPr>
        <w:hidden/>
      </w:trPr>
      <w:tcPr>
        <w:tcBorders>
          <w:insideH w:val="single" w:sz="6" w:space="0" w:color="000000"/>
          <w:insideV w:val="single" w:sz="6" w:space="0" w:color="000000"/>
        </w:tcBorders>
        <w:shd w:val="clear" w:color="auto" w:fill="808080"/>
      </w:tcPr>
    </w:tblStylePr>
    <w:tblStylePr w:type="nwCell">
      <w:tblPr/>
      <w:trPr>
        <w:hidden/>
      </w:trPr>
      <w:tcPr>
        <w:shd w:val="clear" w:color="auto" w:fill="FFFFFF"/>
      </w:tcPr>
    </w:tblStylePr>
  </w:style>
  <w:style w:type="character" w:customStyle="1" w:styleId="infoChar">
    <w:name w:val="info Char"/>
    <w:locked/>
    <w:rsid w:val="00372591"/>
    <w:rPr>
      <w:rFonts w:ascii="Times New Roman" w:eastAsia="Times New Roman" w:hAnsi="Times New Roman" w:cs="Calibri"/>
      <w:sz w:val="16"/>
      <w:szCs w:val="20"/>
    </w:rPr>
  </w:style>
  <w:style w:type="character" w:customStyle="1" w:styleId="createby">
    <w:name w:val="createby"/>
    <w:rsid w:val="00372591"/>
  </w:style>
  <w:style w:type="character" w:customStyle="1" w:styleId="quote-right">
    <w:name w:val="quote-right"/>
    <w:rsid w:val="00372591"/>
  </w:style>
  <w:style w:type="character" w:customStyle="1" w:styleId="smallcase">
    <w:name w:val="smallcase"/>
    <w:rsid w:val="00372591"/>
  </w:style>
  <w:style w:type="character" w:customStyle="1" w:styleId="ft0">
    <w:name w:val="ft0"/>
    <w:rsid w:val="00372591"/>
  </w:style>
  <w:style w:type="character" w:customStyle="1" w:styleId="ft2">
    <w:name w:val="ft2"/>
    <w:rsid w:val="00372591"/>
  </w:style>
  <w:style w:type="character" w:customStyle="1" w:styleId="ft3">
    <w:name w:val="ft3"/>
    <w:rsid w:val="00372591"/>
  </w:style>
  <w:style w:type="character" w:customStyle="1" w:styleId="StyleTimesNewRoman12ptBold1">
    <w:name w:val="Style Times New Roman 12 pt Bold1"/>
    <w:rsid w:val="00372591"/>
    <w:rPr>
      <w:b/>
      <w:bCs/>
      <w:sz w:val="24"/>
    </w:rPr>
  </w:style>
  <w:style w:type="character" w:customStyle="1" w:styleId="CircledChar2">
    <w:name w:val="Circled Char2"/>
    <w:rsid w:val="00372591"/>
    <w:rPr>
      <w:rFonts w:eastAsia="MS Mincho"/>
      <w:b/>
      <w:szCs w:val="24"/>
      <w:u w:val="single"/>
      <w:lang w:val="en-US" w:eastAsia="ja-JP" w:bidi="ar-SA"/>
    </w:rPr>
  </w:style>
  <w:style w:type="character" w:customStyle="1" w:styleId="SmallTextChar2">
    <w:name w:val="Small Text Char2"/>
    <w:rsid w:val="00372591"/>
    <w:rPr>
      <w:rFonts w:eastAsia="MS Mincho"/>
      <w:sz w:val="15"/>
      <w:szCs w:val="24"/>
      <w:lang w:val="en-US" w:eastAsia="ja-JP" w:bidi="ar-SA"/>
    </w:rPr>
  </w:style>
  <w:style w:type="character" w:customStyle="1" w:styleId="BoldandUnderlineCharCharCharCharChar1">
    <w:name w:val="Bold and Underline Char Char Char Char Char1"/>
    <w:rsid w:val="00372591"/>
    <w:rPr>
      <w:b/>
      <w:szCs w:val="24"/>
      <w:u w:val="single"/>
      <w:lang w:val="en-US" w:eastAsia="en-US" w:bidi="ar-SA"/>
    </w:rPr>
  </w:style>
  <w:style w:type="character" w:customStyle="1" w:styleId="SmallCardChar">
    <w:name w:val="Small Card Char"/>
    <w:rsid w:val="00372591"/>
    <w:rPr>
      <w:rFonts w:ascii="Palatino Linotype" w:eastAsia="Times New Roman" w:hAnsi="Palatino Linotype"/>
      <w:sz w:val="12"/>
      <w:szCs w:val="24"/>
    </w:rPr>
  </w:style>
  <w:style w:type="character" w:customStyle="1" w:styleId="StyleBoldUnderline10ptBold">
    <w:name w:val="Style Bold Underline + 10 pt Bold"/>
    <w:rsid w:val="00372591"/>
    <w:rPr>
      <w:b/>
      <w:bCs/>
      <w:sz w:val="20"/>
      <w:u w:val="thick"/>
    </w:rPr>
  </w:style>
  <w:style w:type="character" w:customStyle="1" w:styleId="separator">
    <w:name w:val="separator"/>
    <w:rsid w:val="00372591"/>
  </w:style>
  <w:style w:type="character" w:customStyle="1" w:styleId="PageHeaderChar">
    <w:name w:val="Page Header Char"/>
    <w:link w:val="PageHeader"/>
    <w:rsid w:val="00372591"/>
    <w:rPr>
      <w:rFonts w:ascii="Calibri" w:hAnsi="Calibri" w:cs="Calibri"/>
      <w:sz w:val="22"/>
    </w:rPr>
  </w:style>
  <w:style w:type="paragraph" w:customStyle="1" w:styleId="NormalUnderline0">
    <w:name w:val="Normal + Underline"/>
    <w:basedOn w:val="Normal"/>
    <w:link w:val="NormalUnderlineChar0"/>
    <w:qFormat/>
    <w:rsid w:val="00372591"/>
    <w:pPr>
      <w:ind w:left="720"/>
    </w:pPr>
    <w:rPr>
      <w:rFonts w:eastAsia="Times New Roman"/>
      <w:b/>
      <w:sz w:val="24"/>
      <w:u w:val="single"/>
    </w:rPr>
  </w:style>
  <w:style w:type="paragraph" w:customStyle="1" w:styleId="NormalNoUnderline">
    <w:name w:val="Normal + No Underline"/>
    <w:basedOn w:val="Normal"/>
    <w:link w:val="NormalNoUnderlineChar"/>
    <w:rsid w:val="00372591"/>
    <w:pPr>
      <w:ind w:left="720"/>
    </w:pPr>
    <w:rPr>
      <w:rFonts w:eastAsia="Times New Roman"/>
      <w:sz w:val="12"/>
    </w:rPr>
  </w:style>
  <w:style w:type="character" w:customStyle="1" w:styleId="NormalUnderlineChar0">
    <w:name w:val="Normal + Underline Char"/>
    <w:link w:val="NormalUnderline0"/>
    <w:rsid w:val="00372591"/>
    <w:rPr>
      <w:rFonts w:ascii="Calibri" w:eastAsia="Times New Roman" w:hAnsi="Calibri" w:cs="Calibri"/>
      <w:b/>
      <w:u w:val="single"/>
    </w:rPr>
  </w:style>
  <w:style w:type="character" w:customStyle="1" w:styleId="NormalNoUnderlineChar">
    <w:name w:val="Normal + No Underline Char"/>
    <w:link w:val="NormalNoUnderline"/>
    <w:rsid w:val="00372591"/>
    <w:rPr>
      <w:rFonts w:ascii="Calibri" w:eastAsia="Times New Roman" w:hAnsi="Calibri" w:cs="Calibri"/>
      <w:sz w:val="12"/>
    </w:rPr>
  </w:style>
  <w:style w:type="paragraph" w:customStyle="1" w:styleId="TagCite3">
    <w:name w:val="Tag Cite"/>
    <w:basedOn w:val="PageHeader"/>
    <w:link w:val="TagCiteChar5"/>
    <w:qFormat/>
    <w:rsid w:val="00372591"/>
    <w:rPr>
      <w:rFonts w:eastAsia="SimSun"/>
      <w:b/>
      <w:sz w:val="24"/>
      <w:lang w:eastAsia="zh-CN"/>
    </w:rPr>
  </w:style>
  <w:style w:type="character" w:customStyle="1" w:styleId="TagCiteChar5">
    <w:name w:val="Tag Cite Char"/>
    <w:link w:val="TagCite3"/>
    <w:rsid w:val="00372591"/>
    <w:rPr>
      <w:rFonts w:ascii="Calibri" w:eastAsia="SimSun" w:hAnsi="Calibri" w:cs="Calibri"/>
      <w:b/>
      <w:lang w:eastAsia="zh-CN"/>
    </w:rPr>
  </w:style>
  <w:style w:type="character" w:customStyle="1" w:styleId="smalllink">
    <w:name w:val="smalllink"/>
    <w:rsid w:val="00372591"/>
  </w:style>
  <w:style w:type="character" w:customStyle="1" w:styleId="bighead1">
    <w:name w:val="bighead1"/>
    <w:rsid w:val="00372591"/>
    <w:rPr>
      <w:rFonts w:ascii="Verdana" w:hAnsi="Verdana" w:hint="default"/>
      <w:b/>
      <w:bCs/>
      <w:sz w:val="27"/>
      <w:szCs w:val="27"/>
    </w:rPr>
  </w:style>
  <w:style w:type="character" w:customStyle="1" w:styleId="Underline-WFU">
    <w:name w:val="Underline-WFU"/>
    <w:uiPriority w:val="1"/>
    <w:qFormat/>
    <w:rsid w:val="00372591"/>
    <w:rPr>
      <w:rFonts w:ascii="Cambria" w:hAnsi="Cambria"/>
      <w:sz w:val="21"/>
      <w:u w:val="single"/>
    </w:rPr>
  </w:style>
  <w:style w:type="paragraph" w:customStyle="1" w:styleId="Tiny-WFU">
    <w:name w:val="Tiny-WFU"/>
    <w:basedOn w:val="Normal"/>
    <w:qFormat/>
    <w:rsid w:val="00372591"/>
    <w:rPr>
      <w:rFonts w:ascii="Cambria" w:eastAsia="Malgun Gothic" w:hAnsi="Cambria"/>
      <w:sz w:val="12"/>
      <w:lang w:eastAsia="ko-KR"/>
    </w:rPr>
  </w:style>
  <w:style w:type="character" w:customStyle="1" w:styleId="b">
    <w:name w:val="b"/>
    <w:rsid w:val="00372591"/>
  </w:style>
  <w:style w:type="paragraph" w:customStyle="1" w:styleId="Indentation">
    <w:name w:val="Indentation"/>
    <w:basedOn w:val="Normal"/>
    <w:qFormat/>
    <w:rsid w:val="00372591"/>
    <w:pPr>
      <w:ind w:left="288" w:right="288"/>
    </w:pPr>
    <w:rPr>
      <w:rFonts w:eastAsia="Calibri"/>
    </w:rPr>
  </w:style>
  <w:style w:type="character" w:customStyle="1" w:styleId="left-date1">
    <w:name w:val="left-date1"/>
    <w:rsid w:val="00372591"/>
    <w:rPr>
      <w:rFonts w:ascii="Verdana" w:hAnsi="Verdana" w:hint="default"/>
      <w:color w:val="666666"/>
      <w:sz w:val="14"/>
      <w:szCs w:val="14"/>
    </w:rPr>
  </w:style>
  <w:style w:type="character" w:customStyle="1" w:styleId="org">
    <w:name w:val="org"/>
    <w:basedOn w:val="DefaultParagraphFont"/>
    <w:rsid w:val="00372591"/>
  </w:style>
  <w:style w:type="paragraph" w:customStyle="1" w:styleId="seeall">
    <w:name w:val="seeall"/>
    <w:basedOn w:val="Normal"/>
    <w:rsid w:val="00372591"/>
    <w:pPr>
      <w:spacing w:before="100" w:beforeAutospacing="1" w:after="100" w:afterAutospacing="1"/>
    </w:pPr>
    <w:rPr>
      <w:rFonts w:eastAsia="Times New Roman"/>
      <w:sz w:val="24"/>
    </w:rPr>
  </w:style>
  <w:style w:type="character" w:customStyle="1" w:styleId="list-comma">
    <w:name w:val="list-comma"/>
    <w:basedOn w:val="DefaultParagraphFont"/>
    <w:rsid w:val="00372591"/>
  </w:style>
  <w:style w:type="character" w:customStyle="1" w:styleId="livefyre-commentcount">
    <w:name w:val="livefyre-commentcount"/>
    <w:basedOn w:val="DefaultParagraphFont"/>
    <w:rsid w:val="00372591"/>
  </w:style>
  <w:style w:type="character" w:customStyle="1" w:styleId="rednegchange">
    <w:name w:val="red_neg_change"/>
    <w:basedOn w:val="DefaultParagraphFont"/>
    <w:rsid w:val="00372591"/>
  </w:style>
  <w:style w:type="character" w:customStyle="1" w:styleId="wsodqchgshow">
    <w:name w:val="wsodq_chgshow"/>
    <w:basedOn w:val="DefaultParagraphFont"/>
    <w:rsid w:val="00372591"/>
  </w:style>
  <w:style w:type="character" w:customStyle="1" w:styleId="greenposchange">
    <w:name w:val="green_pos_change"/>
    <w:basedOn w:val="DefaultParagraphFont"/>
    <w:rsid w:val="00372591"/>
  </w:style>
  <w:style w:type="character" w:customStyle="1" w:styleId="image-credit">
    <w:name w:val="image-credit"/>
    <w:basedOn w:val="DefaultParagraphFont"/>
    <w:rsid w:val="00372591"/>
  </w:style>
  <w:style w:type="paragraph" w:customStyle="1" w:styleId="gascontcredit">
    <w:name w:val="gas_cont_credit"/>
    <w:basedOn w:val="Normal"/>
    <w:rsid w:val="00372591"/>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372591"/>
    <w:rPr>
      <w:b/>
      <w:szCs w:val="24"/>
      <w:u w:val="single"/>
      <w:lang w:val="en-US" w:eastAsia="en-US" w:bidi="ar-SA"/>
    </w:rPr>
  </w:style>
  <w:style w:type="paragraph" w:customStyle="1" w:styleId="endarticle">
    <w:name w:val="endarticle"/>
    <w:basedOn w:val="Normal"/>
    <w:uiPriority w:val="99"/>
    <w:qFormat/>
    <w:rsid w:val="00372591"/>
    <w:pPr>
      <w:spacing w:before="100" w:beforeAutospacing="1" w:after="100" w:afterAutospacing="1"/>
    </w:pPr>
    <w:rPr>
      <w:rFonts w:eastAsia="Times New Roman"/>
      <w:sz w:val="24"/>
    </w:rPr>
  </w:style>
  <w:style w:type="paragraph" w:customStyle="1" w:styleId="a-body-text">
    <w:name w:val="a-body-text"/>
    <w:basedOn w:val="Normal"/>
    <w:uiPriority w:val="99"/>
    <w:qFormat/>
    <w:rsid w:val="00372591"/>
    <w:pPr>
      <w:spacing w:before="100" w:beforeAutospacing="1" w:after="100" w:afterAutospacing="1"/>
    </w:pPr>
    <w:rPr>
      <w:rFonts w:eastAsia="Times New Roman"/>
      <w:sz w:val="24"/>
    </w:rPr>
  </w:style>
  <w:style w:type="paragraph" w:customStyle="1" w:styleId="obgpara">
    <w:name w:val="obg_para"/>
    <w:basedOn w:val="Normal"/>
    <w:uiPriority w:val="99"/>
    <w:qFormat/>
    <w:rsid w:val="00372591"/>
    <w:pPr>
      <w:spacing w:before="100" w:beforeAutospacing="1" w:after="100" w:afterAutospacing="1"/>
    </w:pPr>
    <w:rPr>
      <w:rFonts w:eastAsia="Times New Roman"/>
      <w:sz w:val="24"/>
    </w:rPr>
  </w:style>
  <w:style w:type="character" w:customStyle="1" w:styleId="caption4">
    <w:name w:val="caption4"/>
    <w:basedOn w:val="DefaultParagraphFont"/>
    <w:rsid w:val="00372591"/>
  </w:style>
  <w:style w:type="character" w:customStyle="1" w:styleId="honorific-prefix">
    <w:name w:val="honorific-prefix"/>
    <w:basedOn w:val="DefaultParagraphFont"/>
    <w:rsid w:val="00372591"/>
  </w:style>
  <w:style w:type="character" w:customStyle="1" w:styleId="given-name">
    <w:name w:val="given-name"/>
    <w:basedOn w:val="DefaultParagraphFont"/>
    <w:rsid w:val="00372591"/>
  </w:style>
  <w:style w:type="character" w:customStyle="1" w:styleId="family-name">
    <w:name w:val="family-name"/>
    <w:basedOn w:val="DefaultParagraphFont"/>
    <w:rsid w:val="00372591"/>
  </w:style>
  <w:style w:type="character" w:customStyle="1" w:styleId="chead">
    <w:name w:val="chead"/>
    <w:basedOn w:val="DefaultParagraphFont"/>
    <w:rsid w:val="00372591"/>
  </w:style>
  <w:style w:type="character" w:customStyle="1" w:styleId="obgcapsstart">
    <w:name w:val="obg_caps_start"/>
    <w:basedOn w:val="DefaultParagraphFont"/>
    <w:rsid w:val="00372591"/>
  </w:style>
  <w:style w:type="character" w:customStyle="1" w:styleId="pmtermsel">
    <w:name w:val="pmtermsel"/>
    <w:basedOn w:val="DefaultParagraphFont"/>
    <w:rsid w:val="00372591"/>
  </w:style>
  <w:style w:type="character" w:customStyle="1" w:styleId="showipapr">
    <w:name w:val="show_ipapr"/>
    <w:basedOn w:val="DefaultParagraphFont"/>
    <w:rsid w:val="00372591"/>
  </w:style>
  <w:style w:type="character" w:customStyle="1" w:styleId="dnindex">
    <w:name w:val="dnindex"/>
    <w:basedOn w:val="DefaultParagraphFont"/>
    <w:rsid w:val="00372591"/>
  </w:style>
  <w:style w:type="character" w:customStyle="1" w:styleId="althead">
    <w:name w:val="althead"/>
    <w:basedOn w:val="DefaultParagraphFont"/>
    <w:rsid w:val="00372591"/>
  </w:style>
  <w:style w:type="character" w:customStyle="1" w:styleId="arbd1">
    <w:name w:val="arbd1"/>
    <w:basedOn w:val="DefaultParagraphFont"/>
    <w:rsid w:val="00372591"/>
  </w:style>
  <w:style w:type="character" w:customStyle="1" w:styleId="unx">
    <w:name w:val="unx"/>
    <w:basedOn w:val="DefaultParagraphFont"/>
    <w:rsid w:val="00372591"/>
  </w:style>
  <w:style w:type="character" w:customStyle="1" w:styleId="lrdctph">
    <w:name w:val="lr_dct_ph"/>
    <w:basedOn w:val="DefaultParagraphFont"/>
    <w:rsid w:val="00372591"/>
  </w:style>
  <w:style w:type="paragraph" w:customStyle="1" w:styleId="TxBr41p1">
    <w:name w:val="TxBr_41p1"/>
    <w:basedOn w:val="Normal"/>
    <w:qFormat/>
    <w:rsid w:val="00372591"/>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372591"/>
    <w:rPr>
      <w:sz w:val="18"/>
      <w:szCs w:val="24"/>
      <w:lang w:val="en-US" w:eastAsia="en-US" w:bidi="ar-SA"/>
    </w:rPr>
  </w:style>
  <w:style w:type="paragraph" w:customStyle="1" w:styleId="003Cite">
    <w:name w:val="003Cite"/>
    <w:basedOn w:val="Normal"/>
    <w:qFormat/>
    <w:rsid w:val="00372591"/>
    <w:rPr>
      <w:rFonts w:eastAsia="Calibri"/>
      <w:sz w:val="16"/>
      <w:szCs w:val="16"/>
    </w:rPr>
  </w:style>
  <w:style w:type="paragraph" w:customStyle="1" w:styleId="NormalBold">
    <w:name w:val="Normal + Bold"/>
    <w:aliases w:val="Double Underline"/>
    <w:basedOn w:val="Normal"/>
    <w:link w:val="NormalBoldChar"/>
    <w:qFormat/>
    <w:rsid w:val="00372591"/>
    <w:pPr>
      <w:jc w:val="both"/>
    </w:pPr>
    <w:rPr>
      <w:b/>
      <w:color w:val="000000"/>
      <w:u w:val="single"/>
    </w:rPr>
  </w:style>
  <w:style w:type="character" w:customStyle="1" w:styleId="NormalBoldChar">
    <w:name w:val="Normal + Bold Char"/>
    <w:aliases w:val="Double Underline Char"/>
    <w:basedOn w:val="DefaultParagraphFont"/>
    <w:link w:val="NormalBold"/>
    <w:rsid w:val="00372591"/>
    <w:rPr>
      <w:rFonts w:ascii="Calibri" w:hAnsi="Calibri" w:cs="Calibri"/>
      <w:b/>
      <w:color w:val="000000"/>
      <w:sz w:val="22"/>
      <w:u w:val="single"/>
    </w:rPr>
  </w:style>
  <w:style w:type="character" w:customStyle="1" w:styleId="BlockHeadingsChar1">
    <w:name w:val="Block Headings Char1"/>
    <w:rsid w:val="00372591"/>
    <w:rPr>
      <w:b/>
      <w:caps/>
    </w:rPr>
  </w:style>
  <w:style w:type="character" w:customStyle="1" w:styleId="FontStyle170">
    <w:name w:val="Font Style170"/>
    <w:uiPriority w:val="99"/>
    <w:rsid w:val="00372591"/>
    <w:rPr>
      <w:rFonts w:ascii="Bookman Old Style" w:hAnsi="Bookman Old Style" w:cs="Bookman Old Style"/>
      <w:sz w:val="16"/>
      <w:szCs w:val="16"/>
    </w:rPr>
  </w:style>
  <w:style w:type="character" w:customStyle="1" w:styleId="Styleunderline12pt">
    <w:name w:val="Style underline + 12 pt"/>
    <w:rsid w:val="00372591"/>
    <w:rPr>
      <w:rFonts w:ascii="Times New Roman" w:hAnsi="Times New Roman"/>
      <w:bCs/>
      <w:sz w:val="20"/>
      <w:u w:val="single"/>
    </w:rPr>
  </w:style>
  <w:style w:type="character" w:customStyle="1" w:styleId="StyleUnderlineChar19pt">
    <w:name w:val="Style Underline Char1 + 9 pt"/>
    <w:basedOn w:val="UnderlineChar1"/>
    <w:rsid w:val="00372591"/>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7259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72591"/>
    <w:rPr>
      <w:rFonts w:ascii="Times New Roman" w:hAnsi="Times New Roman"/>
      <w:sz w:val="20"/>
      <w:u w:val="single"/>
      <w:lang w:val="en-US" w:eastAsia="en-US" w:bidi="ar-SA"/>
    </w:rPr>
  </w:style>
  <w:style w:type="paragraph" w:customStyle="1" w:styleId="StyleUnderline9pt10">
    <w:name w:val="Style Underline + 9 pt1"/>
    <w:rsid w:val="00372591"/>
    <w:rPr>
      <w:rFonts w:ascii="Times New Roman" w:eastAsia="SimSun" w:hAnsi="Times New Roman" w:cs="Times New Roman"/>
      <w:sz w:val="20"/>
      <w:szCs w:val="20"/>
      <w:u w:val="single"/>
    </w:rPr>
  </w:style>
  <w:style w:type="character" w:customStyle="1" w:styleId="Style9ptUnderline1">
    <w:name w:val="Style 9 pt Underline1"/>
    <w:rsid w:val="00372591"/>
    <w:rPr>
      <w:sz w:val="20"/>
      <w:u w:val="single"/>
    </w:rPr>
  </w:style>
  <w:style w:type="character" w:customStyle="1" w:styleId="StyleUnderlineChar19pt2">
    <w:name w:val="Style Underline Char1 + 9 pt2"/>
    <w:basedOn w:val="UnderlineChar1"/>
    <w:rsid w:val="0037259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7259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7259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72591"/>
    <w:rPr>
      <w:rFonts w:ascii="Times New Roman" w:hAnsi="Times New Roman"/>
      <w:b/>
      <w:bCs/>
      <w:sz w:val="20"/>
      <w:szCs w:val="24"/>
      <w:u w:val="single"/>
      <w:lang w:val="en-US" w:eastAsia="en-US" w:bidi="ar-SA"/>
    </w:rPr>
  </w:style>
  <w:style w:type="character" w:customStyle="1" w:styleId="content">
    <w:name w:val="content"/>
    <w:basedOn w:val="DefaultParagraphFont"/>
    <w:rsid w:val="00372591"/>
  </w:style>
  <w:style w:type="character" w:customStyle="1" w:styleId="tagCharCharCharChar">
    <w:name w:val="tag Char Char Char Char"/>
    <w:rsid w:val="00372591"/>
    <w:rPr>
      <w:rFonts w:ascii="Georgia" w:eastAsia="Calibri" w:hAnsi="Georgia" w:cs="Calibri"/>
      <w:b/>
      <w:sz w:val="24"/>
    </w:rPr>
  </w:style>
  <w:style w:type="character" w:customStyle="1" w:styleId="3">
    <w:name w:val="3"/>
    <w:rsid w:val="0037259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72591"/>
    <w:rPr>
      <w:rFonts w:cs="Arial"/>
      <w:b/>
      <w:bCs/>
      <w:iCs/>
      <w:szCs w:val="28"/>
      <w:lang w:val="en-US" w:eastAsia="en-US" w:bidi="ar-SA"/>
    </w:rPr>
  </w:style>
  <w:style w:type="paragraph" w:customStyle="1" w:styleId="EmphasisText">
    <w:name w:val="Emphasis Text"/>
    <w:basedOn w:val="UnderlinedText"/>
    <w:link w:val="EmphasisTextChar"/>
    <w:rsid w:val="00372591"/>
    <w:pPr>
      <w:jc w:val="left"/>
    </w:pPr>
    <w:rPr>
      <w:rFonts w:eastAsia="SimSun"/>
      <w:u w:val="single"/>
    </w:rPr>
  </w:style>
  <w:style w:type="character" w:customStyle="1" w:styleId="EmphasisTextChar">
    <w:name w:val="Emphasis Text Char"/>
    <w:link w:val="EmphasisText"/>
    <w:rsid w:val="00372591"/>
    <w:rPr>
      <w:rFonts w:ascii="Calibri" w:eastAsia="SimSun" w:hAnsi="Calibri" w:cs="Calibri"/>
      <w:b/>
      <w:u w:val="single"/>
    </w:rPr>
  </w:style>
  <w:style w:type="character" w:customStyle="1" w:styleId="7">
    <w:name w:val="7"/>
    <w:rsid w:val="00372591"/>
    <w:rPr>
      <w:rFonts w:cs="Arial"/>
      <w:bCs/>
      <w:sz w:val="20"/>
      <w:u w:val="single"/>
      <w:lang w:val="en-US" w:eastAsia="en-US" w:bidi="ar-SA"/>
    </w:rPr>
  </w:style>
  <w:style w:type="character" w:customStyle="1" w:styleId="StyleUnderlineChar19pt4">
    <w:name w:val="Style Underline Char1 + 9 pt4"/>
    <w:basedOn w:val="UnderlineChar1"/>
    <w:rsid w:val="00372591"/>
    <w:rPr>
      <w:rFonts w:ascii="Times New Roman" w:hAnsi="Times New Roman"/>
      <w:sz w:val="20"/>
      <w:szCs w:val="24"/>
      <w:u w:val="single"/>
      <w:lang w:val="en-US" w:eastAsia="en-US" w:bidi="ar-SA"/>
    </w:rPr>
  </w:style>
  <w:style w:type="character" w:customStyle="1" w:styleId="StyleUnderlineChar19ptBold1">
    <w:name w:val="Style Underline Char1 + 9 pt Bold1"/>
    <w:rsid w:val="00372591"/>
    <w:rPr>
      <w:rFonts w:ascii="Times New Roman" w:hAnsi="Times New Roman"/>
      <w:b/>
      <w:bCs/>
      <w:sz w:val="20"/>
      <w:szCs w:val="24"/>
      <w:u w:val="single"/>
      <w:lang w:val="en-US" w:eastAsia="en-US" w:bidi="ar-SA"/>
    </w:rPr>
  </w:style>
  <w:style w:type="character" w:customStyle="1" w:styleId="Style9ptUnderline3">
    <w:name w:val="Style 9 pt Underline3"/>
    <w:rsid w:val="00372591"/>
    <w:rPr>
      <w:sz w:val="20"/>
      <w:u w:val="single"/>
    </w:rPr>
  </w:style>
  <w:style w:type="character" w:customStyle="1" w:styleId="Style9ptUnderline4">
    <w:name w:val="Style 9 pt Underline4"/>
    <w:rsid w:val="00372591"/>
    <w:rPr>
      <w:sz w:val="20"/>
      <w:u w:val="single"/>
    </w:rPr>
  </w:style>
  <w:style w:type="character" w:customStyle="1" w:styleId="55">
    <w:name w:val="55"/>
    <w:rsid w:val="00372591"/>
    <w:rPr>
      <w:rFonts w:cs="Arial"/>
      <w:bCs/>
      <w:sz w:val="20"/>
      <w:u w:val="single"/>
      <w:lang w:val="en-US" w:eastAsia="en-US" w:bidi="ar-SA"/>
    </w:rPr>
  </w:style>
  <w:style w:type="paragraph" w:customStyle="1" w:styleId="CardBody">
    <w:name w:val="Card Body"/>
    <w:basedOn w:val="Normal"/>
    <w:link w:val="CardBodyChar"/>
    <w:qFormat/>
    <w:rsid w:val="00372591"/>
    <w:rPr>
      <w:rFonts w:eastAsia="Calibri"/>
      <w:sz w:val="16"/>
    </w:rPr>
  </w:style>
  <w:style w:type="character" w:customStyle="1" w:styleId="CardBodyChar">
    <w:name w:val="Card Body Char"/>
    <w:link w:val="CardBody"/>
    <w:rsid w:val="00372591"/>
    <w:rPr>
      <w:rFonts w:ascii="Calibri" w:eastAsia="Calibri" w:hAnsi="Calibri" w:cs="Calibri"/>
      <w:sz w:val="16"/>
    </w:rPr>
  </w:style>
  <w:style w:type="character" w:customStyle="1" w:styleId="Styleunderline9ptBold">
    <w:name w:val="Style underline + 9 pt Bold"/>
    <w:rsid w:val="00372591"/>
    <w:rPr>
      <w:b/>
      <w:bCs/>
      <w:sz w:val="20"/>
      <w:u w:val="single"/>
    </w:rPr>
  </w:style>
  <w:style w:type="character" w:customStyle="1" w:styleId="StyleUnderliningChar9ptBold">
    <w:name w:val="Style Underlining Char + 9 pt Bold"/>
    <w:rsid w:val="00372591"/>
    <w:rPr>
      <w:rFonts w:ascii="Times New Roman" w:hAnsi="Times New Roman"/>
      <w:b/>
      <w:bCs/>
      <w:sz w:val="20"/>
      <w:szCs w:val="24"/>
      <w:u w:val="single"/>
      <w:lang w:val="en-US" w:eastAsia="en-US" w:bidi="ar-SA"/>
    </w:rPr>
  </w:style>
  <w:style w:type="character" w:customStyle="1" w:styleId="StyleUnderliningChar9pt">
    <w:name w:val="Style Underlining Char + 9 pt"/>
    <w:rsid w:val="00372591"/>
    <w:rPr>
      <w:rFonts w:ascii="Times New Roman" w:hAnsi="Times New Roman"/>
      <w:sz w:val="20"/>
      <w:szCs w:val="24"/>
      <w:u w:val="single"/>
      <w:lang w:val="en-US" w:eastAsia="en-US" w:bidi="ar-SA"/>
    </w:rPr>
  </w:style>
  <w:style w:type="character" w:customStyle="1" w:styleId="34">
    <w:name w:val="34"/>
    <w:rsid w:val="00372591"/>
    <w:rPr>
      <w:rFonts w:ascii="Times New Roman" w:hAnsi="Times New Roman" w:cs="Arial"/>
      <w:bCs/>
      <w:sz w:val="20"/>
      <w:u w:val="single"/>
      <w:lang w:val="en-US" w:eastAsia="en-US" w:bidi="ar-SA"/>
    </w:rPr>
  </w:style>
  <w:style w:type="character" w:customStyle="1" w:styleId="45">
    <w:name w:val="45"/>
    <w:rsid w:val="00372591"/>
    <w:rPr>
      <w:rFonts w:ascii="Times New Roman" w:hAnsi="Times New Roman" w:cs="Arial"/>
      <w:b/>
      <w:bCs/>
      <w:sz w:val="20"/>
      <w:u w:val="single"/>
      <w:lang w:val="en-US" w:eastAsia="en-US" w:bidi="ar-SA"/>
    </w:rPr>
  </w:style>
  <w:style w:type="character" w:customStyle="1" w:styleId="Style9ptUnderline5">
    <w:name w:val="Style 9 pt Underline5"/>
    <w:rsid w:val="00372591"/>
    <w:rPr>
      <w:rFonts w:ascii="Times New Roman" w:hAnsi="Times New Roman"/>
      <w:sz w:val="20"/>
      <w:u w:val="single"/>
    </w:rPr>
  </w:style>
  <w:style w:type="character" w:customStyle="1" w:styleId="Style9ptBoldUnderline2">
    <w:name w:val="Style 9 pt Bold Underline2"/>
    <w:rsid w:val="0037259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7259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72591"/>
    <w:pPr>
      <w:keepNext w:val="0"/>
      <w:keepLines w:val="0"/>
      <w:pageBreakBefore w:val="0"/>
      <w:spacing w:before="0"/>
      <w:jc w:val="left"/>
      <w:outlineLvl w:val="9"/>
    </w:pPr>
    <w:rPr>
      <w:bCs w:val="0"/>
      <w:sz w:val="22"/>
      <w:lang w:eastAsia="zh-CN"/>
    </w:rPr>
  </w:style>
  <w:style w:type="character" w:customStyle="1" w:styleId="StyleStyle49pt1Char">
    <w:name w:val="Style Style4 + 9 pt1 Char"/>
    <w:basedOn w:val="Style4Char"/>
    <w:link w:val="StyleStyle49pt1"/>
    <w:rsid w:val="00372591"/>
    <w:rPr>
      <w:rFonts w:ascii="Calibri" w:eastAsia="Times New Roman" w:hAnsi="Calibri" w:cs="Calibri"/>
      <w:bCs w:val="0"/>
      <w:sz w:val="22"/>
      <w:u w:val="single"/>
      <w:lang w:eastAsia="zh-CN"/>
    </w:rPr>
  </w:style>
  <w:style w:type="paragraph" w:customStyle="1" w:styleId="StyleStyle49ptBold1">
    <w:name w:val="Style Style4 + 9 pt Bold1"/>
    <w:basedOn w:val="Style4"/>
    <w:link w:val="StyleStyle49ptBold1Char"/>
    <w:rsid w:val="00372591"/>
    <w:pPr>
      <w:keepNext w:val="0"/>
      <w:keepLines w:val="0"/>
      <w:pageBreakBefore w:val="0"/>
      <w:spacing w:before="0"/>
      <w:jc w:val="left"/>
      <w:outlineLvl w:val="9"/>
    </w:pPr>
    <w:rPr>
      <w:rFonts w:eastAsiaTheme="minorHAnsi"/>
      <w:b/>
      <w:sz w:val="22"/>
    </w:rPr>
  </w:style>
  <w:style w:type="character" w:customStyle="1" w:styleId="StyleStyle49ptBold1Char">
    <w:name w:val="Style Style4 + 9 pt Bold1 Char"/>
    <w:link w:val="StyleStyle49ptBold1"/>
    <w:rsid w:val="00372591"/>
    <w:rPr>
      <w:rFonts w:ascii="Calibri" w:eastAsiaTheme="minorHAnsi" w:hAnsi="Calibri" w:cs="Calibri"/>
      <w:b/>
      <w:bCs/>
      <w:sz w:val="22"/>
      <w:u w:val="single"/>
    </w:rPr>
  </w:style>
  <w:style w:type="paragraph" w:customStyle="1" w:styleId="StyleStyle49pt2">
    <w:name w:val="Style Style4 + 9 pt2"/>
    <w:basedOn w:val="Style4"/>
    <w:link w:val="StyleStyle49pt2Char"/>
    <w:rsid w:val="00372591"/>
    <w:pPr>
      <w:keepNext w:val="0"/>
      <w:keepLines w:val="0"/>
      <w:pageBreakBefore w:val="0"/>
      <w:spacing w:before="0"/>
      <w:jc w:val="left"/>
      <w:outlineLvl w:val="9"/>
    </w:pPr>
    <w:rPr>
      <w:bCs w:val="0"/>
      <w:sz w:val="22"/>
      <w:lang w:eastAsia="zh-CN"/>
    </w:rPr>
  </w:style>
  <w:style w:type="character" w:customStyle="1" w:styleId="StyleStyle49pt2Char">
    <w:name w:val="Style Style4 + 9 pt2 Char"/>
    <w:basedOn w:val="Style4Char"/>
    <w:link w:val="StyleStyle49pt2"/>
    <w:rsid w:val="00372591"/>
    <w:rPr>
      <w:rFonts w:ascii="Calibri" w:eastAsia="Times New Roman" w:hAnsi="Calibri" w:cs="Calibri"/>
      <w:bCs w:val="0"/>
      <w:sz w:val="22"/>
      <w:u w:val="single"/>
      <w:lang w:eastAsia="zh-CN"/>
    </w:rPr>
  </w:style>
  <w:style w:type="paragraph" w:customStyle="1" w:styleId="StyleStyle49ptBold2">
    <w:name w:val="Style Style4 + 9 pt Bold2"/>
    <w:basedOn w:val="Style4"/>
    <w:link w:val="StyleStyle49ptBold2Char"/>
    <w:rsid w:val="00372591"/>
    <w:pPr>
      <w:keepNext w:val="0"/>
      <w:keepLines w:val="0"/>
      <w:pageBreakBefore w:val="0"/>
      <w:spacing w:before="0"/>
      <w:jc w:val="left"/>
      <w:outlineLvl w:val="9"/>
    </w:pPr>
    <w:rPr>
      <w:rFonts w:eastAsiaTheme="minorHAnsi"/>
      <w:b/>
      <w:sz w:val="22"/>
    </w:rPr>
  </w:style>
  <w:style w:type="character" w:customStyle="1" w:styleId="StyleStyle49ptBold2Char">
    <w:name w:val="Style Style4 + 9 pt Bold2 Char"/>
    <w:link w:val="StyleStyle49ptBold2"/>
    <w:rsid w:val="00372591"/>
    <w:rPr>
      <w:rFonts w:ascii="Calibri" w:eastAsiaTheme="minorHAnsi" w:hAnsi="Calibri" w:cs="Calibri"/>
      <w:b/>
      <w:bCs/>
      <w:sz w:val="22"/>
      <w:u w:val="single"/>
    </w:rPr>
  </w:style>
  <w:style w:type="character" w:customStyle="1" w:styleId="23">
    <w:name w:val="23"/>
    <w:rsid w:val="00372591"/>
    <w:rPr>
      <w:rFonts w:ascii="Times New Roman" w:hAnsi="Times New Roman" w:cs="Arial"/>
      <w:bCs/>
      <w:sz w:val="20"/>
      <w:u w:val="single"/>
      <w:lang w:val="en-US" w:eastAsia="en-US" w:bidi="ar-SA"/>
    </w:rPr>
  </w:style>
  <w:style w:type="character" w:customStyle="1" w:styleId="33">
    <w:name w:val="33"/>
    <w:rsid w:val="00372591"/>
    <w:rPr>
      <w:rFonts w:ascii="Times New Roman" w:hAnsi="Times New Roman" w:cs="Arial"/>
      <w:b/>
      <w:bCs/>
      <w:sz w:val="20"/>
      <w:u w:val="single"/>
      <w:lang w:val="en-US" w:eastAsia="en-US" w:bidi="ar-SA"/>
    </w:rPr>
  </w:style>
  <w:style w:type="character" w:customStyle="1" w:styleId="StyleArialNarrow9pt">
    <w:name w:val="Style Arial Narrow 9 pt"/>
    <w:rsid w:val="00372591"/>
    <w:rPr>
      <w:rFonts w:ascii="Times New Roman" w:hAnsi="Times New Roman"/>
      <w:sz w:val="20"/>
    </w:rPr>
  </w:style>
  <w:style w:type="paragraph" w:customStyle="1" w:styleId="CiteBody">
    <w:name w:val="Cite Body"/>
    <w:basedOn w:val="Normal"/>
    <w:link w:val="CiteBodyChar"/>
    <w:qFormat/>
    <w:rsid w:val="00372591"/>
    <w:rPr>
      <w:rFonts w:eastAsia="Calibri"/>
      <w:szCs w:val="16"/>
    </w:rPr>
  </w:style>
  <w:style w:type="paragraph" w:customStyle="1" w:styleId="CiteBold">
    <w:name w:val="Cite Bold"/>
    <w:basedOn w:val="CiteBody"/>
    <w:link w:val="CiteBoldChar"/>
    <w:qFormat/>
    <w:rsid w:val="00372591"/>
    <w:rPr>
      <w:b/>
    </w:rPr>
  </w:style>
  <w:style w:type="character" w:customStyle="1" w:styleId="CiteBodyChar">
    <w:name w:val="Cite Body Char"/>
    <w:link w:val="CiteBody"/>
    <w:rsid w:val="00372591"/>
    <w:rPr>
      <w:rFonts w:ascii="Calibri" w:eastAsia="Calibri" w:hAnsi="Calibri" w:cs="Calibri"/>
      <w:sz w:val="22"/>
      <w:szCs w:val="16"/>
    </w:rPr>
  </w:style>
  <w:style w:type="character" w:customStyle="1" w:styleId="CiteBoldChar">
    <w:name w:val="Cite Bold Char"/>
    <w:link w:val="CiteBold"/>
    <w:rsid w:val="00372591"/>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372591"/>
    <w:rPr>
      <w:sz w:val="20"/>
      <w:u w:val="single"/>
    </w:rPr>
  </w:style>
  <w:style w:type="character" w:customStyle="1" w:styleId="StyleCardBody11ptUnderlineChar">
    <w:name w:val="Style Card Body + 11 pt Underline Char"/>
    <w:link w:val="StyleCardBody11ptUnderline"/>
    <w:rsid w:val="00372591"/>
    <w:rPr>
      <w:rFonts w:ascii="Calibri" w:eastAsia="Calibri" w:hAnsi="Calibri" w:cs="Calibri"/>
      <w:sz w:val="20"/>
      <w:u w:val="single"/>
    </w:rPr>
  </w:style>
  <w:style w:type="paragraph" w:customStyle="1" w:styleId="StyleStyle49pt4">
    <w:name w:val="Style Style4 + 9 pt4"/>
    <w:basedOn w:val="Style4"/>
    <w:link w:val="StyleStyle49pt4Char"/>
    <w:rsid w:val="00372591"/>
    <w:pPr>
      <w:keepNext w:val="0"/>
      <w:keepLines w:val="0"/>
      <w:pageBreakBefore w:val="0"/>
      <w:spacing w:before="0"/>
      <w:jc w:val="left"/>
      <w:outlineLvl w:val="9"/>
    </w:pPr>
    <w:rPr>
      <w:bCs w:val="0"/>
      <w:sz w:val="22"/>
      <w:lang w:eastAsia="zh-CN"/>
    </w:rPr>
  </w:style>
  <w:style w:type="character" w:customStyle="1" w:styleId="StyleStyle49pt4Char">
    <w:name w:val="Style Style4 + 9 pt4 Char"/>
    <w:basedOn w:val="Style4Char"/>
    <w:link w:val="StyleStyle49pt4"/>
    <w:rsid w:val="00372591"/>
    <w:rPr>
      <w:rFonts w:ascii="Calibri" w:eastAsia="Times New Roman" w:hAnsi="Calibri" w:cs="Calibri"/>
      <w:bCs w:val="0"/>
      <w:sz w:val="22"/>
      <w:u w:val="single"/>
      <w:lang w:eastAsia="zh-CN"/>
    </w:rPr>
  </w:style>
  <w:style w:type="paragraph" w:customStyle="1" w:styleId="StyleStyle49ptBold4">
    <w:name w:val="Style Style4 + 9 pt Bold4"/>
    <w:basedOn w:val="Style4"/>
    <w:link w:val="StyleStyle49ptBold4Char"/>
    <w:rsid w:val="00372591"/>
    <w:pPr>
      <w:keepNext w:val="0"/>
      <w:keepLines w:val="0"/>
      <w:pageBreakBefore w:val="0"/>
      <w:spacing w:before="0"/>
      <w:jc w:val="left"/>
      <w:outlineLvl w:val="9"/>
    </w:pPr>
    <w:rPr>
      <w:rFonts w:eastAsiaTheme="minorHAnsi"/>
      <w:b/>
      <w:sz w:val="22"/>
    </w:rPr>
  </w:style>
  <w:style w:type="character" w:customStyle="1" w:styleId="StyleStyle49ptBold4Char">
    <w:name w:val="Style Style4 + 9 pt Bold4 Char"/>
    <w:link w:val="StyleStyle49ptBold4"/>
    <w:rsid w:val="00372591"/>
    <w:rPr>
      <w:rFonts w:ascii="Calibri" w:eastAsiaTheme="minorHAnsi" w:hAnsi="Calibri" w:cs="Calibri"/>
      <w:b/>
      <w:bCs/>
      <w:sz w:val="22"/>
      <w:u w:val="single"/>
    </w:rPr>
  </w:style>
  <w:style w:type="character" w:customStyle="1" w:styleId="StyleUnderlineCharChar9pt2">
    <w:name w:val="Style Underline Char Char + 9 pt2"/>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7259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72591"/>
    <w:rPr>
      <w:b/>
      <w:bCs/>
      <w:sz w:val="20"/>
      <w:u w:val="single"/>
      <w:bdr w:val="single" w:sz="4" w:space="0" w:color="auto"/>
    </w:rPr>
  </w:style>
  <w:style w:type="character" w:customStyle="1" w:styleId="Style9ptUnderline7">
    <w:name w:val="Style 9 pt Underline7"/>
    <w:rsid w:val="00372591"/>
    <w:rPr>
      <w:sz w:val="20"/>
      <w:u w:val="single"/>
    </w:rPr>
  </w:style>
  <w:style w:type="character" w:customStyle="1" w:styleId="Style9ptBoldUnderline3">
    <w:name w:val="Style 9 pt Bold Underline3"/>
    <w:rsid w:val="00372591"/>
    <w:rPr>
      <w:b/>
      <w:bCs/>
      <w:sz w:val="20"/>
      <w:u w:val="single"/>
    </w:rPr>
  </w:style>
  <w:style w:type="character" w:customStyle="1" w:styleId="Style9ptUnderline8">
    <w:name w:val="Style 9 pt Underline8"/>
    <w:rsid w:val="00372591"/>
    <w:rPr>
      <w:sz w:val="20"/>
      <w:u w:val="single"/>
    </w:rPr>
  </w:style>
  <w:style w:type="paragraph" w:customStyle="1" w:styleId="StyleStyle49pt5">
    <w:name w:val="Style Style4 + 9 pt5"/>
    <w:basedOn w:val="Style4"/>
    <w:link w:val="StyleStyle49pt5Char"/>
    <w:rsid w:val="00372591"/>
    <w:pPr>
      <w:keepNext w:val="0"/>
      <w:keepLines w:val="0"/>
      <w:pageBreakBefore w:val="0"/>
      <w:spacing w:before="0"/>
      <w:jc w:val="left"/>
      <w:outlineLvl w:val="9"/>
    </w:pPr>
    <w:rPr>
      <w:bCs w:val="0"/>
      <w:sz w:val="22"/>
      <w:lang w:eastAsia="zh-CN"/>
    </w:rPr>
  </w:style>
  <w:style w:type="character" w:customStyle="1" w:styleId="StyleStyle49pt5Char">
    <w:name w:val="Style Style4 + 9 pt5 Char"/>
    <w:basedOn w:val="Style4Char"/>
    <w:link w:val="StyleStyle49pt5"/>
    <w:rsid w:val="00372591"/>
    <w:rPr>
      <w:rFonts w:ascii="Calibri" w:eastAsia="Times New Roman" w:hAnsi="Calibri" w:cs="Calibri"/>
      <w:bCs w:val="0"/>
      <w:sz w:val="22"/>
      <w:u w:val="single"/>
      <w:lang w:eastAsia="zh-CN"/>
    </w:rPr>
  </w:style>
  <w:style w:type="character" w:customStyle="1" w:styleId="66">
    <w:name w:val="66"/>
    <w:rsid w:val="00372591"/>
    <w:rPr>
      <w:rFonts w:cs="Arial"/>
      <w:bCs/>
      <w:sz w:val="20"/>
      <w:u w:val="single"/>
      <w:lang w:val="en-US" w:eastAsia="en-US" w:bidi="ar-SA"/>
    </w:rPr>
  </w:style>
  <w:style w:type="character" w:customStyle="1" w:styleId="Style9ptUnderline9">
    <w:name w:val="Style 9 pt Underline9"/>
    <w:rsid w:val="00372591"/>
    <w:rPr>
      <w:sz w:val="20"/>
      <w:u w:val="single"/>
    </w:rPr>
  </w:style>
  <w:style w:type="paragraph" w:customStyle="1" w:styleId="StyleStyle49ptBold5">
    <w:name w:val="Style Style4 + 9 pt Bold5"/>
    <w:basedOn w:val="Style4"/>
    <w:link w:val="StyleStyle49ptBold5Char"/>
    <w:rsid w:val="00372591"/>
    <w:pPr>
      <w:keepNext w:val="0"/>
      <w:keepLines w:val="0"/>
      <w:pageBreakBefore w:val="0"/>
      <w:spacing w:before="0"/>
      <w:jc w:val="left"/>
      <w:outlineLvl w:val="9"/>
    </w:pPr>
    <w:rPr>
      <w:rFonts w:eastAsiaTheme="minorHAnsi"/>
      <w:b/>
      <w:sz w:val="22"/>
    </w:rPr>
  </w:style>
  <w:style w:type="character" w:customStyle="1" w:styleId="StyleStyle49ptBold5Char">
    <w:name w:val="Style Style4 + 9 pt Bold5 Char"/>
    <w:link w:val="StyleStyle49ptBold5"/>
    <w:rsid w:val="00372591"/>
    <w:rPr>
      <w:rFonts w:ascii="Calibri" w:eastAsiaTheme="minorHAnsi" w:hAnsi="Calibri" w:cs="Calibri"/>
      <w:b/>
      <w:bCs/>
      <w:sz w:val="22"/>
      <w:u w:val="single"/>
    </w:rPr>
  </w:style>
  <w:style w:type="character" w:customStyle="1" w:styleId="Style9ptBoldUnderline4">
    <w:name w:val="Style 9 pt Bold Underline4"/>
    <w:rsid w:val="00372591"/>
    <w:rPr>
      <w:b/>
      <w:bCs/>
      <w:sz w:val="20"/>
      <w:u w:val="single"/>
    </w:rPr>
  </w:style>
  <w:style w:type="paragraph" w:customStyle="1" w:styleId="StyleStyle49pt7">
    <w:name w:val="Style Style4 + 9 pt7"/>
    <w:basedOn w:val="Style4"/>
    <w:link w:val="StyleStyle49pt7Char"/>
    <w:rsid w:val="00372591"/>
    <w:pPr>
      <w:keepNext w:val="0"/>
      <w:keepLines w:val="0"/>
      <w:pageBreakBefore w:val="0"/>
      <w:spacing w:before="0"/>
      <w:jc w:val="left"/>
      <w:outlineLvl w:val="9"/>
    </w:pPr>
    <w:rPr>
      <w:bCs w:val="0"/>
      <w:sz w:val="22"/>
      <w:lang w:eastAsia="zh-CN"/>
    </w:rPr>
  </w:style>
  <w:style w:type="character" w:customStyle="1" w:styleId="StyleStyle49pt7Char">
    <w:name w:val="Style Style4 + 9 pt7 Char"/>
    <w:basedOn w:val="Style4Char"/>
    <w:link w:val="StyleStyle49pt7"/>
    <w:rsid w:val="00372591"/>
    <w:rPr>
      <w:rFonts w:ascii="Calibri" w:eastAsia="Times New Roman" w:hAnsi="Calibri" w:cs="Calibri"/>
      <w:bCs w:val="0"/>
      <w:sz w:val="22"/>
      <w:u w:val="single"/>
      <w:lang w:eastAsia="zh-CN"/>
    </w:rPr>
  </w:style>
  <w:style w:type="character" w:customStyle="1" w:styleId="titleblue14">
    <w:name w:val="titleblue14"/>
    <w:basedOn w:val="DefaultParagraphFont"/>
    <w:rsid w:val="00372591"/>
  </w:style>
  <w:style w:type="paragraph" w:customStyle="1" w:styleId="FONT7">
    <w:name w:val="FONT 7"/>
    <w:qFormat/>
    <w:rsid w:val="00372591"/>
    <w:rPr>
      <w:rFonts w:ascii="Times New Roman" w:eastAsia="SimSun" w:hAnsi="Times New Roman" w:cs="Arial"/>
      <w:bCs/>
      <w:iCs/>
      <w:sz w:val="14"/>
      <w:szCs w:val="28"/>
    </w:rPr>
  </w:style>
  <w:style w:type="paragraph" w:customStyle="1" w:styleId="StyleStyle49pt8">
    <w:name w:val="Style Style4 + 9 pt8"/>
    <w:basedOn w:val="Style4"/>
    <w:rsid w:val="00372591"/>
    <w:pPr>
      <w:keepNext w:val="0"/>
      <w:keepLines w:val="0"/>
      <w:pageBreakBefore w:val="0"/>
      <w:spacing w:before="0"/>
      <w:jc w:val="left"/>
      <w:outlineLvl w:val="9"/>
    </w:pPr>
    <w:rPr>
      <w:rFonts w:eastAsiaTheme="minorHAnsi"/>
      <w:bCs w:val="0"/>
      <w:sz w:val="22"/>
    </w:rPr>
  </w:style>
  <w:style w:type="paragraph" w:customStyle="1" w:styleId="StyleHeading2Underline">
    <w:name w:val="Style Heading 2 + Underline"/>
    <w:basedOn w:val="Heading2"/>
    <w:link w:val="StyleHeading2UnderlineChar"/>
    <w:rsid w:val="00372591"/>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372591"/>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37259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72591"/>
    <w:rPr>
      <w:rFonts w:eastAsia="Calibri"/>
      <w:b/>
      <w:bCs/>
      <w:sz w:val="22"/>
      <w:u w:val="single"/>
    </w:rPr>
  </w:style>
  <w:style w:type="paragraph" w:customStyle="1" w:styleId="StyleStyle49ptBold6">
    <w:name w:val="Style Style4 + 9 pt Bold6"/>
    <w:basedOn w:val="Style4"/>
    <w:link w:val="StyleStyle49ptBold6Char"/>
    <w:rsid w:val="00372591"/>
    <w:pPr>
      <w:keepNext w:val="0"/>
      <w:keepLines w:val="0"/>
      <w:pageBreakBefore w:val="0"/>
      <w:spacing w:before="0"/>
      <w:jc w:val="left"/>
      <w:outlineLvl w:val="9"/>
    </w:pPr>
    <w:rPr>
      <w:rFonts w:eastAsiaTheme="minorHAnsi"/>
      <w:b/>
      <w:sz w:val="22"/>
    </w:rPr>
  </w:style>
  <w:style w:type="character" w:customStyle="1" w:styleId="StyleStyle49ptBold6Char">
    <w:name w:val="Style Style4 + 9 pt Bold6 Char"/>
    <w:link w:val="StyleStyle49ptBold6"/>
    <w:rsid w:val="00372591"/>
    <w:rPr>
      <w:rFonts w:ascii="Calibri" w:eastAsiaTheme="minorHAnsi" w:hAnsi="Calibri" w:cs="Calibri"/>
      <w:b/>
      <w:bCs/>
      <w:sz w:val="22"/>
      <w:u w:val="single"/>
    </w:rPr>
  </w:style>
  <w:style w:type="paragraph" w:customStyle="1" w:styleId="StyleCircled11pt">
    <w:name w:val="Style Circled + 11 pt"/>
    <w:basedOn w:val="Circled"/>
    <w:link w:val="StyleCircled11ptChar"/>
    <w:rsid w:val="00372591"/>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372591"/>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72591"/>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372591"/>
    <w:rPr>
      <w:rFonts w:eastAsia="Calibri"/>
      <w:b/>
      <w:bCs/>
      <w:sz w:val="22"/>
      <w:u w:val="single"/>
      <w:bdr w:val="single" w:sz="4" w:space="0" w:color="auto"/>
    </w:rPr>
  </w:style>
  <w:style w:type="character" w:customStyle="1" w:styleId="StyleUnderlineCharChar9pt3">
    <w:name w:val="Style Underline Char Char + 9 pt3"/>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72591"/>
    <w:rPr>
      <w:sz w:val="20"/>
      <w:u w:val="single"/>
    </w:rPr>
  </w:style>
  <w:style w:type="character" w:customStyle="1" w:styleId="BoldandUnderlineChar2CharCharChar">
    <w:name w:val="Bold and Underline Char2 Char Char Char"/>
    <w:rsid w:val="00372591"/>
    <w:rPr>
      <w:b/>
      <w:szCs w:val="24"/>
      <w:u w:val="single"/>
      <w:lang w:val="en-US" w:eastAsia="en-US" w:bidi="ar-SA"/>
    </w:rPr>
  </w:style>
  <w:style w:type="paragraph" w:customStyle="1" w:styleId="textboldChar">
    <w:name w:val="text bold Char"/>
    <w:basedOn w:val="Normal"/>
    <w:link w:val="textboldCharChar"/>
    <w:rsid w:val="00372591"/>
    <w:pPr>
      <w:ind w:left="720"/>
    </w:pPr>
    <w:rPr>
      <w:rFonts w:eastAsia="Calibri"/>
      <w:b/>
      <w:sz w:val="24"/>
      <w:u w:val="thick"/>
    </w:rPr>
  </w:style>
  <w:style w:type="character" w:customStyle="1" w:styleId="textboldCharChar">
    <w:name w:val="text bold Char Char"/>
    <w:link w:val="textboldChar"/>
    <w:rsid w:val="00372591"/>
    <w:rPr>
      <w:rFonts w:ascii="Calibri" w:eastAsia="Calibri" w:hAnsi="Calibri" w:cs="Calibri"/>
      <w:b/>
      <w:u w:val="thick"/>
    </w:rPr>
  </w:style>
  <w:style w:type="character" w:customStyle="1" w:styleId="snapnoshots">
    <w:name w:val="snap_noshots"/>
    <w:basedOn w:val="DefaultParagraphFont"/>
    <w:rsid w:val="00372591"/>
  </w:style>
  <w:style w:type="character" w:customStyle="1" w:styleId="cnbcsbhdcomp">
    <w:name w:val="cnbc_sbhd_comp"/>
    <w:rsid w:val="00372591"/>
  </w:style>
  <w:style w:type="character" w:customStyle="1" w:styleId="blox-headline">
    <w:name w:val="blox-headline"/>
    <w:rsid w:val="00372591"/>
  </w:style>
  <w:style w:type="character" w:customStyle="1" w:styleId="Heading2CharCharCharCharCharChar1CharChar">
    <w:name w:val="Heading 2 Char Char Char Char Char Char1 Char Char"/>
    <w:basedOn w:val="DefaultParagraphFont"/>
    <w:uiPriority w:val="99"/>
    <w:rsid w:val="00372591"/>
    <w:rPr>
      <w:rFonts w:cs="Arial"/>
      <w:b/>
      <w:bCs/>
      <w:iCs/>
      <w:sz w:val="28"/>
      <w:lang w:val="en-US" w:eastAsia="en-US"/>
    </w:rPr>
  </w:style>
  <w:style w:type="character" w:customStyle="1" w:styleId="postsubtitle">
    <w:name w:val="post_subtitle"/>
    <w:basedOn w:val="DefaultParagraphFont"/>
    <w:rsid w:val="00372591"/>
  </w:style>
  <w:style w:type="character" w:customStyle="1" w:styleId="NoterefInText">
    <w:name w:val="_NoterefInText"/>
    <w:uiPriority w:val="99"/>
    <w:rsid w:val="00372591"/>
    <w:rPr>
      <w:rFonts w:cs="New Baskerville"/>
      <w:color w:val="000000"/>
    </w:rPr>
  </w:style>
  <w:style w:type="character" w:customStyle="1" w:styleId="postauthor">
    <w:name w:val="postauthor"/>
    <w:basedOn w:val="DefaultParagraphFont"/>
    <w:rsid w:val="00372591"/>
  </w:style>
  <w:style w:type="paragraph" w:customStyle="1" w:styleId="notes-source-hasnotes">
    <w:name w:val="notes-source-hasnotes"/>
    <w:basedOn w:val="Normal"/>
    <w:qFormat/>
    <w:rsid w:val="00372591"/>
    <w:pPr>
      <w:spacing w:before="100" w:beforeAutospacing="1" w:after="100" w:afterAutospacing="1"/>
    </w:pPr>
    <w:rPr>
      <w:rFonts w:ascii="Times" w:hAnsi="Times"/>
      <w:szCs w:val="20"/>
    </w:rPr>
  </w:style>
  <w:style w:type="character" w:customStyle="1" w:styleId="span">
    <w:name w:val="span"/>
    <w:basedOn w:val="DefaultParagraphFont"/>
    <w:rsid w:val="00372591"/>
  </w:style>
  <w:style w:type="character" w:customStyle="1" w:styleId="thirdparty-logo">
    <w:name w:val="thirdparty-logo"/>
    <w:basedOn w:val="DefaultParagraphFont"/>
    <w:rsid w:val="00372591"/>
  </w:style>
  <w:style w:type="paragraph" w:customStyle="1" w:styleId="articlemeta">
    <w:name w:val="articlemeta"/>
    <w:basedOn w:val="Normal"/>
    <w:qFormat/>
    <w:rsid w:val="00372591"/>
    <w:pPr>
      <w:spacing w:before="100" w:beforeAutospacing="1" w:after="100" w:afterAutospacing="1"/>
    </w:pPr>
    <w:rPr>
      <w:rFonts w:ascii="Times" w:hAnsi="Times"/>
      <w:szCs w:val="20"/>
    </w:rPr>
  </w:style>
  <w:style w:type="character" w:customStyle="1" w:styleId="vcard">
    <w:name w:val="vcard"/>
    <w:basedOn w:val="DefaultParagraphFont"/>
    <w:rsid w:val="00372591"/>
  </w:style>
  <w:style w:type="character" w:customStyle="1" w:styleId="print-footnote">
    <w:name w:val="print-footnote"/>
    <w:basedOn w:val="DefaultParagraphFont"/>
    <w:rsid w:val="00372591"/>
  </w:style>
  <w:style w:type="character" w:customStyle="1" w:styleId="datestring">
    <w:name w:val="datestring"/>
    <w:basedOn w:val="DefaultParagraphFont"/>
    <w:rsid w:val="00372591"/>
  </w:style>
  <w:style w:type="paragraph" w:customStyle="1" w:styleId="left">
    <w:name w:val="left"/>
    <w:basedOn w:val="Normal"/>
    <w:qFormat/>
    <w:rsid w:val="00372591"/>
    <w:pPr>
      <w:spacing w:before="100" w:beforeAutospacing="1" w:after="100" w:afterAutospacing="1"/>
    </w:pPr>
    <w:rPr>
      <w:rFonts w:ascii="Times" w:hAnsi="Times"/>
      <w:szCs w:val="20"/>
    </w:rPr>
  </w:style>
  <w:style w:type="paragraph" w:customStyle="1" w:styleId="right">
    <w:name w:val="right"/>
    <w:basedOn w:val="Normal"/>
    <w:qFormat/>
    <w:rsid w:val="00372591"/>
    <w:pPr>
      <w:spacing w:before="100" w:beforeAutospacing="1" w:after="100" w:afterAutospacing="1"/>
    </w:pPr>
    <w:rPr>
      <w:rFonts w:ascii="Times" w:hAnsi="Times"/>
      <w:szCs w:val="20"/>
    </w:rPr>
  </w:style>
  <w:style w:type="character" w:customStyle="1" w:styleId="gptad">
    <w:name w:val="gptad"/>
    <w:basedOn w:val="DefaultParagraphFont"/>
    <w:rsid w:val="00372591"/>
  </w:style>
  <w:style w:type="paragraph" w:customStyle="1" w:styleId="creditpostedmodified">
    <w:name w:val="credit_posted_modified"/>
    <w:basedOn w:val="Normal"/>
    <w:qFormat/>
    <w:rsid w:val="00372591"/>
    <w:pPr>
      <w:spacing w:before="100" w:beforeAutospacing="1" w:after="100" w:afterAutospacing="1"/>
    </w:pPr>
    <w:rPr>
      <w:rFonts w:ascii="Times" w:hAnsi="Times"/>
      <w:szCs w:val="20"/>
    </w:rPr>
  </w:style>
  <w:style w:type="character" w:customStyle="1" w:styleId="creditline">
    <w:name w:val="creditline"/>
    <w:basedOn w:val="DefaultParagraphFont"/>
    <w:rsid w:val="00372591"/>
  </w:style>
  <w:style w:type="character" w:customStyle="1" w:styleId="grd">
    <w:name w:val="grd"/>
    <w:basedOn w:val="DefaultParagraphFont"/>
    <w:rsid w:val="00372591"/>
  </w:style>
  <w:style w:type="paragraph" w:customStyle="1" w:styleId="hs-text-container">
    <w:name w:val="hs-text-container"/>
    <w:basedOn w:val="Normal"/>
    <w:qFormat/>
    <w:rsid w:val="00372591"/>
    <w:pPr>
      <w:spacing w:before="100" w:beforeAutospacing="1" w:after="100" w:afterAutospacing="1"/>
    </w:pPr>
    <w:rPr>
      <w:rFonts w:ascii="Times" w:hAnsi="Times"/>
      <w:szCs w:val="20"/>
    </w:rPr>
  </w:style>
  <w:style w:type="character" w:customStyle="1" w:styleId="changed">
    <w:name w:val="changed"/>
    <w:basedOn w:val="DefaultParagraphFont"/>
    <w:rsid w:val="00372591"/>
  </w:style>
  <w:style w:type="character" w:customStyle="1" w:styleId="article-author-name">
    <w:name w:val="article-author-name"/>
    <w:basedOn w:val="DefaultParagraphFont"/>
    <w:rsid w:val="00372591"/>
  </w:style>
  <w:style w:type="character" w:customStyle="1" w:styleId="bioexcerpt">
    <w:name w:val="bio_excerpt"/>
    <w:basedOn w:val="DefaultParagraphFont"/>
    <w:rsid w:val="00372591"/>
  </w:style>
  <w:style w:type="character" w:customStyle="1" w:styleId="commentcount">
    <w:name w:val="comment_count"/>
    <w:basedOn w:val="DefaultParagraphFont"/>
    <w:rsid w:val="00372591"/>
  </w:style>
  <w:style w:type="character" w:customStyle="1" w:styleId="searchtermshighlighted">
    <w:name w:val="searchtermshighlighted"/>
    <w:basedOn w:val="DefaultParagraphFont"/>
    <w:rsid w:val="00372591"/>
  </w:style>
  <w:style w:type="character" w:customStyle="1" w:styleId="contributornametrigger">
    <w:name w:val="contributornametrigger"/>
    <w:basedOn w:val="DefaultParagraphFont"/>
    <w:rsid w:val="00372591"/>
  </w:style>
  <w:style w:type="character" w:customStyle="1" w:styleId="bylinepipe">
    <w:name w:val="bylinepipe"/>
    <w:basedOn w:val="DefaultParagraphFont"/>
    <w:rsid w:val="00372591"/>
  </w:style>
  <w:style w:type="character" w:customStyle="1" w:styleId="lucenesearchresulturlb">
    <w:name w:val="lucene_search_result_url_b"/>
    <w:basedOn w:val="DefaultParagraphFont"/>
    <w:rsid w:val="00372591"/>
  </w:style>
  <w:style w:type="character" w:customStyle="1" w:styleId="faculty-title">
    <w:name w:val="faculty-title"/>
    <w:basedOn w:val="DefaultParagraphFont"/>
    <w:rsid w:val="00372591"/>
  </w:style>
  <w:style w:type="character" w:customStyle="1" w:styleId="issue">
    <w:name w:val="issue"/>
    <w:basedOn w:val="DefaultParagraphFont"/>
    <w:rsid w:val="00372591"/>
  </w:style>
  <w:style w:type="character" w:customStyle="1" w:styleId="pages">
    <w:name w:val="pages"/>
    <w:basedOn w:val="DefaultParagraphFont"/>
    <w:rsid w:val="00372591"/>
  </w:style>
  <w:style w:type="character" w:customStyle="1" w:styleId="person">
    <w:name w:val="person"/>
    <w:basedOn w:val="DefaultParagraphFont"/>
    <w:rsid w:val="00372591"/>
  </w:style>
  <w:style w:type="character" w:customStyle="1" w:styleId="corresponding">
    <w:name w:val="corresponding"/>
    <w:basedOn w:val="DefaultParagraphFont"/>
    <w:rsid w:val="00372591"/>
  </w:style>
  <w:style w:type="paragraph" w:customStyle="1" w:styleId="entry-meta">
    <w:name w:val="entry-meta"/>
    <w:basedOn w:val="Normal"/>
    <w:qFormat/>
    <w:rsid w:val="00372591"/>
    <w:pPr>
      <w:spacing w:before="100" w:beforeAutospacing="1" w:after="100" w:afterAutospacing="1"/>
    </w:pPr>
    <w:rPr>
      <w:rFonts w:ascii="Times" w:hAnsi="Times"/>
      <w:szCs w:val="20"/>
    </w:rPr>
  </w:style>
  <w:style w:type="character" w:customStyle="1" w:styleId="post-time">
    <w:name w:val="post-time"/>
    <w:basedOn w:val="DefaultParagraphFont"/>
    <w:rsid w:val="00372591"/>
  </w:style>
  <w:style w:type="character" w:customStyle="1" w:styleId="post-category">
    <w:name w:val="post-category"/>
    <w:basedOn w:val="DefaultParagraphFont"/>
    <w:rsid w:val="00372591"/>
  </w:style>
  <w:style w:type="paragraph" w:customStyle="1" w:styleId="articledetails">
    <w:name w:val="articledetails"/>
    <w:basedOn w:val="Normal"/>
    <w:qFormat/>
    <w:rsid w:val="00372591"/>
    <w:pPr>
      <w:spacing w:before="100" w:beforeAutospacing="1" w:after="100" w:afterAutospacing="1"/>
    </w:pPr>
    <w:rPr>
      <w:rFonts w:ascii="Times" w:hAnsi="Times"/>
      <w:szCs w:val="20"/>
    </w:rPr>
  </w:style>
  <w:style w:type="character" w:customStyle="1" w:styleId="posted-and-updated">
    <w:name w:val="posted-and-updated"/>
    <w:basedOn w:val="DefaultParagraphFont"/>
    <w:rsid w:val="00372591"/>
  </w:style>
  <w:style w:type="paragraph" w:customStyle="1" w:styleId="aff">
    <w:name w:val="aff"/>
    <w:basedOn w:val="Normal"/>
    <w:qFormat/>
    <w:rsid w:val="00372591"/>
    <w:pPr>
      <w:spacing w:before="100" w:beforeAutospacing="1" w:after="100" w:afterAutospacing="1"/>
    </w:pPr>
    <w:rPr>
      <w:rFonts w:ascii="Times" w:hAnsi="Times"/>
      <w:szCs w:val="20"/>
    </w:rPr>
  </w:style>
  <w:style w:type="character" w:customStyle="1" w:styleId="entry-author">
    <w:name w:val="entry-author"/>
    <w:basedOn w:val="DefaultParagraphFont"/>
    <w:rsid w:val="00372591"/>
  </w:style>
  <w:style w:type="character" w:customStyle="1" w:styleId="entry-author-name">
    <w:name w:val="entry-author-name"/>
    <w:basedOn w:val="DefaultParagraphFont"/>
    <w:rsid w:val="00372591"/>
  </w:style>
  <w:style w:type="character" w:customStyle="1" w:styleId="contrib-degrees">
    <w:name w:val="contrib-degrees"/>
    <w:basedOn w:val="DefaultParagraphFont"/>
    <w:rsid w:val="00372591"/>
  </w:style>
  <w:style w:type="character" w:customStyle="1" w:styleId="contrib-on-behalf-of">
    <w:name w:val="contrib-on-behalf-of"/>
    <w:basedOn w:val="DefaultParagraphFont"/>
    <w:rsid w:val="00372591"/>
  </w:style>
  <w:style w:type="character" w:customStyle="1" w:styleId="pubtime">
    <w:name w:val="pubtime"/>
    <w:basedOn w:val="DefaultParagraphFont"/>
    <w:rsid w:val="00372591"/>
  </w:style>
  <w:style w:type="character" w:customStyle="1" w:styleId="fbcommentscount">
    <w:name w:val="fb_comments_count"/>
    <w:basedOn w:val="DefaultParagraphFont"/>
    <w:rsid w:val="00372591"/>
  </w:style>
  <w:style w:type="character" w:customStyle="1" w:styleId="stsharethiscustom">
    <w:name w:val="st_sharethis_custom"/>
    <w:basedOn w:val="DefaultParagraphFont"/>
    <w:rsid w:val="00372591"/>
  </w:style>
  <w:style w:type="paragraph" w:customStyle="1" w:styleId="permalinkable">
    <w:name w:val="permalinkable"/>
    <w:basedOn w:val="Normal"/>
    <w:qFormat/>
    <w:rsid w:val="00372591"/>
    <w:pPr>
      <w:spacing w:before="100" w:beforeAutospacing="1" w:after="100" w:afterAutospacing="1"/>
    </w:pPr>
    <w:rPr>
      <w:rFonts w:ascii="Times" w:hAnsi="Times"/>
      <w:szCs w:val="20"/>
    </w:rPr>
  </w:style>
  <w:style w:type="character" w:customStyle="1" w:styleId="post-date">
    <w:name w:val="post-date"/>
    <w:basedOn w:val="DefaultParagraphFont"/>
    <w:rsid w:val="00372591"/>
  </w:style>
  <w:style w:type="character" w:customStyle="1" w:styleId="articleauthor0">
    <w:name w:val="article_author"/>
    <w:basedOn w:val="DefaultParagraphFont"/>
    <w:rsid w:val="00372591"/>
  </w:style>
  <w:style w:type="character" w:customStyle="1" w:styleId="articleissue">
    <w:name w:val="article_issue"/>
    <w:basedOn w:val="DefaultParagraphFont"/>
    <w:rsid w:val="00372591"/>
  </w:style>
  <w:style w:type="character" w:customStyle="1" w:styleId="a-size-large">
    <w:name w:val="a-size-large"/>
    <w:basedOn w:val="DefaultParagraphFont"/>
    <w:rsid w:val="00372591"/>
  </w:style>
  <w:style w:type="character" w:customStyle="1" w:styleId="a-size-medium">
    <w:name w:val="a-size-medium"/>
    <w:basedOn w:val="DefaultParagraphFont"/>
    <w:rsid w:val="00372591"/>
  </w:style>
  <w:style w:type="character" w:customStyle="1" w:styleId="contribution">
    <w:name w:val="contribution"/>
    <w:basedOn w:val="DefaultParagraphFont"/>
    <w:rsid w:val="00372591"/>
  </w:style>
  <w:style w:type="character" w:customStyle="1" w:styleId="a-color-secondary">
    <w:name w:val="a-color-secondary"/>
    <w:basedOn w:val="DefaultParagraphFont"/>
    <w:rsid w:val="00372591"/>
  </w:style>
  <w:style w:type="paragraph" w:customStyle="1" w:styleId="sbyline">
    <w:name w:val="sbyline"/>
    <w:basedOn w:val="Normal"/>
    <w:qFormat/>
    <w:rsid w:val="00372591"/>
    <w:pPr>
      <w:spacing w:before="100" w:beforeAutospacing="1" w:after="100" w:afterAutospacing="1"/>
    </w:pPr>
    <w:rPr>
      <w:rFonts w:ascii="Times" w:hAnsi="Times"/>
      <w:szCs w:val="20"/>
    </w:rPr>
  </w:style>
  <w:style w:type="character" w:customStyle="1" w:styleId="ui-author">
    <w:name w:val="ui-author"/>
    <w:basedOn w:val="DefaultParagraphFont"/>
    <w:rsid w:val="00372591"/>
  </w:style>
  <w:style w:type="character" w:customStyle="1" w:styleId="ui-staffline">
    <w:name w:val="ui-staffline"/>
    <w:basedOn w:val="DefaultParagraphFont"/>
    <w:rsid w:val="00372591"/>
  </w:style>
  <w:style w:type="paragraph" w:customStyle="1" w:styleId="promotion-tag-p">
    <w:name w:val="promotion-tag-p"/>
    <w:basedOn w:val="Normal"/>
    <w:qFormat/>
    <w:rsid w:val="00372591"/>
    <w:pPr>
      <w:spacing w:before="100" w:beforeAutospacing="1" w:after="100" w:afterAutospacing="1"/>
    </w:pPr>
    <w:rPr>
      <w:rFonts w:ascii="Times" w:hAnsi="Times"/>
      <w:szCs w:val="20"/>
    </w:rPr>
  </w:style>
  <w:style w:type="character" w:customStyle="1" w:styleId="value">
    <w:name w:val="value"/>
    <w:basedOn w:val="DefaultParagraphFont"/>
    <w:rsid w:val="00372591"/>
  </w:style>
  <w:style w:type="character" w:customStyle="1" w:styleId="specialissuelabel">
    <w:name w:val="specialissuelabel"/>
    <w:basedOn w:val="DefaultParagraphFont"/>
    <w:rsid w:val="00372591"/>
  </w:style>
  <w:style w:type="character" w:customStyle="1" w:styleId="wp-smiley">
    <w:name w:val="wp-smiley"/>
    <w:basedOn w:val="DefaultParagraphFont"/>
    <w:rsid w:val="00372591"/>
  </w:style>
  <w:style w:type="character" w:customStyle="1" w:styleId="artjournal">
    <w:name w:val="art_journal"/>
    <w:basedOn w:val="DefaultParagraphFont"/>
    <w:rsid w:val="00372591"/>
  </w:style>
  <w:style w:type="character" w:customStyle="1" w:styleId="artdatevolumeissuepart">
    <w:name w:val="art_datevolumeissuepart"/>
    <w:basedOn w:val="DefaultParagraphFont"/>
    <w:rsid w:val="00372591"/>
  </w:style>
  <w:style w:type="character" w:customStyle="1" w:styleId="artpages">
    <w:name w:val="art_pages"/>
    <w:basedOn w:val="DefaultParagraphFont"/>
    <w:rsid w:val="00372591"/>
  </w:style>
  <w:style w:type="character" w:customStyle="1" w:styleId="singlehighlightclass">
    <w:name w:val="single_highlight_class"/>
    <w:basedOn w:val="DefaultParagraphFont"/>
    <w:rsid w:val="00372591"/>
  </w:style>
  <w:style w:type="character" w:customStyle="1" w:styleId="degree">
    <w:name w:val="degree"/>
    <w:basedOn w:val="DefaultParagraphFont"/>
    <w:rsid w:val="00372591"/>
  </w:style>
  <w:style w:type="character" w:customStyle="1" w:styleId="major">
    <w:name w:val="major"/>
    <w:basedOn w:val="DefaultParagraphFont"/>
    <w:rsid w:val="00372591"/>
  </w:style>
  <w:style w:type="character" w:customStyle="1" w:styleId="views">
    <w:name w:val="views"/>
    <w:basedOn w:val="DefaultParagraphFont"/>
    <w:rsid w:val="00372591"/>
  </w:style>
  <w:style w:type="character" w:customStyle="1" w:styleId="stmainservices">
    <w:name w:val="stmainservices"/>
    <w:basedOn w:val="DefaultParagraphFont"/>
    <w:rsid w:val="00372591"/>
  </w:style>
  <w:style w:type="character" w:customStyle="1" w:styleId="stbubblehcount">
    <w:name w:val="stbubble_hcount"/>
    <w:basedOn w:val="DefaultParagraphFont"/>
    <w:rsid w:val="00372591"/>
  </w:style>
  <w:style w:type="paragraph" w:customStyle="1" w:styleId="Document">
    <w:name w:val="_Document"/>
    <w:basedOn w:val="Default"/>
    <w:next w:val="Default"/>
    <w:uiPriority w:val="99"/>
    <w:qFormat/>
    <w:rsid w:val="00372591"/>
    <w:pPr>
      <w:widowControl/>
    </w:pPr>
    <w:rPr>
      <w:rFonts w:ascii="New Baskerville" w:eastAsiaTheme="minorEastAsia" w:hAnsi="New Baskerville"/>
      <w:color w:val="auto"/>
    </w:rPr>
  </w:style>
  <w:style w:type="paragraph" w:customStyle="1" w:styleId="SubHead1">
    <w:name w:val="_SubHead1"/>
    <w:basedOn w:val="Default"/>
    <w:next w:val="Default"/>
    <w:uiPriority w:val="99"/>
    <w:qFormat/>
    <w:rsid w:val="00372591"/>
    <w:pPr>
      <w:widowControl/>
    </w:pPr>
    <w:rPr>
      <w:rFonts w:ascii="New Baskerville" w:eastAsiaTheme="minorEastAsia" w:hAnsi="New Baskerville"/>
      <w:color w:val="auto"/>
    </w:rPr>
  </w:style>
  <w:style w:type="paragraph" w:customStyle="1" w:styleId="SubHead2">
    <w:name w:val="_SubHead2"/>
    <w:basedOn w:val="Default"/>
    <w:next w:val="Default"/>
    <w:uiPriority w:val="99"/>
    <w:qFormat/>
    <w:rsid w:val="00372591"/>
    <w:pPr>
      <w:widowControl/>
    </w:pPr>
    <w:rPr>
      <w:rFonts w:ascii="New Baskerville" w:eastAsiaTheme="minorEastAsia" w:hAnsi="New Baskerville"/>
      <w:color w:val="auto"/>
    </w:rPr>
  </w:style>
  <w:style w:type="paragraph" w:customStyle="1" w:styleId="collapsed-hide">
    <w:name w:val="collapsed-hide"/>
    <w:basedOn w:val="Normal"/>
    <w:qFormat/>
    <w:rsid w:val="00372591"/>
    <w:pPr>
      <w:spacing w:before="100" w:beforeAutospacing="1" w:after="100" w:afterAutospacing="1"/>
    </w:pPr>
    <w:rPr>
      <w:rFonts w:ascii="Times" w:hAnsi="Times"/>
      <w:szCs w:val="20"/>
    </w:rPr>
  </w:style>
  <w:style w:type="paragraph" w:customStyle="1" w:styleId="odd">
    <w:name w:val="odd"/>
    <w:basedOn w:val="Normal"/>
    <w:qFormat/>
    <w:rsid w:val="00372591"/>
    <w:pPr>
      <w:spacing w:before="100" w:beforeAutospacing="1" w:after="100" w:afterAutospacing="1"/>
    </w:pPr>
    <w:rPr>
      <w:rFonts w:ascii="Times" w:hAnsi="Times"/>
      <w:szCs w:val="20"/>
    </w:rPr>
  </w:style>
  <w:style w:type="character" w:customStyle="1" w:styleId="article-author">
    <w:name w:val="article-author"/>
    <w:basedOn w:val="DefaultParagraphFont"/>
    <w:rsid w:val="00372591"/>
  </w:style>
  <w:style w:type="character" w:customStyle="1" w:styleId="tolocaltime">
    <w:name w:val="tolocaltime"/>
    <w:basedOn w:val="DefaultParagraphFont"/>
    <w:rsid w:val="00372591"/>
  </w:style>
  <w:style w:type="character" w:customStyle="1" w:styleId="pb-byline">
    <w:name w:val="pb-byline"/>
    <w:basedOn w:val="DefaultParagraphFont"/>
    <w:rsid w:val="00372591"/>
  </w:style>
  <w:style w:type="character" w:customStyle="1" w:styleId="pb-timestamp">
    <w:name w:val="pb-timestamp"/>
    <w:basedOn w:val="DefaultParagraphFont"/>
    <w:rsid w:val="00372591"/>
  </w:style>
  <w:style w:type="character" w:customStyle="1" w:styleId="posted-on">
    <w:name w:val="posted-on"/>
    <w:basedOn w:val="DefaultParagraphFont"/>
    <w:rsid w:val="00372591"/>
  </w:style>
  <w:style w:type="character" w:customStyle="1" w:styleId="even">
    <w:name w:val="even"/>
    <w:basedOn w:val="DefaultParagraphFont"/>
    <w:rsid w:val="00372591"/>
  </w:style>
  <w:style w:type="character" w:customStyle="1" w:styleId="foreground">
    <w:name w:val="foreground"/>
    <w:basedOn w:val="DefaultParagraphFont"/>
    <w:rsid w:val="00372591"/>
  </w:style>
  <w:style w:type="paragraph" w:customStyle="1" w:styleId="volissue">
    <w:name w:val="volissue"/>
    <w:basedOn w:val="Normal"/>
    <w:qFormat/>
    <w:rsid w:val="00372591"/>
    <w:pPr>
      <w:spacing w:before="100" w:beforeAutospacing="1" w:after="100" w:afterAutospacing="1"/>
    </w:pPr>
    <w:rPr>
      <w:rFonts w:ascii="Times" w:hAnsi="Times"/>
      <w:szCs w:val="20"/>
    </w:rPr>
  </w:style>
  <w:style w:type="character" w:customStyle="1" w:styleId="cat-date-line4">
    <w:name w:val="cat-date-line4"/>
    <w:basedOn w:val="DefaultParagraphFont"/>
    <w:rsid w:val="00372591"/>
  </w:style>
  <w:style w:type="character" w:customStyle="1" w:styleId="articledate">
    <w:name w:val="articledate"/>
    <w:basedOn w:val="DefaultParagraphFont"/>
    <w:rsid w:val="00372591"/>
  </w:style>
  <w:style w:type="character" w:customStyle="1" w:styleId="post-byline">
    <w:name w:val="post-byline"/>
    <w:basedOn w:val="DefaultParagraphFont"/>
    <w:rsid w:val="00372591"/>
  </w:style>
  <w:style w:type="character" w:customStyle="1" w:styleId="upper">
    <w:name w:val="upper"/>
    <w:basedOn w:val="DefaultParagraphFont"/>
    <w:rsid w:val="00372591"/>
  </w:style>
  <w:style w:type="character" w:customStyle="1" w:styleId="metadate">
    <w:name w:val="meta_date"/>
    <w:basedOn w:val="DefaultParagraphFont"/>
    <w:rsid w:val="00372591"/>
  </w:style>
  <w:style w:type="character" w:customStyle="1" w:styleId="fa">
    <w:name w:val="fa"/>
    <w:basedOn w:val="DefaultParagraphFont"/>
    <w:rsid w:val="00372591"/>
  </w:style>
  <w:style w:type="character" w:customStyle="1" w:styleId="longname">
    <w:name w:val="longname"/>
    <w:basedOn w:val="DefaultParagraphFont"/>
    <w:rsid w:val="00372591"/>
  </w:style>
  <w:style w:type="character" w:customStyle="1" w:styleId="echocontainer">
    <w:name w:val="echo_container"/>
    <w:basedOn w:val="DefaultParagraphFont"/>
    <w:rsid w:val="00372591"/>
  </w:style>
  <w:style w:type="character" w:customStyle="1" w:styleId="comment-display">
    <w:name w:val="comment-display"/>
    <w:basedOn w:val="DefaultParagraphFont"/>
    <w:rsid w:val="00372591"/>
  </w:style>
  <w:style w:type="paragraph" w:customStyle="1" w:styleId="comment-count-label">
    <w:name w:val="comment-count-label"/>
    <w:basedOn w:val="Normal"/>
    <w:rsid w:val="00372591"/>
    <w:pPr>
      <w:spacing w:before="100" w:beforeAutospacing="1" w:after="100" w:afterAutospacing="1"/>
    </w:pPr>
    <w:rPr>
      <w:rFonts w:ascii="Times" w:hAnsi="Times"/>
      <w:szCs w:val="20"/>
    </w:rPr>
  </w:style>
  <w:style w:type="character" w:customStyle="1" w:styleId="echo-counter">
    <w:name w:val="echo-counter"/>
    <w:basedOn w:val="DefaultParagraphFont"/>
    <w:rsid w:val="00372591"/>
  </w:style>
  <w:style w:type="character" w:customStyle="1" w:styleId="discussion-policy">
    <w:name w:val="discussion-policy"/>
    <w:basedOn w:val="DefaultParagraphFont"/>
    <w:rsid w:val="00372591"/>
  </w:style>
  <w:style w:type="character" w:customStyle="1" w:styleId="echo-apps-conversations-streamcaption">
    <w:name w:val="echo-apps-conversations-streamcaption"/>
    <w:basedOn w:val="DefaultParagraphFont"/>
    <w:rsid w:val="00372591"/>
  </w:style>
  <w:style w:type="character" w:customStyle="1" w:styleId="echo-streamserver-controls-stream-item-text">
    <w:name w:val="echo-streamserver-controls-stream-item-text"/>
    <w:basedOn w:val="DefaultParagraphFont"/>
    <w:rsid w:val="00372591"/>
  </w:style>
  <w:style w:type="character" w:customStyle="1" w:styleId="echo-streamserver-controls-facepile-more">
    <w:name w:val="echo-streamserver-controls-facepile-more"/>
    <w:basedOn w:val="DefaultParagraphFont"/>
    <w:rsid w:val="00372591"/>
  </w:style>
  <w:style w:type="character" w:customStyle="1" w:styleId="echo-primaryfont">
    <w:name w:val="echo-primaryfont"/>
    <w:basedOn w:val="DefaultParagraphFont"/>
    <w:rsid w:val="00372591"/>
  </w:style>
  <w:style w:type="character" w:customStyle="1" w:styleId="section">
    <w:name w:val="section"/>
    <w:basedOn w:val="DefaultParagraphFont"/>
    <w:rsid w:val="00372591"/>
  </w:style>
  <w:style w:type="character" w:customStyle="1" w:styleId="wpsr-txt-headline">
    <w:name w:val="wpsr-txt-headline"/>
    <w:basedOn w:val="DefaultParagraphFont"/>
    <w:rsid w:val="00372591"/>
  </w:style>
  <w:style w:type="character" w:customStyle="1" w:styleId="asset-metabar-author">
    <w:name w:val="asset-metabar-author"/>
    <w:basedOn w:val="DefaultParagraphFont"/>
    <w:rsid w:val="00372591"/>
  </w:style>
  <w:style w:type="character" w:customStyle="1" w:styleId="asset-metabar-time">
    <w:name w:val="asset-metabar-time"/>
    <w:basedOn w:val="DefaultParagraphFont"/>
    <w:rsid w:val="00372591"/>
  </w:style>
  <w:style w:type="character" w:customStyle="1" w:styleId="eza-dateline">
    <w:name w:val="eza-dateline"/>
    <w:basedOn w:val="DefaultParagraphFont"/>
    <w:rsid w:val="00372591"/>
  </w:style>
  <w:style w:type="character" w:customStyle="1" w:styleId="eza-authors">
    <w:name w:val="eza-authors"/>
    <w:basedOn w:val="DefaultParagraphFont"/>
    <w:rsid w:val="00372591"/>
  </w:style>
  <w:style w:type="character" w:customStyle="1" w:styleId="csmstaff">
    <w:name w:val="csm_staff"/>
    <w:basedOn w:val="DefaultParagraphFont"/>
    <w:rsid w:val="00372591"/>
  </w:style>
  <w:style w:type="paragraph" w:customStyle="1" w:styleId="mol-para-with-font">
    <w:name w:val="mol-para-with-font"/>
    <w:basedOn w:val="Normal"/>
    <w:rsid w:val="00372591"/>
    <w:pPr>
      <w:spacing w:before="100" w:beforeAutospacing="1" w:after="100" w:afterAutospacing="1"/>
    </w:pPr>
    <w:rPr>
      <w:rFonts w:ascii="Times" w:hAnsi="Times"/>
      <w:szCs w:val="20"/>
    </w:rPr>
  </w:style>
  <w:style w:type="character" w:customStyle="1" w:styleId="article-timestamp">
    <w:name w:val="article-timestamp"/>
    <w:basedOn w:val="DefaultParagraphFont"/>
    <w:rsid w:val="00372591"/>
  </w:style>
  <w:style w:type="character" w:customStyle="1" w:styleId="byline-text">
    <w:name w:val="byline-text"/>
    <w:basedOn w:val="DefaultParagraphFont"/>
    <w:rsid w:val="00372591"/>
  </w:style>
  <w:style w:type="character" w:customStyle="1" w:styleId="itemauthor">
    <w:name w:val="itemauthor"/>
    <w:basedOn w:val="DefaultParagraphFont"/>
    <w:rsid w:val="00372591"/>
  </w:style>
  <w:style w:type="character" w:customStyle="1" w:styleId="itemdatecreated">
    <w:name w:val="itemdatecreated"/>
    <w:basedOn w:val="DefaultParagraphFont"/>
    <w:rsid w:val="00372591"/>
  </w:style>
  <w:style w:type="character" w:customStyle="1" w:styleId="slug-metadata-note">
    <w:name w:val="slug-metadata-note"/>
    <w:basedOn w:val="DefaultParagraphFont"/>
    <w:rsid w:val="00372591"/>
  </w:style>
  <w:style w:type="character" w:customStyle="1" w:styleId="drop-capped">
    <w:name w:val="drop-capped"/>
    <w:basedOn w:val="DefaultParagraphFont"/>
    <w:rsid w:val="00372591"/>
  </w:style>
  <w:style w:type="paragraph" w:customStyle="1" w:styleId="articleopinion-standfirst">
    <w:name w:val="articleopinion-standfirst"/>
    <w:basedOn w:val="Normal"/>
    <w:rsid w:val="00372591"/>
    <w:pPr>
      <w:spacing w:before="100" w:beforeAutospacing="1" w:after="100" w:afterAutospacing="1"/>
    </w:pPr>
    <w:rPr>
      <w:rFonts w:ascii="Times" w:hAnsi="Times"/>
      <w:szCs w:val="20"/>
    </w:rPr>
  </w:style>
  <w:style w:type="paragraph" w:customStyle="1" w:styleId="snippet">
    <w:name w:val="snippet"/>
    <w:basedOn w:val="Normal"/>
    <w:rsid w:val="00372591"/>
    <w:pPr>
      <w:spacing w:before="100" w:beforeAutospacing="1" w:after="100" w:afterAutospacing="1"/>
    </w:pPr>
    <w:rPr>
      <w:rFonts w:ascii="Times" w:hAnsi="Times"/>
      <w:szCs w:val="20"/>
    </w:rPr>
  </w:style>
  <w:style w:type="character" w:customStyle="1" w:styleId="thetitle">
    <w:name w:val="the_title"/>
    <w:basedOn w:val="DefaultParagraphFont"/>
    <w:rsid w:val="00372591"/>
  </w:style>
  <w:style w:type="character" w:customStyle="1" w:styleId="view-count">
    <w:name w:val="view-count"/>
    <w:basedOn w:val="DefaultParagraphFont"/>
    <w:rsid w:val="00372591"/>
  </w:style>
  <w:style w:type="character" w:customStyle="1" w:styleId="rupee">
    <w:name w:val="rupee"/>
    <w:basedOn w:val="DefaultParagraphFont"/>
    <w:rsid w:val="00372591"/>
  </w:style>
  <w:style w:type="character" w:customStyle="1" w:styleId="grey1">
    <w:name w:val="grey1"/>
    <w:basedOn w:val="DefaultParagraphFont"/>
    <w:rsid w:val="00372591"/>
  </w:style>
  <w:style w:type="paragraph" w:customStyle="1" w:styleId="Pa13">
    <w:name w:val="Pa13"/>
    <w:basedOn w:val="Default"/>
    <w:next w:val="Default"/>
    <w:uiPriority w:val="99"/>
    <w:rsid w:val="00372591"/>
    <w:pPr>
      <w:widowControl/>
      <w:spacing w:line="201" w:lineRule="atLeast"/>
    </w:pPr>
    <w:rPr>
      <w:rFonts w:eastAsiaTheme="minorEastAsia"/>
      <w:color w:val="auto"/>
    </w:rPr>
  </w:style>
  <w:style w:type="paragraph" w:customStyle="1" w:styleId="Pa14">
    <w:name w:val="Pa14"/>
    <w:basedOn w:val="Default"/>
    <w:next w:val="Default"/>
    <w:uiPriority w:val="99"/>
    <w:qFormat/>
    <w:rsid w:val="00372591"/>
    <w:pPr>
      <w:widowControl/>
      <w:spacing w:line="241" w:lineRule="atLeast"/>
    </w:pPr>
    <w:rPr>
      <w:rFonts w:eastAsiaTheme="minorEastAsia"/>
      <w:color w:val="auto"/>
    </w:rPr>
  </w:style>
  <w:style w:type="paragraph" w:customStyle="1" w:styleId="Pa9">
    <w:name w:val="Pa9"/>
    <w:basedOn w:val="Default"/>
    <w:next w:val="Default"/>
    <w:uiPriority w:val="99"/>
    <w:rsid w:val="00372591"/>
    <w:pPr>
      <w:widowControl/>
      <w:spacing w:line="241" w:lineRule="atLeast"/>
    </w:pPr>
    <w:rPr>
      <w:rFonts w:ascii="Gill Sans" w:eastAsiaTheme="minorEastAsia" w:hAnsi="Gill Sans"/>
      <w:color w:val="auto"/>
    </w:rPr>
  </w:style>
  <w:style w:type="character" w:customStyle="1" w:styleId="bureau">
    <w:name w:val="bureau"/>
    <w:basedOn w:val="DefaultParagraphFont"/>
    <w:rsid w:val="00372591"/>
  </w:style>
  <w:style w:type="character" w:customStyle="1" w:styleId="reporttitle">
    <w:name w:val="report_title"/>
    <w:basedOn w:val="DefaultParagraphFont"/>
    <w:rsid w:val="00372591"/>
  </w:style>
  <w:style w:type="character" w:customStyle="1" w:styleId="documenttype-longreleases">
    <w:name w:val="document_type_-_long_releases"/>
    <w:basedOn w:val="DefaultParagraphFont"/>
    <w:rsid w:val="00372591"/>
  </w:style>
  <w:style w:type="character" w:customStyle="1" w:styleId="alt-date">
    <w:name w:val="alt-date"/>
    <w:basedOn w:val="DefaultParagraphFont"/>
    <w:rsid w:val="00372591"/>
  </w:style>
  <w:style w:type="character" w:customStyle="1" w:styleId="entry-byline">
    <w:name w:val="entry-byline"/>
    <w:basedOn w:val="DefaultParagraphFont"/>
    <w:rsid w:val="00372591"/>
  </w:style>
  <w:style w:type="character" w:customStyle="1" w:styleId="taglinecontrib">
    <w:name w:val="tagline_contrib"/>
    <w:basedOn w:val="DefaultParagraphFont"/>
    <w:rsid w:val="00372591"/>
  </w:style>
  <w:style w:type="character" w:customStyle="1" w:styleId="articledate0">
    <w:name w:val="article_date"/>
    <w:basedOn w:val="DefaultParagraphFont"/>
    <w:rsid w:val="00372591"/>
  </w:style>
  <w:style w:type="paragraph" w:customStyle="1" w:styleId="hg-daily">
    <w:name w:val="hg-daily"/>
    <w:basedOn w:val="Normal"/>
    <w:rsid w:val="00372591"/>
    <w:pPr>
      <w:spacing w:before="100" w:beforeAutospacing="1" w:after="100" w:afterAutospacing="1"/>
    </w:pPr>
    <w:rPr>
      <w:rFonts w:ascii="Times" w:hAnsi="Times"/>
      <w:szCs w:val="20"/>
    </w:rPr>
  </w:style>
  <w:style w:type="character" w:customStyle="1" w:styleId="cit">
    <w:name w:val="cit"/>
    <w:basedOn w:val="DefaultParagraphFont"/>
    <w:rsid w:val="00372591"/>
  </w:style>
  <w:style w:type="paragraph" w:customStyle="1" w:styleId="buttonheading">
    <w:name w:val="buttonheading"/>
    <w:basedOn w:val="Normal"/>
    <w:rsid w:val="00372591"/>
    <w:pPr>
      <w:spacing w:before="100" w:beforeAutospacing="1" w:after="100" w:afterAutospacing="1"/>
    </w:pPr>
    <w:rPr>
      <w:rFonts w:ascii="Times" w:hAnsi="Times"/>
      <w:szCs w:val="20"/>
    </w:rPr>
  </w:style>
  <w:style w:type="character" w:customStyle="1" w:styleId="createdate">
    <w:name w:val="createdate"/>
    <w:basedOn w:val="DefaultParagraphFont"/>
    <w:rsid w:val="00372591"/>
  </w:style>
  <w:style w:type="character" w:customStyle="1" w:styleId="text-label">
    <w:name w:val="text-label"/>
    <w:basedOn w:val="DefaultParagraphFont"/>
    <w:rsid w:val="00372591"/>
  </w:style>
  <w:style w:type="paragraph" w:customStyle="1" w:styleId="TOC3Char">
    <w:name w:val="TOC 3 Char"/>
    <w:basedOn w:val="Normal"/>
    <w:next w:val="Normal"/>
    <w:rsid w:val="00372591"/>
    <w:rPr>
      <w:rFonts w:eastAsia="Times New Roman"/>
      <w:sz w:val="24"/>
      <w:szCs w:val="20"/>
    </w:rPr>
  </w:style>
  <w:style w:type="paragraph" w:customStyle="1" w:styleId="TOC1Char">
    <w:name w:val="TOC 1 Char"/>
    <w:basedOn w:val="Normal"/>
    <w:next w:val="Normal"/>
    <w:rsid w:val="00372591"/>
    <w:rPr>
      <w:rFonts w:eastAsia="Times New Roman"/>
      <w:b/>
      <w:sz w:val="24"/>
      <w:szCs w:val="20"/>
    </w:rPr>
  </w:style>
  <w:style w:type="paragraph" w:customStyle="1" w:styleId="ColorfulGrid-Accent11">
    <w:name w:val="Colorful Grid - Accent 11"/>
    <w:basedOn w:val="Normal"/>
    <w:next w:val="Normal"/>
    <w:uiPriority w:val="29"/>
    <w:qFormat/>
    <w:rsid w:val="00372591"/>
    <w:pPr>
      <w:jc w:val="both"/>
    </w:pPr>
    <w:rPr>
      <w:rFonts w:eastAsia="Times New Roman"/>
      <w:i/>
      <w:iCs/>
      <w:color w:val="000000"/>
    </w:rPr>
  </w:style>
  <w:style w:type="character" w:customStyle="1" w:styleId="MediumGrid11">
    <w:name w:val="Medium Grid 11"/>
    <w:uiPriority w:val="99"/>
    <w:rsid w:val="00372591"/>
    <w:rPr>
      <w:color w:val="808080"/>
    </w:rPr>
  </w:style>
  <w:style w:type="paragraph" w:customStyle="1" w:styleId="PlaceholderText2">
    <w:name w:val="Placeholder Text2"/>
    <w:basedOn w:val="Normal"/>
    <w:uiPriority w:val="99"/>
    <w:rsid w:val="00372591"/>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372591"/>
    <w:pPr>
      <w:keepNext/>
      <w:tabs>
        <w:tab w:val="num" w:pos="1440"/>
      </w:tabs>
      <w:ind w:left="1800" w:hanging="360"/>
      <w:outlineLvl w:val="2"/>
    </w:pPr>
    <w:rPr>
      <w:rFonts w:eastAsia="MS Gothic"/>
      <w:sz w:val="24"/>
    </w:rPr>
  </w:style>
  <w:style w:type="paragraph" w:customStyle="1" w:styleId="LightList1">
    <w:name w:val="Light List1"/>
    <w:basedOn w:val="Normal"/>
    <w:rsid w:val="00372591"/>
    <w:pPr>
      <w:keepNext/>
      <w:tabs>
        <w:tab w:val="num" w:pos="2160"/>
      </w:tabs>
      <w:ind w:left="2520" w:hanging="360"/>
      <w:outlineLvl w:val="3"/>
    </w:pPr>
    <w:rPr>
      <w:rFonts w:eastAsia="MS Gothic"/>
      <w:sz w:val="24"/>
    </w:rPr>
  </w:style>
  <w:style w:type="paragraph" w:customStyle="1" w:styleId="LightGrid1">
    <w:name w:val="Light Grid1"/>
    <w:basedOn w:val="Normal"/>
    <w:rsid w:val="00372591"/>
    <w:pPr>
      <w:keepNext/>
      <w:tabs>
        <w:tab w:val="num" w:pos="2880"/>
      </w:tabs>
      <w:ind w:left="3240" w:hanging="360"/>
      <w:outlineLvl w:val="4"/>
    </w:pPr>
    <w:rPr>
      <w:rFonts w:eastAsia="MS Gothic"/>
      <w:sz w:val="24"/>
    </w:rPr>
  </w:style>
  <w:style w:type="paragraph" w:customStyle="1" w:styleId="MediumShading11">
    <w:name w:val="Medium Shading 11"/>
    <w:basedOn w:val="Normal"/>
    <w:rsid w:val="00372591"/>
    <w:pPr>
      <w:keepNext/>
      <w:tabs>
        <w:tab w:val="num" w:pos="3600"/>
      </w:tabs>
      <w:ind w:left="3960" w:hanging="360"/>
      <w:outlineLvl w:val="5"/>
    </w:pPr>
    <w:rPr>
      <w:rFonts w:eastAsia="MS Gothic"/>
      <w:sz w:val="24"/>
    </w:rPr>
  </w:style>
  <w:style w:type="paragraph" w:customStyle="1" w:styleId="MediumShading21">
    <w:name w:val="Medium Shading 21"/>
    <w:basedOn w:val="Normal"/>
    <w:rsid w:val="00372591"/>
    <w:pPr>
      <w:keepNext/>
      <w:tabs>
        <w:tab w:val="num" w:pos="4320"/>
      </w:tabs>
      <w:ind w:left="4680" w:hanging="360"/>
      <w:outlineLvl w:val="6"/>
    </w:pPr>
    <w:rPr>
      <w:rFonts w:eastAsia="MS Gothic"/>
      <w:sz w:val="24"/>
    </w:rPr>
  </w:style>
  <w:style w:type="paragraph" w:customStyle="1" w:styleId="MediumList11">
    <w:name w:val="Medium List 11"/>
    <w:basedOn w:val="Normal"/>
    <w:rsid w:val="00372591"/>
    <w:pPr>
      <w:keepNext/>
      <w:tabs>
        <w:tab w:val="num" w:pos="5040"/>
      </w:tabs>
      <w:ind w:left="5400" w:hanging="360"/>
      <w:outlineLvl w:val="7"/>
    </w:pPr>
    <w:rPr>
      <w:rFonts w:eastAsia="MS Gothic"/>
      <w:sz w:val="24"/>
    </w:rPr>
  </w:style>
  <w:style w:type="paragraph" w:customStyle="1" w:styleId="MediumList21">
    <w:name w:val="Medium List 21"/>
    <w:basedOn w:val="Normal"/>
    <w:rsid w:val="00372591"/>
    <w:pPr>
      <w:keepNext/>
      <w:tabs>
        <w:tab w:val="num" w:pos="5760"/>
      </w:tabs>
      <w:ind w:left="6120" w:hanging="360"/>
      <w:outlineLvl w:val="8"/>
    </w:pPr>
    <w:rPr>
      <w:rFonts w:eastAsia="MS Gothic"/>
      <w:sz w:val="24"/>
    </w:rPr>
  </w:style>
  <w:style w:type="paragraph" w:customStyle="1" w:styleId="bylinejb">
    <w:name w:val="bylinejb"/>
    <w:basedOn w:val="Normal"/>
    <w:rsid w:val="00372591"/>
    <w:pPr>
      <w:spacing w:before="100" w:beforeAutospacing="1" w:after="100" w:afterAutospacing="1"/>
    </w:pPr>
    <w:rPr>
      <w:rFonts w:ascii="Times" w:hAnsi="Times"/>
      <w:szCs w:val="20"/>
    </w:rPr>
  </w:style>
  <w:style w:type="paragraph" w:customStyle="1" w:styleId="bylineaffiliation">
    <w:name w:val="bylineaffiliation"/>
    <w:basedOn w:val="Normal"/>
    <w:rsid w:val="00372591"/>
    <w:pPr>
      <w:spacing w:before="100" w:beforeAutospacing="1" w:after="100" w:afterAutospacing="1"/>
    </w:pPr>
    <w:rPr>
      <w:rFonts w:ascii="Times" w:hAnsi="Times"/>
      <w:szCs w:val="20"/>
    </w:rPr>
  </w:style>
  <w:style w:type="character" w:customStyle="1" w:styleId="s1">
    <w:name w:val="s1"/>
    <w:basedOn w:val="DefaultParagraphFont"/>
    <w:rsid w:val="00372591"/>
  </w:style>
  <w:style w:type="character" w:customStyle="1" w:styleId="action-menu-toggled-item">
    <w:name w:val="action-menu-toggled-item"/>
    <w:basedOn w:val="DefaultParagraphFont"/>
    <w:rsid w:val="00372591"/>
    <w:rPr>
      <w:rFonts w:ascii="Times New Roman" w:hAnsi="Times New Roman"/>
    </w:rPr>
  </w:style>
  <w:style w:type="character" w:customStyle="1" w:styleId="1Tag">
    <w:name w:val="1) Tag"/>
    <w:rsid w:val="0037259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7259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7259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7259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7259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7259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372591"/>
    <w:rPr>
      <w:rFonts w:ascii="Calibri" w:eastAsia="Times New Roman" w:hAnsi="Calibri" w:cs="Calibri"/>
      <w:b/>
      <w:caps/>
      <w:sz w:val="40"/>
      <w:szCs w:val="40"/>
    </w:rPr>
  </w:style>
  <w:style w:type="paragraph" w:customStyle="1" w:styleId="Strikethrough0">
    <w:name w:val="Strikethrough"/>
    <w:basedOn w:val="Normal"/>
    <w:link w:val="StrikethroughChar"/>
    <w:qFormat/>
    <w:rsid w:val="00372591"/>
    <w:rPr>
      <w:strike/>
    </w:rPr>
  </w:style>
  <w:style w:type="character" w:customStyle="1" w:styleId="StrikethroughChar">
    <w:name w:val="Strikethrough Char"/>
    <w:basedOn w:val="DefaultParagraphFont"/>
    <w:link w:val="Strikethrough0"/>
    <w:rsid w:val="00372591"/>
    <w:rPr>
      <w:rFonts w:ascii="Calibri" w:hAnsi="Calibri" w:cs="Calibri"/>
      <w:strike/>
      <w:sz w:val="22"/>
    </w:rPr>
  </w:style>
  <w:style w:type="character" w:styleId="SubtleReference">
    <w:name w:val="Subtle Reference"/>
    <w:basedOn w:val="DefaultParagraphFont"/>
    <w:uiPriority w:val="31"/>
    <w:rsid w:val="0037259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72591"/>
    <w:rPr>
      <w:rFonts w:asciiTheme="minorHAnsi" w:hAnsiTheme="minorHAnsi"/>
      <w:bCs/>
      <w:sz w:val="16"/>
    </w:rPr>
  </w:style>
  <w:style w:type="character" w:customStyle="1" w:styleId="BoxBoldUnderline">
    <w:name w:val="Box Bold Underline"/>
    <w:rsid w:val="0037259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72591"/>
    <w:rPr>
      <w:rFonts w:eastAsia="Times New Roman"/>
      <w:sz w:val="24"/>
    </w:rPr>
  </w:style>
  <w:style w:type="character" w:customStyle="1" w:styleId="NormalF6Char">
    <w:name w:val="Normal F6 Char"/>
    <w:link w:val="NormalF6"/>
    <w:rsid w:val="00372591"/>
    <w:rPr>
      <w:rFonts w:ascii="Calibri" w:eastAsia="Times New Roman" w:hAnsi="Calibri" w:cs="Calibri"/>
    </w:rPr>
  </w:style>
  <w:style w:type="paragraph" w:customStyle="1" w:styleId="TagNew">
    <w:name w:val="Tag New"/>
    <w:qFormat/>
    <w:rsid w:val="00372591"/>
    <w:rPr>
      <w:rFonts w:ascii="Times New Roman" w:hAnsi="Times New Roman" w:cs="Times New Roman"/>
      <w:b/>
      <w:szCs w:val="20"/>
    </w:rPr>
  </w:style>
  <w:style w:type="character" w:customStyle="1" w:styleId="moretop">
    <w:name w:val="more_top"/>
    <w:rsid w:val="00372591"/>
  </w:style>
  <w:style w:type="paragraph" w:customStyle="1" w:styleId="TagNew0">
    <w:name w:val="Tag_New"/>
    <w:qFormat/>
    <w:rsid w:val="00372591"/>
    <w:rPr>
      <w:rFonts w:ascii="Times New Roman" w:eastAsia="Malgun Gothic" w:hAnsi="Times New Roman" w:cs="Times New Roman"/>
      <w:b/>
      <w:bCs/>
      <w:szCs w:val="26"/>
    </w:rPr>
  </w:style>
  <w:style w:type="paragraph" w:customStyle="1" w:styleId="TagNew1">
    <w:name w:val="Tag+New"/>
    <w:qFormat/>
    <w:rsid w:val="00372591"/>
    <w:rPr>
      <w:rFonts w:ascii="Times New Roman" w:eastAsia="Calibri" w:hAnsi="Times New Roman" w:cs="Times New Roman"/>
      <w:b/>
      <w:szCs w:val="22"/>
    </w:rPr>
  </w:style>
  <w:style w:type="paragraph" w:customStyle="1" w:styleId="cnnstorypgraphtxt">
    <w:name w:val="cnn_storypgraphtxt"/>
    <w:basedOn w:val="Normal"/>
    <w:rsid w:val="00372591"/>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372591"/>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372591"/>
  </w:style>
  <w:style w:type="character" w:customStyle="1" w:styleId="yshortcutscs4-ndcor">
    <w:name w:val="yshortcuts cs4-ndcor"/>
    <w:rsid w:val="00372591"/>
  </w:style>
  <w:style w:type="character" w:customStyle="1" w:styleId="price">
    <w:name w:val="price"/>
    <w:rsid w:val="00372591"/>
  </w:style>
  <w:style w:type="character" w:customStyle="1" w:styleId="price-change">
    <w:name w:val="price-change"/>
    <w:rsid w:val="00372591"/>
  </w:style>
  <w:style w:type="character" w:customStyle="1" w:styleId="percent-change">
    <w:name w:val="percent-change"/>
    <w:rsid w:val="00372591"/>
  </w:style>
  <w:style w:type="character" w:customStyle="1" w:styleId="bibfont">
    <w:name w:val="bibfont"/>
    <w:rsid w:val="00372591"/>
    <w:rPr>
      <w:rFonts w:cs="Times New Roman"/>
    </w:rPr>
  </w:style>
  <w:style w:type="paragraph" w:customStyle="1" w:styleId="underlined1">
    <w:name w:val="underlined1"/>
    <w:next w:val="Normal"/>
    <w:autoRedefine/>
    <w:rsid w:val="0037259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72591"/>
    <w:pPr>
      <w:ind w:left="0"/>
    </w:pPr>
    <w:rPr>
      <w:rFonts w:eastAsia="Times New Roman"/>
      <w:b/>
      <w:color w:val="auto"/>
      <w:sz w:val="24"/>
      <w:szCs w:val="24"/>
    </w:rPr>
  </w:style>
  <w:style w:type="character" w:customStyle="1" w:styleId="SourceBoldedChar">
    <w:name w:val="Source Bolded Char"/>
    <w:link w:val="SourceBolded"/>
    <w:rsid w:val="00372591"/>
    <w:rPr>
      <w:rFonts w:ascii="Calibri" w:eastAsia="Times New Roman" w:hAnsi="Calibri" w:cs="Calibri"/>
      <w:b/>
      <w:lang w:val="x-none" w:eastAsia="x-none"/>
    </w:rPr>
  </w:style>
  <w:style w:type="paragraph" w:customStyle="1" w:styleId="CardDownSize">
    <w:name w:val="CardDownSize"/>
    <w:basedOn w:val="Normal"/>
    <w:link w:val="CardDownSizeChar"/>
    <w:rsid w:val="00372591"/>
    <w:rPr>
      <w:rFonts w:eastAsia="Calibri"/>
      <w:sz w:val="16"/>
      <w:szCs w:val="20"/>
      <w:lang w:val="x-none" w:eastAsia="x-none"/>
    </w:rPr>
  </w:style>
  <w:style w:type="character" w:customStyle="1" w:styleId="CardDownSizeChar">
    <w:name w:val="CardDownSize Char"/>
    <w:link w:val="CardDownSize"/>
    <w:rsid w:val="00372591"/>
    <w:rPr>
      <w:rFonts w:ascii="Calibri" w:eastAsia="Calibri" w:hAnsi="Calibri" w:cs="Calibri"/>
      <w:sz w:val="16"/>
      <w:szCs w:val="20"/>
      <w:lang w:val="x-none" w:eastAsia="x-none"/>
    </w:rPr>
  </w:style>
  <w:style w:type="paragraph" w:customStyle="1" w:styleId="Citation10">
    <w:name w:val="Citation1"/>
    <w:basedOn w:val="Normal"/>
    <w:link w:val="Citation1Char"/>
    <w:qFormat/>
    <w:rsid w:val="00372591"/>
    <w:rPr>
      <w:rFonts w:eastAsia="Calibri"/>
      <w:b/>
      <w:sz w:val="24"/>
      <w:u w:val="single"/>
      <w:lang w:val="x-none" w:eastAsia="x-none"/>
    </w:rPr>
  </w:style>
  <w:style w:type="character" w:customStyle="1" w:styleId="Citation1Char">
    <w:name w:val="Citation1 Char"/>
    <w:link w:val="Citation10"/>
    <w:rsid w:val="00372591"/>
    <w:rPr>
      <w:rFonts w:ascii="Calibri" w:eastAsia="Calibri" w:hAnsi="Calibri" w:cs="Calibri"/>
      <w:b/>
      <w:u w:val="single"/>
      <w:lang w:val="x-none" w:eastAsia="x-none"/>
    </w:rPr>
  </w:style>
  <w:style w:type="character" w:customStyle="1" w:styleId="TaglineChar">
    <w:name w:val="Tagline Char"/>
    <w:link w:val="Tagline"/>
    <w:rsid w:val="00372591"/>
    <w:rPr>
      <w:rFonts w:ascii="Calibri" w:hAnsi="Calibri" w:cs="Calibri"/>
      <w:b/>
    </w:rPr>
  </w:style>
  <w:style w:type="character" w:customStyle="1" w:styleId="boldciteChar1">
    <w:name w:val="bold cite Char1"/>
    <w:rsid w:val="0037259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72591"/>
  </w:style>
  <w:style w:type="character" w:customStyle="1" w:styleId="leveluptitle">
    <w:name w:val="leveluptitle"/>
    <w:basedOn w:val="DefaultParagraphFont"/>
    <w:rsid w:val="00372591"/>
  </w:style>
  <w:style w:type="character" w:customStyle="1" w:styleId="Irrelevant6fontChar">
    <w:name w:val="Irrelevant (6 font) Char"/>
    <w:basedOn w:val="DefaultParagraphFont"/>
    <w:link w:val="Irrelevant6font"/>
    <w:rsid w:val="00372591"/>
    <w:rPr>
      <w:rFonts w:ascii="Calibri" w:eastAsia="Calibri" w:hAnsi="Calibri" w:cs="Calibri"/>
      <w:sz w:val="12"/>
      <w:szCs w:val="12"/>
    </w:rPr>
  </w:style>
  <w:style w:type="paragraph" w:customStyle="1" w:styleId="Non-NavPanelTag">
    <w:name w:val="Non-Nav Panel Tag"/>
    <w:basedOn w:val="Normal"/>
    <w:qFormat/>
    <w:rsid w:val="00372591"/>
    <w:rPr>
      <w:b/>
      <w:sz w:val="26"/>
    </w:rPr>
  </w:style>
  <w:style w:type="character" w:customStyle="1" w:styleId="Hyperlink3">
    <w:name w:val="Hyperlink.3"/>
    <w:basedOn w:val="DefaultParagraphFont"/>
    <w:rsid w:val="00372591"/>
    <w:rPr>
      <w:sz w:val="18"/>
      <w:szCs w:val="18"/>
    </w:rPr>
  </w:style>
  <w:style w:type="character" w:customStyle="1" w:styleId="Hyperlink40">
    <w:name w:val="Hyperlink.4"/>
    <w:basedOn w:val="DefaultParagraphFont"/>
    <w:rsid w:val="00372591"/>
    <w:rPr>
      <w:sz w:val="18"/>
      <w:szCs w:val="18"/>
    </w:rPr>
  </w:style>
  <w:style w:type="character" w:customStyle="1" w:styleId="SmallCharChar">
    <w:name w:val="Small Char Char"/>
    <w:basedOn w:val="DefaultParagraphFont"/>
    <w:rsid w:val="00372591"/>
    <w:rPr>
      <w:sz w:val="17"/>
      <w:szCs w:val="24"/>
      <w:lang w:val="en-US" w:eastAsia="en-US" w:bidi="ar-SA"/>
    </w:rPr>
  </w:style>
  <w:style w:type="paragraph" w:customStyle="1" w:styleId="TagsFutura">
    <w:name w:val="TagsFutura"/>
    <w:basedOn w:val="Normal"/>
    <w:next w:val="Cites"/>
    <w:rsid w:val="00372591"/>
    <w:rPr>
      <w:rFonts w:ascii="Futura" w:eastAsia="Times" w:hAnsi="Futura"/>
      <w:b/>
      <w:caps/>
      <w:sz w:val="18"/>
      <w:szCs w:val="20"/>
    </w:rPr>
  </w:style>
  <w:style w:type="paragraph" w:customStyle="1" w:styleId="DebateTag0">
    <w:name w:val="DebateTag"/>
    <w:basedOn w:val="Normal"/>
    <w:qFormat/>
    <w:rsid w:val="00372591"/>
    <w:rPr>
      <w:rFonts w:eastAsia="Calibri"/>
      <w:b/>
    </w:rPr>
  </w:style>
  <w:style w:type="paragraph" w:customStyle="1" w:styleId="UnderlineBoldIndent">
    <w:name w:val="Underline + Bold Indent"/>
    <w:basedOn w:val="Normal"/>
    <w:link w:val="UnderlineBoldIndentCharChar"/>
    <w:qFormat/>
    <w:rsid w:val="0037259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2591"/>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372591"/>
    <w:rPr>
      <w:u w:val="single"/>
    </w:rPr>
  </w:style>
  <w:style w:type="character" w:customStyle="1" w:styleId="StyleUnderlineBoldIndent11ptChar">
    <w:name w:val="Style Underline + Bold Indent + 11 pt Char"/>
    <w:link w:val="StyleUnderlineBoldIndent11pt"/>
    <w:rsid w:val="00372591"/>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72591"/>
    <w:rPr>
      <w:b/>
      <w:bCs/>
      <w:u w:val="single"/>
    </w:rPr>
  </w:style>
  <w:style w:type="character" w:customStyle="1" w:styleId="StyleUnderlineBoldIndent11ptBoldChar">
    <w:name w:val="Style Underline + Bold Indent + 11 pt Bold Char"/>
    <w:link w:val="StyleUnderlineBoldIndent11ptBold"/>
    <w:rsid w:val="00372591"/>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372591"/>
    <w:rPr>
      <w:rFonts w:ascii="Times New Roman" w:hAnsi="Times New Roman" w:cs="Times New Roman"/>
      <w:sz w:val="20"/>
      <w:szCs w:val="20"/>
    </w:rPr>
  </w:style>
  <w:style w:type="character" w:customStyle="1" w:styleId="FontStyle173">
    <w:name w:val="Font Style173"/>
    <w:basedOn w:val="DefaultParagraphFont"/>
    <w:uiPriority w:val="99"/>
    <w:rsid w:val="00372591"/>
    <w:rPr>
      <w:rFonts w:ascii="Times New Roman" w:hAnsi="Times New Roman" w:cs="Times New Roman"/>
      <w:sz w:val="14"/>
      <w:szCs w:val="14"/>
    </w:rPr>
  </w:style>
  <w:style w:type="character" w:customStyle="1" w:styleId="FontStyle151">
    <w:name w:val="Font Style151"/>
    <w:basedOn w:val="DefaultParagraphFont"/>
    <w:uiPriority w:val="99"/>
    <w:rsid w:val="00372591"/>
    <w:rPr>
      <w:rFonts w:ascii="Arial Narrow" w:hAnsi="Arial Narrow" w:cs="Arial Narrow"/>
      <w:b/>
      <w:bCs/>
      <w:sz w:val="12"/>
      <w:szCs w:val="12"/>
    </w:rPr>
  </w:style>
  <w:style w:type="character" w:customStyle="1" w:styleId="FontStyle156">
    <w:name w:val="Font Style156"/>
    <w:basedOn w:val="DefaultParagraphFont"/>
    <w:uiPriority w:val="99"/>
    <w:rsid w:val="00372591"/>
    <w:rPr>
      <w:rFonts w:ascii="Arial Narrow" w:hAnsi="Arial Narrow" w:cs="Arial Narrow"/>
      <w:sz w:val="8"/>
      <w:szCs w:val="8"/>
    </w:rPr>
  </w:style>
  <w:style w:type="character" w:customStyle="1" w:styleId="FontStyle160">
    <w:name w:val="Font Style160"/>
    <w:basedOn w:val="DefaultParagraphFont"/>
    <w:uiPriority w:val="99"/>
    <w:rsid w:val="00372591"/>
    <w:rPr>
      <w:rFonts w:ascii="Times New Roman" w:hAnsi="Times New Roman" w:cs="Times New Roman"/>
      <w:b/>
      <w:bCs/>
      <w:sz w:val="20"/>
      <w:szCs w:val="20"/>
    </w:rPr>
  </w:style>
  <w:style w:type="character" w:customStyle="1" w:styleId="FontStyle178">
    <w:name w:val="Font Style178"/>
    <w:basedOn w:val="DefaultParagraphFont"/>
    <w:uiPriority w:val="99"/>
    <w:rsid w:val="00372591"/>
    <w:rPr>
      <w:rFonts w:ascii="Times New Roman" w:hAnsi="Times New Roman" w:cs="Times New Roman"/>
      <w:sz w:val="18"/>
      <w:szCs w:val="18"/>
    </w:rPr>
  </w:style>
  <w:style w:type="paragraph" w:customStyle="1" w:styleId="Style140">
    <w:name w:val="Style14"/>
    <w:basedOn w:val="Normal"/>
    <w:uiPriority w:val="99"/>
    <w:rsid w:val="00372591"/>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372591"/>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372591"/>
    <w:rPr>
      <w:rFonts w:ascii="Times New Roman" w:hAnsi="Times New Roman" w:cs="Times New Roman"/>
      <w:sz w:val="12"/>
      <w:szCs w:val="12"/>
    </w:rPr>
  </w:style>
  <w:style w:type="paragraph" w:customStyle="1" w:styleId="Style90">
    <w:name w:val="Style9"/>
    <w:basedOn w:val="Normal"/>
    <w:uiPriority w:val="99"/>
    <w:rsid w:val="00372591"/>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372591"/>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372591"/>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372591"/>
    <w:rPr>
      <w:rFonts w:ascii="Times New Roman" w:hAnsi="Times New Roman" w:cs="Times New Roman"/>
      <w:sz w:val="16"/>
      <w:szCs w:val="16"/>
    </w:rPr>
  </w:style>
  <w:style w:type="character" w:customStyle="1" w:styleId="newscontent">
    <w:name w:val="newscontent"/>
    <w:rsid w:val="00372591"/>
  </w:style>
  <w:style w:type="character" w:customStyle="1" w:styleId="FontStyle172">
    <w:name w:val="Font Style172"/>
    <w:basedOn w:val="DefaultParagraphFont"/>
    <w:uiPriority w:val="99"/>
    <w:rsid w:val="00372591"/>
    <w:rPr>
      <w:rFonts w:ascii="Times New Roman" w:hAnsi="Times New Roman" w:cs="Times New Roman"/>
      <w:b/>
      <w:bCs/>
      <w:sz w:val="16"/>
      <w:szCs w:val="16"/>
    </w:rPr>
  </w:style>
  <w:style w:type="paragraph" w:customStyle="1" w:styleId="Style180">
    <w:name w:val="Style18"/>
    <w:basedOn w:val="Normal"/>
    <w:uiPriority w:val="99"/>
    <w:rsid w:val="00372591"/>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372591"/>
    <w:rPr>
      <w:rFonts w:ascii="Times New Roman" w:hAnsi="Times New Roman" w:cs="Times New Roman"/>
      <w:i/>
      <w:iCs/>
      <w:sz w:val="16"/>
      <w:szCs w:val="16"/>
    </w:rPr>
  </w:style>
  <w:style w:type="character" w:customStyle="1" w:styleId="FontStyle162">
    <w:name w:val="Font Style162"/>
    <w:basedOn w:val="DefaultParagraphFont"/>
    <w:uiPriority w:val="99"/>
    <w:rsid w:val="00372591"/>
    <w:rPr>
      <w:rFonts w:ascii="Times New Roman" w:hAnsi="Times New Roman" w:cs="Times New Roman"/>
      <w:b/>
      <w:bCs/>
      <w:sz w:val="18"/>
      <w:szCs w:val="18"/>
    </w:rPr>
  </w:style>
  <w:style w:type="character" w:customStyle="1" w:styleId="FontStyle167">
    <w:name w:val="Font Style167"/>
    <w:basedOn w:val="DefaultParagraphFont"/>
    <w:uiPriority w:val="99"/>
    <w:rsid w:val="00372591"/>
    <w:rPr>
      <w:rFonts w:ascii="Times New Roman" w:hAnsi="Times New Roman" w:cs="Times New Roman"/>
      <w:sz w:val="10"/>
      <w:szCs w:val="10"/>
    </w:rPr>
  </w:style>
  <w:style w:type="character" w:customStyle="1" w:styleId="FontStyle174">
    <w:name w:val="Font Style174"/>
    <w:basedOn w:val="DefaultParagraphFont"/>
    <w:uiPriority w:val="99"/>
    <w:rsid w:val="00372591"/>
    <w:rPr>
      <w:rFonts w:ascii="Arial Narrow" w:hAnsi="Arial Narrow" w:cs="Arial Narrow"/>
      <w:b/>
      <w:bCs/>
      <w:sz w:val="18"/>
      <w:szCs w:val="18"/>
    </w:rPr>
  </w:style>
  <w:style w:type="paragraph" w:customStyle="1" w:styleId="Style47">
    <w:name w:val="Style47"/>
    <w:basedOn w:val="Normal"/>
    <w:uiPriority w:val="99"/>
    <w:rsid w:val="00372591"/>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372591"/>
    <w:rPr>
      <w:rFonts w:ascii="Times New Roman" w:hAnsi="Times New Roman" w:cs="Times New Roman"/>
      <w:sz w:val="12"/>
      <w:szCs w:val="12"/>
    </w:rPr>
  </w:style>
  <w:style w:type="paragraph" w:customStyle="1" w:styleId="Style24">
    <w:name w:val="Style24"/>
    <w:basedOn w:val="Normal"/>
    <w:uiPriority w:val="99"/>
    <w:rsid w:val="00372591"/>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372591"/>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372591"/>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372591"/>
    <w:rPr>
      <w:rFonts w:ascii="Times New Roman" w:hAnsi="Times New Roman" w:cs="Times New Roman"/>
      <w:b/>
      <w:bCs/>
      <w:sz w:val="18"/>
      <w:szCs w:val="18"/>
    </w:rPr>
  </w:style>
  <w:style w:type="paragraph" w:customStyle="1" w:styleId="Style210">
    <w:name w:val="Style21"/>
    <w:basedOn w:val="Normal"/>
    <w:uiPriority w:val="99"/>
    <w:rsid w:val="00372591"/>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372591"/>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372591"/>
    <w:rPr>
      <w:iCs/>
    </w:rPr>
  </w:style>
  <w:style w:type="paragraph" w:customStyle="1" w:styleId="Aa">
    <w:name w:val="A"/>
    <w:basedOn w:val="Default"/>
    <w:next w:val="Default"/>
    <w:rsid w:val="00372591"/>
    <w:pPr>
      <w:widowControl/>
    </w:pPr>
    <w:rPr>
      <w:color w:val="auto"/>
      <w:lang w:bidi="en-US"/>
    </w:rPr>
  </w:style>
  <w:style w:type="character" w:customStyle="1" w:styleId="ac">
    <w:name w:val="••••"/>
    <w:rsid w:val="00372591"/>
    <w:rPr>
      <w:color w:val="000000"/>
    </w:rPr>
  </w:style>
  <w:style w:type="character" w:customStyle="1" w:styleId="UL-Bold">
    <w:name w:val="UL-Bold"/>
    <w:basedOn w:val="DefaultParagraphFont"/>
    <w:rsid w:val="00372591"/>
    <w:rPr>
      <w:u w:val="thick"/>
    </w:rPr>
  </w:style>
  <w:style w:type="character" w:customStyle="1" w:styleId="UL-None">
    <w:name w:val="UL-None"/>
    <w:basedOn w:val="DefaultParagraphFont"/>
    <w:rsid w:val="00372591"/>
    <w:rPr>
      <w:u w:val="none"/>
    </w:rPr>
  </w:style>
  <w:style w:type="character" w:customStyle="1" w:styleId="styletimesnewroman12ptbold0">
    <w:name w:val="styletimesnewroman12ptbold"/>
    <w:basedOn w:val="DefaultParagraphFont"/>
    <w:rsid w:val="00372591"/>
  </w:style>
  <w:style w:type="character" w:customStyle="1" w:styleId="FontStyle19">
    <w:name w:val="Font Style19"/>
    <w:basedOn w:val="DefaultParagraphFont"/>
    <w:uiPriority w:val="99"/>
    <w:rsid w:val="00372591"/>
    <w:rPr>
      <w:rFonts w:ascii="Times New Roman" w:hAnsi="Times New Roman" w:cs="Times New Roman"/>
      <w:sz w:val="18"/>
      <w:szCs w:val="18"/>
    </w:rPr>
  </w:style>
  <w:style w:type="character" w:customStyle="1" w:styleId="UnderlineBox">
    <w:name w:val="Underline + Box"/>
    <w:uiPriority w:val="1"/>
    <w:qFormat/>
    <w:rsid w:val="00372591"/>
    <w:rPr>
      <w:rFonts w:ascii="Georgia" w:hAnsi="Georgia"/>
      <w:b w:val="0"/>
      <w:sz w:val="22"/>
      <w:u w:val="single"/>
      <w:bdr w:val="single" w:sz="4" w:space="0" w:color="auto"/>
    </w:rPr>
  </w:style>
  <w:style w:type="character" w:customStyle="1" w:styleId="10ptnotbold">
    <w:name w:val="10ptnotbold"/>
    <w:basedOn w:val="DefaultParagraphFont"/>
    <w:rsid w:val="00372591"/>
    <w:rPr>
      <w:sz w:val="20"/>
    </w:rPr>
  </w:style>
  <w:style w:type="paragraph" w:customStyle="1" w:styleId="ALLCAPS">
    <w:name w:val="ALL CAPS"/>
    <w:basedOn w:val="Normal"/>
    <w:rsid w:val="00372591"/>
    <w:rPr>
      <w:rFonts w:eastAsia="Times New Roman"/>
      <w:b/>
      <w:caps/>
      <w:szCs w:val="20"/>
    </w:rPr>
  </w:style>
  <w:style w:type="character" w:customStyle="1" w:styleId="kn">
    <w:name w:val="kn"/>
    <w:basedOn w:val="DefaultParagraphFont"/>
    <w:rsid w:val="00372591"/>
  </w:style>
  <w:style w:type="paragraph" w:customStyle="1" w:styleId="StyleCardworksLinespacingsingle">
    <w:name w:val="Style Card works + Line spacing:  single"/>
    <w:basedOn w:val="Normal"/>
    <w:link w:val="StyleCardworksLinespacingsingleChar"/>
    <w:qFormat/>
    <w:rsid w:val="00372591"/>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72591"/>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372591"/>
    <w:rPr>
      <w:rFonts w:ascii="Calibri" w:eastAsia="Times New Roman" w:hAnsi="Calibri" w:cs="Arial"/>
      <w:b/>
      <w:caps/>
      <w:kern w:val="32"/>
      <w:szCs w:val="32"/>
      <w:u w:val="single"/>
    </w:rPr>
  </w:style>
  <w:style w:type="character" w:customStyle="1" w:styleId="twelptblackblack1">
    <w:name w:val="twelptblackblack1"/>
    <w:basedOn w:val="DefaultParagraphFont"/>
    <w:rsid w:val="00372591"/>
    <w:rPr>
      <w:rFonts w:ascii="Verdana" w:hAnsi="Verdana" w:hint="default"/>
      <w:color w:val="000000"/>
      <w:sz w:val="16"/>
      <w:szCs w:val="16"/>
    </w:rPr>
  </w:style>
  <w:style w:type="character" w:customStyle="1" w:styleId="TagCharCharCharChar0">
    <w:name w:val="Tag Char Char Char Char"/>
    <w:basedOn w:val="DefaultParagraphFont"/>
    <w:rsid w:val="00372591"/>
    <w:rPr>
      <w:rFonts w:ascii="Times New Roman" w:eastAsia="Times New Roman" w:hAnsi="Times New Roman" w:cs="Times New Roman"/>
      <w:b/>
      <w:sz w:val="24"/>
      <w:szCs w:val="20"/>
    </w:rPr>
  </w:style>
  <w:style w:type="character" w:customStyle="1" w:styleId="CharacterStyle14">
    <w:name w:val="Character Style 14"/>
    <w:rsid w:val="00372591"/>
    <w:rPr>
      <w:sz w:val="30"/>
      <w:szCs w:val="30"/>
    </w:rPr>
  </w:style>
  <w:style w:type="character" w:customStyle="1" w:styleId="CharacterStyle13">
    <w:name w:val="Character Style 13"/>
    <w:rsid w:val="00372591"/>
    <w:rPr>
      <w:i/>
      <w:iCs/>
      <w:sz w:val="17"/>
      <w:szCs w:val="17"/>
    </w:rPr>
  </w:style>
  <w:style w:type="character" w:customStyle="1" w:styleId="CardsNotUnderlined">
    <w:name w:val="Cards Not Underlined"/>
    <w:rsid w:val="00372591"/>
    <w:rPr>
      <w:rFonts w:ascii="Times New Roman" w:hAnsi="Times New Roman"/>
      <w:sz w:val="16"/>
    </w:rPr>
  </w:style>
  <w:style w:type="character" w:customStyle="1" w:styleId="a13">
    <w:name w:val="a1"/>
    <w:rsid w:val="00372591"/>
    <w:rPr>
      <w:color w:val="008000"/>
    </w:rPr>
  </w:style>
  <w:style w:type="character" w:customStyle="1" w:styleId="FifthChar">
    <w:name w:val="Fifth Char"/>
    <w:link w:val="Fifth"/>
    <w:rsid w:val="00372591"/>
    <w:rPr>
      <w:rFonts w:ascii="Calibri" w:eastAsia="Calibri" w:hAnsi="Calibri" w:cs="Calibri"/>
      <w:sz w:val="22"/>
    </w:rPr>
  </w:style>
  <w:style w:type="paragraph" w:customStyle="1" w:styleId="Repeatblockheading0">
    <w:name w:val="Repeat block heading"/>
    <w:basedOn w:val="Normal"/>
    <w:rsid w:val="00372591"/>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372591"/>
  </w:style>
  <w:style w:type="character" w:customStyle="1" w:styleId="hps">
    <w:name w:val="hps"/>
    <w:rsid w:val="00372591"/>
  </w:style>
  <w:style w:type="paragraph" w:customStyle="1" w:styleId="TashmaHeader2">
    <w:name w:val="Tashma_Header2"/>
    <w:basedOn w:val="Heading2"/>
    <w:uiPriority w:val="99"/>
    <w:qFormat/>
    <w:rsid w:val="00372591"/>
    <w:pPr>
      <w:spacing w:after="160"/>
    </w:pPr>
    <w:rPr>
      <w:rFonts w:eastAsia="SimSun" w:cstheme="minorBidi"/>
      <w:sz w:val="28"/>
    </w:rPr>
  </w:style>
  <w:style w:type="paragraph" w:customStyle="1" w:styleId="TashmaHeading1">
    <w:name w:val="Tashma_Heading1"/>
    <w:basedOn w:val="Heading1"/>
    <w:uiPriority w:val="99"/>
    <w:qFormat/>
    <w:rsid w:val="00372591"/>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372591"/>
    <w:rPr>
      <w:rFonts w:cs="Calibri"/>
    </w:rPr>
  </w:style>
  <w:style w:type="paragraph" w:customStyle="1" w:styleId="CitationCharCharCharCharCharCharChar">
    <w:name w:val="Citation Char Char Char Char Char Char Char"/>
    <w:basedOn w:val="Normal"/>
    <w:link w:val="CitationCharCharCharCharCharCharCharChar"/>
    <w:rsid w:val="00372591"/>
    <w:pPr>
      <w:ind w:left="1440" w:right="1440"/>
    </w:pPr>
    <w:rPr>
      <w:rFonts w:asciiTheme="minorHAnsi" w:hAnsiTheme="minorHAnsi"/>
      <w:sz w:val="24"/>
    </w:rPr>
  </w:style>
  <w:style w:type="paragraph" w:customStyle="1" w:styleId="pagpag1">
    <w:name w:val="pagpag1"/>
    <w:basedOn w:val="Normal"/>
    <w:uiPriority w:val="99"/>
    <w:qFormat/>
    <w:rsid w:val="00372591"/>
    <w:pPr>
      <w:spacing w:before="100" w:beforeAutospacing="1" w:after="100" w:afterAutospacing="1"/>
    </w:pPr>
    <w:rPr>
      <w:rFonts w:eastAsia="Times New Roman"/>
      <w:sz w:val="24"/>
    </w:rPr>
  </w:style>
  <w:style w:type="paragraph" w:customStyle="1" w:styleId="pagpag2">
    <w:name w:val="pagpag2"/>
    <w:basedOn w:val="Normal"/>
    <w:uiPriority w:val="99"/>
    <w:qFormat/>
    <w:rsid w:val="00372591"/>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372591"/>
    <w:pPr>
      <w:spacing w:after="120"/>
    </w:pPr>
    <w:rPr>
      <w:bCs/>
      <w:color w:val="000000"/>
    </w:rPr>
  </w:style>
  <w:style w:type="paragraph" w:customStyle="1" w:styleId="BodyText210">
    <w:name w:val="Body Text 21"/>
    <w:basedOn w:val="Normal"/>
    <w:next w:val="BodyText2"/>
    <w:unhideWhenUsed/>
    <w:rsid w:val="00372591"/>
    <w:pPr>
      <w:spacing w:after="120" w:line="480" w:lineRule="auto"/>
    </w:pPr>
    <w:rPr>
      <w:sz w:val="12"/>
    </w:rPr>
  </w:style>
  <w:style w:type="paragraph" w:customStyle="1" w:styleId="BodyTextIndent1">
    <w:name w:val="Body Text Indent1"/>
    <w:basedOn w:val="Normal"/>
    <w:next w:val="BodyTextIndent"/>
    <w:unhideWhenUsed/>
    <w:rsid w:val="00372591"/>
    <w:pPr>
      <w:spacing w:after="120"/>
      <w:ind w:left="360"/>
    </w:pPr>
    <w:rPr>
      <w:sz w:val="16"/>
    </w:rPr>
  </w:style>
  <w:style w:type="paragraph" w:customStyle="1" w:styleId="BodyTextIndent31">
    <w:name w:val="Body Text Indent 31"/>
    <w:basedOn w:val="Normal"/>
    <w:next w:val="BodyTextIndent3"/>
    <w:semiHidden/>
    <w:unhideWhenUsed/>
    <w:rsid w:val="00372591"/>
    <w:pPr>
      <w:spacing w:after="120"/>
      <w:ind w:left="360"/>
    </w:pPr>
    <w:rPr>
      <w:sz w:val="14"/>
    </w:rPr>
  </w:style>
  <w:style w:type="paragraph" w:customStyle="1" w:styleId="BodyTextIndent21">
    <w:name w:val="Body Text Indent 21"/>
    <w:basedOn w:val="Normal"/>
    <w:next w:val="BodyTextIndent2"/>
    <w:unhideWhenUsed/>
    <w:rsid w:val="00372591"/>
    <w:pPr>
      <w:spacing w:after="120" w:line="480" w:lineRule="auto"/>
      <w:ind w:left="360"/>
    </w:pPr>
    <w:rPr>
      <w:sz w:val="16"/>
    </w:rPr>
  </w:style>
  <w:style w:type="character" w:customStyle="1" w:styleId="Caption11">
    <w:name w:val="Caption11"/>
    <w:rsid w:val="00372591"/>
  </w:style>
  <w:style w:type="paragraph" w:customStyle="1" w:styleId="z-BottomofForm1">
    <w:name w:val="z-Bottom of Form1"/>
    <w:basedOn w:val="Normal"/>
    <w:next w:val="Normal"/>
    <w:hidden/>
    <w:unhideWhenUsed/>
    <w:rsid w:val="00372591"/>
    <w:pPr>
      <w:pBdr>
        <w:top w:val="single" w:sz="6" w:space="1" w:color="auto"/>
      </w:pBdr>
      <w:jc w:val="center"/>
    </w:pPr>
    <w:rPr>
      <w:rFonts w:eastAsia="Times New Roman"/>
      <w:vanish/>
      <w:sz w:val="16"/>
      <w:szCs w:val="16"/>
    </w:rPr>
  </w:style>
  <w:style w:type="paragraph" w:customStyle="1" w:styleId="arcticletext">
    <w:name w:val="arcticle_text"/>
    <w:basedOn w:val="Normal"/>
    <w:rsid w:val="00372591"/>
    <w:pPr>
      <w:spacing w:before="100" w:beforeAutospacing="1" w:after="100" w:afterAutospacing="1"/>
    </w:pPr>
    <w:rPr>
      <w:rFonts w:eastAsia="Times New Roman"/>
      <w:sz w:val="24"/>
    </w:rPr>
  </w:style>
  <w:style w:type="paragraph" w:customStyle="1" w:styleId="cptchblock">
    <w:name w:val="cptch_block"/>
    <w:basedOn w:val="Normal"/>
    <w:rsid w:val="00372591"/>
    <w:pPr>
      <w:spacing w:before="100" w:beforeAutospacing="1" w:after="100" w:afterAutospacing="1"/>
    </w:pPr>
    <w:rPr>
      <w:rFonts w:eastAsia="Times New Roman"/>
      <w:sz w:val="24"/>
    </w:rPr>
  </w:style>
  <w:style w:type="paragraph" w:customStyle="1" w:styleId="publisheddate">
    <w:name w:val="published_date"/>
    <w:basedOn w:val="Normal"/>
    <w:rsid w:val="00372591"/>
    <w:pPr>
      <w:spacing w:before="100" w:beforeAutospacing="1" w:after="100" w:afterAutospacing="1"/>
    </w:pPr>
    <w:rPr>
      <w:rFonts w:eastAsia="Times New Roman"/>
      <w:sz w:val="24"/>
    </w:rPr>
  </w:style>
  <w:style w:type="paragraph" w:customStyle="1" w:styleId="headline-title">
    <w:name w:val="headline-title"/>
    <w:basedOn w:val="Normal"/>
    <w:qFormat/>
    <w:rsid w:val="00372591"/>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372591"/>
    <w:rPr>
      <w:sz w:val="24"/>
      <w:szCs w:val="24"/>
      <w:u w:val="thick"/>
    </w:rPr>
  </w:style>
  <w:style w:type="character" w:customStyle="1" w:styleId="BodyTextIndentChar2">
    <w:name w:val="Body Text Indent Char2"/>
    <w:basedOn w:val="DefaultParagraphFont"/>
    <w:uiPriority w:val="99"/>
    <w:semiHidden/>
    <w:rsid w:val="00372591"/>
    <w:rPr>
      <w:rFonts w:ascii="Georgia" w:hAnsi="Georgia"/>
      <w:sz w:val="22"/>
      <w:szCs w:val="22"/>
    </w:rPr>
  </w:style>
  <w:style w:type="character" w:customStyle="1" w:styleId="BodyText2Char2">
    <w:name w:val="Body Text 2 Char2"/>
    <w:basedOn w:val="DefaultParagraphFont"/>
    <w:uiPriority w:val="99"/>
    <w:semiHidden/>
    <w:rsid w:val="00372591"/>
    <w:rPr>
      <w:rFonts w:ascii="Georgia" w:hAnsi="Georgia"/>
      <w:sz w:val="22"/>
      <w:szCs w:val="22"/>
    </w:rPr>
  </w:style>
  <w:style w:type="character" w:customStyle="1" w:styleId="BodyText3Char2">
    <w:name w:val="Body Text 3 Char2"/>
    <w:basedOn w:val="DefaultParagraphFont"/>
    <w:uiPriority w:val="99"/>
    <w:semiHidden/>
    <w:rsid w:val="00372591"/>
    <w:rPr>
      <w:rFonts w:ascii="Georgia" w:hAnsi="Georgia"/>
      <w:sz w:val="16"/>
      <w:szCs w:val="16"/>
    </w:rPr>
  </w:style>
  <w:style w:type="character" w:customStyle="1" w:styleId="BodyTextIndent2Char2">
    <w:name w:val="Body Text Indent 2 Char2"/>
    <w:basedOn w:val="DefaultParagraphFont"/>
    <w:uiPriority w:val="99"/>
    <w:semiHidden/>
    <w:rsid w:val="00372591"/>
    <w:rPr>
      <w:rFonts w:ascii="Georgia" w:hAnsi="Georgia"/>
      <w:sz w:val="22"/>
      <w:szCs w:val="22"/>
    </w:rPr>
  </w:style>
  <w:style w:type="character" w:customStyle="1" w:styleId="BodyTextIndent3Char2">
    <w:name w:val="Body Text Indent 3 Char2"/>
    <w:basedOn w:val="DefaultParagraphFont"/>
    <w:uiPriority w:val="99"/>
    <w:semiHidden/>
    <w:rsid w:val="00372591"/>
    <w:rPr>
      <w:rFonts w:ascii="Georgia" w:hAnsi="Georgia"/>
      <w:sz w:val="16"/>
      <w:szCs w:val="16"/>
    </w:rPr>
  </w:style>
  <w:style w:type="character" w:customStyle="1" w:styleId="z-BottomofFormChar2">
    <w:name w:val="z-Bottom of Form Char2"/>
    <w:basedOn w:val="DefaultParagraphFont"/>
    <w:uiPriority w:val="99"/>
    <w:semiHidden/>
    <w:rsid w:val="00372591"/>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rsid w:val="00372591"/>
    <w:pPr>
      <w:ind w:left="0"/>
    </w:pPr>
    <w:rPr>
      <w:rFonts w:ascii="Garamond" w:eastAsia="Cambria" w:hAnsi="Garamond" w:cs="Calibri"/>
      <w:sz w:val="20"/>
    </w:rPr>
  </w:style>
  <w:style w:type="character" w:customStyle="1" w:styleId="StyleHotRouteLatinGaramond10ptChar">
    <w:name w:val="Style Hot Route + (Latin) Garamond 10 pt Char"/>
    <w:basedOn w:val="DefaultParagraphFont"/>
    <w:link w:val="StyleHotRouteLatinGaramond10pt"/>
    <w:rsid w:val="00372591"/>
    <w:rPr>
      <w:rFonts w:ascii="Garamond" w:eastAsia="Cambria" w:hAnsi="Garamond" w:cs="Calibri"/>
      <w:sz w:val="20"/>
    </w:rPr>
  </w:style>
  <w:style w:type="paragraph" w:customStyle="1" w:styleId="StyleHotRouteLatinGaramond10ptUnderline">
    <w:name w:val="Style Hot Route + (Latin) Garamond 10 pt Underline"/>
    <w:basedOn w:val="HotRoute"/>
    <w:link w:val="StyleHotRouteLatinGaramond10ptUnderlineChar"/>
    <w:rsid w:val="00372591"/>
    <w:pPr>
      <w:ind w:left="0"/>
    </w:pPr>
    <w:rPr>
      <w:rFonts w:ascii="Garamond" w:eastAsia="Cambria" w:hAnsi="Garamond" w:cs="Calibri"/>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72591"/>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372591"/>
  </w:style>
  <w:style w:type="character" w:customStyle="1" w:styleId="m5686307894942199640gmail-styleunderline">
    <w:name w:val="m_5686307894942199640gmail-styleunderline"/>
    <w:basedOn w:val="DefaultParagraphFont"/>
    <w:rsid w:val="00372591"/>
  </w:style>
  <w:style w:type="paragraph" w:customStyle="1" w:styleId="Hyperlink2">
    <w:name w:val="Hyperlink2"/>
    <w:basedOn w:val="Normal"/>
    <w:qFormat/>
    <w:rsid w:val="00372591"/>
    <w:rPr>
      <w:rFonts w:ascii="Arial" w:eastAsia="Calibri" w:hAnsi="Arial" w:cs="Arial"/>
      <w:color w:val="00B0F0"/>
      <w:u w:val="single" w:color="00B0F0"/>
    </w:rPr>
  </w:style>
  <w:style w:type="character" w:customStyle="1" w:styleId="messagecontent">
    <w:name w:val="message_content"/>
    <w:rsid w:val="00372591"/>
  </w:style>
  <w:style w:type="paragraph" w:customStyle="1" w:styleId="UnderlineCharCharCharCharCharCharCharCharChar">
    <w:name w:val="Underline Char Char Char Char Char Char Char Char Char"/>
    <w:link w:val="UnderlineCharCharCharCharCharCharCharCharCharChar"/>
    <w:rsid w:val="0037259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7259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7259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72591"/>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72591"/>
    <w:rPr>
      <w:rFonts w:ascii="Times New Roman" w:eastAsia="SimSun" w:hAnsi="Times New Roman" w:cs="Times New Roman"/>
      <w:sz w:val="24"/>
      <w:szCs w:val="24"/>
      <w:lang w:eastAsia="zh-CN"/>
    </w:rPr>
  </w:style>
  <w:style w:type="paragraph" w:customStyle="1" w:styleId="Style31">
    <w:name w:val="Style31"/>
    <w:basedOn w:val="Normal"/>
    <w:uiPriority w:val="99"/>
    <w:qFormat/>
    <w:rsid w:val="00372591"/>
    <w:pPr>
      <w:spacing w:line="197" w:lineRule="exact"/>
      <w:jc w:val="both"/>
    </w:pPr>
    <w:rPr>
      <w:rFonts w:ascii="Arial" w:hAnsi="Arial" w:cs="Arial"/>
    </w:rPr>
  </w:style>
  <w:style w:type="paragraph" w:customStyle="1" w:styleId="Style42">
    <w:name w:val="Style42"/>
    <w:basedOn w:val="Normal"/>
    <w:uiPriority w:val="99"/>
    <w:qFormat/>
    <w:rsid w:val="00372591"/>
    <w:pPr>
      <w:spacing w:line="202" w:lineRule="exact"/>
      <w:jc w:val="both"/>
    </w:pPr>
    <w:rPr>
      <w:rFonts w:ascii="Arial" w:hAnsi="Arial" w:cs="Arial"/>
    </w:rPr>
  </w:style>
  <w:style w:type="paragraph" w:customStyle="1" w:styleId="Style51">
    <w:name w:val="Style51"/>
    <w:basedOn w:val="Normal"/>
    <w:uiPriority w:val="99"/>
    <w:qFormat/>
    <w:rsid w:val="00372591"/>
    <w:pPr>
      <w:spacing w:line="200" w:lineRule="exact"/>
      <w:jc w:val="both"/>
    </w:pPr>
    <w:rPr>
      <w:rFonts w:ascii="Arial" w:hAnsi="Arial" w:cs="Arial"/>
    </w:rPr>
  </w:style>
  <w:style w:type="character" w:customStyle="1" w:styleId="FontStyle72">
    <w:name w:val="Font Style72"/>
    <w:rsid w:val="00372591"/>
    <w:rPr>
      <w:rFonts w:ascii="Times New Roman" w:hAnsi="Times New Roman" w:cs="Times New Roman" w:hint="default"/>
      <w:sz w:val="16"/>
      <w:szCs w:val="16"/>
    </w:rPr>
  </w:style>
  <w:style w:type="character" w:customStyle="1" w:styleId="FontStyle73">
    <w:name w:val="Font Style73"/>
    <w:uiPriority w:val="99"/>
    <w:rsid w:val="00372591"/>
    <w:rPr>
      <w:rFonts w:ascii="Times New Roman" w:hAnsi="Times New Roman" w:cs="Times New Roman" w:hint="default"/>
      <w:i/>
      <w:iCs/>
      <w:sz w:val="16"/>
      <w:szCs w:val="16"/>
    </w:rPr>
  </w:style>
  <w:style w:type="character" w:customStyle="1" w:styleId="UnderlinestyleChar20">
    <w:name w:val="Underline style Char2"/>
    <w:rsid w:val="00372591"/>
    <w:rPr>
      <w:sz w:val="22"/>
      <w:szCs w:val="24"/>
      <w:u w:val="single"/>
      <w:lang w:val="en-US" w:eastAsia="en-US" w:bidi="ar-SA"/>
    </w:rPr>
  </w:style>
  <w:style w:type="character" w:customStyle="1" w:styleId="FontStyle49">
    <w:name w:val="Font Style49"/>
    <w:uiPriority w:val="99"/>
    <w:rsid w:val="00372591"/>
    <w:rPr>
      <w:rFonts w:ascii="Times New Roman" w:hAnsi="Times New Roman" w:cs="Times New Roman"/>
      <w:sz w:val="20"/>
      <w:szCs w:val="20"/>
    </w:rPr>
  </w:style>
  <w:style w:type="character" w:customStyle="1" w:styleId="FontStyle50">
    <w:name w:val="Font Style50"/>
    <w:uiPriority w:val="99"/>
    <w:rsid w:val="00372591"/>
    <w:rPr>
      <w:rFonts w:ascii="Times New Roman" w:hAnsi="Times New Roman" w:cs="Times New Roman"/>
      <w:b/>
      <w:bCs/>
      <w:sz w:val="20"/>
      <w:szCs w:val="20"/>
    </w:rPr>
  </w:style>
  <w:style w:type="character" w:customStyle="1" w:styleId="ListBulletChar">
    <w:name w:val="List Bullet Char"/>
    <w:link w:val="ListBullet"/>
    <w:uiPriority w:val="99"/>
    <w:locked/>
    <w:rsid w:val="00372591"/>
    <w:rPr>
      <w:rFonts w:ascii="Calibri" w:eastAsia="Calibri" w:hAnsi="Calibri" w:cs="Calibri"/>
      <w:sz w:val="22"/>
    </w:rPr>
  </w:style>
  <w:style w:type="character" w:customStyle="1" w:styleId="BoldUnderlineChar2Char">
    <w:name w:val="BoldUnderline Char2 Char"/>
    <w:link w:val="BoldUnderlineChar20"/>
    <w:locked/>
    <w:rsid w:val="0037259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72591"/>
    <w:rPr>
      <w:rFonts w:ascii="Times New Roman" w:eastAsia="Times New Roman" w:hAnsi="Times New Roman" w:cs="Times New Roman"/>
      <w:b/>
      <w:sz w:val="20"/>
      <w:u w:val="single"/>
    </w:rPr>
  </w:style>
  <w:style w:type="paragraph" w:customStyle="1" w:styleId="document0">
    <w:name w:val="document"/>
    <w:basedOn w:val="Normal"/>
    <w:uiPriority w:val="99"/>
    <w:qFormat/>
    <w:rsid w:val="00372591"/>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372591"/>
    <w:pPr>
      <w:spacing w:line="256" w:lineRule="auto"/>
    </w:pPr>
    <w:rPr>
      <w:rFonts w:eastAsia="Times New Roman"/>
    </w:rPr>
  </w:style>
  <w:style w:type="paragraph" w:customStyle="1" w:styleId="Normal20pt">
    <w:name w:val="Normal  + 20 pt"/>
    <w:basedOn w:val="Normal"/>
    <w:uiPriority w:val="6"/>
    <w:qFormat/>
    <w:rsid w:val="00372591"/>
    <w:pPr>
      <w:spacing w:line="256" w:lineRule="auto"/>
    </w:pPr>
    <w:rPr>
      <w:rFonts w:asciiTheme="minorHAnsi" w:hAnsiTheme="minorHAnsi"/>
      <w:bCs/>
      <w:u w:val="single"/>
    </w:rPr>
  </w:style>
  <w:style w:type="paragraph" w:customStyle="1" w:styleId="conintrotext">
    <w:name w:val="conintrotext"/>
    <w:basedOn w:val="Normal"/>
    <w:uiPriority w:val="99"/>
    <w:qFormat/>
    <w:rsid w:val="0037259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7259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72591"/>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37259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7259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7259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7259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7259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7259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72591"/>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7259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7259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72591"/>
    <w:rPr>
      <w:rFonts w:eastAsia="Times New Roman"/>
      <w:u w:val="single"/>
    </w:rPr>
  </w:style>
  <w:style w:type="paragraph" w:customStyle="1" w:styleId="StyleStyle4ArialNarrow9pt">
    <w:name w:val="Style Style4 + Arial Narrow 9 pt"/>
    <w:basedOn w:val="Normal"/>
    <w:link w:val="StyleStyle4ArialNarrow9ptChar"/>
    <w:qFormat/>
    <w:rsid w:val="00372591"/>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37259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72591"/>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372591"/>
    <w:rPr>
      <w:rFonts w:eastAsia="Times New Roman"/>
      <w:b/>
      <w:smallCaps/>
      <w:sz w:val="24"/>
      <w:szCs w:val="24"/>
      <w:u w:val="single"/>
    </w:rPr>
  </w:style>
  <w:style w:type="character" w:customStyle="1" w:styleId="HiddenBlockHeaderChar">
    <w:name w:val="Hidden Block Header Char"/>
    <w:link w:val="HiddenBlockHeader"/>
    <w:locked/>
    <w:rsid w:val="00372591"/>
    <w:rPr>
      <w:rFonts w:ascii="Calibri" w:hAnsi="Calibri" w:cs="Calibri"/>
      <w:sz w:val="22"/>
    </w:rPr>
  </w:style>
  <w:style w:type="character" w:customStyle="1" w:styleId="ThirdChar">
    <w:name w:val="Third Char"/>
    <w:link w:val="Third"/>
    <w:locked/>
    <w:rsid w:val="00372591"/>
    <w:rPr>
      <w:rFonts w:eastAsia="Times New Roman"/>
      <w:b/>
      <w:u w:val="single"/>
      <w:lang w:val="x-none" w:eastAsia="x-none"/>
    </w:rPr>
  </w:style>
  <w:style w:type="paragraph" w:customStyle="1" w:styleId="Third">
    <w:name w:val="Third"/>
    <w:basedOn w:val="Normal"/>
    <w:link w:val="ThirdChar"/>
    <w:qFormat/>
    <w:rsid w:val="00372591"/>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37259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72591"/>
    <w:rPr>
      <w:rFonts w:eastAsia="Times New Roman"/>
      <w:b/>
      <w:szCs w:val="24"/>
      <w:u w:val="thick"/>
    </w:rPr>
  </w:style>
  <w:style w:type="paragraph" w:customStyle="1" w:styleId="CiteSmallText">
    <w:name w:val="Cite Small Text"/>
    <w:basedOn w:val="Normal"/>
    <w:uiPriority w:val="99"/>
    <w:qFormat/>
    <w:rsid w:val="0037259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72591"/>
    <w:rPr>
      <w:lang w:val="x-none"/>
    </w:rPr>
  </w:style>
  <w:style w:type="paragraph" w:customStyle="1" w:styleId="Cards1CharChar">
    <w:name w:val="Cards1 Char Char"/>
    <w:basedOn w:val="Normal"/>
    <w:link w:val="Cards1CharCharChar"/>
    <w:qFormat/>
    <w:rsid w:val="00372591"/>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372591"/>
    <w:rPr>
      <w:color w:val="0000FF"/>
      <w:sz w:val="12"/>
      <w:u w:val="single"/>
    </w:rPr>
  </w:style>
  <w:style w:type="paragraph" w:customStyle="1" w:styleId="Swag">
    <w:name w:val="Swag"/>
    <w:basedOn w:val="Normal"/>
    <w:link w:val="SwagChar"/>
    <w:qFormat/>
    <w:rsid w:val="00372591"/>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7259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7259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7259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7259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7259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7259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72591"/>
    <w:rPr>
      <w:rFonts w:eastAsia="Times New Roman"/>
      <w:b/>
      <w:bCs/>
      <w:u w:val="single"/>
    </w:rPr>
  </w:style>
  <w:style w:type="paragraph" w:customStyle="1" w:styleId="StyleUnderlineChar11ptBold2">
    <w:name w:val="Style Underline Char + 11 pt Bold2"/>
    <w:basedOn w:val="Normal"/>
    <w:link w:val="StyleUnderlineChar11ptBold2Char"/>
    <w:qFormat/>
    <w:rsid w:val="00372591"/>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37259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72591"/>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7259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72591"/>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37259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72591"/>
  </w:style>
  <w:style w:type="paragraph" w:customStyle="1" w:styleId="NothingCharCharChar">
    <w:name w:val="Nothing Char Char Char"/>
    <w:link w:val="NothingCharChar"/>
    <w:qFormat/>
    <w:rsid w:val="00372591"/>
    <w:pPr>
      <w:jc w:val="both"/>
    </w:pPr>
  </w:style>
  <w:style w:type="paragraph" w:customStyle="1" w:styleId="StyleLeft021">
    <w:name w:val="Style Left:  0.2&quot;1"/>
    <w:basedOn w:val="Normal"/>
    <w:uiPriority w:val="99"/>
    <w:qFormat/>
    <w:rsid w:val="00372591"/>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7259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7259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7259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7259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372591"/>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72591"/>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37259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72591"/>
    <w:rPr>
      <w:szCs w:val="24"/>
      <w:u w:val="single"/>
      <w:lang w:val="en-US" w:eastAsia="en-US" w:bidi="ar-SA"/>
    </w:rPr>
  </w:style>
  <w:style w:type="character" w:customStyle="1" w:styleId="BoldUnderlineCharChar3">
    <w:name w:val="BoldUnderline Char Char3"/>
    <w:rsid w:val="00372591"/>
    <w:rPr>
      <w:b/>
      <w:bCs w:val="0"/>
      <w:szCs w:val="24"/>
      <w:u w:val="single"/>
      <w:lang w:val="en-US" w:eastAsia="en-US" w:bidi="ar-SA"/>
    </w:rPr>
  </w:style>
  <w:style w:type="character" w:customStyle="1" w:styleId="UnderlineCharChar3">
    <w:name w:val="Underline Char Char3"/>
    <w:rsid w:val="00372591"/>
    <w:rPr>
      <w:szCs w:val="24"/>
      <w:u w:val="single"/>
      <w:lang w:val="en-US" w:eastAsia="en-US" w:bidi="ar-SA"/>
    </w:rPr>
  </w:style>
  <w:style w:type="character" w:customStyle="1" w:styleId="BoldUnderlineCharChar2">
    <w:name w:val="BoldUnderline Char Char2"/>
    <w:rsid w:val="00372591"/>
    <w:rPr>
      <w:b/>
      <w:bCs w:val="0"/>
      <w:szCs w:val="24"/>
      <w:u w:val="single"/>
      <w:lang w:val="en-US" w:eastAsia="en-US" w:bidi="ar-SA"/>
    </w:rPr>
  </w:style>
  <w:style w:type="character" w:customStyle="1" w:styleId="volume-issue">
    <w:name w:val="volume-issue"/>
    <w:rsid w:val="00372591"/>
    <w:rPr>
      <w:rFonts w:ascii="Times New Roman" w:hAnsi="Times New Roman" w:cs="Times New Roman" w:hint="default"/>
    </w:rPr>
  </w:style>
  <w:style w:type="character" w:customStyle="1" w:styleId="boldness1">
    <w:name w:val="boldness1"/>
    <w:rsid w:val="00372591"/>
  </w:style>
  <w:style w:type="character" w:customStyle="1" w:styleId="story-author">
    <w:name w:val="story-author"/>
    <w:basedOn w:val="DefaultParagraphFont"/>
    <w:rsid w:val="00372591"/>
  </w:style>
  <w:style w:type="character" w:customStyle="1" w:styleId="StyleEmphasisArial12ptBoldNotItalic">
    <w:name w:val="Style Emphasis + Arial 12 pt Bold Not Italic"/>
    <w:basedOn w:val="Emphasis"/>
    <w:rsid w:val="0037259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72591"/>
  </w:style>
  <w:style w:type="character" w:customStyle="1" w:styleId="StyleStyle4CharTimesNewRoman11ptItalic">
    <w:name w:val="Style Style4 Char + Times New Roman 11 pt Italic"/>
    <w:basedOn w:val="DefaultParagraphFont"/>
    <w:rsid w:val="0037259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72591"/>
  </w:style>
  <w:style w:type="character" w:customStyle="1" w:styleId="ad">
    <w:name w:val="_"/>
    <w:basedOn w:val="DefaultParagraphFont"/>
    <w:rsid w:val="00372591"/>
  </w:style>
  <w:style w:type="character" w:customStyle="1" w:styleId="Heading3CharCharCharChar1">
    <w:name w:val="Heading 3 Char Char Char Char1"/>
    <w:rsid w:val="00372591"/>
    <w:rPr>
      <w:rFonts w:ascii="Arial" w:hAnsi="Arial" w:cs="Arial" w:hint="default"/>
      <w:bCs/>
      <w:szCs w:val="26"/>
      <w:u w:val="single"/>
      <w:lang w:val="en-US" w:eastAsia="en-US" w:bidi="ar-SA"/>
    </w:rPr>
  </w:style>
  <w:style w:type="character" w:customStyle="1" w:styleId="comment-body">
    <w:name w:val="comment-body"/>
    <w:rsid w:val="00372591"/>
  </w:style>
  <w:style w:type="character" w:customStyle="1" w:styleId="UnderlineCharCharChar1">
    <w:name w:val="Underline Char Char Char1"/>
    <w:rsid w:val="00372591"/>
    <w:rPr>
      <w:u w:val="single"/>
      <w:lang w:val="en-US" w:eastAsia="en-US" w:bidi="ar-SA"/>
    </w:rPr>
  </w:style>
  <w:style w:type="character" w:customStyle="1" w:styleId="UnderlineChar1Char">
    <w:name w:val="Underline Char1 Char"/>
    <w:rsid w:val="00372591"/>
    <w:rPr>
      <w:rFonts w:ascii="Calibri" w:eastAsia="MS Mincho" w:hAnsi="Calibri" w:cs="Calibri" w:hint="default"/>
      <w:szCs w:val="20"/>
      <w:u w:val="single"/>
    </w:rPr>
  </w:style>
  <w:style w:type="character" w:customStyle="1" w:styleId="StyleBoldandUnderlineCharChar29pt">
    <w:name w:val="Style Bold and Underline Char Char2 + 9 pt"/>
    <w:rsid w:val="00372591"/>
    <w:rPr>
      <w:rFonts w:ascii="Times New Roman" w:hAnsi="Times New Roman" w:cs="Times New Roman" w:hint="default"/>
      <w:b/>
      <w:bCs/>
      <w:noProof w:val="0"/>
      <w:sz w:val="20"/>
      <w:u w:val="single"/>
    </w:rPr>
  </w:style>
  <w:style w:type="character" w:customStyle="1" w:styleId="StyleUnderlineCharChar19pt">
    <w:name w:val="Style Underline Char Char1 + 9 pt"/>
    <w:rsid w:val="0037259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72591"/>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72591"/>
  </w:style>
  <w:style w:type="character" w:customStyle="1" w:styleId="resultbodyblack">
    <w:name w:val="resultbodyblack"/>
    <w:rsid w:val="00372591"/>
    <w:rPr>
      <w:rFonts w:ascii="Times New Roman" w:hAnsi="Times New Roman" w:cs="Times New Roman" w:hint="default"/>
    </w:rPr>
  </w:style>
  <w:style w:type="character" w:customStyle="1" w:styleId="3TagCite">
    <w:name w:val="3 Tag/Cite"/>
    <w:rsid w:val="00372591"/>
    <w:rPr>
      <w:rFonts w:ascii="Times New Roman" w:hAnsi="Times New Roman" w:cs="Times New Roman" w:hint="default"/>
      <w:b/>
      <w:bCs w:val="0"/>
    </w:rPr>
  </w:style>
  <w:style w:type="character" w:customStyle="1" w:styleId="4Qualifications">
    <w:name w:val="4 Qualifications"/>
    <w:rsid w:val="00372591"/>
    <w:rPr>
      <w:rFonts w:ascii="Times New Roman" w:hAnsi="Times New Roman" w:cs="Times New Roman" w:hint="default"/>
      <w:sz w:val="19"/>
    </w:rPr>
  </w:style>
  <w:style w:type="character" w:customStyle="1" w:styleId="6Underlined">
    <w:name w:val="6 Underlined"/>
    <w:rsid w:val="00372591"/>
    <w:rPr>
      <w:rFonts w:ascii="Times New Roman" w:hAnsi="Times New Roman" w:cs="Times New Roman" w:hint="default"/>
      <w:b/>
      <w:bCs w:val="0"/>
      <w:sz w:val="21"/>
      <w:u w:val="single"/>
    </w:rPr>
  </w:style>
  <w:style w:type="character" w:customStyle="1" w:styleId="nohighlighting">
    <w:name w:val="no highlighting"/>
    <w:rsid w:val="00372591"/>
    <w:rPr>
      <w:rFonts w:ascii="Times New Roman" w:hAnsi="Times New Roman" w:cs="Times New Roman" w:hint="default"/>
      <w:color w:val="auto"/>
      <w:sz w:val="20"/>
      <w:u w:val="thick"/>
      <w:bdr w:val="none" w:sz="0" w:space="0" w:color="auto" w:frame="1"/>
    </w:rPr>
  </w:style>
  <w:style w:type="character" w:customStyle="1" w:styleId="CharChar61">
    <w:name w:val="Char Char61"/>
    <w:rsid w:val="00372591"/>
    <w:rPr>
      <w:rFonts w:ascii="Arial" w:hAnsi="Arial" w:cs="Arial" w:hint="default"/>
      <w:bCs/>
      <w:sz w:val="16"/>
      <w:szCs w:val="26"/>
      <w:lang w:val="en-US" w:eastAsia="en-US" w:bidi="ar-SA"/>
    </w:rPr>
  </w:style>
  <w:style w:type="character" w:customStyle="1" w:styleId="styledate0">
    <w:name w:val="styledate"/>
    <w:rsid w:val="00372591"/>
  </w:style>
  <w:style w:type="character" w:customStyle="1" w:styleId="StyleUnderlineChar9ptChar">
    <w:name w:val="Style Underline Char + 9 pt Char"/>
    <w:rsid w:val="0037259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7259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72591"/>
    <w:rPr>
      <w:b/>
      <w:bCs w:val="0"/>
      <w:szCs w:val="24"/>
      <w:u w:val="single"/>
      <w:lang w:val="en-US" w:eastAsia="en-US" w:bidi="ar-SA"/>
    </w:rPr>
  </w:style>
  <w:style w:type="character" w:customStyle="1" w:styleId="BoldandUnderlineChar1Char2">
    <w:name w:val="Bold and Underline Char1 Char2"/>
    <w:rsid w:val="00372591"/>
    <w:rPr>
      <w:b/>
      <w:bCs w:val="0"/>
      <w:szCs w:val="24"/>
      <w:u w:val="single"/>
      <w:lang w:val="en-US" w:eastAsia="en-US" w:bidi="ar-SA"/>
    </w:rPr>
  </w:style>
  <w:style w:type="character" w:customStyle="1" w:styleId="BoldandUnderlineCharChar1">
    <w:name w:val="Bold and Underline Char Char1"/>
    <w:rsid w:val="00372591"/>
    <w:rPr>
      <w:b/>
      <w:bCs w:val="0"/>
      <w:szCs w:val="24"/>
      <w:u w:val="single"/>
      <w:lang w:val="en-US" w:eastAsia="en-US" w:bidi="ar-SA"/>
    </w:rPr>
  </w:style>
  <w:style w:type="character" w:customStyle="1" w:styleId="authoraffil">
    <w:name w:val="authoraffil"/>
    <w:rsid w:val="00372591"/>
  </w:style>
  <w:style w:type="character" w:customStyle="1" w:styleId="CharChar8">
    <w:name w:val="Char Char8"/>
    <w:rsid w:val="00372591"/>
    <w:rPr>
      <w:rFonts w:ascii="Georgia" w:eastAsia="Times New Roman" w:hAnsi="Georgia" w:hint="default"/>
      <w:b/>
      <w:bCs/>
      <w:sz w:val="30"/>
      <w:szCs w:val="28"/>
      <w:u w:val="single"/>
    </w:rPr>
  </w:style>
  <w:style w:type="character" w:customStyle="1" w:styleId="boldcitationChar">
    <w:name w:val="bold citation Char"/>
    <w:rsid w:val="00372591"/>
    <w:rPr>
      <w:rFonts w:ascii="Arial" w:hAnsi="Arial" w:cs="Arial" w:hint="default"/>
      <w:b/>
      <w:bCs w:val="0"/>
      <w:sz w:val="28"/>
      <w:szCs w:val="24"/>
      <w:u w:val="thick"/>
      <w:lang w:val="en-US" w:eastAsia="en-US" w:bidi="ar-SA"/>
    </w:rPr>
  </w:style>
  <w:style w:type="character" w:customStyle="1" w:styleId="BoldunderlineChar5">
    <w:name w:val="Bold/underline Char"/>
    <w:rsid w:val="0037259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72591"/>
  </w:style>
  <w:style w:type="character" w:customStyle="1" w:styleId="tagCharCharChar1">
    <w:name w:val="tag Char Char Char1"/>
    <w:rsid w:val="00372591"/>
    <w:rPr>
      <w:b/>
      <w:bCs w:val="0"/>
      <w:sz w:val="24"/>
      <w:lang w:val="en-US" w:eastAsia="en-US" w:bidi="ar-SA"/>
    </w:rPr>
  </w:style>
  <w:style w:type="character" w:customStyle="1" w:styleId="bylines">
    <w:name w:val="bylines"/>
    <w:basedOn w:val="DefaultParagraphFont"/>
    <w:rsid w:val="00372591"/>
  </w:style>
  <w:style w:type="character" w:customStyle="1" w:styleId="StyleStyleBoldUnderlineUnderlineIntenseEmphasis1apple-style-2">
    <w:name w:val="Style Style Bold UnderlineUnderlineIntense Emphasis1apple-style-...2"/>
    <w:basedOn w:val="DefaultParagraphFont"/>
    <w:rsid w:val="00372591"/>
    <w:rPr>
      <w:b w:val="0"/>
      <w:bCs/>
      <w:sz w:val="22"/>
      <w:u w:val="single"/>
    </w:rPr>
  </w:style>
  <w:style w:type="character" w:customStyle="1" w:styleId="FontStyle57">
    <w:name w:val="Font Style57"/>
    <w:rsid w:val="00372591"/>
    <w:rPr>
      <w:rFonts w:ascii="Georgia" w:hAnsi="Georgia" w:cs="Georgia" w:hint="default"/>
      <w:b/>
      <w:bCs/>
      <w:sz w:val="14"/>
      <w:szCs w:val="14"/>
    </w:rPr>
  </w:style>
  <w:style w:type="character" w:customStyle="1" w:styleId="FontStyle89">
    <w:name w:val="Font Style89"/>
    <w:rsid w:val="00372591"/>
    <w:rPr>
      <w:rFonts w:ascii="Times New Roman" w:hAnsi="Times New Roman" w:cs="Times New Roman" w:hint="default"/>
      <w:b/>
      <w:bCs/>
      <w:smallCaps/>
      <w:spacing w:val="40"/>
      <w:sz w:val="16"/>
      <w:szCs w:val="16"/>
    </w:rPr>
  </w:style>
  <w:style w:type="character" w:customStyle="1" w:styleId="hvr">
    <w:name w:val="hvr"/>
    <w:basedOn w:val="DefaultParagraphFont"/>
    <w:rsid w:val="00372591"/>
  </w:style>
  <w:style w:type="paragraph" w:customStyle="1" w:styleId="Pol">
    <w:name w:val="Pol"/>
    <w:basedOn w:val="Heading2"/>
    <w:uiPriority w:val="99"/>
    <w:qFormat/>
    <w:rsid w:val="00372591"/>
  </w:style>
  <w:style w:type="paragraph" w:customStyle="1" w:styleId="Style70">
    <w:name w:val="Style7"/>
    <w:basedOn w:val="Normal"/>
    <w:uiPriority w:val="99"/>
    <w:qFormat/>
    <w:rsid w:val="00372591"/>
    <w:pPr>
      <w:widowControl w:val="0"/>
      <w:autoSpaceDE w:val="0"/>
      <w:autoSpaceDN w:val="0"/>
      <w:adjustRightInd w:val="0"/>
      <w:spacing w:line="229" w:lineRule="exact"/>
    </w:pPr>
  </w:style>
  <w:style w:type="character" w:customStyle="1" w:styleId="red">
    <w:name w:val="red"/>
    <w:basedOn w:val="DefaultParagraphFont"/>
    <w:rsid w:val="00372591"/>
  </w:style>
  <w:style w:type="character" w:customStyle="1" w:styleId="Footnote2Char">
    <w:name w:val="Footnote2 Char"/>
    <w:link w:val="Footnote21"/>
    <w:locked/>
    <w:rsid w:val="00372591"/>
  </w:style>
  <w:style w:type="paragraph" w:customStyle="1" w:styleId="Footnote21">
    <w:name w:val="Footnote2"/>
    <w:basedOn w:val="Normal"/>
    <w:next w:val="Normal"/>
    <w:link w:val="Footnote2Char"/>
    <w:autoRedefine/>
    <w:qFormat/>
    <w:rsid w:val="00372591"/>
    <w:pPr>
      <w:spacing w:after="120" w:line="480" w:lineRule="auto"/>
    </w:pPr>
    <w:rPr>
      <w:rFonts w:asciiTheme="minorHAnsi" w:hAnsiTheme="minorHAnsi" w:cstheme="minorBidi"/>
      <w:sz w:val="24"/>
    </w:rPr>
  </w:style>
  <w:style w:type="character" w:customStyle="1" w:styleId="link">
    <w:name w:val="link"/>
    <w:basedOn w:val="DefaultParagraphFont"/>
    <w:rsid w:val="00372591"/>
  </w:style>
  <w:style w:type="paragraph" w:customStyle="1" w:styleId="xhead">
    <w:name w:val="xhead"/>
    <w:basedOn w:val="Normal"/>
    <w:uiPriority w:val="99"/>
    <w:qFormat/>
    <w:rsid w:val="00372591"/>
    <w:pPr>
      <w:spacing w:before="100" w:beforeAutospacing="1" w:after="100" w:afterAutospacing="1"/>
    </w:pPr>
  </w:style>
  <w:style w:type="paragraph" w:customStyle="1" w:styleId="headlinemeta">
    <w:name w:val="headline_meta"/>
    <w:basedOn w:val="Normal"/>
    <w:uiPriority w:val="99"/>
    <w:qFormat/>
    <w:rsid w:val="00372591"/>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72591"/>
    <w:pPr>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372591"/>
    <w:pPr>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372591"/>
    <w:pPr>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372591"/>
    <w:pPr>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37259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7259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72591"/>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72591"/>
    <w:rPr>
      <w:rFonts w:ascii="Lucida Grande" w:eastAsia="Cambria" w:hAnsi="Lucida Grande"/>
    </w:rPr>
  </w:style>
  <w:style w:type="paragraph" w:customStyle="1" w:styleId="Pa16">
    <w:name w:val="Pa16"/>
    <w:basedOn w:val="Default"/>
    <w:next w:val="Default"/>
    <w:uiPriority w:val="99"/>
    <w:qFormat/>
    <w:rsid w:val="00372591"/>
    <w:pPr>
      <w:widowControl/>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372591"/>
    <w:pPr>
      <w:spacing w:before="100" w:beforeAutospacing="1" w:after="100" w:afterAutospacing="1"/>
    </w:pPr>
  </w:style>
  <w:style w:type="paragraph" w:customStyle="1" w:styleId="Pa22">
    <w:name w:val="Pa2+2"/>
    <w:basedOn w:val="Default"/>
    <w:next w:val="Default"/>
    <w:uiPriority w:val="99"/>
    <w:qFormat/>
    <w:rsid w:val="00372591"/>
    <w:pPr>
      <w:widowControl/>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372591"/>
    <w:pPr>
      <w:widowControl/>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372591"/>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372591"/>
  </w:style>
  <w:style w:type="character" w:customStyle="1" w:styleId="meta-sep">
    <w:name w:val="meta-sep"/>
    <w:basedOn w:val="DefaultParagraphFont"/>
    <w:rsid w:val="00372591"/>
  </w:style>
  <w:style w:type="character" w:customStyle="1" w:styleId="A19">
    <w:name w:val="A19"/>
    <w:uiPriority w:val="99"/>
    <w:rsid w:val="00372591"/>
    <w:rPr>
      <w:rFonts w:ascii="Georgia" w:hAnsi="Georgia" w:cs="Georgia" w:hint="default"/>
      <w:color w:val="000000"/>
      <w:sz w:val="20"/>
      <w:szCs w:val="20"/>
      <w:u w:val="single"/>
    </w:rPr>
  </w:style>
  <w:style w:type="character" w:customStyle="1" w:styleId="A130">
    <w:name w:val="A13"/>
    <w:uiPriority w:val="99"/>
    <w:rsid w:val="00372591"/>
    <w:rPr>
      <w:rFonts w:ascii="Georgia" w:hAnsi="Georgia" w:cs="Georgia" w:hint="default"/>
      <w:color w:val="000000"/>
      <w:sz w:val="11"/>
      <w:szCs w:val="11"/>
    </w:rPr>
  </w:style>
  <w:style w:type="character" w:customStyle="1" w:styleId="ontext">
    <w:name w:val="ontext"/>
    <w:basedOn w:val="DefaultParagraphFont"/>
    <w:rsid w:val="00372591"/>
  </w:style>
  <w:style w:type="character" w:customStyle="1" w:styleId="archive-title">
    <w:name w:val="archive-title"/>
    <w:basedOn w:val="DefaultParagraphFont"/>
    <w:rsid w:val="00372591"/>
  </w:style>
  <w:style w:type="character" w:customStyle="1" w:styleId="imgleft">
    <w:name w:val="imgleft"/>
    <w:basedOn w:val="DefaultParagraphFont"/>
    <w:rsid w:val="00372591"/>
  </w:style>
  <w:style w:type="character" w:customStyle="1" w:styleId="imgcenter">
    <w:name w:val="imgcenter"/>
    <w:basedOn w:val="DefaultParagraphFont"/>
    <w:rsid w:val="00372591"/>
  </w:style>
  <w:style w:type="character" w:customStyle="1" w:styleId="A42">
    <w:name w:val="A4+2"/>
    <w:uiPriority w:val="99"/>
    <w:rsid w:val="00372591"/>
    <w:rPr>
      <w:rFonts w:ascii="Helvetica LT Std" w:hAnsi="Helvetica LT Std" w:cs="Helvetica LT Std" w:hint="default"/>
      <w:color w:val="000000"/>
      <w:sz w:val="11"/>
      <w:szCs w:val="11"/>
    </w:rPr>
  </w:style>
  <w:style w:type="character" w:customStyle="1" w:styleId="fstitle">
    <w:name w:val="fs_title"/>
    <w:basedOn w:val="DefaultParagraphFont"/>
    <w:rsid w:val="00372591"/>
  </w:style>
  <w:style w:type="character" w:customStyle="1" w:styleId="reportbody1">
    <w:name w:val="reportbody1"/>
    <w:basedOn w:val="DefaultParagraphFont"/>
    <w:rsid w:val="00372591"/>
    <w:rPr>
      <w:rFonts w:ascii="Tahoma" w:hAnsi="Tahoma" w:cs="Tahoma" w:hint="default"/>
      <w:color w:val="000000"/>
      <w:sz w:val="14"/>
      <w:szCs w:val="14"/>
    </w:rPr>
  </w:style>
  <w:style w:type="character" w:customStyle="1" w:styleId="dateday">
    <w:name w:val="date_day"/>
    <w:basedOn w:val="DefaultParagraphFont"/>
    <w:rsid w:val="00372591"/>
  </w:style>
  <w:style w:type="character" w:customStyle="1" w:styleId="datemonth">
    <w:name w:val="date_month"/>
    <w:basedOn w:val="DefaultParagraphFont"/>
    <w:rsid w:val="00372591"/>
  </w:style>
  <w:style w:type="character" w:customStyle="1" w:styleId="dateyear">
    <w:name w:val="date_year"/>
    <w:basedOn w:val="DefaultParagraphFont"/>
    <w:rsid w:val="00372591"/>
  </w:style>
  <w:style w:type="character" w:customStyle="1" w:styleId="Heading3CharCharCharCharCharChar">
    <w:name w:val="Heading 3 Char Char Char Char Char Char"/>
    <w:basedOn w:val="DefaultParagraphFont"/>
    <w:rsid w:val="0037259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7259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72591"/>
    <w:rPr>
      <w:sz w:val="24"/>
      <w:szCs w:val="24"/>
      <w:lang w:val="en-US" w:eastAsia="en-US" w:bidi="ar-SA"/>
    </w:rPr>
  </w:style>
  <w:style w:type="character" w:customStyle="1" w:styleId="insideitro">
    <w:name w:val="insideitro"/>
    <w:basedOn w:val="DefaultParagraphFont"/>
    <w:rsid w:val="00372591"/>
  </w:style>
  <w:style w:type="character" w:customStyle="1" w:styleId="wcfont">
    <w:name w:val="wcfont"/>
    <w:basedOn w:val="DefaultParagraphFont"/>
    <w:rsid w:val="00372591"/>
  </w:style>
  <w:style w:type="character" w:customStyle="1" w:styleId="style65">
    <w:name w:val="style65"/>
    <w:basedOn w:val="DefaultParagraphFont"/>
    <w:rsid w:val="00372591"/>
  </w:style>
  <w:style w:type="character" w:customStyle="1" w:styleId="qftext">
    <w:name w:val="qftext"/>
    <w:basedOn w:val="DefaultParagraphFont"/>
    <w:rsid w:val="00372591"/>
  </w:style>
  <w:style w:type="character" w:customStyle="1" w:styleId="leftidx">
    <w:name w:val="leftidx"/>
    <w:basedOn w:val="DefaultParagraphFont"/>
    <w:rsid w:val="00372591"/>
  </w:style>
  <w:style w:type="paragraph" w:customStyle="1" w:styleId="width100">
    <w:name w:val="width100"/>
    <w:basedOn w:val="Normal"/>
    <w:uiPriority w:val="99"/>
    <w:qFormat/>
    <w:rsid w:val="00372591"/>
    <w:pPr>
      <w:spacing w:before="100" w:beforeAutospacing="1" w:after="100" w:afterAutospacing="1"/>
    </w:pPr>
  </w:style>
  <w:style w:type="character" w:customStyle="1" w:styleId="eventtitle">
    <w:name w:val="eventtitle"/>
    <w:basedOn w:val="DefaultParagraphFont"/>
    <w:rsid w:val="00372591"/>
  </w:style>
  <w:style w:type="character" w:customStyle="1" w:styleId="eventsubtitle">
    <w:name w:val="eventsubtitle"/>
    <w:basedOn w:val="DefaultParagraphFont"/>
    <w:rsid w:val="00372591"/>
  </w:style>
  <w:style w:type="character" w:customStyle="1" w:styleId="eventdate">
    <w:name w:val="eventdate"/>
    <w:basedOn w:val="DefaultParagraphFont"/>
    <w:rsid w:val="00372591"/>
  </w:style>
  <w:style w:type="character" w:customStyle="1" w:styleId="legend">
    <w:name w:val="legend"/>
    <w:basedOn w:val="DefaultParagraphFont"/>
    <w:rsid w:val="00372591"/>
  </w:style>
  <w:style w:type="character" w:customStyle="1" w:styleId="Bold12">
    <w:name w:val="Bold12"/>
    <w:uiPriority w:val="1"/>
    <w:qFormat/>
    <w:rsid w:val="00372591"/>
    <w:rPr>
      <w:rFonts w:ascii="Times New Roman" w:hAnsi="Times New Roman"/>
      <w:b/>
      <w:sz w:val="24"/>
    </w:rPr>
  </w:style>
  <w:style w:type="character" w:customStyle="1" w:styleId="NotBold10Final">
    <w:name w:val="NotBold10Final"/>
    <w:uiPriority w:val="1"/>
    <w:qFormat/>
    <w:rsid w:val="00372591"/>
    <w:rPr>
      <w:rFonts w:ascii="Times New Roman" w:hAnsi="Times New Roman"/>
      <w:b w:val="0"/>
      <w:i w:val="0"/>
      <w:sz w:val="20"/>
    </w:rPr>
  </w:style>
  <w:style w:type="character" w:customStyle="1" w:styleId="slug-elocation">
    <w:name w:val="slug-elocation"/>
    <w:basedOn w:val="DefaultParagraphFont"/>
    <w:rsid w:val="00372591"/>
  </w:style>
  <w:style w:type="character" w:customStyle="1" w:styleId="fu-autorenangabe-fu-beschreibung">
    <w:name w:val="fu-autorenangabe-fu-beschreibung"/>
    <w:rsid w:val="00372591"/>
  </w:style>
  <w:style w:type="paragraph" w:customStyle="1" w:styleId="introshadow">
    <w:name w:val="intro_shadow"/>
    <w:basedOn w:val="Normal"/>
    <w:uiPriority w:val="99"/>
    <w:qFormat/>
    <w:rsid w:val="00372591"/>
    <w:pPr>
      <w:spacing w:before="100" w:beforeAutospacing="1" w:after="100" w:afterAutospacing="1"/>
    </w:pPr>
  </w:style>
  <w:style w:type="paragraph" w:customStyle="1" w:styleId="articleintro">
    <w:name w:val="articleintro"/>
    <w:basedOn w:val="Normal"/>
    <w:uiPriority w:val="99"/>
    <w:qFormat/>
    <w:rsid w:val="00372591"/>
    <w:pPr>
      <w:spacing w:before="100" w:beforeAutospacing="1" w:after="100" w:afterAutospacing="1"/>
    </w:pPr>
  </w:style>
  <w:style w:type="character" w:customStyle="1" w:styleId="commentscontainer">
    <w:name w:val="comments_container"/>
    <w:basedOn w:val="DefaultParagraphFont"/>
    <w:rsid w:val="00372591"/>
  </w:style>
  <w:style w:type="paragraph" w:customStyle="1" w:styleId="Caption40">
    <w:name w:val="Caption4"/>
    <w:basedOn w:val="Normal"/>
    <w:uiPriority w:val="99"/>
    <w:qFormat/>
    <w:rsid w:val="00372591"/>
    <w:pPr>
      <w:spacing w:before="100" w:beforeAutospacing="1" w:after="100" w:afterAutospacing="1"/>
    </w:pPr>
  </w:style>
  <w:style w:type="paragraph" w:customStyle="1" w:styleId="publishedon">
    <w:name w:val="published_on"/>
    <w:basedOn w:val="Normal"/>
    <w:uiPriority w:val="99"/>
    <w:qFormat/>
    <w:rsid w:val="00372591"/>
    <w:pPr>
      <w:spacing w:before="100" w:beforeAutospacing="1" w:after="100" w:afterAutospacing="1"/>
    </w:pPr>
  </w:style>
  <w:style w:type="character" w:customStyle="1" w:styleId="hparticlefooter">
    <w:name w:val="hparticlefooter"/>
    <w:basedOn w:val="DefaultParagraphFont"/>
    <w:rsid w:val="00372591"/>
  </w:style>
  <w:style w:type="table" w:customStyle="1" w:styleId="TableGrid2">
    <w:name w:val="Table Grid2"/>
    <w:basedOn w:val="TableNormal"/>
    <w:next w:val="TableGrid"/>
    <w:rsid w:val="003725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profile-data">
    <w:name w:val="profile-data"/>
    <w:basedOn w:val="DefaultParagraphFont"/>
    <w:rsid w:val="00372591"/>
  </w:style>
  <w:style w:type="character" w:customStyle="1" w:styleId="BlockCharCharCharCharChar">
    <w:name w:val="Block Char Char Char Char Char"/>
    <w:aliases w:val="Block Char Char Char Char Char Char Char Char,Block Char Char Char Char Char Char Char1"/>
    <w:basedOn w:val="DefaultParagraphFont"/>
    <w:rsid w:val="0037259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72591"/>
    <w:rPr>
      <w:b/>
      <w:color w:val="000000"/>
      <w:u w:val="single"/>
    </w:rPr>
  </w:style>
  <w:style w:type="character" w:customStyle="1" w:styleId="CiteEmphasisChar">
    <w:name w:val="Cite/Emphasis Char"/>
    <w:basedOn w:val="DefaultParagraphFont"/>
    <w:link w:val="CiteEmphasis"/>
    <w:rsid w:val="00372591"/>
    <w:rPr>
      <w:rFonts w:ascii="Calibri" w:hAnsi="Calibri" w:cs="Calibri"/>
      <w:b/>
      <w:color w:val="000000"/>
      <w:sz w:val="22"/>
      <w:u w:val="single"/>
    </w:rPr>
  </w:style>
  <w:style w:type="character" w:customStyle="1" w:styleId="ReadText">
    <w:name w:val="Read Text"/>
    <w:basedOn w:val="DefaultParagraphFont"/>
    <w:rsid w:val="00372591"/>
    <w:rPr>
      <w:rFonts w:ascii="Times New Roman" w:hAnsi="Times New Roman"/>
      <w:b/>
      <w:bCs/>
      <w:sz w:val="24"/>
      <w:u w:val="single"/>
    </w:rPr>
  </w:style>
  <w:style w:type="paragraph" w:customStyle="1" w:styleId="Styleunread8pt">
    <w:name w:val="Style unread + 8 pt"/>
    <w:basedOn w:val="Normal"/>
    <w:link w:val="Styleunread8ptChar"/>
    <w:qFormat/>
    <w:rsid w:val="00372591"/>
    <w:rPr>
      <w:color w:val="000000"/>
      <w:sz w:val="16"/>
    </w:rPr>
  </w:style>
  <w:style w:type="character" w:customStyle="1" w:styleId="Styleunread8ptChar">
    <w:name w:val="Style unread + 8 pt Char"/>
    <w:basedOn w:val="DefaultParagraphFont"/>
    <w:link w:val="Styleunread8pt"/>
    <w:rsid w:val="00372591"/>
    <w:rPr>
      <w:rFonts w:ascii="Calibri" w:hAnsi="Calibri" w:cs="Calibri"/>
      <w:color w:val="000000"/>
      <w:sz w:val="16"/>
    </w:rPr>
  </w:style>
  <w:style w:type="character" w:customStyle="1" w:styleId="main">
    <w:name w:val="main"/>
    <w:basedOn w:val="DefaultParagraphFont"/>
    <w:rsid w:val="00372591"/>
  </w:style>
  <w:style w:type="character" w:customStyle="1" w:styleId="textunderlineCharChar">
    <w:name w:val="text underline Char Char"/>
    <w:basedOn w:val="DefaultParagraphFont"/>
    <w:rsid w:val="00372591"/>
    <w:rPr>
      <w:rFonts w:ascii="Garamond" w:hAnsi="Garamond"/>
      <w:color w:val="000000"/>
      <w:u w:val="single"/>
    </w:rPr>
  </w:style>
  <w:style w:type="paragraph" w:customStyle="1" w:styleId="ekprop-p">
    <w:name w:val="ekprop-p"/>
    <w:basedOn w:val="Normal"/>
    <w:uiPriority w:val="99"/>
    <w:qFormat/>
    <w:rsid w:val="00372591"/>
    <w:pPr>
      <w:spacing w:before="100" w:beforeAutospacing="1" w:after="100" w:afterAutospacing="1"/>
    </w:pPr>
    <w:rPr>
      <w:color w:val="58585B"/>
      <w:sz w:val="16"/>
      <w:szCs w:val="16"/>
    </w:rPr>
  </w:style>
  <w:style w:type="paragraph" w:customStyle="1" w:styleId="ShrinkCharChar">
    <w:name w:val="Shrink Char Char"/>
    <w:link w:val="ShrinkCharCharChar"/>
    <w:qFormat/>
    <w:rsid w:val="0037259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7259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72591"/>
    <w:rPr>
      <w:color w:val="000000"/>
      <w:sz w:val="16"/>
    </w:rPr>
  </w:style>
  <w:style w:type="character" w:customStyle="1" w:styleId="SmalltextCharChar">
    <w:name w:val="Smalltext Char Char"/>
    <w:basedOn w:val="DefaultParagraphFont"/>
    <w:link w:val="SmalltextChar1"/>
    <w:rsid w:val="00372591"/>
    <w:rPr>
      <w:rFonts w:ascii="Calibri" w:hAnsi="Calibri" w:cs="Calibri"/>
      <w:color w:val="000000"/>
      <w:sz w:val="16"/>
    </w:rPr>
  </w:style>
  <w:style w:type="character" w:customStyle="1" w:styleId="FullCiteCharChar">
    <w:name w:val="Full Cite Char Char"/>
    <w:basedOn w:val="DefaultParagraphFont"/>
    <w:rsid w:val="00372591"/>
    <w:rPr>
      <w:rFonts w:ascii="Georgia" w:hAnsi="Georgia" w:cs="Calibri"/>
      <w:color w:val="000000"/>
      <w:sz w:val="20"/>
      <w:szCs w:val="24"/>
    </w:rPr>
  </w:style>
  <w:style w:type="character" w:customStyle="1" w:styleId="submitted-wrapper">
    <w:name w:val="submitted-wrapper"/>
    <w:basedOn w:val="DefaultParagraphFont"/>
    <w:rsid w:val="00372591"/>
  </w:style>
  <w:style w:type="paragraph" w:customStyle="1" w:styleId="Spacer">
    <w:name w:val="Spacer"/>
    <w:basedOn w:val="Heading1"/>
    <w:link w:val="SpacerChar"/>
    <w:autoRedefine/>
    <w:uiPriority w:val="4"/>
    <w:qFormat/>
    <w:rsid w:val="0037259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72591"/>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372591"/>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72591"/>
  </w:style>
  <w:style w:type="character" w:customStyle="1" w:styleId="top-publish">
    <w:name w:val="top-publish"/>
    <w:basedOn w:val="DefaultParagraphFont"/>
    <w:rsid w:val="00372591"/>
  </w:style>
  <w:style w:type="character" w:customStyle="1" w:styleId="byline-italic">
    <w:name w:val="byline-italic"/>
    <w:basedOn w:val="DefaultParagraphFont"/>
    <w:rsid w:val="00372591"/>
  </w:style>
  <w:style w:type="character" w:customStyle="1" w:styleId="CardUnderlinedCharChar0">
    <w:name w:val="Card Underlined Char Char"/>
    <w:rsid w:val="00372591"/>
    <w:rPr>
      <w:rFonts w:ascii="Arial Narrow" w:hAnsi="Arial Narrow"/>
      <w:sz w:val="22"/>
      <w:szCs w:val="24"/>
      <w:u w:val="single"/>
      <w:lang w:val="en-US" w:eastAsia="en-US" w:bidi="ar-SA"/>
    </w:rPr>
  </w:style>
  <w:style w:type="character" w:customStyle="1" w:styleId="gd">
    <w:name w:val="gd"/>
    <w:basedOn w:val="DefaultParagraphFont"/>
    <w:rsid w:val="00372591"/>
  </w:style>
  <w:style w:type="character" w:customStyle="1" w:styleId="g3">
    <w:name w:val="g3"/>
    <w:basedOn w:val="DefaultParagraphFont"/>
    <w:rsid w:val="00372591"/>
  </w:style>
  <w:style w:type="character" w:customStyle="1" w:styleId="hb">
    <w:name w:val="hb"/>
    <w:basedOn w:val="DefaultParagraphFont"/>
    <w:rsid w:val="00372591"/>
  </w:style>
  <w:style w:type="character" w:customStyle="1" w:styleId="g2">
    <w:name w:val="g2"/>
    <w:basedOn w:val="DefaultParagraphFont"/>
    <w:rsid w:val="00372591"/>
  </w:style>
  <w:style w:type="character" w:customStyle="1" w:styleId="nameplatehead">
    <w:name w:val="nameplatehead"/>
    <w:basedOn w:val="DefaultParagraphFont"/>
    <w:rsid w:val="00372591"/>
  </w:style>
  <w:style w:type="character" w:customStyle="1" w:styleId="nameplatelink">
    <w:name w:val="nameplatelink"/>
    <w:basedOn w:val="DefaultParagraphFont"/>
    <w:rsid w:val="00372591"/>
  </w:style>
  <w:style w:type="paragraph" w:customStyle="1" w:styleId="calibre8">
    <w:name w:val="calibre8"/>
    <w:basedOn w:val="Normal"/>
    <w:uiPriority w:val="99"/>
    <w:qFormat/>
    <w:rsid w:val="00372591"/>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372591"/>
  </w:style>
  <w:style w:type="character" w:customStyle="1" w:styleId="djhat-arrow">
    <w:name w:val="djhat-arrow"/>
    <w:basedOn w:val="DefaultParagraphFont"/>
    <w:rsid w:val="00372591"/>
  </w:style>
  <w:style w:type="character" w:customStyle="1" w:styleId="mname">
    <w:name w:val="mname"/>
    <w:basedOn w:val="DefaultParagraphFont"/>
    <w:rsid w:val="00372591"/>
  </w:style>
  <w:style w:type="character" w:customStyle="1" w:styleId="mvalue">
    <w:name w:val="mvalue"/>
    <w:basedOn w:val="DefaultParagraphFont"/>
    <w:rsid w:val="00372591"/>
  </w:style>
  <w:style w:type="character" w:customStyle="1" w:styleId="mchange">
    <w:name w:val="mchange"/>
    <w:basedOn w:val="DefaultParagraphFont"/>
    <w:rsid w:val="00372591"/>
  </w:style>
  <w:style w:type="character" w:customStyle="1" w:styleId="categoryaside">
    <w:name w:val="category__aside"/>
    <w:basedOn w:val="DefaultParagraphFont"/>
    <w:rsid w:val="00372591"/>
  </w:style>
  <w:style w:type="character" w:customStyle="1" w:styleId="article-breadcrumb-wrapper">
    <w:name w:val="article-breadcrumb-wrapper"/>
    <w:basedOn w:val="DefaultParagraphFont"/>
    <w:rsid w:val="00372591"/>
  </w:style>
  <w:style w:type="character" w:customStyle="1" w:styleId="wsj-article-caption-content">
    <w:name w:val="wsj-article-caption-content"/>
    <w:basedOn w:val="DefaultParagraphFont"/>
    <w:rsid w:val="00372591"/>
  </w:style>
  <w:style w:type="character" w:customStyle="1" w:styleId="wsj-article-credit">
    <w:name w:val="wsj-article-credit"/>
    <w:basedOn w:val="DefaultParagraphFont"/>
    <w:rsid w:val="00372591"/>
  </w:style>
  <w:style w:type="character" w:customStyle="1" w:styleId="wsj-article-credit-tag">
    <w:name w:val="wsj-article-credit-tag"/>
    <w:basedOn w:val="DefaultParagraphFont"/>
    <w:rsid w:val="00372591"/>
  </w:style>
  <w:style w:type="character" w:customStyle="1" w:styleId="commentscounticon">
    <w:name w:val="comments_count_icon"/>
    <w:basedOn w:val="DefaultParagraphFont"/>
    <w:rsid w:val="00372591"/>
  </w:style>
  <w:style w:type="character" w:customStyle="1" w:styleId="comments-count-word">
    <w:name w:val="comments-count-word"/>
    <w:basedOn w:val="DefaultParagraphFont"/>
    <w:rsid w:val="00372591"/>
  </w:style>
  <w:style w:type="character" w:customStyle="1" w:styleId="company-name-type">
    <w:name w:val="company-name-type"/>
    <w:basedOn w:val="DefaultParagraphFont"/>
    <w:rsid w:val="00372591"/>
  </w:style>
  <w:style w:type="character" w:customStyle="1" w:styleId="nav-prevnext-lbl">
    <w:name w:val="nav-prevnext-lbl"/>
    <w:basedOn w:val="DefaultParagraphFont"/>
    <w:rsid w:val="00372591"/>
  </w:style>
  <w:style w:type="character" w:customStyle="1" w:styleId="nav-prevnext-hed">
    <w:name w:val="nav-prevnext-hed"/>
    <w:basedOn w:val="DefaultParagraphFont"/>
    <w:rsid w:val="00372591"/>
  </w:style>
  <w:style w:type="character" w:customStyle="1" w:styleId="readcomments">
    <w:name w:val="readcomments"/>
    <w:basedOn w:val="DefaultParagraphFont"/>
    <w:rsid w:val="00372591"/>
  </w:style>
  <w:style w:type="character" w:customStyle="1" w:styleId="selected-edition">
    <w:name w:val="selected-edition"/>
    <w:basedOn w:val="DefaultParagraphFont"/>
    <w:rsid w:val="00372591"/>
  </w:style>
  <w:style w:type="character" w:customStyle="1" w:styleId="rotate">
    <w:name w:val="rotate"/>
    <w:basedOn w:val="DefaultParagraphFont"/>
    <w:rsid w:val="00372591"/>
  </w:style>
  <w:style w:type="paragraph" w:customStyle="1" w:styleId="column-name">
    <w:name w:val="column-name"/>
    <w:basedOn w:val="Normal"/>
    <w:rsid w:val="00372591"/>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72591"/>
  </w:style>
  <w:style w:type="character" w:customStyle="1" w:styleId="UnresolvedMention31">
    <w:name w:val="Unresolved Mention31"/>
    <w:basedOn w:val="DefaultParagraphFont"/>
    <w:uiPriority w:val="99"/>
    <w:semiHidden/>
    <w:unhideWhenUsed/>
    <w:rsid w:val="00372591"/>
    <w:rPr>
      <w:color w:val="808080"/>
      <w:shd w:val="clear" w:color="auto" w:fill="E6E6E6"/>
    </w:rPr>
  </w:style>
  <w:style w:type="character" w:customStyle="1" w:styleId="m-765514100411602794gmail-style13ptbold">
    <w:name w:val="m_-765514100411602794gmail-style13ptbold"/>
    <w:basedOn w:val="DefaultParagraphFont"/>
    <w:rsid w:val="00372591"/>
  </w:style>
  <w:style w:type="character" w:customStyle="1" w:styleId="m-765514100411602794gmail-styleunderline">
    <w:name w:val="m_-765514100411602794gmail-styleunderline"/>
    <w:basedOn w:val="DefaultParagraphFont"/>
    <w:rsid w:val="00372591"/>
  </w:style>
  <w:style w:type="character" w:customStyle="1" w:styleId="FontStyle40">
    <w:name w:val="Font Style40"/>
    <w:basedOn w:val="DefaultParagraphFont"/>
    <w:uiPriority w:val="99"/>
    <w:rsid w:val="00372591"/>
    <w:rPr>
      <w:rFonts w:ascii="Cambria" w:hAnsi="Cambria" w:cs="Cambria"/>
      <w:i/>
      <w:iCs/>
      <w:sz w:val="22"/>
      <w:szCs w:val="22"/>
    </w:rPr>
  </w:style>
  <w:style w:type="character" w:customStyle="1" w:styleId="FontStyle42">
    <w:name w:val="Font Style42"/>
    <w:basedOn w:val="DefaultParagraphFont"/>
    <w:uiPriority w:val="99"/>
    <w:rsid w:val="00372591"/>
    <w:rPr>
      <w:rFonts w:ascii="Cambria" w:hAnsi="Cambria" w:cs="Cambria"/>
      <w:sz w:val="22"/>
      <w:szCs w:val="22"/>
    </w:rPr>
  </w:style>
  <w:style w:type="paragraph" w:customStyle="1" w:styleId="Style17">
    <w:name w:val="Style17"/>
    <w:basedOn w:val="Normal"/>
    <w:uiPriority w:val="99"/>
    <w:rsid w:val="00372591"/>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372591"/>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372591"/>
    <w:rPr>
      <w:rFonts w:ascii="Times New Roman" w:hAnsi="Times New Roman" w:cs="Times New Roman"/>
      <w:b/>
      <w:bCs/>
      <w:i/>
      <w:iCs/>
      <w:spacing w:val="-10"/>
      <w:sz w:val="18"/>
      <w:szCs w:val="18"/>
    </w:rPr>
  </w:style>
  <w:style w:type="character" w:customStyle="1" w:styleId="FontStyle370">
    <w:name w:val="Font Style370"/>
    <w:uiPriority w:val="99"/>
    <w:rsid w:val="00372591"/>
    <w:rPr>
      <w:rFonts w:ascii="Cambria" w:hAnsi="Cambria" w:cs="Cambria"/>
      <w:b/>
      <w:bCs/>
      <w:spacing w:val="-10"/>
      <w:sz w:val="18"/>
      <w:szCs w:val="18"/>
    </w:rPr>
  </w:style>
  <w:style w:type="character" w:customStyle="1" w:styleId="FontStyle302">
    <w:name w:val="Font Style302"/>
    <w:uiPriority w:val="99"/>
    <w:rsid w:val="00372591"/>
    <w:rPr>
      <w:rFonts w:ascii="Times New Roman" w:hAnsi="Times New Roman" w:cs="Times New Roman"/>
      <w:b/>
      <w:bCs/>
      <w:sz w:val="22"/>
      <w:szCs w:val="22"/>
    </w:rPr>
  </w:style>
  <w:style w:type="character" w:customStyle="1" w:styleId="FontStyle347">
    <w:name w:val="Font Style347"/>
    <w:uiPriority w:val="99"/>
    <w:rsid w:val="00372591"/>
    <w:rPr>
      <w:rFonts w:ascii="Times New Roman" w:hAnsi="Times New Roman" w:cs="Times New Roman"/>
      <w:b/>
      <w:bCs/>
      <w:spacing w:val="-10"/>
      <w:sz w:val="20"/>
      <w:szCs w:val="20"/>
    </w:rPr>
  </w:style>
  <w:style w:type="paragraph" w:customStyle="1" w:styleId="Style27">
    <w:name w:val="Style27"/>
    <w:basedOn w:val="Normal"/>
    <w:uiPriority w:val="99"/>
    <w:rsid w:val="0037259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72591"/>
    <w:rPr>
      <w:rFonts w:ascii="Times New Roman" w:hAnsi="Times New Roman" w:cs="Times New Roman"/>
      <w:spacing w:val="-10"/>
      <w:sz w:val="18"/>
      <w:szCs w:val="18"/>
    </w:rPr>
  </w:style>
  <w:style w:type="character" w:customStyle="1" w:styleId="FontStyle312">
    <w:name w:val="Font Style312"/>
    <w:uiPriority w:val="99"/>
    <w:rsid w:val="00372591"/>
    <w:rPr>
      <w:rFonts w:ascii="Times New Roman" w:hAnsi="Times New Roman" w:cs="Times New Roman"/>
      <w:b/>
      <w:bCs/>
      <w:spacing w:val="-10"/>
      <w:sz w:val="16"/>
      <w:szCs w:val="16"/>
    </w:rPr>
  </w:style>
  <w:style w:type="character" w:customStyle="1" w:styleId="FontStyle346">
    <w:name w:val="Font Style346"/>
    <w:uiPriority w:val="99"/>
    <w:rsid w:val="00372591"/>
    <w:rPr>
      <w:rFonts w:ascii="Times New Roman" w:hAnsi="Times New Roman" w:cs="Times New Roman"/>
      <w:b/>
      <w:bCs/>
      <w:spacing w:val="-10"/>
      <w:sz w:val="18"/>
      <w:szCs w:val="18"/>
    </w:rPr>
  </w:style>
  <w:style w:type="character" w:customStyle="1" w:styleId="FontStyle330">
    <w:name w:val="Font Style330"/>
    <w:uiPriority w:val="99"/>
    <w:rsid w:val="00372591"/>
    <w:rPr>
      <w:rFonts w:ascii="Times New Roman" w:hAnsi="Times New Roman" w:cs="Times New Roman"/>
      <w:b/>
      <w:bCs/>
      <w:sz w:val="16"/>
      <w:szCs w:val="16"/>
    </w:rPr>
  </w:style>
  <w:style w:type="character" w:customStyle="1" w:styleId="FontStyle372">
    <w:name w:val="Font Style372"/>
    <w:uiPriority w:val="99"/>
    <w:rsid w:val="00372591"/>
    <w:rPr>
      <w:rFonts w:ascii="Times New Roman" w:hAnsi="Times New Roman" w:cs="Times New Roman"/>
      <w:b/>
      <w:bCs/>
      <w:sz w:val="16"/>
      <w:szCs w:val="16"/>
    </w:rPr>
  </w:style>
  <w:style w:type="paragraph" w:customStyle="1" w:styleId="Style59">
    <w:name w:val="Style59"/>
    <w:basedOn w:val="Normal"/>
    <w:uiPriority w:val="99"/>
    <w:rsid w:val="0037259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72591"/>
    <w:rPr>
      <w:rFonts w:ascii="Times New Roman" w:hAnsi="Times New Roman" w:cs="Times New Roman"/>
      <w:b/>
      <w:bCs/>
      <w:i/>
      <w:iCs/>
      <w:sz w:val="16"/>
      <w:szCs w:val="16"/>
    </w:rPr>
  </w:style>
  <w:style w:type="paragraph" w:customStyle="1" w:styleId="Style200">
    <w:name w:val="Style20"/>
    <w:basedOn w:val="Normal"/>
    <w:uiPriority w:val="99"/>
    <w:rsid w:val="0037259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72591"/>
    <w:rPr>
      <w:rFonts w:ascii="Times New Roman" w:hAnsi="Times New Roman" w:cs="Times New Roman"/>
      <w:smallCaps/>
      <w:sz w:val="14"/>
      <w:szCs w:val="14"/>
    </w:rPr>
  </w:style>
  <w:style w:type="paragraph" w:customStyle="1" w:styleId="Style89">
    <w:name w:val="Style89"/>
    <w:basedOn w:val="Normal"/>
    <w:uiPriority w:val="99"/>
    <w:rsid w:val="0037259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72591"/>
    <w:rPr>
      <w:rFonts w:ascii="Times New Roman" w:hAnsi="Times New Roman" w:cs="Times New Roman"/>
      <w:b/>
      <w:bCs/>
      <w:spacing w:val="-10"/>
      <w:sz w:val="22"/>
      <w:szCs w:val="22"/>
    </w:rPr>
  </w:style>
  <w:style w:type="character" w:customStyle="1" w:styleId="FontStyle320">
    <w:name w:val="Font Style320"/>
    <w:uiPriority w:val="99"/>
    <w:rsid w:val="00372591"/>
    <w:rPr>
      <w:rFonts w:ascii="Times New Roman" w:hAnsi="Times New Roman" w:cs="Times New Roman"/>
      <w:b/>
      <w:bCs/>
      <w:spacing w:val="-10"/>
      <w:sz w:val="22"/>
      <w:szCs w:val="22"/>
    </w:rPr>
  </w:style>
  <w:style w:type="character" w:customStyle="1" w:styleId="FontStyle352">
    <w:name w:val="Font Style352"/>
    <w:uiPriority w:val="99"/>
    <w:rsid w:val="00372591"/>
    <w:rPr>
      <w:rFonts w:ascii="Times New Roman" w:hAnsi="Times New Roman" w:cs="Times New Roman"/>
      <w:b/>
      <w:bCs/>
      <w:sz w:val="16"/>
      <w:szCs w:val="16"/>
    </w:rPr>
  </w:style>
  <w:style w:type="character" w:customStyle="1" w:styleId="FontStyle356">
    <w:name w:val="Font Style356"/>
    <w:uiPriority w:val="99"/>
    <w:rsid w:val="00372591"/>
    <w:rPr>
      <w:rFonts w:ascii="Times New Roman" w:hAnsi="Times New Roman" w:cs="Times New Roman"/>
      <w:b/>
      <w:bCs/>
      <w:spacing w:val="-10"/>
      <w:sz w:val="22"/>
      <w:szCs w:val="22"/>
    </w:rPr>
  </w:style>
  <w:style w:type="character" w:customStyle="1" w:styleId="FontStyle298">
    <w:name w:val="Font Style298"/>
    <w:uiPriority w:val="99"/>
    <w:rsid w:val="00372591"/>
    <w:rPr>
      <w:rFonts w:ascii="Times New Roman" w:hAnsi="Times New Roman" w:cs="Times New Roman"/>
      <w:sz w:val="18"/>
      <w:szCs w:val="18"/>
    </w:rPr>
  </w:style>
  <w:style w:type="character" w:customStyle="1" w:styleId="FontStyle311">
    <w:name w:val="Font Style311"/>
    <w:uiPriority w:val="99"/>
    <w:rsid w:val="00372591"/>
    <w:rPr>
      <w:rFonts w:ascii="Times New Roman" w:hAnsi="Times New Roman" w:cs="Times New Roman"/>
      <w:b/>
      <w:bCs/>
      <w:spacing w:val="-10"/>
      <w:sz w:val="18"/>
      <w:szCs w:val="18"/>
    </w:rPr>
  </w:style>
  <w:style w:type="character" w:customStyle="1" w:styleId="FontStyle332">
    <w:name w:val="Font Style332"/>
    <w:uiPriority w:val="99"/>
    <w:rsid w:val="00372591"/>
    <w:rPr>
      <w:rFonts w:ascii="Times New Roman" w:hAnsi="Times New Roman" w:cs="Times New Roman"/>
      <w:b/>
      <w:bCs/>
      <w:i/>
      <w:iCs/>
      <w:spacing w:val="-10"/>
      <w:sz w:val="20"/>
      <w:szCs w:val="20"/>
    </w:rPr>
  </w:style>
  <w:style w:type="character" w:customStyle="1" w:styleId="FontStyle371">
    <w:name w:val="Font Style371"/>
    <w:uiPriority w:val="99"/>
    <w:rsid w:val="00372591"/>
    <w:rPr>
      <w:rFonts w:ascii="Times New Roman" w:hAnsi="Times New Roman" w:cs="Times New Roman"/>
      <w:sz w:val="16"/>
      <w:szCs w:val="16"/>
    </w:rPr>
  </w:style>
  <w:style w:type="character" w:customStyle="1" w:styleId="FontStyle350">
    <w:name w:val="Font Style350"/>
    <w:uiPriority w:val="99"/>
    <w:rsid w:val="00372591"/>
    <w:rPr>
      <w:rFonts w:ascii="Times New Roman" w:hAnsi="Times New Roman" w:cs="Times New Roman"/>
      <w:b/>
      <w:bCs/>
      <w:i/>
      <w:iCs/>
      <w:sz w:val="20"/>
      <w:szCs w:val="20"/>
    </w:rPr>
  </w:style>
  <w:style w:type="paragraph" w:customStyle="1" w:styleId="Style8">
    <w:name w:val="Style8"/>
    <w:basedOn w:val="Normal"/>
    <w:uiPriority w:val="99"/>
    <w:rsid w:val="00372591"/>
    <w:pPr>
      <w:widowControl w:val="0"/>
      <w:autoSpaceDE w:val="0"/>
      <w:autoSpaceDN w:val="0"/>
      <w:adjustRightInd w:val="0"/>
    </w:pPr>
    <w:rPr>
      <w:rFonts w:eastAsia="Times New Roman"/>
      <w:sz w:val="24"/>
    </w:rPr>
  </w:style>
  <w:style w:type="character" w:customStyle="1" w:styleId="FontStyle351">
    <w:name w:val="Font Style351"/>
    <w:uiPriority w:val="99"/>
    <w:rsid w:val="00372591"/>
    <w:rPr>
      <w:rFonts w:ascii="Times New Roman" w:hAnsi="Times New Roman" w:cs="Times New Roman"/>
      <w:b/>
      <w:bCs/>
      <w:sz w:val="22"/>
      <w:szCs w:val="22"/>
    </w:rPr>
  </w:style>
  <w:style w:type="paragraph" w:customStyle="1" w:styleId="Style130">
    <w:name w:val="Style130"/>
    <w:basedOn w:val="Normal"/>
    <w:uiPriority w:val="99"/>
    <w:rsid w:val="00372591"/>
    <w:pPr>
      <w:widowControl w:val="0"/>
      <w:autoSpaceDE w:val="0"/>
      <w:autoSpaceDN w:val="0"/>
      <w:adjustRightInd w:val="0"/>
      <w:jc w:val="both"/>
    </w:pPr>
    <w:rPr>
      <w:rFonts w:eastAsia="Times New Roman"/>
      <w:sz w:val="24"/>
    </w:rPr>
  </w:style>
  <w:style w:type="character" w:customStyle="1" w:styleId="FontStyle369">
    <w:name w:val="Font Style369"/>
    <w:uiPriority w:val="99"/>
    <w:rsid w:val="00372591"/>
    <w:rPr>
      <w:rFonts w:ascii="Times New Roman" w:hAnsi="Times New Roman" w:cs="Times New Roman"/>
      <w:b/>
      <w:bCs/>
      <w:spacing w:val="-10"/>
      <w:sz w:val="20"/>
      <w:szCs w:val="20"/>
    </w:rPr>
  </w:style>
  <w:style w:type="character" w:customStyle="1" w:styleId="FontStyle357">
    <w:name w:val="Font Style357"/>
    <w:uiPriority w:val="99"/>
    <w:rsid w:val="00372591"/>
    <w:rPr>
      <w:rFonts w:ascii="Times New Roman" w:hAnsi="Times New Roman" w:cs="Times New Roman"/>
      <w:b/>
      <w:bCs/>
      <w:spacing w:val="-10"/>
      <w:sz w:val="22"/>
      <w:szCs w:val="22"/>
    </w:rPr>
  </w:style>
  <w:style w:type="paragraph" w:customStyle="1" w:styleId="Style67">
    <w:name w:val="Style67"/>
    <w:basedOn w:val="Normal"/>
    <w:uiPriority w:val="99"/>
    <w:rsid w:val="0037259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72591"/>
    <w:rPr>
      <w:rFonts w:ascii="Times New Roman" w:hAnsi="Times New Roman" w:cs="Times New Roman"/>
      <w:sz w:val="20"/>
      <w:szCs w:val="20"/>
    </w:rPr>
  </w:style>
  <w:style w:type="character" w:customStyle="1" w:styleId="FontStyle374">
    <w:name w:val="Font Style374"/>
    <w:uiPriority w:val="99"/>
    <w:rsid w:val="00372591"/>
    <w:rPr>
      <w:rFonts w:ascii="Times New Roman" w:hAnsi="Times New Roman" w:cs="Times New Roman"/>
      <w:b/>
      <w:bCs/>
      <w:spacing w:val="-10"/>
      <w:sz w:val="22"/>
      <w:szCs w:val="22"/>
    </w:rPr>
  </w:style>
  <w:style w:type="paragraph" w:customStyle="1" w:styleId="Style300">
    <w:name w:val="Style30"/>
    <w:basedOn w:val="Normal"/>
    <w:uiPriority w:val="99"/>
    <w:rsid w:val="0037259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72591"/>
    <w:rPr>
      <w:rFonts w:ascii="Times New Roman" w:hAnsi="Times New Roman" w:cs="Times New Roman"/>
      <w:smallCaps/>
      <w:sz w:val="16"/>
      <w:szCs w:val="16"/>
    </w:rPr>
  </w:style>
  <w:style w:type="paragraph" w:customStyle="1" w:styleId="Style93">
    <w:name w:val="Style93"/>
    <w:basedOn w:val="Normal"/>
    <w:uiPriority w:val="99"/>
    <w:rsid w:val="0037259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72591"/>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372591"/>
    <w:rPr>
      <w:rFonts w:ascii="Arial" w:eastAsia="Times New Roman" w:hAnsi="Arial"/>
      <w:b/>
      <w:sz w:val="28"/>
      <w:u w:val="thick"/>
    </w:rPr>
  </w:style>
  <w:style w:type="character" w:customStyle="1" w:styleId="CardsCharCharChar">
    <w:name w:val="Cards Char Char Char"/>
    <w:rsid w:val="00372591"/>
    <w:rPr>
      <w:szCs w:val="24"/>
      <w:lang w:val="en-US" w:eastAsia="en-US" w:bidi="ar-SA"/>
    </w:rPr>
  </w:style>
  <w:style w:type="character" w:customStyle="1" w:styleId="CardsCharCharCharChar">
    <w:name w:val="Cards Char Char Char Char"/>
    <w:rsid w:val="00372591"/>
    <w:rPr>
      <w:szCs w:val="24"/>
      <w:lang w:val="en-US" w:eastAsia="en-US" w:bidi="ar-SA"/>
    </w:rPr>
  </w:style>
  <w:style w:type="paragraph" w:customStyle="1" w:styleId="NoSpacingCharCharChar">
    <w:name w:val="No Spacing Char Char Char"/>
    <w:next w:val="Normal"/>
    <w:rsid w:val="0037259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72591"/>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372591"/>
    <w:rPr>
      <w:rFonts w:ascii="Garamond" w:hAnsi="Garamond"/>
    </w:rPr>
  </w:style>
  <w:style w:type="paragraph" w:customStyle="1" w:styleId="INDENTEDPARAGRAPH">
    <w:name w:val="INDENTED PARAGRAPH"/>
    <w:rsid w:val="00372591"/>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372591"/>
  </w:style>
  <w:style w:type="paragraph" w:customStyle="1" w:styleId="TagChar1CharCharCharChar">
    <w:name w:val="Tag Char1 Char Char Char Char"/>
    <w:basedOn w:val="Normal"/>
    <w:rsid w:val="00372591"/>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72591"/>
    <w:rPr>
      <w:rFonts w:eastAsia="Times New Roman"/>
      <w:b/>
      <w:sz w:val="24"/>
    </w:rPr>
  </w:style>
  <w:style w:type="paragraph" w:customStyle="1" w:styleId="RepeatHeader0">
    <w:name w:val="Repeat Header"/>
    <w:basedOn w:val="HeaderDebate"/>
    <w:rsid w:val="00372591"/>
    <w:pPr>
      <w:jc w:val="center"/>
      <w:outlineLvl w:val="1"/>
    </w:pPr>
    <w:rPr>
      <w:rFonts w:eastAsia="Times New Roman"/>
      <w:b/>
      <w:sz w:val="48"/>
      <w:szCs w:val="48"/>
      <w:u w:val="words"/>
    </w:rPr>
  </w:style>
  <w:style w:type="character" w:customStyle="1" w:styleId="sectionsubtitle">
    <w:name w:val="sectionsubtitle"/>
    <w:basedOn w:val="DefaultParagraphFont"/>
    <w:rsid w:val="00372591"/>
  </w:style>
  <w:style w:type="character" w:customStyle="1" w:styleId="EvidenceTag">
    <w:name w:val="Evidence Tag"/>
    <w:rsid w:val="0037259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725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725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725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725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372591"/>
  </w:style>
  <w:style w:type="character" w:customStyle="1" w:styleId="StyleUnderlineUnderlineChar">
    <w:name w:val="Style Underline + Underline Char"/>
    <w:rsid w:val="00372591"/>
    <w:rPr>
      <w:rFonts w:ascii="Trebuchet MS" w:hAnsi="Trebuchet MS"/>
      <w:szCs w:val="18"/>
      <w:u w:val="single"/>
      <w:lang w:val="en-US" w:eastAsia="en-US" w:bidi="ar-SA"/>
    </w:rPr>
  </w:style>
  <w:style w:type="paragraph" w:customStyle="1" w:styleId="UnderlineCards">
    <w:name w:val="Underline Cards"/>
    <w:basedOn w:val="Cards"/>
    <w:link w:val="UnderlineCardsChar"/>
    <w:rsid w:val="00372591"/>
    <w:pPr>
      <w:widowControl/>
      <w:suppressAutoHyphens w:val="0"/>
      <w:spacing w:after="0" w:line="240" w:lineRule="auto"/>
      <w:ind w:left="288" w:right="0"/>
    </w:pPr>
    <w:rPr>
      <w:rFonts w:ascii="Times New Roman" w:eastAsia="Times New Roman" w:hAnsi="Times New Roman"/>
      <w:color w:val="auto"/>
      <w:sz w:val="20"/>
      <w:szCs w:val="24"/>
      <w:u w:val="thick"/>
    </w:rPr>
  </w:style>
  <w:style w:type="character" w:customStyle="1" w:styleId="UnderlineCardsChar">
    <w:name w:val="Underline Cards Char"/>
    <w:link w:val="UnderlineCards"/>
    <w:rsid w:val="00372591"/>
    <w:rPr>
      <w:rFonts w:ascii="Times New Roman" w:eastAsia="Times New Roman" w:hAnsi="Times New Roman" w:cs="Times New Roman"/>
      <w:sz w:val="20"/>
      <w:u w:val="thick"/>
    </w:rPr>
  </w:style>
  <w:style w:type="character" w:customStyle="1" w:styleId="SmallCardsChar">
    <w:name w:val="Small Cards Char"/>
    <w:link w:val="SmallCards"/>
    <w:rsid w:val="00372591"/>
    <w:rPr>
      <w:rFonts w:ascii="Calibri" w:eastAsia="Times New Roman" w:hAnsi="Calibri" w:cs="Calibri"/>
      <w:sz w:val="16"/>
      <w:szCs w:val="20"/>
    </w:rPr>
  </w:style>
  <w:style w:type="paragraph" w:customStyle="1" w:styleId="ReadingCites">
    <w:name w:val="Reading Cites"/>
    <w:basedOn w:val="Normal"/>
    <w:link w:val="ReadingCitesChar"/>
    <w:rsid w:val="00372591"/>
    <w:rPr>
      <w:rFonts w:eastAsia="Times New Roman"/>
      <w:b/>
      <w:szCs w:val="20"/>
    </w:rPr>
  </w:style>
  <w:style w:type="character" w:customStyle="1" w:styleId="ReadingCitesChar">
    <w:name w:val="Reading Cites Char"/>
    <w:link w:val="ReadingCites"/>
    <w:rsid w:val="00372591"/>
    <w:rPr>
      <w:rFonts w:ascii="Calibri" w:eastAsia="Times New Roman" w:hAnsi="Calibri" w:cs="Calibri"/>
      <w:b/>
      <w:sz w:val="22"/>
      <w:szCs w:val="20"/>
    </w:rPr>
  </w:style>
  <w:style w:type="paragraph" w:customStyle="1" w:styleId="ContentsHeading">
    <w:name w:val="Contents Heading"/>
    <w:basedOn w:val="Heading1"/>
    <w:next w:val="Normal"/>
    <w:rsid w:val="0037259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372591"/>
    <w:pPr>
      <w:spacing w:before="100" w:beforeAutospacing="1" w:after="100" w:afterAutospacing="1"/>
    </w:pPr>
    <w:rPr>
      <w:rFonts w:eastAsia="Times New Roman"/>
    </w:rPr>
  </w:style>
  <w:style w:type="character" w:customStyle="1" w:styleId="CharacterStyle8">
    <w:name w:val="Character Style 8"/>
    <w:rsid w:val="00372591"/>
    <w:rPr>
      <w:sz w:val="22"/>
      <w:szCs w:val="22"/>
    </w:rPr>
  </w:style>
  <w:style w:type="paragraph" w:customStyle="1" w:styleId="Style110">
    <w:name w:val="Style 11"/>
    <w:rsid w:val="0037259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7259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72591"/>
    <w:rPr>
      <w:rFonts w:ascii="Arial Narrow" w:hAnsi="Arial Narrow"/>
      <w:color w:val="000000"/>
      <w:sz w:val="22"/>
      <w:szCs w:val="22"/>
      <w:u w:val="single"/>
      <w:lang w:val="en-US" w:eastAsia="en-US" w:bidi="ar-SA"/>
    </w:rPr>
  </w:style>
  <w:style w:type="character" w:customStyle="1" w:styleId="CardText1Char1">
    <w:name w:val="Card Text 1 Char1"/>
    <w:rsid w:val="00372591"/>
    <w:rPr>
      <w:rFonts w:ascii="Arial Narrow" w:hAnsi="Arial Narrow"/>
      <w:color w:val="000000"/>
      <w:sz w:val="22"/>
      <w:szCs w:val="22"/>
      <w:u w:val="single"/>
      <w:lang w:val="en-US" w:eastAsia="en-US" w:bidi="ar-SA"/>
    </w:rPr>
  </w:style>
  <w:style w:type="paragraph" w:customStyle="1" w:styleId="Style52">
    <w:name w:val="Style 5"/>
    <w:rsid w:val="0037259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72591"/>
    <w:rPr>
      <w:rFonts w:ascii="Times New Roman" w:eastAsia="Times" w:hAnsi="Times New Roman" w:cs="Arial"/>
      <w:b/>
      <w:bCs/>
      <w:iCs/>
      <w:noProof/>
      <w:sz w:val="24"/>
      <w:szCs w:val="24"/>
      <w:lang w:val="en-US" w:eastAsia="en-US" w:bidi="ar-SA"/>
    </w:rPr>
  </w:style>
  <w:style w:type="character" w:customStyle="1" w:styleId="arttitle1">
    <w:name w:val="arttitle1"/>
    <w:rsid w:val="00372591"/>
    <w:rPr>
      <w:b/>
      <w:bCs/>
      <w:color w:val="695B54"/>
    </w:rPr>
  </w:style>
  <w:style w:type="paragraph" w:customStyle="1" w:styleId="Heading11">
    <w:name w:val="Heading 11"/>
    <w:basedOn w:val="Normal"/>
    <w:next w:val="Normal"/>
    <w:rsid w:val="00372591"/>
    <w:pPr>
      <w:keepNext/>
      <w:widowControl w:val="0"/>
      <w:suppressAutoHyphens/>
      <w:jc w:val="center"/>
    </w:pPr>
    <w:rPr>
      <w:rFonts w:eastAsia="Tahoma"/>
      <w:b/>
      <w:sz w:val="48"/>
      <w:szCs w:val="32"/>
      <w:u w:val="single"/>
    </w:rPr>
  </w:style>
  <w:style w:type="paragraph" w:customStyle="1" w:styleId="TextHeading">
    <w:name w:val="Text Heading"/>
    <w:basedOn w:val="Heading3"/>
    <w:rsid w:val="00372591"/>
    <w:pPr>
      <w:keepLines w:val="0"/>
      <w:pageBreakBefore w:val="0"/>
      <w:spacing w:before="0"/>
      <w:jc w:val="left"/>
    </w:pPr>
    <w:rPr>
      <w:rFonts w:eastAsia="Times New Roman" w:cs="Arial"/>
      <w:sz w:val="22"/>
      <w:szCs w:val="26"/>
    </w:rPr>
  </w:style>
  <w:style w:type="character" w:customStyle="1" w:styleId="TextHeadingChar">
    <w:name w:val="Text Heading Char"/>
    <w:rsid w:val="00372591"/>
    <w:rPr>
      <w:rFonts w:cs="Arial"/>
      <w:b/>
      <w:bCs/>
      <w:sz w:val="22"/>
      <w:szCs w:val="26"/>
      <w:u w:val="single"/>
      <w:lang w:val="en-US" w:eastAsia="en-US" w:bidi="ar-SA"/>
    </w:rPr>
  </w:style>
  <w:style w:type="paragraph" w:customStyle="1" w:styleId="StyleHeading1BlockTitleHeading1Char1ALEXHeadingBrief-He2">
    <w:name w:val="Style Heading 1Block TitleHeading 1 Char1ALEXHeadingBrief - He...2"/>
    <w:basedOn w:val="Heading1"/>
    <w:autoRedefine/>
    <w:rsid w:val="003725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725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7259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372591"/>
    <w:rPr>
      <w:rFonts w:ascii="Cambria" w:eastAsia="Cambria" w:hAnsi="Cambria"/>
      <w:b/>
      <w:caps/>
      <w:sz w:val="24"/>
    </w:rPr>
  </w:style>
  <w:style w:type="paragraph" w:customStyle="1" w:styleId="StyleDebateBodyBefore12pt">
    <w:name w:val="Style Debate Body + Before:  12 pt"/>
    <w:basedOn w:val="Normal"/>
    <w:next w:val="Normal"/>
    <w:rsid w:val="00372591"/>
    <w:pPr>
      <w:spacing w:before="240"/>
    </w:pPr>
    <w:rPr>
      <w:rFonts w:ascii="Garamond" w:eastAsia="Times New Roman" w:hAnsi="Garamond"/>
      <w:bCs/>
      <w:szCs w:val="20"/>
    </w:rPr>
  </w:style>
  <w:style w:type="paragraph" w:customStyle="1" w:styleId="StyleDebateBodyBefore12pt1">
    <w:name w:val="Style Debate Body + Before:  12 pt1"/>
    <w:basedOn w:val="Normal"/>
    <w:rsid w:val="00372591"/>
    <w:pPr>
      <w:spacing w:before="240"/>
    </w:pPr>
    <w:rPr>
      <w:rFonts w:ascii="Garamond" w:eastAsia="Times New Roman" w:hAnsi="Garamond"/>
      <w:bCs/>
      <w:szCs w:val="20"/>
    </w:rPr>
  </w:style>
  <w:style w:type="paragraph" w:customStyle="1" w:styleId="PageNumber11">
    <w:name w:val="Page Number11"/>
    <w:basedOn w:val="Normal"/>
    <w:next w:val="Normal"/>
    <w:rsid w:val="00372591"/>
    <w:rPr>
      <w:rFonts w:eastAsia="Times New Roman"/>
    </w:rPr>
  </w:style>
  <w:style w:type="character" w:customStyle="1" w:styleId="Heading2CharCharCharCharCharCharCharCharCharCharCharCharCharChar1">
    <w:name w:val="Heading 2 Char Char Char Char Char Char Char Char Char Char Char Char Char Char1"/>
    <w:rsid w:val="00372591"/>
    <w:rPr>
      <w:rFonts w:eastAsia="SimSun" w:cs="Arial"/>
      <w:b/>
      <w:bCs/>
      <w:iCs/>
      <w:sz w:val="24"/>
      <w:szCs w:val="28"/>
      <w:lang w:val="en-US" w:eastAsia="zh-CN" w:bidi="ar-SA"/>
    </w:rPr>
  </w:style>
  <w:style w:type="character" w:customStyle="1" w:styleId="Char31">
    <w:name w:val="Char31"/>
    <w:rsid w:val="00372591"/>
    <w:rPr>
      <w:rFonts w:cs="Arial"/>
      <w:bCs/>
      <w:u w:val="thick"/>
      <w:lang w:val="en-US" w:eastAsia="en-US" w:bidi="ar-SA"/>
    </w:rPr>
  </w:style>
  <w:style w:type="paragraph" w:customStyle="1" w:styleId="StyleHeading1Centered">
    <w:name w:val="Style Heading 1 + Centered"/>
    <w:basedOn w:val="Heading1"/>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72591"/>
    <w:pPr>
      <w:spacing w:before="120"/>
    </w:pPr>
    <w:rPr>
      <w:rFonts w:eastAsia="Times New Roman"/>
    </w:rPr>
  </w:style>
  <w:style w:type="character" w:customStyle="1" w:styleId="underliningChar3">
    <w:name w:val="underlining Char"/>
    <w:rsid w:val="00372591"/>
    <w:rPr>
      <w:b/>
      <w:szCs w:val="24"/>
      <w:u w:val="single"/>
      <w:lang w:val="en-US" w:eastAsia="en-US" w:bidi="ar-SA"/>
    </w:rPr>
  </w:style>
  <w:style w:type="character" w:customStyle="1" w:styleId="notreadChar">
    <w:name w:val="not read Char"/>
    <w:rsid w:val="00372591"/>
    <w:rPr>
      <w:sz w:val="18"/>
      <w:szCs w:val="24"/>
      <w:lang w:val="en-US" w:eastAsia="en-US" w:bidi="ar-SA"/>
    </w:rPr>
  </w:style>
  <w:style w:type="paragraph" w:customStyle="1" w:styleId="StyleStrong10ptNotBold">
    <w:name w:val="Style Strong + 10 pt Not Bold"/>
    <w:basedOn w:val="Normal"/>
    <w:autoRedefine/>
    <w:rsid w:val="00372591"/>
    <w:pPr>
      <w:ind w:left="720" w:hanging="360"/>
    </w:pPr>
    <w:rPr>
      <w:rFonts w:eastAsia="Times New Roman"/>
      <w:sz w:val="26"/>
      <w:szCs w:val="26"/>
    </w:rPr>
  </w:style>
  <w:style w:type="character" w:customStyle="1" w:styleId="smallCharChar0">
    <w:name w:val="small Char Char"/>
    <w:rsid w:val="00372591"/>
    <w:rPr>
      <w:rFonts w:ascii="Times New Roman" w:eastAsia="Times New Roman" w:hAnsi="Times New Roman" w:cs="Times New Roman"/>
      <w:sz w:val="12"/>
      <w:szCs w:val="16"/>
    </w:rPr>
  </w:style>
  <w:style w:type="character" w:customStyle="1" w:styleId="Undlerine">
    <w:name w:val="Undlerine"/>
    <w:qFormat/>
    <w:rsid w:val="00372591"/>
    <w:rPr>
      <w:rFonts w:ascii="Times New Roman" w:hAnsi="Times New Roman"/>
      <w:w w:val="110"/>
      <w:sz w:val="20"/>
      <w:szCs w:val="20"/>
      <w:u w:val="single"/>
      <w:bdr w:val="none" w:sz="0" w:space="0" w:color="auto"/>
      <w:lang w:bidi="he-IL"/>
    </w:rPr>
  </w:style>
  <w:style w:type="character" w:customStyle="1" w:styleId="Boxes">
    <w:name w:val="Boxes"/>
    <w:qFormat/>
    <w:rsid w:val="00372591"/>
    <w:rPr>
      <w:rFonts w:ascii="Times New Roman" w:hAnsi="Times New Roman"/>
      <w:sz w:val="20"/>
      <w:u w:val="single"/>
      <w:bdr w:val="single" w:sz="4" w:space="0" w:color="auto"/>
    </w:rPr>
  </w:style>
  <w:style w:type="character" w:customStyle="1" w:styleId="tim">
    <w:name w:val="tim"/>
    <w:qFormat/>
    <w:rsid w:val="00372591"/>
    <w:rPr>
      <w:rFonts w:ascii="Times New Roman" w:hAnsi="Times New Roman"/>
      <w:sz w:val="20"/>
      <w:u w:val="single"/>
    </w:rPr>
  </w:style>
  <w:style w:type="character" w:customStyle="1" w:styleId="hl">
    <w:name w:val="hl"/>
    <w:basedOn w:val="DefaultParagraphFont"/>
    <w:rsid w:val="00372591"/>
  </w:style>
  <w:style w:type="character" w:customStyle="1" w:styleId="clock1">
    <w:name w:val="clock1"/>
    <w:rsid w:val="00372591"/>
    <w:rPr>
      <w:color w:val="B51B1B"/>
    </w:rPr>
  </w:style>
  <w:style w:type="character" w:customStyle="1" w:styleId="smallChar10">
    <w:name w:val="small Char1"/>
    <w:rsid w:val="00372591"/>
    <w:rPr>
      <w:sz w:val="12"/>
      <w:szCs w:val="16"/>
      <w:lang w:val="en-US" w:eastAsia="en-US" w:bidi="ar-SA"/>
    </w:rPr>
  </w:style>
  <w:style w:type="character" w:customStyle="1" w:styleId="SmallCardsCharChar">
    <w:name w:val="Small Cards Char Char"/>
    <w:rsid w:val="00372591"/>
    <w:rPr>
      <w:sz w:val="14"/>
      <w:szCs w:val="24"/>
      <w:lang w:val="en-US" w:eastAsia="en-US" w:bidi="ar-SA"/>
    </w:rPr>
  </w:style>
  <w:style w:type="paragraph" w:customStyle="1" w:styleId="NormalCards">
    <w:name w:val="Normal Cards"/>
    <w:basedOn w:val="Normal"/>
    <w:rsid w:val="00372591"/>
    <w:pPr>
      <w:ind w:left="288"/>
    </w:pPr>
    <w:rPr>
      <w:rFonts w:eastAsia="Times New Roman"/>
    </w:rPr>
  </w:style>
  <w:style w:type="character" w:customStyle="1" w:styleId="iniciales">
    <w:name w:val="iniciales"/>
    <w:basedOn w:val="DefaultParagraphFont"/>
    <w:rsid w:val="00372591"/>
  </w:style>
  <w:style w:type="character" w:customStyle="1" w:styleId="Style10ptBoldUnderline">
    <w:name w:val="Style 10 pt Bold Underline"/>
    <w:rsid w:val="00372591"/>
    <w:rPr>
      <w:b/>
      <w:bCs/>
      <w:sz w:val="20"/>
      <w:u w:val="single"/>
    </w:rPr>
  </w:style>
  <w:style w:type="paragraph" w:customStyle="1" w:styleId="outdent">
    <w:name w:val="outdent"/>
    <w:basedOn w:val="Normal"/>
    <w:rsid w:val="0037259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72591"/>
    <w:pPr>
      <w:spacing w:before="100" w:beforeAutospacing="1" w:after="100" w:afterAutospacing="1"/>
    </w:pPr>
    <w:rPr>
      <w:rFonts w:eastAsia="Times New Roman"/>
      <w:sz w:val="24"/>
    </w:rPr>
  </w:style>
  <w:style w:type="paragraph" w:customStyle="1" w:styleId="bulletfollow">
    <w:name w:val="bulletfollow"/>
    <w:basedOn w:val="Normal"/>
    <w:rsid w:val="00372591"/>
    <w:pPr>
      <w:spacing w:before="100" w:beforeAutospacing="1" w:after="100" w:afterAutospacing="1"/>
    </w:pPr>
    <w:rPr>
      <w:rFonts w:eastAsia="Times New Roman"/>
      <w:sz w:val="24"/>
    </w:rPr>
  </w:style>
  <w:style w:type="paragraph" w:customStyle="1" w:styleId="bulleted">
    <w:name w:val="bulleted"/>
    <w:basedOn w:val="Normal"/>
    <w:rsid w:val="00372591"/>
    <w:pPr>
      <w:spacing w:before="100" w:beforeAutospacing="1" w:after="100" w:afterAutospacing="1"/>
    </w:pPr>
    <w:rPr>
      <w:rFonts w:eastAsia="Times New Roman"/>
      <w:sz w:val="24"/>
    </w:rPr>
  </w:style>
  <w:style w:type="character" w:customStyle="1" w:styleId="UnderlineCardsCharChar">
    <w:name w:val="Underline Cards Char Char"/>
    <w:rsid w:val="00372591"/>
    <w:rPr>
      <w:rFonts w:eastAsia="SimSun"/>
      <w:szCs w:val="24"/>
      <w:u w:val="thick"/>
      <w:lang w:val="en-US" w:eastAsia="en-US" w:bidi="ar-SA"/>
    </w:rPr>
  </w:style>
  <w:style w:type="paragraph" w:customStyle="1" w:styleId="authorgroup">
    <w:name w:val="authorgroup"/>
    <w:basedOn w:val="Normal"/>
    <w:rsid w:val="00372591"/>
    <w:pPr>
      <w:spacing w:before="100" w:beforeAutospacing="1" w:after="100" w:afterAutospacing="1"/>
    </w:pPr>
    <w:rPr>
      <w:rFonts w:eastAsia="Calibri"/>
      <w:sz w:val="24"/>
    </w:rPr>
  </w:style>
  <w:style w:type="paragraph" w:customStyle="1" w:styleId="affiliation1">
    <w:name w:val="affiliation1"/>
    <w:basedOn w:val="Normal"/>
    <w:rsid w:val="00372591"/>
    <w:pPr>
      <w:spacing w:before="100" w:beforeAutospacing="1" w:after="100" w:afterAutospacing="1"/>
    </w:pPr>
    <w:rPr>
      <w:rFonts w:eastAsia="Calibri"/>
      <w:sz w:val="24"/>
    </w:rPr>
  </w:style>
  <w:style w:type="character" w:customStyle="1" w:styleId="smallcapitals">
    <w:name w:val="smallcapitals"/>
    <w:basedOn w:val="DefaultParagraphFont"/>
    <w:rsid w:val="00372591"/>
  </w:style>
  <w:style w:type="character" w:customStyle="1" w:styleId="number0">
    <w:name w:val="number"/>
    <w:basedOn w:val="DefaultParagraphFont"/>
    <w:rsid w:val="00372591"/>
  </w:style>
  <w:style w:type="character" w:customStyle="1" w:styleId="articlebody1">
    <w:name w:val="articlebody1"/>
    <w:rsid w:val="00372591"/>
  </w:style>
  <w:style w:type="character" w:customStyle="1" w:styleId="small1">
    <w:name w:val="small1"/>
    <w:rsid w:val="00372591"/>
  </w:style>
  <w:style w:type="character" w:customStyle="1" w:styleId="AuthorDateChar1">
    <w:name w:val="Author/Date Char1"/>
    <w:rsid w:val="00372591"/>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372591"/>
    <w:pPr>
      <w:spacing w:before="120"/>
    </w:pPr>
    <w:rPr>
      <w:rFonts w:ascii="Arial" w:hAnsi="Arial"/>
      <w:b/>
    </w:rPr>
  </w:style>
  <w:style w:type="character" w:customStyle="1" w:styleId="analyticChar0">
    <w:name w:val="analytic Char"/>
    <w:basedOn w:val="DefaultParagraphFont"/>
    <w:link w:val="analytic0"/>
    <w:uiPriority w:val="4"/>
    <w:rsid w:val="00372591"/>
    <w:rPr>
      <w:rFonts w:ascii="Arial" w:hAnsi="Arial" w:cs="Calibri"/>
      <w:b/>
      <w:sz w:val="22"/>
    </w:rPr>
  </w:style>
  <w:style w:type="character" w:customStyle="1" w:styleId="Normal30">
    <w:name w:val="Normal3"/>
    <w:basedOn w:val="DefaultParagraphFont"/>
    <w:rsid w:val="00372591"/>
  </w:style>
  <w:style w:type="paragraph" w:customStyle="1" w:styleId="Heading12">
    <w:name w:val="Heading 12"/>
    <w:basedOn w:val="Normal"/>
    <w:next w:val="Normal"/>
    <w:rsid w:val="00372591"/>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372591"/>
  </w:style>
  <w:style w:type="character" w:customStyle="1" w:styleId="m-3583723223135346788gmail-styleunderline">
    <w:name w:val="m_-3583723223135346788gmail-styleunderline"/>
    <w:basedOn w:val="DefaultParagraphFont"/>
    <w:rsid w:val="00372591"/>
  </w:style>
  <w:style w:type="character" w:customStyle="1" w:styleId="CardsFont6ptChar5">
    <w:name w:val="Cards + Font: 6 pt Char5"/>
    <w:basedOn w:val="DefaultParagraphFont"/>
    <w:locked/>
    <w:rsid w:val="00372591"/>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372591"/>
  </w:style>
  <w:style w:type="character" w:customStyle="1" w:styleId="m-1146133537900874914m-2819420093854639792gmail-styleunderline">
    <w:name w:val="m_-1146133537900874914m_-2819420093854639792gmail-styleunderline"/>
    <w:basedOn w:val="DefaultParagraphFont"/>
    <w:rsid w:val="00372591"/>
  </w:style>
  <w:style w:type="character" w:customStyle="1" w:styleId="tagChar5">
    <w:name w:val="tag Char"/>
    <w:basedOn w:val="DefaultParagraphFont"/>
    <w:rsid w:val="00372591"/>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sgaccessmeds.org/final-report" TargetMode="External"/><Relationship Id="rId21" Type="http://schemas.openxmlformats.org/officeDocument/2006/relationships/hyperlink" Target="http://www.thecornerhouse.org.uk/resource/who-owns-knowledge-economy" TargetMode="External"/><Relationship Id="rId42" Type="http://schemas.openxmlformats.org/officeDocument/2006/relationships/hyperlink" Target="https://www.bloomsburyprofessional.com/uk/patent-games-in-the-global-south-9781509927401/" TargetMode="External"/><Relationship Id="rId47" Type="http://schemas.openxmlformats.org/officeDocument/2006/relationships/hyperlink" Target="http://monthlyreview.org/2015/07/01/imperialisms-health-component/" TargetMode="External"/><Relationship Id="rId63" Type="http://schemas.openxmlformats.org/officeDocument/2006/relationships/hyperlink" Target="https://gh.bmj.com/content/6/7/e006169" TargetMode="External"/><Relationship Id="rId68"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6" Type="http://schemas.openxmlformats.org/officeDocument/2006/relationships/hyperlink" Target="https://www.citizen.org/article/biontech-and-pfizers-bnt162-vaccine-patent-landscape/" TargetMode="External"/><Relationship Id="rId29" Type="http://schemas.openxmlformats.org/officeDocument/2006/relationships/hyperlink" Target="https://journals.plos.org/plosmedicine/article?id=10.1371/journal.pmed.1001154" TargetMode="External"/><Relationship Id="rId11" Type="http://schemas.openxmlformats.org/officeDocument/2006/relationships/hyperlink" Target="https://www.un.org/africarenewal/magazine/december-2016-march-2017/dying-lack-medicines%5d/" TargetMode="External"/><Relationship Id="rId24" Type="http://schemas.openxmlformats.org/officeDocument/2006/relationships/hyperlink" Target="https://www.southcentre.int/wp-content/uploads/2019/04/RP85_Access-to-Medicines-Experiences-with-Compulsory-Licenses-and-Government-Use-The-Case-of-Hepatitis-C_EN.pdf" TargetMode="External"/><Relationship Id="rId32" Type="http://schemas.openxmlformats.org/officeDocument/2006/relationships/hyperlink" Target="https://iccwbo.org/media-wall/news-speeches/study-shows-vaccine-nationalism-could-cost-rich-countries-us4-5-trillion/?utm_campaign=covid19&amp;utm_medium=email&amp;utm_source=email" TargetMode="External"/><Relationship Id="rId37" Type="http://schemas.openxmlformats.org/officeDocument/2006/relationships/hyperlink" Target="https://www.who.int/news/item/18-12-2020-covax-announces-additional-deals-to-access-promising-covid-19-vaccine-candidates-plans-global-rollout-starting-q1-2021" TargetMode="External"/><Relationship Id="rId40" Type="http://schemas.openxmlformats.org/officeDocument/2006/relationships/hyperlink" Target="https://www.devex.com/news/is-covax-part-of-the-problem-or-the-solution-99334" TargetMode="External"/><Relationship Id="rId45" Type="http://schemas.openxmlformats.org/officeDocument/2006/relationships/hyperlink" Target="https://www.theguardian.com/world/2021/feb/19/coronavirus-vaccine-diplomacy-west-falling-behind-russia-china-race-influence"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66" Type="http://schemas.openxmlformats.org/officeDocument/2006/relationships/hyperlink" Target="http://monthlyreview.org/2015/07/01/imperialisms-health-component/"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gh.bmj.com/content/6/7/e006169" TargetMode="External"/><Relationship Id="rId19" Type="http://schemas.openxmlformats.org/officeDocument/2006/relationships/hyperlink" Target="https://www.nytimes.com/2021/01/28/world/europe/vaccine-secret-contracts-prices.html" TargetMode="External"/><Relationship Id="rId14" Type="http://schemas.openxmlformats.org/officeDocument/2006/relationships/hyperlink" Target="https://www.forbes.com/sites/judystone/2020/12/03/the-peoples-vaccine-modernas-coronavirus-vaccine-was-largely-funded-by-taxpayer-dollars/?sh=1363197b6303" TargetMode="External"/><Relationship Id="rId22" Type="http://schemas.openxmlformats.org/officeDocument/2006/relationships/hyperlink" Target="https://peoplesvaccine.org/" TargetMode="External"/><Relationship Id="rId27" Type="http://schemas.openxmlformats.org/officeDocument/2006/relationships/hyperlink" Target="https://www.keionline.org/22864" TargetMode="External"/><Relationship Id="rId30" Type="http://schemas.openxmlformats.org/officeDocument/2006/relationships/hyperlink" Target="https://www.ip-watch.org/2019/02/13/malaysia-still-pressure-make-hepatitis-c-medicine-expensive/" TargetMode="External"/><Relationship Id="rId35" Type="http://schemas.openxmlformats.org/officeDocument/2006/relationships/hyperlink" Target="https://dukeghic.org/wp-content/uploads/sites/20/2020/11/COVID19-Vax-Press-Release__28Oct2020-1.pdf" TargetMode="External"/><Relationship Id="rId43" Type="http://schemas.openxmlformats.org/officeDocument/2006/relationships/hyperlink" Target="https://digitalcommons.law.seattleu.edu/cgi/viewcontent.cgi?referer=&amp;httpsredir=1&amp;article=1631&amp;context=faculty" TargetMode="External"/><Relationship Id="rId48" Type="http://schemas.openxmlformats.org/officeDocument/2006/relationships/hyperlink" Target="https://gh.bmj.com/content/6/7/e006169" TargetMode="External"/><Relationship Id="rId56" Type="http://schemas.openxmlformats.org/officeDocument/2006/relationships/hyperlink" Target="https://gh.bmj.com/content/6/7/e006169" TargetMode="External"/><Relationship Id="rId64" Type="http://schemas.openxmlformats.org/officeDocument/2006/relationships/hyperlink" Target="https://gh.bmj.com/content/6/7/e006169" TargetMode="External"/><Relationship Id="rId69" Type="http://schemas.openxmlformats.org/officeDocument/2006/relationships/hyperlink" Target="https://borgenproject.org/contraception-reduces-poverty/"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www.nottingham.ac.uk/climateethicseconomics/documents/papers-workshop-5/marray.pdf%5d//BPS" TargetMode="External"/><Relationship Id="rId3" Type="http://schemas.openxmlformats.org/officeDocument/2006/relationships/customXml" Target="../customXml/item3.xml"/><Relationship Id="rId12" Type="http://schemas.openxmlformats.org/officeDocument/2006/relationships/hyperlink" Target="https://twailr.com/on-intellectual-property-rights-access-to-medicines-and-vaccine-imperialism/" TargetMode="External"/><Relationship Id="rId17" Type="http://schemas.openxmlformats.org/officeDocument/2006/relationships/hyperlink" Target="https://www.reuters.com/article/health-coronavirus-germany-vaccine-idUKL8N2GC2J0" TargetMode="External"/><Relationship Id="rId25" Type="http://schemas.openxmlformats.org/officeDocument/2006/relationships/hyperlink" Target="https://journals.sagepub.com/doi/abs/10.1177/14680181020020030201" TargetMode="External"/><Relationship Id="rId33" Type="http://schemas.openxmlformats.org/officeDocument/2006/relationships/hyperlink" Target="https://www.foreignaffairs.com/articles/united-states/2020-07-27/vaccine-nationalism-pandemic" TargetMode="External"/><Relationship Id="rId38" Type="http://schemas.openxmlformats.org/officeDocument/2006/relationships/hyperlink" Target="https://www.who.int/news/item/15-07-2020-more-than-150-countries-engaged-in-covid-19-vaccine-global-access-facility" TargetMode="External"/><Relationship Id="rId46" Type="http://schemas.openxmlformats.org/officeDocument/2006/relationships/hyperlink" Target="https://www.cnbc.com/2021/02/23/soberana-02-cubas-covid-vaccine-could-be-made-eligible-for-tourists.html"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20" Type="http://schemas.openxmlformats.org/officeDocument/2006/relationships/hyperlink" Target="https://www.npr.org/sections/goatsandsoda/2021/02/19/969529969/price-check-nations-pay-wildly-different-prices-for-vaccines?t=1614153425644&amp;t=1614181324128" TargetMode="External"/><Relationship Id="rId41" Type="http://schemas.openxmlformats.org/officeDocument/2006/relationships/hyperlink" Target="https://www.wto.org/english/docs_e/legal_e/27-trips_01_e.htm"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xios.com/moderna-nih-coronavirus-vaccine-%25252520ownership-agreements-22051c42-2dee-4b19-938d-099afd71f6a0.html" TargetMode="External"/><Relationship Id="rId23" Type="http://schemas.openxmlformats.org/officeDocument/2006/relationships/hyperlink" Target="https://docs.wto.org/dol2fe/Pages/SS/directdoc.aspx?filename=q:/IP/C/W669.pdf&amp;Open=True" TargetMode="External"/><Relationship Id="rId28" Type="http://schemas.openxmlformats.org/officeDocument/2006/relationships/hyperlink" Target="https://msfaccess.org/sites/default/files/2018-10/IP_Timeline_US%252520pressure%252520on%252520India_Sep%2525202014_0.pdf" TargetMode="External"/><Relationship Id="rId36" Type="http://schemas.openxmlformats.org/officeDocument/2006/relationships/hyperlink" Target="https://www.nytimes.com/2021/01/28/world/europe/vaccine-secret-contracts-prices.html"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lawcat.berkeley.edu/record/1119803?ln=en%5d/" TargetMode="External"/><Relationship Id="rId31" Type="http://schemas.openxmlformats.org/officeDocument/2006/relationships/hyperlink" Target="https://www.politico.com/newsletters/global-pulse/2020/12/10/patent-fight-pits-rich-against-poor-in-vaccine-race-491105" TargetMode="External"/><Relationship Id="rId44" Type="http://schemas.openxmlformats.org/officeDocument/2006/relationships/hyperlink" Target="https://www.thebureauinvestigates.com/stories/2021-02-23/held-to-ransom-pfizer-demands-governments-gamble-with-state-assets-to-secure-vaccine-deal"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gh.bmj.com/content/6/7/e006169" TargetMode="External"/><Relationship Id="rId73" Type="http://schemas.openxmlformats.org/officeDocument/2006/relationships/hyperlink" Target="https://www.natcom.org/" TargetMode="External"/><Relationship Id="rId4" Type="http://schemas.openxmlformats.org/officeDocument/2006/relationships/customXml" Target="../customXml/item4.xml"/><Relationship Id="rId9" Type="http://schemas.openxmlformats.org/officeDocument/2006/relationships/hyperlink" Target="https://policy-practice.oxfamamerica.org/work/trade/data-exclusivity" TargetMode="External"/><Relationship Id="rId13" Type="http://schemas.openxmlformats.org/officeDocument/2006/relationships/hyperlink" Target="https://www.nature.com/articles/d41573-020-00119-8" TargetMode="External"/><Relationship Id="rId18" Type="http://schemas.openxmlformats.org/officeDocument/2006/relationships/hyperlink" Target="https://www.defense.gov/Explore/Spotlight/Coronavirus/Operation-Warp-Speed/" TargetMode="External"/><Relationship Id="rId39" Type="http://schemas.openxmlformats.org/officeDocument/2006/relationships/hyperlink" Target="https://www.devex.com/news/with-scarce-funding-for-act-a-everything-moves-slower-who-s-bruce-aylward-99195" TargetMode="External"/><Relationship Id="rId34" Type="http://schemas.openxmlformats.org/officeDocument/2006/relationships/hyperlink" Target="https://www.jstor.org/stable/pdf/4017775.pdf?refreqid=excelsior%25253A05f55d67e4790ef5059f2e57482f608e"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 Type="http://schemas.openxmlformats.org/officeDocument/2006/relationships/settings" Target="settings.xml"/><Relationship Id="rId71" Type="http://schemas.openxmlformats.org/officeDocument/2006/relationships/hyperlink" Target="http://sites.saumag.edu/danaleighton/wp-content/uploads/sites/11/2015/09/SVintro-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23</Pages>
  <Words>20353</Words>
  <Characters>116018</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14</cp:revision>
  <dcterms:created xsi:type="dcterms:W3CDTF">2021-09-17T19:30:00Z</dcterms:created>
  <dcterms:modified xsi:type="dcterms:W3CDTF">2021-09-25T23:29:00Z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