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56CB8" w14:textId="47A612C5" w:rsidR="00D27C6C" w:rsidRDefault="00D27C6C" w:rsidP="00D27C6C">
      <w:pPr>
        <w:pStyle w:val="Heading4"/>
      </w:pPr>
    </w:p>
    <w:p w14:paraId="5048B139" w14:textId="77777777" w:rsidR="00D27C6C" w:rsidRPr="00A75442" w:rsidRDefault="00D27C6C" w:rsidP="00D27C6C"/>
    <w:p w14:paraId="5E0DFA35" w14:textId="77777777" w:rsidR="00D441C0" w:rsidRPr="00D441C0" w:rsidRDefault="00D441C0" w:rsidP="00D441C0"/>
    <w:p w14:paraId="074D2F49" w14:textId="72B79A14" w:rsidR="00F6553E" w:rsidRDefault="00F6553E" w:rsidP="00F6553E">
      <w:pPr>
        <w:pStyle w:val="Heading1"/>
      </w:pPr>
      <w:r>
        <w:lastRenderedPageBreak/>
        <w:t>1NC</w:t>
      </w:r>
    </w:p>
    <w:p w14:paraId="0887B0AC" w14:textId="602F07DA" w:rsidR="00E914A8" w:rsidRDefault="00AA5EDB" w:rsidP="00E914A8">
      <w:pPr>
        <w:pStyle w:val="Heading3"/>
      </w:pPr>
      <w:r>
        <w:lastRenderedPageBreak/>
        <w:t>1</w:t>
      </w:r>
    </w:p>
    <w:p w14:paraId="09698B1C" w14:textId="74CA1CBC" w:rsidR="00E92714" w:rsidRPr="00E92714" w:rsidRDefault="00E92714" w:rsidP="00E92714">
      <w:pPr>
        <w:pStyle w:val="Heading4"/>
      </w:pPr>
      <w:r>
        <w:t>CP: The appropriation of outer space by private entities except for Large Satellite Constellations in Lower Earth Orbit is unjust.</w:t>
      </w:r>
    </w:p>
    <w:p w14:paraId="58917A4B" w14:textId="77777777" w:rsidR="00E914A8" w:rsidRPr="00E07871" w:rsidRDefault="00E914A8" w:rsidP="00E914A8">
      <w:pPr>
        <w:pStyle w:val="Heading4"/>
      </w:pPr>
      <w:r>
        <w:t xml:space="preserve">Terrestrial Internet Cables are </w:t>
      </w:r>
      <w:r>
        <w:rPr>
          <w:u w:val="single"/>
        </w:rPr>
        <w:t>vulnerable now</w:t>
      </w:r>
      <w:r>
        <w:t xml:space="preserve"> – risks access.</w:t>
      </w:r>
    </w:p>
    <w:p w14:paraId="600D77D8" w14:textId="77777777" w:rsidR="00E914A8" w:rsidRPr="00E944DA" w:rsidRDefault="00E914A8" w:rsidP="00E914A8">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7FBB892F" w14:textId="77777777" w:rsidR="00E914A8" w:rsidRPr="00E07871" w:rsidRDefault="00E914A8" w:rsidP="00E914A8">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w:t>
      </w:r>
      <w:r w:rsidRPr="00E944DA">
        <w:rPr>
          <w:u w:val="single"/>
        </w:rPr>
        <w:lastRenderedPageBreak/>
        <w:t xml:space="preserve">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588AC99B" w14:textId="77777777" w:rsidR="00E914A8" w:rsidRDefault="00E914A8" w:rsidP="00E914A8">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5F653120" w14:textId="77777777" w:rsidR="00E914A8" w:rsidRPr="00E07871" w:rsidRDefault="00E914A8" w:rsidP="00E914A8">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0"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481A6F18" w14:textId="77777777" w:rsidR="00E914A8" w:rsidRPr="00272240" w:rsidRDefault="00E914A8" w:rsidP="00E914A8">
      <w:pPr>
        <w:rPr>
          <w:sz w:val="16"/>
        </w:rPr>
      </w:pPr>
      <w:r w:rsidRPr="00272240">
        <w:rPr>
          <w:sz w:val="16"/>
        </w:rPr>
        <w:t xml:space="preserve">While it’s not the first – and won’t be the last – company to test low Earth orbit satellites, </w:t>
      </w:r>
      <w:proofErr w:type="spellStart"/>
      <w:r w:rsidRPr="00CF5A50">
        <w:rPr>
          <w:rStyle w:val="Emphasis"/>
          <w:highlight w:val="green"/>
        </w:rPr>
        <w:t>Starlink</w:t>
      </w:r>
      <w:proofErr w:type="spellEnd"/>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w:t>
      </w:r>
      <w:r w:rsidRPr="00272240">
        <w:rPr>
          <w:rStyle w:val="Emphasis"/>
        </w:rPr>
        <w:lastRenderedPageBreak/>
        <w:t>have heroically failed</w:t>
      </w:r>
      <w:r w:rsidRPr="00272240">
        <w:rPr>
          <w:sz w:val="16"/>
        </w:rPr>
        <w:t xml:space="preserve">. Every satellite company in history to launch a low Earth orbit (LEO) constellation has gone bankrupt, except for </w:t>
      </w:r>
      <w:proofErr w:type="spellStart"/>
      <w:r w:rsidRPr="00272240">
        <w:rPr>
          <w:sz w:val="16"/>
        </w:rPr>
        <w:t>Starlink</w:t>
      </w:r>
      <w:proofErr w:type="spellEnd"/>
      <w:r w:rsidRPr="00272240">
        <w:rPr>
          <w:sz w:val="16"/>
        </w:rPr>
        <w:t>, that is. Said best in a tweet by Elon Musk, founder and CEO of this venture, “</w:t>
      </w:r>
      <w:proofErr w:type="spellStart"/>
      <w:r w:rsidRPr="00272240">
        <w:rPr>
          <w:sz w:val="16"/>
        </w:rPr>
        <w:t>Starlink</w:t>
      </w:r>
      <w:proofErr w:type="spellEnd"/>
      <w:r w:rsidRPr="00272240">
        <w:rPr>
          <w:sz w:val="16"/>
        </w:rPr>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proofErr w:type="spellStart"/>
      <w:r w:rsidRPr="00CF5A50">
        <w:rPr>
          <w:rStyle w:val="Emphasis"/>
          <w:highlight w:val="green"/>
        </w:rPr>
        <w:t>Starlink</w:t>
      </w:r>
      <w:proofErr w:type="spellEnd"/>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proofErr w:type="gramStart"/>
      <w:r w:rsidRPr="00CF5A50">
        <w:rPr>
          <w:rStyle w:val="Emphasis"/>
          <w:highlight w:val="green"/>
        </w:rPr>
        <w:t>lagging behind</w:t>
      </w:r>
      <w:proofErr w:type="gramEnd"/>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w:t>
      </w:r>
      <w:proofErr w:type="gramStart"/>
      <w:r w:rsidRPr="00272240">
        <w:rPr>
          <w:sz w:val="16"/>
        </w:rPr>
        <w:t>lag behind</w:t>
      </w:r>
      <w:proofErr w:type="gramEnd"/>
      <w:r w:rsidRPr="00272240">
        <w:rPr>
          <w:sz w:val="16"/>
        </w:rPr>
        <w:t xml:space="preserve">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rPr>
          <w:sz w:val="16"/>
        </w:rPr>
        <w:t xml:space="preserve"> Ways </w:t>
      </w:r>
      <w:proofErr w:type="spellStart"/>
      <w:r w:rsidRPr="00272240">
        <w:rPr>
          <w:sz w:val="16"/>
        </w:rPr>
        <w:t>Starlink</w:t>
      </w:r>
      <w:proofErr w:type="spellEnd"/>
      <w:r w:rsidRPr="00272240">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w:t>
      </w:r>
      <w:r w:rsidRPr="00DB7B55">
        <w:rPr>
          <w:rStyle w:val="StyleUnderline"/>
        </w:rPr>
        <w:lastRenderedPageBreak/>
        <w:t xml:space="preserve">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proofErr w:type="spellStart"/>
      <w:r w:rsidRPr="00DB7B55">
        <w:rPr>
          <w:rStyle w:val="StyleUnderline"/>
        </w:rPr>
        <w:t>Starlink</w:t>
      </w:r>
      <w:proofErr w:type="spellEnd"/>
      <w:r w:rsidRPr="00DB7B55">
        <w:rPr>
          <w:rStyle w:val="StyleUnderline"/>
        </w:rPr>
        <w:t xml:space="preserve"> may also </w:t>
      </w:r>
      <w:r w:rsidRPr="00CF5A50">
        <w:rPr>
          <w:rStyle w:val="Emphasis"/>
          <w:highlight w:val="green"/>
        </w:rPr>
        <w:t xml:space="preserve">pave the way for tangible changes to the </w:t>
      </w:r>
      <w:proofErr w:type="gramStart"/>
      <w:r w:rsidRPr="00CF5A50">
        <w:rPr>
          <w:rStyle w:val="Emphasis"/>
          <w:highlight w:val="green"/>
        </w:rPr>
        <w:t>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proofErr w:type="gramEnd"/>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w:t>
      </w:r>
      <w:proofErr w:type="gramStart"/>
      <w:r w:rsidRPr="00272240">
        <w:rPr>
          <w:sz w:val="16"/>
        </w:rPr>
        <w:t>And,</w:t>
      </w:r>
      <w:proofErr w:type="gramEnd"/>
      <w:r w:rsidRPr="00272240">
        <w:rPr>
          <w:sz w:val="16"/>
        </w:rPr>
        <w:t xml:space="preserve">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rPr>
          <w:sz w:val="16"/>
        </w:rPr>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rPr>
          <w:sz w:val="16"/>
        </w:rPr>
        <w:t xml:space="preserve"> </w:t>
      </w:r>
      <w:proofErr w:type="gramStart"/>
      <w:r w:rsidRPr="00272240">
        <w:rPr>
          <w:sz w:val="16"/>
        </w:rPr>
        <w:t>In particular, they</w:t>
      </w:r>
      <w:proofErr w:type="gramEnd"/>
      <w:r w:rsidRPr="00272240">
        <w:rPr>
          <w:sz w:val="16"/>
        </w:rPr>
        <w:t xml:space="preserve">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xml:space="preserve">. This </w:t>
      </w:r>
      <w:r w:rsidRPr="003236B5">
        <w:rPr>
          <w:rStyle w:val="StyleUnderline"/>
        </w:rPr>
        <w:lastRenderedPageBreak/>
        <w:t>goes to show that a little healthy rivalry in the marketplace first and foremost benefits the consumer.</w:t>
      </w:r>
      <w:r w:rsidRPr="00272240">
        <w:rPr>
          <w:sz w:val="16"/>
        </w:rPr>
        <w:t xml:space="preserve"> Economic Opportunity If </w:t>
      </w:r>
      <w:proofErr w:type="spellStart"/>
      <w:r w:rsidRPr="00272240">
        <w:rPr>
          <w:sz w:val="16"/>
        </w:rPr>
        <w:t>Starlink</w:t>
      </w:r>
      <w:proofErr w:type="spellEnd"/>
      <w:r w:rsidRPr="00272240">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rPr>
          <w:sz w:val="16"/>
        </w:rPr>
        <w:t>Starlink</w:t>
      </w:r>
      <w:proofErr w:type="spellEnd"/>
      <w:r w:rsidRPr="00272240">
        <w:rPr>
          <w:sz w:val="16"/>
        </w:rPr>
        <w:t xml:space="preserve"> has the potential to help offset poverty where many governments have failed.</w:t>
      </w:r>
    </w:p>
    <w:p w14:paraId="3924B6B9" w14:textId="77777777" w:rsidR="00E914A8" w:rsidRDefault="00E914A8" w:rsidP="00E914A8">
      <w:pPr>
        <w:pStyle w:val="Heading4"/>
      </w:pPr>
      <w:r>
        <w:t xml:space="preserve">It's </w:t>
      </w:r>
      <w:r>
        <w:rPr>
          <w:u w:val="single"/>
        </w:rPr>
        <w:t>comparably faster</w:t>
      </w:r>
      <w:r>
        <w:t xml:space="preserve"> than current competitors. </w:t>
      </w:r>
    </w:p>
    <w:p w14:paraId="5082AA3A" w14:textId="77777777" w:rsidR="00E914A8" w:rsidRPr="009F2F93" w:rsidRDefault="00E914A8" w:rsidP="00E914A8">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1" w:history="1">
        <w:r w:rsidRPr="005C484B">
          <w:rPr>
            <w:rStyle w:val="Hyperlink"/>
          </w:rPr>
          <w:t>https://medium.com/@augustlumanlan2017/how-spacexs-starlink-will-be-the-future-of-the-internet-8f07adb4eb2</w:t>
        </w:r>
      </w:hyperlink>
      <w:r>
        <w:t xml:space="preserve"> (Engineering Author)//Elmer </w:t>
      </w:r>
    </w:p>
    <w:p w14:paraId="3FC956CD" w14:textId="77777777" w:rsidR="00E914A8" w:rsidRPr="004A4454" w:rsidRDefault="00E914A8" w:rsidP="00E914A8">
      <w:pPr>
        <w:rPr>
          <w:sz w:val="16"/>
        </w:rPr>
      </w:pPr>
      <w:r w:rsidRPr="004A4454">
        <w:rPr>
          <w:sz w:val="16"/>
        </w:rPr>
        <w:t xml:space="preserve">Internet speeds, satellite equipment, and user feedback </w:t>
      </w:r>
      <w:proofErr w:type="spellStart"/>
      <w:r w:rsidRPr="00CF5A50">
        <w:rPr>
          <w:rStyle w:val="Emphasis"/>
          <w:highlight w:val="green"/>
        </w:rPr>
        <w:t>Starlink</w:t>
      </w:r>
      <w:proofErr w:type="spellEnd"/>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CF5A50">
        <w:rPr>
          <w:rStyle w:val="Emphasis"/>
          <w:highlight w:val="green"/>
        </w:rPr>
        <w:t xml:space="preserve">300 </w:t>
      </w:r>
      <w:proofErr w:type="spellStart"/>
      <w:r w:rsidRPr="00CF5A50">
        <w:rPr>
          <w:rStyle w:val="Emphasis"/>
          <w:highlight w:val="green"/>
        </w:rPr>
        <w:t>mbps</w:t>
      </w:r>
      <w:proofErr w:type="spellEnd"/>
      <w:r w:rsidRPr="003236B5">
        <w:rPr>
          <w:rStyle w:val="StyleUnderline"/>
        </w:rPr>
        <w:t xml:space="preserve">. It has a </w:t>
      </w:r>
      <w:r w:rsidRPr="00CF5A50">
        <w:rPr>
          <w:rStyle w:val="Emphasis"/>
          <w:highlight w:val="green"/>
          <w:bdr w:val="single" w:sz="18" w:space="0" w:color="auto"/>
        </w:rPr>
        <w:t>latency of 20 milliseconds</w:t>
      </w:r>
      <w:r w:rsidRPr="004A4454">
        <w:rPr>
          <w:sz w:val="16"/>
        </w:rPr>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rPr>
          <w:sz w:val="16"/>
        </w:rPr>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rPr>
          <w:sz w:val="16"/>
        </w:rPr>
        <w:t xml:space="preserve">. A lot of </w:t>
      </w:r>
      <w:r w:rsidRPr="00CF5A50">
        <w:rPr>
          <w:rStyle w:val="Emphasis"/>
          <w:highlight w:val="green"/>
        </w:rPr>
        <w:t>beta testers</w:t>
      </w:r>
      <w:r w:rsidRPr="00CF5A50">
        <w:rPr>
          <w:sz w:val="16"/>
          <w:highlight w:val="green"/>
        </w:rPr>
        <w:t xml:space="preserve"> </w:t>
      </w:r>
      <w:r w:rsidRPr="004A4454">
        <w:rPr>
          <w:sz w:val="16"/>
        </w:rPr>
        <w:t xml:space="preserve">have shared their experiences online and have been picked up by the media to know more about the </w:t>
      </w:r>
      <w:proofErr w:type="spellStart"/>
      <w:r w:rsidRPr="004A4454">
        <w:rPr>
          <w:sz w:val="16"/>
        </w:rPr>
        <w:t>Starlink</w:t>
      </w:r>
      <w:proofErr w:type="spellEnd"/>
      <w:r w:rsidRPr="004A4454">
        <w:rPr>
          <w:sz w:val="16"/>
        </w:rPr>
        <w:t xml:space="preserve"> internet program’s capabilities and the user’s feedback about them. What they say is true: They </w:t>
      </w:r>
      <w:r w:rsidRPr="003236B5">
        <w:rPr>
          <w:rStyle w:val="StyleUnderline"/>
        </w:rPr>
        <w:t>are</w:t>
      </w:r>
      <w:r w:rsidRPr="004A4454">
        <w:rPr>
          <w:sz w:val="16"/>
        </w:rPr>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w:t>
      </w:r>
      <w:proofErr w:type="gramStart"/>
      <w:r w:rsidRPr="003236B5">
        <w:rPr>
          <w:rStyle w:val="StyleUnderline"/>
        </w:rPr>
        <w:t>it,</w:t>
      </w:r>
      <w:proofErr w:type="gramEnd"/>
      <w:r w:rsidRPr="003236B5">
        <w:rPr>
          <w:rStyle w:val="StyleUnderline"/>
        </w:rPr>
        <w:t xml:space="preserve"> they think it’s worth it. Because </w:t>
      </w:r>
      <w:proofErr w:type="spellStart"/>
      <w:r w:rsidRPr="003236B5">
        <w:rPr>
          <w:rStyle w:val="StyleUnderline"/>
        </w:rPr>
        <w:t>its</w:t>
      </w:r>
      <w:proofErr w:type="spellEnd"/>
      <w:r w:rsidRPr="003236B5">
        <w:rPr>
          <w:rStyle w:val="StyleUnderline"/>
        </w:rPr>
        <w:t xml:space="preserve">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w:t>
      </w:r>
      <w:proofErr w:type="gramStart"/>
      <w:r w:rsidRPr="003236B5">
        <w:rPr>
          <w:rStyle w:val="StyleUnderline"/>
        </w:rPr>
        <w:t>as long as</w:t>
      </w:r>
      <w:proofErr w:type="gramEnd"/>
      <w:r w:rsidRPr="003236B5">
        <w:rPr>
          <w:rStyle w:val="StyleUnderline"/>
        </w:rPr>
        <w:t xml:space="preserve"> you have a ground </w:t>
      </w:r>
      <w:proofErr w:type="spellStart"/>
      <w:r w:rsidRPr="003236B5">
        <w:rPr>
          <w:rStyle w:val="StyleUnderline"/>
        </w:rPr>
        <w:t>Starlink</w:t>
      </w:r>
      <w:proofErr w:type="spellEnd"/>
      <w:r w:rsidRPr="003236B5">
        <w:rPr>
          <w:rStyle w:val="StyleUnderline"/>
        </w:rPr>
        <w:t xml:space="preserve"> dish with you</w:t>
      </w:r>
      <w:r w:rsidRPr="004A4454">
        <w:rPr>
          <w:sz w:val="16"/>
        </w:rPr>
        <w:t xml:space="preserve">. </w:t>
      </w:r>
    </w:p>
    <w:p w14:paraId="2A13C73F" w14:textId="77777777" w:rsidR="00E914A8" w:rsidRDefault="00E914A8" w:rsidP="00E914A8">
      <w:pPr>
        <w:pStyle w:val="Heading4"/>
      </w:pPr>
      <w:r>
        <w:t xml:space="preserve">Internet </w:t>
      </w:r>
      <w:r>
        <w:rPr>
          <w:u w:val="single"/>
        </w:rPr>
        <w:t>solves</w:t>
      </w:r>
      <w:r>
        <w:t xml:space="preserve"> extinction</w:t>
      </w:r>
    </w:p>
    <w:p w14:paraId="53CF8E62" w14:textId="77777777" w:rsidR="00E914A8" w:rsidRPr="00A9553E" w:rsidRDefault="00E914A8" w:rsidP="00E914A8">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5C961EEA" w14:textId="77777777" w:rsidR="00E914A8" w:rsidRPr="005319BF" w:rsidRDefault="00E914A8" w:rsidP="00E914A8">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CF5A50">
        <w:rPr>
          <w:rFonts w:eastAsia="Calibri"/>
          <w:b/>
          <w:highlight w:val="green"/>
          <w:u w:val="single"/>
        </w:rPr>
        <w:t>civilisations</w:t>
      </w:r>
      <w:proofErr w:type="spellEnd"/>
      <w:r w:rsidRPr="00CF5A50">
        <w:rPr>
          <w:rFonts w:eastAsia="Calibri"/>
          <w:b/>
          <w:highlight w:val="green"/>
          <w:u w:val="single"/>
        </w:rPr>
        <w:t xml:space="preserve">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w:t>
      </w:r>
      <w:r w:rsidRPr="004B59C3">
        <w:rPr>
          <w:rFonts w:eastAsia="Calibri"/>
          <w:b/>
          <w:u w:val="single"/>
          <w:bdr w:val="single" w:sz="18" w:space="0" w:color="auto" w:frame="1"/>
        </w:rPr>
        <w:lastRenderedPageBreak/>
        <w:t xml:space="preserve">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w:t>
      </w:r>
      <w:proofErr w:type="spellStart"/>
      <w:r w:rsidRPr="00CF5A50">
        <w:rPr>
          <w:rFonts w:eastAsia="Calibri"/>
          <w:b/>
          <w:highlight w:val="green"/>
          <w:u w:val="single"/>
        </w:rPr>
        <w:t>telepresently</w:t>
      </w:r>
      <w:proofErr w:type="spellEnd"/>
      <w:r w:rsidRPr="00CF5A50">
        <w:rPr>
          <w:rFonts w:eastAsia="Calibri"/>
          <w:b/>
          <w:highlight w:val="green"/>
          <w:u w:val="single"/>
        </w:rPr>
        <w:t xml:space="preserve">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w:t>
      </w:r>
      <w:r w:rsidRPr="004B59C3">
        <w:rPr>
          <w:rFonts w:eastAsia="Calibri"/>
          <w:sz w:val="14"/>
        </w:rPr>
        <w:lastRenderedPageBreak/>
        <w:t xml:space="preserve">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CF5A50">
        <w:rPr>
          <w:rFonts w:eastAsia="Calibri"/>
          <w:b/>
          <w:highlight w:val="green"/>
          <w:u w:val="single"/>
          <w:bdr w:val="single" w:sz="18" w:space="0" w:color="auto" w:frame="1"/>
        </w:rPr>
        <w:t>deadly</w:t>
      </w:r>
      <w:proofErr w:type="gramEnd"/>
      <w:r w:rsidRPr="00CF5A50">
        <w:rPr>
          <w:rFonts w:eastAsia="Calibri"/>
          <w:b/>
          <w:highlight w:val="green"/>
          <w:u w:val="single"/>
          <w:bdr w:val="single" w:sz="18" w:space="0" w:color="auto" w:frame="1"/>
        </w:rPr>
        <w:t xml:space="preserve"> diseases threatening </w:t>
      </w:r>
      <w:proofErr w:type="spellStart"/>
      <w:r w:rsidRPr="00CF5A50">
        <w:rPr>
          <w:rFonts w:eastAsia="Calibri"/>
          <w:b/>
          <w:highlight w:val="green"/>
          <w:u w:val="single"/>
          <w:bdr w:val="single" w:sz="18" w:space="0" w:color="auto" w:frame="1"/>
        </w:rPr>
        <w:t>civilisation</w:t>
      </w:r>
      <w:proofErr w:type="spellEnd"/>
      <w:r w:rsidRPr="00CF5A50">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062CE4A2" w14:textId="77777777" w:rsidR="00E914A8" w:rsidRDefault="00E914A8" w:rsidP="00E914A8">
      <w:pPr>
        <w:pStyle w:val="Heading4"/>
      </w:pPr>
      <w:r>
        <w:t xml:space="preserve">Independently, </w:t>
      </w:r>
      <w:proofErr w:type="spellStart"/>
      <w:r>
        <w:t>Starlink</w:t>
      </w:r>
      <w:proofErr w:type="spellEnd"/>
      <w:r>
        <w:t xml:space="preserve"> bridges the </w:t>
      </w:r>
      <w:r>
        <w:rPr>
          <w:u w:val="single"/>
        </w:rPr>
        <w:t>Splinternet</w:t>
      </w:r>
      <w:r>
        <w:t xml:space="preserve"> – that solves </w:t>
      </w:r>
      <w:r>
        <w:rPr>
          <w:u w:val="single"/>
        </w:rPr>
        <w:t>Fake News</w:t>
      </w:r>
      <w:r>
        <w:t xml:space="preserve"> and </w:t>
      </w:r>
      <w:r>
        <w:rPr>
          <w:u w:val="single"/>
        </w:rPr>
        <w:t>Disinformation</w:t>
      </w:r>
      <w:r>
        <w:t xml:space="preserve"> propagated from censorship – affordable, un-</w:t>
      </w:r>
      <w:proofErr w:type="spellStart"/>
      <w:r>
        <w:t>blockable</w:t>
      </w:r>
      <w:proofErr w:type="spellEnd"/>
      <w:r>
        <w:t xml:space="preserve">, and accessible internet is key. </w:t>
      </w:r>
    </w:p>
    <w:p w14:paraId="034BC45E" w14:textId="77777777" w:rsidR="00E914A8" w:rsidRPr="00ED643C" w:rsidRDefault="00E914A8" w:rsidP="00E914A8">
      <w:proofErr w:type="spellStart"/>
      <w:r w:rsidRPr="00ED643C">
        <w:rPr>
          <w:rStyle w:val="Style13ptBold"/>
        </w:rPr>
        <w:t>Koetsier</w:t>
      </w:r>
      <w:proofErr w:type="spellEnd"/>
      <w:r w:rsidRPr="00ED643C">
        <w:rPr>
          <w:rStyle w:val="Style13ptBold"/>
        </w:rPr>
        <w:t xml:space="preserve"> 20</w:t>
      </w:r>
      <w:r>
        <w:t xml:space="preserve"> </w:t>
      </w:r>
      <w:r w:rsidRPr="00ED643C">
        <w:t xml:space="preserve">John </w:t>
      </w:r>
      <w:proofErr w:type="spellStart"/>
      <w:r w:rsidRPr="00ED643C">
        <w:t>Koetsier</w:t>
      </w:r>
      <w:proofErr w:type="spellEnd"/>
      <w:r w:rsidRPr="00ED643C">
        <w:t xml:space="preserve"> 1-9-2020 "Elon Musk's 42,000 </w:t>
      </w:r>
      <w:proofErr w:type="spellStart"/>
      <w:r w:rsidRPr="00ED643C">
        <w:t>StarLink</w:t>
      </w:r>
      <w:proofErr w:type="spellEnd"/>
      <w:r w:rsidRPr="00ED643C">
        <w:t xml:space="preserve"> Satellites Could Just Save the World"</w:t>
      </w:r>
      <w:r>
        <w:t xml:space="preserve"> </w:t>
      </w:r>
      <w:hyperlink r:id="rId12" w:anchor="selection-3087.0-3131.123" w:history="1">
        <w:r w:rsidRPr="005C484B">
          <w:rPr>
            <w:rStyle w:val="Hyperlink"/>
          </w:rPr>
          <w:t>https://archive.is/K6Lq0#selection-3087.0-3131.123</w:t>
        </w:r>
      </w:hyperlink>
      <w:r>
        <w:t xml:space="preserve"> (</w:t>
      </w:r>
      <w:r w:rsidRPr="00ED643C">
        <w:t>I've been a journalist, analyst, and corporate executive, and have chronicled the rise of the mobile economy. I built the VB Insight research team at VentureBeat</w:t>
      </w:r>
      <w:r>
        <w:t xml:space="preserve">)//Elmer </w:t>
      </w:r>
    </w:p>
    <w:p w14:paraId="0CB8EF64" w14:textId="77777777" w:rsidR="00E914A8" w:rsidRPr="000206B3" w:rsidRDefault="00E914A8" w:rsidP="00E914A8">
      <w:pPr>
        <w:rPr>
          <w:rStyle w:val="StyleUnderline"/>
        </w:rPr>
      </w:pPr>
      <w:r w:rsidRPr="005D5616">
        <w:rPr>
          <w:sz w:val="16"/>
        </w:rPr>
        <w:t xml:space="preserve">Elon Musk’s other company, </w:t>
      </w:r>
      <w:r w:rsidRPr="00FA7821">
        <w:rPr>
          <w:rStyle w:val="StyleUnderline"/>
        </w:rPr>
        <w:t xml:space="preserve">SpaceX, is building </w:t>
      </w:r>
      <w:proofErr w:type="spellStart"/>
      <w:r w:rsidRPr="00CF5A50">
        <w:rPr>
          <w:rStyle w:val="Emphasis"/>
          <w:highlight w:val="green"/>
        </w:rPr>
        <w:t>Starlink</w:t>
      </w:r>
      <w:proofErr w:type="spellEnd"/>
      <w:r w:rsidRPr="00FA7821">
        <w:rPr>
          <w:rStyle w:val="StyleUnderline"/>
        </w:rPr>
        <w:t>, a global communications constellation that could approach a staggering 42,000 satellites</w:t>
      </w:r>
      <w:r w:rsidRPr="005D5616">
        <w:rPr>
          <w:sz w:val="16"/>
        </w:rPr>
        <w:t xml:space="preserve">. And it </w:t>
      </w:r>
      <w:r w:rsidRPr="00CF5A50">
        <w:rPr>
          <w:rStyle w:val="Emphasis"/>
          <w:highlight w:val="green"/>
        </w:rPr>
        <w:t>could</w:t>
      </w:r>
      <w:r w:rsidRPr="00CF5A50">
        <w:rPr>
          <w:sz w:val="16"/>
          <w:highlight w:val="green"/>
        </w:rPr>
        <w:t xml:space="preserve"> </w:t>
      </w:r>
      <w:r w:rsidRPr="00CF5A50">
        <w:rPr>
          <w:rStyle w:val="Emphasis"/>
          <w:highlight w:val="green"/>
        </w:rPr>
        <w:t>be all that stands between us and</w:t>
      </w:r>
      <w:r w:rsidRPr="00CF5A50">
        <w:rPr>
          <w:sz w:val="16"/>
          <w:highlight w:val="green"/>
        </w:rPr>
        <w:t xml:space="preserve"> </w:t>
      </w:r>
      <w:r w:rsidRPr="005D5616">
        <w:rPr>
          <w:sz w:val="16"/>
        </w:rPr>
        <w:t xml:space="preserve">a </w:t>
      </w:r>
      <w:r w:rsidRPr="00CF5A50">
        <w:rPr>
          <w:rStyle w:val="Emphasis"/>
          <w:highlight w:val="green"/>
        </w:rPr>
        <w:t>fragmented world</w:t>
      </w:r>
      <w:r w:rsidRPr="00CF5A50">
        <w:rPr>
          <w:sz w:val="16"/>
          <w:highlight w:val="green"/>
        </w:rPr>
        <w:t xml:space="preserve"> </w:t>
      </w:r>
      <w:r w:rsidRPr="005D5616">
        <w:rPr>
          <w:sz w:val="16"/>
        </w:rPr>
        <w:t>living in virtually — and actually — different realities</w:t>
      </w:r>
      <w:r w:rsidRPr="00FA7821">
        <w:rPr>
          <w:rStyle w:val="StyleUnderline"/>
        </w:rPr>
        <w:t xml:space="preserve">. How? World War II can tell us the answer. In the early 1940s a </w:t>
      </w:r>
      <w:r w:rsidRPr="00CF5A50">
        <w:rPr>
          <w:rStyle w:val="Emphasis"/>
          <w:highlight w:val="green"/>
        </w:rPr>
        <w:t>tyrannical power using fake news</w:t>
      </w:r>
      <w:r w:rsidRPr="00FA7821">
        <w:rPr>
          <w:rStyle w:val="StyleUnderline"/>
        </w:rPr>
        <w:t xml:space="preserve">, hate speech, military </w:t>
      </w:r>
      <w:proofErr w:type="gramStart"/>
      <w:r w:rsidRPr="00FA7821">
        <w:rPr>
          <w:rStyle w:val="StyleUnderline"/>
        </w:rPr>
        <w:t>might</w:t>
      </w:r>
      <w:proofErr w:type="gramEnd"/>
      <w:r w:rsidRPr="00FA7821">
        <w:rPr>
          <w:rStyle w:val="StyleUnderline"/>
        </w:rPr>
        <w:t xml:space="preserve"> and hegemonic power controlled most of Europe: the Nazis. They </w:t>
      </w:r>
      <w:r w:rsidRPr="00CF5A50">
        <w:rPr>
          <w:rStyle w:val="Emphasis"/>
          <w:highlight w:val="green"/>
        </w:rPr>
        <w:t>controlled</w:t>
      </w:r>
      <w:r w:rsidRPr="00CF5A50">
        <w:rPr>
          <w:rStyle w:val="StyleUnderline"/>
          <w:highlight w:val="green"/>
        </w:rPr>
        <w:t xml:space="preserve"> </w:t>
      </w:r>
      <w:r w:rsidRPr="00CF5A50">
        <w:rPr>
          <w:rStyle w:val="Emphasis"/>
          <w:highlight w:val="green"/>
        </w:rPr>
        <w:t>public life</w:t>
      </w:r>
      <w:r w:rsidRPr="00FA7821">
        <w:rPr>
          <w:rStyle w:val="StyleUnderline"/>
        </w:rPr>
        <w:t xml:space="preserve">, </w:t>
      </w:r>
      <w:proofErr w:type="gramStart"/>
      <w:r w:rsidRPr="00FA7821">
        <w:rPr>
          <w:rStyle w:val="StyleUnderline"/>
        </w:rPr>
        <w:t>news</w:t>
      </w:r>
      <w:proofErr w:type="gramEnd"/>
      <w:r w:rsidRPr="00FA7821">
        <w:rPr>
          <w:rStyle w:val="StyleUnderline"/>
        </w:rPr>
        <w:t xml:space="preserve"> and local economies. </w:t>
      </w:r>
      <w:r w:rsidRPr="00CF5A50">
        <w:rPr>
          <w:rStyle w:val="Emphasis"/>
          <w:highlight w:val="green"/>
        </w:rPr>
        <w:t>Resistance groups</w:t>
      </w:r>
      <w:r w:rsidRPr="00CF5A50">
        <w:rPr>
          <w:rStyle w:val="StyleUnderline"/>
          <w:highlight w:val="green"/>
        </w:rPr>
        <w:t xml:space="preserve"> </w:t>
      </w:r>
      <w:r w:rsidRPr="00FA7821">
        <w:rPr>
          <w:rStyle w:val="StyleUnderline"/>
        </w:rPr>
        <w:t>dotted the European mainland, with on</w:t>
      </w:r>
      <w:r w:rsidRPr="00CF5A50">
        <w:rPr>
          <w:rStyle w:val="Emphasis"/>
          <w:highlight w:val="green"/>
        </w:rPr>
        <w:t>e lifeline for non-official communication</w:t>
      </w:r>
      <w:r w:rsidRPr="00FA7821">
        <w:rPr>
          <w:rStyle w:val="StyleUnderline"/>
        </w:rPr>
        <w:t xml:space="preserve"> from free countries: </w:t>
      </w:r>
      <w:r w:rsidRPr="00CF5A50">
        <w:rPr>
          <w:rStyle w:val="Emphasis"/>
          <w:highlight w:val="green"/>
        </w:rPr>
        <w:t>radio</w:t>
      </w:r>
      <w:r w:rsidRPr="005D5616">
        <w:rPr>
          <w:sz w:val="16"/>
        </w:rPr>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rPr>
          <w:sz w:val="16"/>
        </w:rPr>
        <w:t xml:space="preserve">. And as a cloud-delivered service, </w:t>
      </w:r>
      <w:r w:rsidRPr="00CF5A50">
        <w:rPr>
          <w:rStyle w:val="Emphasis"/>
          <w:highlight w:val="green"/>
        </w:rPr>
        <w:t>hijacking</w:t>
      </w:r>
      <w:r w:rsidRPr="00CF5A50">
        <w:rPr>
          <w:rStyle w:val="StyleUnderline"/>
          <w:highlight w:val="green"/>
        </w:rPr>
        <w:t xml:space="preserve"> </w:t>
      </w:r>
      <w:r w:rsidRPr="00FA7821">
        <w:rPr>
          <w:rStyle w:val="StyleUnderline"/>
        </w:rPr>
        <w:t xml:space="preserve">the </w:t>
      </w:r>
      <w:r w:rsidRPr="00CF5A50">
        <w:rPr>
          <w:rStyle w:val="Emphasis"/>
          <w:highlight w:val="green"/>
        </w:rPr>
        <w:t>internet</w:t>
      </w:r>
      <w:r w:rsidRPr="00CF5A50">
        <w:rPr>
          <w:rStyle w:val="StyleUnderline"/>
          <w:highlight w:val="green"/>
        </w:rPr>
        <w:t xml:space="preserve"> </w:t>
      </w:r>
      <w:r w:rsidRPr="00CF5A50">
        <w:rPr>
          <w:rStyle w:val="Emphasis"/>
          <w:highlight w:val="green"/>
        </w:rPr>
        <w:t>happens</w:t>
      </w:r>
      <w:r w:rsidRPr="00CF5A50">
        <w:rPr>
          <w:rStyle w:val="StyleUnderline"/>
          <w:highlight w:val="green"/>
        </w:rPr>
        <w:t xml:space="preserve"> </w:t>
      </w:r>
      <w:r w:rsidRPr="00FA7821">
        <w:rPr>
          <w:rStyle w:val="StyleUnderline"/>
        </w:rPr>
        <w:t xml:space="preserve">largely </w:t>
      </w:r>
      <w:r w:rsidRPr="00CF5A50">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CF5A50">
        <w:rPr>
          <w:rStyle w:val="Emphasis"/>
          <w:highlight w:val="green"/>
        </w:rPr>
        <w:t>splinternet</w:t>
      </w:r>
      <w:r w:rsidRPr="00FA7821">
        <w:rPr>
          <w:rStyle w:val="StyleUnderline"/>
        </w:rPr>
        <w:t xml:space="preserve">, and it’s the ongoing </w:t>
      </w:r>
      <w:r w:rsidRPr="00CF5A50">
        <w:rPr>
          <w:rStyle w:val="Emphasis"/>
          <w:highlight w:val="green"/>
        </w:rPr>
        <w:t>division of</w:t>
      </w:r>
      <w:r w:rsidRPr="00CF5A50">
        <w:rPr>
          <w:rStyle w:val="StyleUnderline"/>
          <w:highlight w:val="green"/>
        </w:rPr>
        <w:t xml:space="preserve"> </w:t>
      </w:r>
      <w:r w:rsidRPr="00FA7821">
        <w:rPr>
          <w:rStyle w:val="StyleUnderline"/>
        </w:rPr>
        <w:t xml:space="preserve">a worldwide interconnected </w:t>
      </w:r>
      <w:r w:rsidRPr="00CF5A50">
        <w:rPr>
          <w:rStyle w:val="Emphasis"/>
          <w:highlight w:val="green"/>
        </w:rPr>
        <w:t>internet into</w:t>
      </w:r>
      <w:r w:rsidRPr="00CF5A50">
        <w:rPr>
          <w:rStyle w:val="StyleUnderline"/>
          <w:highlight w:val="green"/>
        </w:rPr>
        <w:t xml:space="preserve"> </w:t>
      </w:r>
      <w:r w:rsidRPr="00FA7821">
        <w:rPr>
          <w:rStyle w:val="StyleUnderline"/>
        </w:rPr>
        <w:t xml:space="preserve">separate and </w:t>
      </w:r>
      <w:r w:rsidRPr="00CF5A50">
        <w:rPr>
          <w:rStyle w:val="Emphasis"/>
          <w:highlight w:val="green"/>
        </w:rPr>
        <w:t>isolatable fiefdoms</w:t>
      </w:r>
      <w:r w:rsidRPr="00FA7821">
        <w:rPr>
          <w:rStyle w:val="StyleUnderline"/>
        </w:rPr>
        <w:t xml:space="preserve">, each of </w:t>
      </w:r>
      <w:r w:rsidRPr="00CF5A50">
        <w:rPr>
          <w:rStyle w:val="Emphasis"/>
          <w:highlight w:val="green"/>
          <w:bdr w:val="single" w:sz="18" w:space="0" w:color="auto"/>
        </w:rPr>
        <w:t>which can be controlled and managed</w:t>
      </w:r>
      <w:r w:rsidRPr="00FA7821">
        <w:rPr>
          <w:rStyle w:val="StyleUnderline"/>
        </w:rPr>
        <w:t xml:space="preserve"> so that governing powers can control what their populations see</w:t>
      </w:r>
      <w:r w:rsidRPr="005D5616">
        <w:rPr>
          <w:sz w:val="16"/>
        </w:rPr>
        <w:t xml:space="preserve">. </w:t>
      </w:r>
      <w:r w:rsidRPr="00FA7821">
        <w:rPr>
          <w:rStyle w:val="StyleUnderline"/>
        </w:rPr>
        <w:t xml:space="preserve">The Great Firewall of </w:t>
      </w:r>
      <w:r w:rsidRPr="00CF5A50">
        <w:rPr>
          <w:rStyle w:val="Emphasis"/>
          <w:highlight w:val="green"/>
        </w:rPr>
        <w:t>China</w:t>
      </w:r>
      <w:r w:rsidRPr="00CF5A50">
        <w:rPr>
          <w:sz w:val="16"/>
          <w:highlight w:val="green"/>
        </w:rPr>
        <w:t xml:space="preserve"> </w:t>
      </w:r>
      <w:r w:rsidRPr="005D5616">
        <w:rPr>
          <w:sz w:val="16"/>
        </w:rPr>
        <w:t xml:space="preserve">is the most well-known example, but </w:t>
      </w:r>
      <w:r w:rsidRPr="00CF5A50">
        <w:rPr>
          <w:rStyle w:val="Emphasis"/>
          <w:highlight w:val="green"/>
        </w:rPr>
        <w:t>Iran</w:t>
      </w:r>
      <w:r w:rsidRPr="00FA7821">
        <w:rPr>
          <w:rStyle w:val="StyleUnderline"/>
        </w:rPr>
        <w:t xml:space="preserve">, </w:t>
      </w:r>
      <w:r w:rsidRPr="00CF5A50">
        <w:rPr>
          <w:rStyle w:val="Emphasis"/>
          <w:highlight w:val="green"/>
        </w:rPr>
        <w:t>Syria</w:t>
      </w:r>
      <w:r w:rsidRPr="00CF5A50">
        <w:rPr>
          <w:rStyle w:val="StyleUnderline"/>
          <w:highlight w:val="green"/>
        </w:rPr>
        <w:t xml:space="preserve"> </w:t>
      </w:r>
      <w:r w:rsidRPr="00FA7821">
        <w:rPr>
          <w:rStyle w:val="StyleUnderline"/>
        </w:rPr>
        <w:t xml:space="preserve">and </w:t>
      </w:r>
      <w:r w:rsidRPr="00CF5A50">
        <w:rPr>
          <w:rStyle w:val="Emphasis"/>
          <w:highlight w:val="green"/>
        </w:rPr>
        <w:t>Vietnam</w:t>
      </w:r>
      <w:r w:rsidRPr="00CF5A50">
        <w:rPr>
          <w:rStyle w:val="StyleUnderline"/>
          <w:highlight w:val="green"/>
        </w:rPr>
        <w:t xml:space="preserve"> </w:t>
      </w:r>
      <w:r w:rsidRPr="00FA7821">
        <w:rPr>
          <w:rStyle w:val="StyleUnderline"/>
        </w:rPr>
        <w:t xml:space="preserve">also control significant portions of the internet for their populations. </w:t>
      </w:r>
      <w:r w:rsidRPr="00CF5A50">
        <w:rPr>
          <w:rStyle w:val="Emphasis"/>
          <w:highlight w:val="green"/>
        </w:rPr>
        <w:t>Russia</w:t>
      </w:r>
      <w:r w:rsidRPr="00CF5A50">
        <w:rPr>
          <w:rStyle w:val="StyleUnderline"/>
          <w:highlight w:val="green"/>
        </w:rPr>
        <w:t xml:space="preserve"> </w:t>
      </w:r>
      <w:r w:rsidRPr="00FA7821">
        <w:rPr>
          <w:rStyle w:val="StyleUnderline"/>
        </w:rPr>
        <w:t xml:space="preserve">just completed technology to wall off its internal networks, </w:t>
      </w:r>
      <w:proofErr w:type="gramStart"/>
      <w:r w:rsidRPr="00FA7821">
        <w:rPr>
          <w:rStyle w:val="StyleUnderline"/>
        </w:rPr>
        <w:t>servers</w:t>
      </w:r>
      <w:proofErr w:type="gramEnd"/>
      <w:r w:rsidRPr="00FA7821">
        <w:rPr>
          <w:rStyle w:val="StyleUnderline"/>
        </w:rPr>
        <w:t xml:space="preserve"> and internet users from the wider internet. And </w:t>
      </w:r>
      <w:r w:rsidRPr="00CF5A50">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5D5616">
        <w:rPr>
          <w:sz w:val="16"/>
        </w:rPr>
        <w:t xml:space="preserve">. (One unintended result: contractors in India can’t reach their employers in the U.S.) </w:t>
      </w:r>
      <w:r w:rsidRPr="00FA7821">
        <w:rPr>
          <w:rStyle w:val="StyleUnderline"/>
        </w:rPr>
        <w:t xml:space="preserve">Another country, </w:t>
      </w:r>
      <w:r w:rsidRPr="00CF5A50">
        <w:rPr>
          <w:rStyle w:val="Emphasis"/>
          <w:highlight w:val="green"/>
        </w:rPr>
        <w:t>U</w:t>
      </w:r>
      <w:r w:rsidRPr="00FA7821">
        <w:rPr>
          <w:rStyle w:val="StyleUnderline"/>
        </w:rPr>
        <w:t xml:space="preserve">nited </w:t>
      </w:r>
      <w:r w:rsidRPr="00CF5A50">
        <w:rPr>
          <w:rStyle w:val="Emphasis"/>
          <w:highlight w:val="green"/>
        </w:rPr>
        <w:t>A</w:t>
      </w:r>
      <w:r w:rsidRPr="00FA7821">
        <w:rPr>
          <w:rStyle w:val="StyleUnderline"/>
        </w:rPr>
        <w:t xml:space="preserve">rab </w:t>
      </w:r>
      <w:r w:rsidRPr="00CF5A50">
        <w:rPr>
          <w:rStyle w:val="Emphasis"/>
          <w:highlight w:val="green"/>
        </w:rPr>
        <w:t>E</w:t>
      </w:r>
      <w:r w:rsidRPr="00FA7821">
        <w:rPr>
          <w:rStyle w:val="StyleUnderline"/>
        </w:rPr>
        <w:t xml:space="preserve">mirates, took a different approach: outlawing all messengers except one that it built a digital backdoor into: </w:t>
      </w:r>
      <w:proofErr w:type="spellStart"/>
      <w:r w:rsidRPr="00FA7821">
        <w:rPr>
          <w:rStyle w:val="StyleUnderline"/>
        </w:rPr>
        <w:t>Totok</w:t>
      </w:r>
      <w:proofErr w:type="spellEnd"/>
      <w:r w:rsidRPr="005D5616">
        <w:rPr>
          <w:sz w:val="16"/>
        </w:rPr>
        <w:t xml:space="preserve">. </w:t>
      </w:r>
      <w:proofErr w:type="gramStart"/>
      <w:r w:rsidRPr="005D5616">
        <w:rPr>
          <w:sz w:val="16"/>
        </w:rPr>
        <w:t>However</w:t>
      </w:r>
      <w:proofErr w:type="gramEnd"/>
      <w:r w:rsidRPr="005D5616">
        <w:rPr>
          <w:sz w:val="16"/>
        </w:rPr>
        <w:t xml:space="preserve"> it happens, it </w:t>
      </w:r>
      <w:r w:rsidRPr="00FA7821">
        <w:rPr>
          <w:rStyle w:val="StyleUnderline"/>
        </w:rPr>
        <w:t xml:space="preserve">allows governments to control what people see, read and hear from outside sources — and censor what their own people say. </w:t>
      </w:r>
      <w:proofErr w:type="spellStart"/>
      <w:r w:rsidRPr="00CF5A50">
        <w:rPr>
          <w:rStyle w:val="Emphasis"/>
          <w:highlight w:val="green"/>
        </w:rPr>
        <w:t>Starlink</w:t>
      </w:r>
      <w:proofErr w:type="spellEnd"/>
      <w:r w:rsidRPr="00CF5A50">
        <w:rPr>
          <w:rStyle w:val="Emphasis"/>
          <w:highlight w:val="green"/>
        </w:rPr>
        <w:t xml:space="preserve"> can </w:t>
      </w:r>
      <w:r w:rsidRPr="00CF5A50">
        <w:rPr>
          <w:rStyle w:val="Emphasis"/>
          <w:highlight w:val="green"/>
        </w:rPr>
        <w:lastRenderedPageBreak/>
        <w:t>change</w:t>
      </w:r>
      <w:r w:rsidRPr="00CF5A50">
        <w:rPr>
          <w:rStyle w:val="StyleUnderline"/>
          <w:highlight w:val="green"/>
        </w:rPr>
        <w:t xml:space="preserve"> </w:t>
      </w:r>
      <w:r w:rsidRPr="00FA7821">
        <w:rPr>
          <w:rStyle w:val="StyleUnderline"/>
        </w:rPr>
        <w:t xml:space="preserve">all of </w:t>
      </w:r>
      <w:r w:rsidRPr="00CF5A50">
        <w:rPr>
          <w:rStyle w:val="Emphasis"/>
          <w:highlight w:val="green"/>
        </w:rPr>
        <w:t>that</w:t>
      </w:r>
      <w:r w:rsidRPr="00FA7821">
        <w:rPr>
          <w:rStyle w:val="StyleUnderline"/>
        </w:rPr>
        <w:t xml:space="preserve">. Elon Musk recently revealed details about how people will access </w:t>
      </w:r>
      <w:proofErr w:type="spellStart"/>
      <w:r w:rsidRPr="00FA7821">
        <w:rPr>
          <w:rStyle w:val="StyleUnderline"/>
        </w:rPr>
        <w:t>StarLink</w:t>
      </w:r>
      <w:proofErr w:type="spellEnd"/>
      <w:r w:rsidRPr="005D5616">
        <w:rPr>
          <w:sz w:val="16"/>
        </w:rPr>
        <w:t xml:space="preserve">. </w:t>
      </w:r>
      <w:r w:rsidRPr="00FA7821">
        <w:rPr>
          <w:rStyle w:val="StyleUnderline"/>
        </w:rPr>
        <w:t xml:space="preserve">It will be incredibly simple, and it will enable access to the relatively free global internet from anywhere on the planet. </w:t>
      </w:r>
      <w:proofErr w:type="spellStart"/>
      <w:r w:rsidRPr="00CF5A50">
        <w:rPr>
          <w:rStyle w:val="Emphasis"/>
          <w:highlight w:val="green"/>
        </w:rPr>
        <w:t>Starlink</w:t>
      </w:r>
      <w:proofErr w:type="spellEnd"/>
      <w:r w:rsidRPr="00CF5A50">
        <w:rPr>
          <w:rStyle w:val="Emphasis"/>
          <w:highlight w:val="green"/>
        </w:rPr>
        <w:t xml:space="preserve"> Terminal has motors to self-adjust</w:t>
      </w:r>
      <w:r w:rsidRPr="00CF5A50">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CF5A50">
        <w:rPr>
          <w:rStyle w:val="Emphasis"/>
          <w:highlight w:val="green"/>
        </w:rPr>
        <w:t>No training required</w:t>
      </w:r>
      <w:r w:rsidRPr="005D5616">
        <w:rPr>
          <w:sz w:val="16"/>
        </w:rPr>
        <w:t xml:space="preserve">. Elon Musk What that means is that anyone can access the internet from anywhere. </w:t>
      </w:r>
      <w:r w:rsidRPr="00CF5A50">
        <w:rPr>
          <w:rStyle w:val="Emphasis"/>
          <w:highlight w:val="green"/>
        </w:rPr>
        <w:t xml:space="preserve">Chinese citizens will be able to access Google </w:t>
      </w:r>
      <w:r w:rsidRPr="00FA7821">
        <w:rPr>
          <w:rStyle w:val="StyleUnderline"/>
        </w:rPr>
        <w:t xml:space="preserve">and information about Tiananmen Square. </w:t>
      </w:r>
      <w:r w:rsidRPr="00CF5A50">
        <w:rPr>
          <w:rStyle w:val="Emphasis"/>
          <w:highlight w:val="green"/>
        </w:rPr>
        <w:t>Russian citizens will be able to see</w:t>
      </w:r>
      <w:r w:rsidRPr="00CF5A50">
        <w:rPr>
          <w:rStyle w:val="StyleUnderline"/>
          <w:highlight w:val="green"/>
        </w:rPr>
        <w:t xml:space="preserve"> </w:t>
      </w:r>
      <w:r w:rsidRPr="00FA7821">
        <w:rPr>
          <w:rStyle w:val="StyleUnderline"/>
        </w:rPr>
        <w:t xml:space="preserve">external analysis of </w:t>
      </w:r>
      <w:r w:rsidRPr="00CF5A50">
        <w:rPr>
          <w:rStyle w:val="Emphasis"/>
          <w:highlight w:val="green"/>
        </w:rPr>
        <w:t>Putin’s financial dealings</w:t>
      </w:r>
      <w:r w:rsidRPr="00CF5A50">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CF5A50">
        <w:rPr>
          <w:rStyle w:val="Emphasis"/>
          <w:highlight w:val="green"/>
        </w:rPr>
        <w:t>governments will make</w:t>
      </w:r>
      <w:r w:rsidRPr="00CF5A50">
        <w:rPr>
          <w:rStyle w:val="StyleUnderline"/>
          <w:highlight w:val="green"/>
        </w:rPr>
        <w:t xml:space="preserve"> </w:t>
      </w:r>
      <w:r w:rsidRPr="00FA7821">
        <w:rPr>
          <w:rStyle w:val="StyleUnderline"/>
        </w:rPr>
        <w:t xml:space="preserve">the </w:t>
      </w:r>
      <w:proofErr w:type="spellStart"/>
      <w:r w:rsidRPr="00CF5A50">
        <w:rPr>
          <w:rStyle w:val="Emphasis"/>
          <w:highlight w:val="green"/>
        </w:rPr>
        <w:t>Starlink</w:t>
      </w:r>
      <w:proofErr w:type="spellEnd"/>
      <w:r w:rsidRPr="00CF5A50">
        <w:rPr>
          <w:rStyle w:val="StyleUnderline"/>
          <w:highlight w:val="green"/>
        </w:rPr>
        <w:t xml:space="preserve"> </w:t>
      </w:r>
      <w:r w:rsidRPr="00FA7821">
        <w:rPr>
          <w:rStyle w:val="StyleUnderline"/>
        </w:rPr>
        <w:t xml:space="preserve">Terminal </w:t>
      </w:r>
      <w:r w:rsidRPr="00CF5A50">
        <w:rPr>
          <w:rStyle w:val="Emphasis"/>
          <w:highlight w:val="green"/>
        </w:rPr>
        <w:t>illegal</w:t>
      </w:r>
      <w:r w:rsidRPr="00FA7821">
        <w:rPr>
          <w:rStyle w:val="StyleUnderline"/>
        </w:rPr>
        <w:t xml:space="preserve">. </w:t>
      </w:r>
      <w:r w:rsidRPr="00CF5A50">
        <w:rPr>
          <w:rStyle w:val="Emphasis"/>
          <w:highlight w:val="green"/>
        </w:rPr>
        <w:t>But</w:t>
      </w:r>
      <w:r w:rsidRPr="00CF5A50">
        <w:rPr>
          <w:rStyle w:val="StyleUnderline"/>
          <w:highlight w:val="green"/>
        </w:rPr>
        <w:t xml:space="preserve"> </w:t>
      </w:r>
      <w:r w:rsidRPr="00FA7821">
        <w:rPr>
          <w:rStyle w:val="StyleUnderline"/>
        </w:rPr>
        <w:t xml:space="preserve">that </w:t>
      </w:r>
      <w:proofErr w:type="gramStart"/>
      <w:r w:rsidRPr="00FA7821">
        <w:rPr>
          <w:rStyle w:val="StyleUnderline"/>
        </w:rPr>
        <w:t xml:space="preserve">in itself </w:t>
      </w:r>
      <w:r w:rsidRPr="00CF5A50">
        <w:rPr>
          <w:rStyle w:val="Emphasis"/>
          <w:highlight w:val="green"/>
          <w:bdr w:val="single" w:sz="18" w:space="0" w:color="auto"/>
        </w:rPr>
        <w:t>will</w:t>
      </w:r>
      <w:proofErr w:type="gramEnd"/>
      <w:r w:rsidRPr="00CF5A50">
        <w:rPr>
          <w:rStyle w:val="Emphasis"/>
          <w:highlight w:val="green"/>
          <w:bdr w:val="single" w:sz="18" w:space="0" w:color="auto"/>
        </w:rPr>
        <w:t xml:space="preserve"> be a victory</w:t>
      </w:r>
      <w:r w:rsidRPr="00FA7821">
        <w:rPr>
          <w:rStyle w:val="StyleUnderline"/>
        </w:rPr>
        <w:t xml:space="preserve">. </w:t>
      </w:r>
      <w:r w:rsidRPr="00CF5A50">
        <w:rPr>
          <w:rStyle w:val="Emphasis"/>
          <w:highlight w:val="green"/>
        </w:rPr>
        <w:t>Censorship works best when it is invisible</w:t>
      </w:r>
      <w:r w:rsidRPr="005D5616">
        <w:rPr>
          <w:sz w:val="16"/>
        </w:rPr>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rPr>
          <w:sz w:val="16"/>
        </w:rPr>
        <w:t xml:space="preserve">. </w:t>
      </w:r>
      <w:r w:rsidRPr="00FA7821">
        <w:rPr>
          <w:rStyle w:val="StyleUnderline"/>
        </w:rPr>
        <w:t xml:space="preserve">People realize that walls have been erected to prevent them from seeing other opinions. And that is at least one step to maintaining a free, </w:t>
      </w:r>
      <w:proofErr w:type="gramStart"/>
      <w:r w:rsidRPr="00FA7821">
        <w:rPr>
          <w:rStyle w:val="StyleUnderline"/>
        </w:rPr>
        <w:t>open</w:t>
      </w:r>
      <w:proofErr w:type="gramEnd"/>
      <w:r w:rsidRPr="00FA7821">
        <w:rPr>
          <w:rStyle w:val="StyleUnderline"/>
        </w:rPr>
        <w:t xml:space="preserve"> and accessible internet globally, which </w:t>
      </w:r>
      <w:r w:rsidRPr="00CF5A50">
        <w:rPr>
          <w:rStyle w:val="Emphasis"/>
          <w:highlight w:val="green"/>
          <w:bdr w:val="single" w:sz="18" w:space="0" w:color="auto"/>
        </w:rPr>
        <w:t>should help combat fake news</w:t>
      </w:r>
      <w:r w:rsidRPr="00FA7821">
        <w:rPr>
          <w:rStyle w:val="StyleUnderline"/>
        </w:rPr>
        <w:t xml:space="preserve">, </w:t>
      </w:r>
      <w:r w:rsidRPr="00CF5A50">
        <w:rPr>
          <w:rStyle w:val="Emphasis"/>
          <w:highlight w:val="green"/>
          <w:bdr w:val="single" w:sz="18" w:space="0" w:color="auto"/>
        </w:rPr>
        <w:t>propaganda</w:t>
      </w:r>
      <w:r w:rsidRPr="00CF5A50">
        <w:rPr>
          <w:rStyle w:val="StyleUnderline"/>
          <w:highlight w:val="green"/>
        </w:rPr>
        <w:t xml:space="preserve"> </w:t>
      </w:r>
      <w:r w:rsidRPr="00CF5A50">
        <w:rPr>
          <w:rStyle w:val="Emphasis"/>
          <w:highlight w:val="green"/>
        </w:rPr>
        <w:t>and</w:t>
      </w:r>
      <w:r w:rsidRPr="00CF5A50">
        <w:rPr>
          <w:rStyle w:val="StyleUnderline"/>
          <w:highlight w:val="green"/>
        </w:rPr>
        <w:t xml:space="preserve"> </w:t>
      </w:r>
      <w:r w:rsidRPr="00CF5A50">
        <w:rPr>
          <w:rStyle w:val="Emphasis"/>
          <w:highlight w:val="green"/>
          <w:bdr w:val="single" w:sz="18" w:space="0" w:color="auto"/>
        </w:rPr>
        <w:t>information deprivation</w:t>
      </w:r>
      <w:r w:rsidRPr="00CF5A50">
        <w:rPr>
          <w:rStyle w:val="StyleUnderline"/>
          <w:highlight w:val="green"/>
        </w:rPr>
        <w:t xml:space="preserve"> </w:t>
      </w:r>
      <w:r w:rsidRPr="00FA7821">
        <w:rPr>
          <w:rStyle w:val="StyleUnderline"/>
        </w:rPr>
        <w:t>aimed at controlling populations.</w:t>
      </w:r>
      <w:r w:rsidRPr="005D5616">
        <w:rPr>
          <w:sz w:val="16"/>
        </w:rPr>
        <w:t xml:space="preserve"> </w:t>
      </w:r>
      <w:r w:rsidRPr="00FA7821">
        <w:rPr>
          <w:rStyle w:val="StyleUnderline"/>
        </w:rPr>
        <w:t>And it’s a step towards making the splinternet harder to achieve. 1,000 satellites will be enough to enable basic service</w:t>
      </w:r>
      <w:r w:rsidRPr="005D5616">
        <w:rPr>
          <w:sz w:val="16"/>
        </w:rPr>
        <w:t xml:space="preserve">, Musk has said. SpaceX just launched a third batch of 60 </w:t>
      </w:r>
      <w:proofErr w:type="gramStart"/>
      <w:r w:rsidRPr="005D5616">
        <w:rPr>
          <w:sz w:val="16"/>
        </w:rPr>
        <w:t>satellites, and</w:t>
      </w:r>
      <w:proofErr w:type="gramEnd"/>
      <w:r w:rsidRPr="005D5616">
        <w:rPr>
          <w:sz w:val="16"/>
        </w:rPr>
        <w:t xml:space="preserve"> is expected to continue launching that many every two weeks through the rest of 2020. (For context, only about 9,000 satellites have been launched in all of space history, about 5,000 of which are still in orbit. And only 2,000 are </w:t>
      </w:r>
      <w:proofErr w:type="gramStart"/>
      <w:r w:rsidRPr="005D5616">
        <w:rPr>
          <w:sz w:val="16"/>
        </w:rPr>
        <w:t>actually still</w:t>
      </w:r>
      <w:proofErr w:type="gramEnd"/>
      <w:r w:rsidRPr="005D5616">
        <w:rPr>
          <w:sz w:val="16"/>
        </w:rPr>
        <w:t xml:space="preserve"> operational. So even at a quarter or a fifth of total capacity, </w:t>
      </w:r>
      <w:proofErr w:type="spellStart"/>
      <w:r w:rsidRPr="005D5616">
        <w:rPr>
          <w:sz w:val="16"/>
        </w:rPr>
        <w:t>Starlink</w:t>
      </w:r>
      <w:proofErr w:type="spellEnd"/>
      <w:r w:rsidRPr="005D5616">
        <w:rPr>
          <w:sz w:val="16"/>
        </w:rPr>
        <w:t xml:space="preserve">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w:t>
      </w:r>
      <w:proofErr w:type="spellStart"/>
      <w:r w:rsidRPr="005D5616">
        <w:rPr>
          <w:sz w:val="16"/>
        </w:rPr>
        <w:t>unblockable</w:t>
      </w:r>
      <w:proofErr w:type="spellEnd"/>
      <w:r w:rsidRPr="005D5616">
        <w:rPr>
          <w:sz w:val="16"/>
        </w:rPr>
        <w:t xml:space="preserve"> internet service should be available in less than a year. </w:t>
      </w:r>
      <w:r w:rsidRPr="005D5616">
        <w:rPr>
          <w:rStyle w:val="Emphasis"/>
        </w:rPr>
        <w:t xml:space="preserve">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w:t>
      </w:r>
      <w:proofErr w:type="gramStart"/>
      <w:r w:rsidRPr="005D5616">
        <w:rPr>
          <w:rStyle w:val="Emphasis"/>
        </w:rPr>
        <w:t>in reality bubbles</w:t>
      </w:r>
      <w:proofErr w:type="gramEnd"/>
      <w:r w:rsidRPr="005D5616">
        <w:rPr>
          <w:rStyle w:val="Emphasis"/>
        </w:rPr>
        <w:t xml:space="preserve"> that block dissenting narratives. But any gaps in the emerging splinternet are opportunities for different perspectives and, hopefully, true facts to emerge</w:t>
      </w:r>
      <w:r w:rsidRPr="000206B3">
        <w:rPr>
          <w:rStyle w:val="StyleUnderline"/>
        </w:rPr>
        <w:t>.</w:t>
      </w:r>
    </w:p>
    <w:p w14:paraId="2DC48D5F" w14:textId="77777777" w:rsidR="00E914A8" w:rsidRPr="009F2F93" w:rsidRDefault="00E914A8" w:rsidP="00E914A8">
      <w:pPr>
        <w:pStyle w:val="Heading4"/>
      </w:pPr>
      <w:r>
        <w:t xml:space="preserve">Fake News is an </w:t>
      </w:r>
      <w:r>
        <w:rPr>
          <w:u w:val="single"/>
        </w:rPr>
        <w:t>existential threat</w:t>
      </w:r>
      <w:r>
        <w:t xml:space="preserve"> – hurts global cooperation on </w:t>
      </w:r>
      <w:r>
        <w:rPr>
          <w:u w:val="single"/>
        </w:rPr>
        <w:t>every significant issue</w:t>
      </w:r>
      <w:r>
        <w:t xml:space="preserve"> and results in </w:t>
      </w:r>
      <w:r>
        <w:rPr>
          <w:u w:val="single"/>
        </w:rPr>
        <w:t>geopolitical conflict spirals</w:t>
      </w:r>
      <w:r>
        <w:t>.</w:t>
      </w:r>
    </w:p>
    <w:p w14:paraId="68704F44" w14:textId="77777777" w:rsidR="00E914A8" w:rsidRPr="00ED643C" w:rsidRDefault="00E914A8" w:rsidP="00E914A8">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13" w:history="1">
        <w:r w:rsidRPr="005C484B">
          <w:rPr>
            <w:rStyle w:val="Hyperlink"/>
          </w:rPr>
          <w:t>https://www.globalpolicyjournal.com/blog/07/06/2017/post-truth-politics-fifth-estate-and-securitization-fake-news</w:t>
        </w:r>
      </w:hyperlink>
      <w:r>
        <w:t xml:space="preserve"> </w:t>
      </w:r>
      <w:r w:rsidRPr="00ED643C">
        <w:t>(Prof Nayef Al-</w:t>
      </w:r>
      <w:proofErr w:type="spellStart"/>
      <w:r w:rsidRPr="00ED643C">
        <w:t>Rodhan</w:t>
      </w:r>
      <w:proofErr w:type="spellEnd"/>
      <w:r w:rsidRPr="00ED643C">
        <w:t xml:space="preserve"> is an Honorary </w:t>
      </w:r>
      <w:r w:rsidRPr="00ED643C">
        <w:lastRenderedPageBreak/>
        <w:t xml:space="preserve">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379DC586" w14:textId="77777777" w:rsidR="00E914A8" w:rsidRPr="003E14E0" w:rsidRDefault="00E914A8" w:rsidP="00E914A8">
      <w:pPr>
        <w:rPr>
          <w:sz w:val="16"/>
        </w:rPr>
      </w:pPr>
      <w:r w:rsidRPr="003E14E0">
        <w:rPr>
          <w:sz w:val="16"/>
        </w:rPr>
        <w:t xml:space="preserve">Even so, </w:t>
      </w:r>
      <w:r w:rsidRPr="000206B3">
        <w:rPr>
          <w:rStyle w:val="StyleUnderline"/>
        </w:rPr>
        <w:t xml:space="preserve">what we are witnessing today, in </w:t>
      </w:r>
      <w:r w:rsidRPr="00CF5A50">
        <w:rPr>
          <w:rStyle w:val="Emphasis"/>
          <w:highlight w:val="green"/>
        </w:rPr>
        <w:t>the “post-truth” era</w:t>
      </w:r>
      <w:r w:rsidRPr="00CF5A50">
        <w:rPr>
          <w:rStyle w:val="StyleUnderline"/>
          <w:highlight w:val="green"/>
        </w:rPr>
        <w:t xml:space="preserve"> </w:t>
      </w:r>
      <w:r w:rsidRPr="000206B3">
        <w:rPr>
          <w:rStyle w:val="StyleUnderline"/>
        </w:rPr>
        <w:t>is more menacing because of the multiplication of channels of communication</w:t>
      </w:r>
      <w:r w:rsidRPr="003E14E0">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3E14E0">
        <w:rPr>
          <w:sz w:val="16"/>
        </w:rPr>
        <w:t xml:space="preserve">. What is truth anyway? The Oxford Dictionaries dates the first use of the term to a 1992 essay by Steve </w:t>
      </w:r>
      <w:proofErr w:type="spellStart"/>
      <w:r w:rsidRPr="003E14E0">
        <w:rPr>
          <w:sz w:val="16"/>
        </w:rPr>
        <w:t>Tesich</w:t>
      </w:r>
      <w:proofErr w:type="spellEnd"/>
      <w:r w:rsidRPr="003E14E0">
        <w:rPr>
          <w:sz w:val="16"/>
        </w:rPr>
        <w:t xml:space="preserve">, a </w:t>
      </w:r>
      <w:proofErr w:type="gramStart"/>
      <w:r w:rsidRPr="003E14E0">
        <w:rPr>
          <w:sz w:val="16"/>
        </w:rPr>
        <w:t>Serbian-American</w:t>
      </w:r>
      <w:proofErr w:type="gramEnd"/>
      <w:r w:rsidRPr="003E14E0">
        <w:rPr>
          <w:sz w:val="16"/>
        </w:rPr>
        <w:t xml:space="preserve"> playwright writing in The Nation following the Iran/Contra scandal. </w:t>
      </w:r>
      <w:proofErr w:type="spellStart"/>
      <w:r w:rsidRPr="003E14E0">
        <w:rPr>
          <w:sz w:val="16"/>
        </w:rPr>
        <w:t>Tesich</w:t>
      </w:r>
      <w:proofErr w:type="spellEnd"/>
      <w:r w:rsidRPr="003E14E0">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3E14E0">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CF5A50">
        <w:rPr>
          <w:rStyle w:val="Emphasis"/>
          <w:highlight w:val="green"/>
        </w:rPr>
        <w:t>inevitable consequences for</w:t>
      </w:r>
      <w:r w:rsidRPr="00CF5A50">
        <w:rPr>
          <w:rStyle w:val="StyleUnderline"/>
          <w:highlight w:val="green"/>
        </w:rPr>
        <w:t xml:space="preserve"> </w:t>
      </w:r>
      <w:r w:rsidRPr="000206B3">
        <w:rPr>
          <w:rStyle w:val="StyleUnderline"/>
        </w:rPr>
        <w:t xml:space="preserve">the future of </w:t>
      </w:r>
      <w:r w:rsidRPr="00CF5A50">
        <w:rPr>
          <w:rStyle w:val="Emphasis"/>
          <w:highlight w:val="green"/>
        </w:rPr>
        <w:t>democracy and</w:t>
      </w:r>
      <w:r w:rsidRPr="00CF5A50">
        <w:rPr>
          <w:rStyle w:val="StyleUnderline"/>
          <w:highlight w:val="green"/>
        </w:rPr>
        <w:t xml:space="preserve"> </w:t>
      </w:r>
      <w:r w:rsidRPr="00CF5A50">
        <w:rPr>
          <w:rStyle w:val="Emphasis"/>
          <w:highlight w:val="green"/>
          <w:bdr w:val="single" w:sz="18" w:space="0" w:color="auto"/>
        </w:rPr>
        <w:t>the future of humanity</w:t>
      </w:r>
      <w:r w:rsidRPr="000206B3">
        <w:rPr>
          <w:rStyle w:val="StyleUnderline"/>
        </w:rPr>
        <w:t xml:space="preserve">: a future in </w:t>
      </w:r>
      <w:r w:rsidRPr="00CF5A50">
        <w:rPr>
          <w:rStyle w:val="Emphasis"/>
          <w:highlight w:val="green"/>
        </w:rPr>
        <w:t>which</w:t>
      </w:r>
      <w:r w:rsidRPr="00CF5A50">
        <w:rPr>
          <w:rStyle w:val="StyleUnderline"/>
          <w:highlight w:val="green"/>
        </w:rPr>
        <w:t xml:space="preserve"> </w:t>
      </w:r>
      <w:r w:rsidRPr="000206B3">
        <w:rPr>
          <w:rStyle w:val="StyleUnderline"/>
        </w:rPr>
        <w:t xml:space="preserve">scientific </w:t>
      </w:r>
      <w:r w:rsidRPr="00CF5A50">
        <w:rPr>
          <w:rStyle w:val="Emphasis"/>
          <w:highlight w:val="green"/>
        </w:rPr>
        <w:t>facts are repudiated</w:t>
      </w:r>
      <w:r w:rsidRPr="00CF5A50">
        <w:rPr>
          <w:rStyle w:val="StyleUnderline"/>
          <w:highlight w:val="green"/>
        </w:rPr>
        <w:t xml:space="preserve"> </w:t>
      </w:r>
      <w:r w:rsidRPr="000206B3">
        <w:rPr>
          <w:rStyle w:val="StyleUnderline"/>
        </w:rPr>
        <w:t>cannot be anything but insecure</w:t>
      </w:r>
      <w:r w:rsidRPr="003E14E0">
        <w:rPr>
          <w:sz w:val="16"/>
        </w:rPr>
        <w:t xml:space="preserve">. </w:t>
      </w:r>
      <w:r w:rsidRPr="000206B3">
        <w:rPr>
          <w:rStyle w:val="StyleUnderline"/>
        </w:rPr>
        <w:t xml:space="preserve">Veritas, or </w:t>
      </w:r>
      <w:r w:rsidRPr="00CF5A50">
        <w:rPr>
          <w:rStyle w:val="Emphasis"/>
          <w:highlight w:val="green"/>
        </w:rPr>
        <w:t>truth</w:t>
      </w:r>
      <w:r w:rsidRPr="000206B3">
        <w:rPr>
          <w:rStyle w:val="StyleUnderline"/>
        </w:rPr>
        <w:t xml:space="preserve">, and facts are crucial for humanity, and </w:t>
      </w:r>
      <w:proofErr w:type="spellStart"/>
      <w:r w:rsidRPr="00CF5A50">
        <w:rPr>
          <w:rStyle w:val="Emphasis"/>
          <w:highlight w:val="green"/>
        </w:rPr>
        <w:t>indispensible</w:t>
      </w:r>
      <w:proofErr w:type="spellEnd"/>
      <w:r w:rsidRPr="00CF5A50">
        <w:rPr>
          <w:rStyle w:val="StyleUnderline"/>
          <w:highlight w:val="green"/>
        </w:rPr>
        <w:t xml:space="preserve"> </w:t>
      </w:r>
      <w:r w:rsidRPr="00CF5A50">
        <w:rPr>
          <w:rStyle w:val="Emphasis"/>
          <w:highlight w:val="green"/>
        </w:rPr>
        <w:t>for effective decision-making and</w:t>
      </w:r>
      <w:r w:rsidRPr="00CF5A50">
        <w:rPr>
          <w:rStyle w:val="StyleUnderline"/>
          <w:highlight w:val="green"/>
        </w:rPr>
        <w:t xml:space="preserve"> </w:t>
      </w:r>
      <w:r w:rsidRPr="000206B3">
        <w:rPr>
          <w:rStyle w:val="StyleUnderline"/>
        </w:rPr>
        <w:t xml:space="preserve">ultimately, for </w:t>
      </w:r>
      <w:r w:rsidRPr="00CF5A50">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3E14E0">
        <w:rPr>
          <w:sz w:val="16"/>
        </w:rPr>
        <w:t xml:space="preserve">. Geopolitics and Fake News </w:t>
      </w:r>
      <w:r w:rsidRPr="00CF5A50">
        <w:rPr>
          <w:rStyle w:val="Emphasis"/>
          <w:highlight w:val="green"/>
        </w:rPr>
        <w:t>Geopolitics</w:t>
      </w:r>
      <w:r w:rsidRPr="00CF5A50">
        <w:rPr>
          <w:rStyle w:val="StyleUnderline"/>
          <w:highlight w:val="green"/>
        </w:rPr>
        <w:t xml:space="preserve"> </w:t>
      </w:r>
      <w:r w:rsidRPr="00CF5A50">
        <w:rPr>
          <w:rStyle w:val="Emphasis"/>
          <w:highlight w:val="green"/>
        </w:rPr>
        <w:t>in</w:t>
      </w:r>
      <w:r w:rsidRPr="00CF5A50">
        <w:rPr>
          <w:rStyle w:val="StyleUnderline"/>
          <w:highlight w:val="green"/>
        </w:rPr>
        <w:t xml:space="preserve"> </w:t>
      </w:r>
      <w:r w:rsidRPr="000206B3">
        <w:rPr>
          <w:rStyle w:val="StyleUnderline"/>
        </w:rPr>
        <w:t xml:space="preserve">the </w:t>
      </w:r>
      <w:r w:rsidRPr="00CF5A50">
        <w:rPr>
          <w:rStyle w:val="Emphasis"/>
          <w:highlight w:val="green"/>
        </w:rPr>
        <w:t>era of fake-news</w:t>
      </w:r>
      <w:r w:rsidRPr="00CF5A50">
        <w:rPr>
          <w:rStyle w:val="StyleUnderline"/>
          <w:highlight w:val="green"/>
        </w:rPr>
        <w:t xml:space="preserve"> </w:t>
      </w:r>
      <w:r w:rsidRPr="000206B3">
        <w:rPr>
          <w:rStyle w:val="StyleUnderline"/>
        </w:rPr>
        <w:t xml:space="preserve">is also </w:t>
      </w:r>
      <w:r w:rsidRPr="00CF5A50">
        <w:rPr>
          <w:rStyle w:val="Emphasis"/>
          <w:highlight w:val="green"/>
        </w:rPr>
        <w:t>complicated</w:t>
      </w:r>
      <w:r w:rsidRPr="00CF5A50">
        <w:rPr>
          <w:rStyle w:val="StyleUnderline"/>
          <w:highlight w:val="green"/>
        </w:rPr>
        <w:t xml:space="preserve"> </w:t>
      </w:r>
      <w:r w:rsidRPr="000206B3">
        <w:rPr>
          <w:rStyle w:val="StyleUnderline"/>
        </w:rPr>
        <w:t xml:space="preserve">because post-truth </w:t>
      </w:r>
      <w:r w:rsidRPr="00CF5A50">
        <w:rPr>
          <w:rStyle w:val="Emphasis"/>
          <w:highlight w:val="green"/>
        </w:rPr>
        <w:t>disrupts</w:t>
      </w:r>
      <w:r w:rsidRPr="00CF5A50">
        <w:rPr>
          <w:rStyle w:val="StyleUnderline"/>
          <w:highlight w:val="green"/>
        </w:rPr>
        <w:t xml:space="preserve"> </w:t>
      </w:r>
      <w:r w:rsidRPr="000206B3">
        <w:rPr>
          <w:rStyle w:val="StyleUnderline"/>
        </w:rPr>
        <w:t xml:space="preserve">a fundamental element of </w:t>
      </w:r>
      <w:r w:rsidRPr="00CF5A50">
        <w:rPr>
          <w:rStyle w:val="Emphasis"/>
          <w:highlight w:val="green"/>
        </w:rPr>
        <w:t>diplomacy and</w:t>
      </w:r>
      <w:r w:rsidRPr="00CF5A50">
        <w:rPr>
          <w:rStyle w:val="StyleUnderline"/>
          <w:highlight w:val="green"/>
        </w:rPr>
        <w:t xml:space="preserve"> </w:t>
      </w:r>
      <w:r w:rsidRPr="000206B3">
        <w:rPr>
          <w:rStyle w:val="StyleUnderline"/>
        </w:rPr>
        <w:t xml:space="preserve">international politics, namely </w:t>
      </w:r>
      <w:r w:rsidRPr="00CF5A50">
        <w:rPr>
          <w:rStyle w:val="Emphasis"/>
          <w:highlight w:val="green"/>
        </w:rPr>
        <w:t>communication</w:t>
      </w:r>
      <w:r w:rsidRPr="003E14E0">
        <w:rPr>
          <w:sz w:val="16"/>
        </w:rPr>
        <w:t xml:space="preserve">. </w:t>
      </w:r>
      <w:r w:rsidRPr="000206B3">
        <w:rPr>
          <w:rStyle w:val="StyleUnderline"/>
        </w:rPr>
        <w:t xml:space="preserve">Unsubstantiated allegations and groundless claims will distort diplomatic relations and lead political and military processes astray. </w:t>
      </w:r>
      <w:r w:rsidRPr="00CF5A50">
        <w:rPr>
          <w:rStyle w:val="Emphasis"/>
          <w:highlight w:val="green"/>
        </w:rPr>
        <w:t>False claims about</w:t>
      </w:r>
      <w:r w:rsidRPr="00CF5A50">
        <w:rPr>
          <w:rStyle w:val="StyleUnderline"/>
          <w:highlight w:val="green"/>
        </w:rPr>
        <w:t xml:space="preserve"> </w:t>
      </w:r>
      <w:r w:rsidRPr="000206B3">
        <w:rPr>
          <w:rStyle w:val="StyleUnderline"/>
        </w:rPr>
        <w:t xml:space="preserve">the </w:t>
      </w:r>
      <w:r w:rsidRPr="00CF5A50">
        <w:rPr>
          <w:rStyle w:val="Emphasis"/>
          <w:highlight w:val="green"/>
        </w:rPr>
        <w:t>money</w:t>
      </w:r>
      <w:r w:rsidRPr="00CF5A50">
        <w:rPr>
          <w:rStyle w:val="StyleUnderline"/>
          <w:highlight w:val="green"/>
        </w:rPr>
        <w:t xml:space="preserve"> </w:t>
      </w:r>
      <w:r w:rsidRPr="000206B3">
        <w:rPr>
          <w:rStyle w:val="StyleUnderline"/>
        </w:rPr>
        <w:t xml:space="preserve">‘extorted’ from the UK by the European Union helped </w:t>
      </w:r>
      <w:r w:rsidRPr="00CF5A50">
        <w:rPr>
          <w:rStyle w:val="Emphasis"/>
          <w:highlight w:val="green"/>
        </w:rPr>
        <w:t>build</w:t>
      </w:r>
      <w:r w:rsidRPr="00CF5A50">
        <w:rPr>
          <w:rStyle w:val="StyleUnderline"/>
          <w:highlight w:val="green"/>
        </w:rPr>
        <w:t xml:space="preserve"> </w:t>
      </w:r>
      <w:r w:rsidRPr="000206B3">
        <w:rPr>
          <w:rStyle w:val="StyleUnderline"/>
        </w:rPr>
        <w:t xml:space="preserve">the </w:t>
      </w:r>
      <w:r w:rsidRPr="00CF5A50">
        <w:rPr>
          <w:rStyle w:val="Emphasis"/>
          <w:highlight w:val="green"/>
        </w:rPr>
        <w:t>case for Brexit</w:t>
      </w:r>
      <w:r w:rsidRPr="000206B3">
        <w:rPr>
          <w:rStyle w:val="StyleUnderline"/>
        </w:rPr>
        <w:t xml:space="preserve">, </w:t>
      </w:r>
      <w:r w:rsidRPr="00CF5A50">
        <w:rPr>
          <w:rStyle w:val="Emphasis"/>
          <w:highlight w:val="green"/>
        </w:rPr>
        <w:t>with</w:t>
      </w:r>
      <w:r w:rsidRPr="00CF5A50">
        <w:rPr>
          <w:rStyle w:val="StyleUnderline"/>
          <w:highlight w:val="green"/>
        </w:rPr>
        <w:t xml:space="preserve"> </w:t>
      </w:r>
      <w:r w:rsidRPr="000206B3">
        <w:rPr>
          <w:rStyle w:val="StyleUnderline"/>
        </w:rPr>
        <w:t xml:space="preserve">its ensuing </w:t>
      </w:r>
      <w:r w:rsidRPr="00CF5A50">
        <w:rPr>
          <w:rStyle w:val="Emphasis"/>
          <w:highlight w:val="green"/>
          <w:bdr w:val="single" w:sz="18" w:space="0" w:color="auto"/>
        </w:rPr>
        <w:t>implications for stability</w:t>
      </w:r>
      <w:r w:rsidRPr="00CF5A50">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CF5A50">
        <w:rPr>
          <w:rStyle w:val="Emphasis"/>
          <w:highlight w:val="green"/>
          <w:bdr w:val="single" w:sz="18" w:space="0" w:color="auto"/>
        </w:rPr>
        <w:t>fake news can help fuel wars</w:t>
      </w:r>
      <w:r w:rsidRPr="000206B3">
        <w:rPr>
          <w:rStyle w:val="StyleUnderline"/>
        </w:rPr>
        <w:t>.</w:t>
      </w:r>
      <w:r w:rsidRPr="003E14E0">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3E14E0">
        <w:rPr>
          <w:sz w:val="16"/>
        </w:rPr>
        <w:t xml:space="preserve">. Although unsubstantiated, </w:t>
      </w:r>
      <w:r w:rsidRPr="000206B3">
        <w:rPr>
          <w:rStyle w:val="StyleUnderline"/>
        </w:rPr>
        <w:t xml:space="preserve">such comments are enough to </w:t>
      </w:r>
      <w:r w:rsidRPr="00CF5A50">
        <w:rPr>
          <w:rStyle w:val="Emphasis"/>
          <w:highlight w:val="green"/>
        </w:rPr>
        <w:t>create anxiety in political quarters</w:t>
      </w:r>
      <w:r w:rsidRPr="00CF5A50">
        <w:rPr>
          <w:rStyle w:val="StyleUnderline"/>
          <w:highlight w:val="green"/>
        </w:rPr>
        <w:t xml:space="preserve"> </w:t>
      </w:r>
      <w:r w:rsidRPr="000206B3">
        <w:rPr>
          <w:rStyle w:val="StyleUnderline"/>
        </w:rPr>
        <w:t xml:space="preserve">and </w:t>
      </w:r>
      <w:r w:rsidRPr="00CF5A50">
        <w:rPr>
          <w:rStyle w:val="Emphasis"/>
          <w:highlight w:val="green"/>
        </w:rPr>
        <w:t>prompt</w:t>
      </w:r>
      <w:r w:rsidRPr="00CF5A50">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w:t>
      </w:r>
      <w:r w:rsidRPr="000206B3">
        <w:rPr>
          <w:rStyle w:val="StyleUnderline"/>
        </w:rPr>
        <w:lastRenderedPageBreak/>
        <w:t xml:space="preserve">lack of understanding of military strategy and the intricacies of warfare will be less relevant in devising policies, and this comes at the risk of </w:t>
      </w:r>
      <w:r w:rsidRPr="00CF5A50">
        <w:rPr>
          <w:rStyle w:val="Emphasis"/>
          <w:highlight w:val="green"/>
          <w:bdr w:val="single" w:sz="18" w:space="0" w:color="auto"/>
        </w:rPr>
        <w:t>dismantling security communities</w:t>
      </w:r>
      <w:r w:rsidRPr="00CF5A50">
        <w:rPr>
          <w:rStyle w:val="StyleUnderline"/>
          <w:highlight w:val="green"/>
        </w:rPr>
        <w:t xml:space="preserve"> </w:t>
      </w:r>
      <w:r w:rsidRPr="000206B3">
        <w:rPr>
          <w:rStyle w:val="StyleUnderline"/>
        </w:rPr>
        <w:t>and the foundations of the liberal ord</w:t>
      </w:r>
      <w:r w:rsidRPr="003E14E0">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0F04DF45" w14:textId="77777777" w:rsidR="00E914A8" w:rsidRPr="003A4E8C" w:rsidRDefault="00E914A8" w:rsidP="00E914A8">
      <w:pPr>
        <w:pStyle w:val="Heading4"/>
        <w:rPr>
          <w:rStyle w:val="StyleUnderline"/>
          <w:rFonts w:asciiTheme="majorHAnsi" w:hAnsiTheme="majorHAnsi" w:cstheme="majorHAnsi"/>
        </w:rPr>
      </w:pP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solves internet monopolies</w:t>
      </w:r>
    </w:p>
    <w:p w14:paraId="48F62093" w14:textId="77777777" w:rsidR="00E914A8" w:rsidRPr="008A081F" w:rsidRDefault="00E914A8" w:rsidP="00E914A8">
      <w:pPr>
        <w:pStyle w:val="NormalWeb"/>
        <w:spacing w:before="0" w:beforeAutospacing="0" w:after="160" w:afterAutospacing="0"/>
        <w:rPr>
          <w:rFonts w:asciiTheme="majorHAnsi" w:hAnsiTheme="majorHAnsi" w:cstheme="majorHAnsi"/>
          <w:color w:val="000000" w:themeColor="text1"/>
          <w:sz w:val="16"/>
          <w:szCs w:val="16"/>
        </w:rPr>
      </w:pPr>
      <w:proofErr w:type="spellStart"/>
      <w:r w:rsidRPr="003A4E8C">
        <w:rPr>
          <w:rFonts w:asciiTheme="majorHAnsi" w:eastAsiaTheme="majorEastAsia" w:hAnsiTheme="majorHAnsi" w:cstheme="majorHAnsi"/>
          <w:b/>
          <w:bCs/>
          <w:sz w:val="26"/>
          <w:szCs w:val="26"/>
        </w:rPr>
        <w:t>Krow</w:t>
      </w:r>
      <w:proofErr w:type="spellEnd"/>
      <w:r w:rsidRPr="003A4E8C">
        <w:rPr>
          <w:rFonts w:asciiTheme="majorHAnsi" w:eastAsiaTheme="majorEastAsia" w:hAnsiTheme="majorHAnsi" w:cstheme="majorHAnsi"/>
          <w:b/>
          <w:bCs/>
          <w:sz w:val="26"/>
          <w:szCs w:val="26"/>
        </w:rPr>
        <w:t xml:space="preserve"> 21</w:t>
      </w:r>
      <w:r w:rsidRPr="003A4E8C">
        <w:rPr>
          <w:rFonts w:asciiTheme="majorHAnsi" w:hAnsiTheme="majorHAnsi" w:cstheme="majorHAnsi"/>
          <w:color w:val="000000" w:themeColor="text1"/>
          <w:sz w:val="16"/>
          <w:szCs w:val="16"/>
        </w:rPr>
        <w:t xml:space="preserve"> </w:t>
      </w:r>
      <w:proofErr w:type="spellStart"/>
      <w:r w:rsidRPr="008A081F">
        <w:rPr>
          <w:rFonts w:asciiTheme="majorHAnsi" w:hAnsiTheme="majorHAnsi" w:cstheme="majorHAnsi"/>
          <w:color w:val="000000" w:themeColor="text1"/>
          <w:sz w:val="16"/>
          <w:szCs w:val="16"/>
        </w:rPr>
        <w:t>Krow</w:t>
      </w:r>
      <w:proofErr w:type="spellEnd"/>
      <w:r w:rsidRPr="008A081F">
        <w:rPr>
          <w:rFonts w:asciiTheme="majorHAnsi" w:hAnsiTheme="majorHAnsi" w:cstheme="majorHAnsi"/>
          <w:color w:val="000000" w:themeColor="text1"/>
          <w:sz w:val="16"/>
          <w:szCs w:val="16"/>
        </w:rPr>
        <w:t xml:space="preserve">, A. (2021, February 27). </w:t>
      </w:r>
      <w:r w:rsidRPr="008A081F">
        <w:rPr>
          <w:rFonts w:asciiTheme="majorHAnsi" w:hAnsiTheme="majorHAnsi" w:cstheme="majorHAnsi"/>
          <w:i/>
          <w:iCs/>
          <w:color w:val="000000" w:themeColor="text1"/>
          <w:sz w:val="16"/>
          <w:szCs w:val="16"/>
        </w:rPr>
        <w:t xml:space="preserve">Will </w:t>
      </w:r>
      <w:proofErr w:type="spellStart"/>
      <w:r w:rsidRPr="008A081F">
        <w:rPr>
          <w:rFonts w:asciiTheme="majorHAnsi" w:hAnsiTheme="majorHAnsi" w:cstheme="majorHAnsi"/>
          <w:i/>
          <w:iCs/>
          <w:color w:val="000000" w:themeColor="text1"/>
          <w:sz w:val="16"/>
          <w:szCs w:val="16"/>
        </w:rPr>
        <w:t>Starlink</w:t>
      </w:r>
      <w:proofErr w:type="spellEnd"/>
      <w:r w:rsidRPr="008A081F">
        <w:rPr>
          <w:rFonts w:asciiTheme="majorHAnsi" w:hAnsiTheme="majorHAnsi" w:cstheme="majorHAnsi"/>
          <w:i/>
          <w:iCs/>
          <w:color w:val="000000" w:themeColor="text1"/>
          <w:sz w:val="16"/>
          <w:szCs w:val="16"/>
        </w:rPr>
        <w:t xml:space="preserve"> disrupt spectrum’s internet provider monopoly?</w:t>
      </w:r>
      <w:r w:rsidRPr="008A081F">
        <w:rPr>
          <w:rFonts w:asciiTheme="majorHAnsi" w:hAnsiTheme="majorHAnsi" w:cstheme="majorHAnsi"/>
          <w:color w:val="000000" w:themeColor="text1"/>
          <w:sz w:val="16"/>
          <w:szCs w:val="16"/>
        </w:rPr>
        <w:t xml:space="preserve"> Medium. </w:t>
      </w:r>
      <w:hyperlink r:id="rId14" w:history="1">
        <w:r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A4E8C">
        <w:rPr>
          <w:rFonts w:asciiTheme="majorHAnsi" w:hAnsiTheme="majorHAnsi" w:cstheme="majorHAnsi"/>
          <w:color w:val="000000" w:themeColor="text1"/>
          <w:sz w:val="16"/>
          <w:szCs w:val="16"/>
        </w:rPr>
        <w:t xml:space="preserve"> (Teacher. Writer. Future Author. Aspiring Linguist. Progressive Voter. Twitter @ajkrow_writer.</w:t>
      </w:r>
      <w:r>
        <w:rPr>
          <w:rFonts w:asciiTheme="majorHAnsi" w:hAnsiTheme="majorHAnsi" w:cstheme="majorHAnsi"/>
          <w:color w:val="000000" w:themeColor="text1"/>
          <w:sz w:val="16"/>
          <w:szCs w:val="16"/>
        </w:rPr>
        <w:t>) //</w:t>
      </w:r>
      <w:proofErr w:type="spellStart"/>
      <w:r>
        <w:rPr>
          <w:rFonts w:asciiTheme="majorHAnsi" w:hAnsiTheme="majorHAnsi" w:cstheme="majorHAnsi"/>
          <w:color w:val="000000" w:themeColor="text1"/>
          <w:sz w:val="16"/>
          <w:szCs w:val="16"/>
        </w:rPr>
        <w:t>Aadit</w:t>
      </w:r>
      <w:proofErr w:type="spellEnd"/>
    </w:p>
    <w:p w14:paraId="254C7E52" w14:textId="77777777" w:rsidR="00E914A8" w:rsidRPr="003A4E8C" w:rsidRDefault="00E914A8" w:rsidP="00E914A8">
      <w:pPr>
        <w:rPr>
          <w:rStyle w:val="StyleUnderline"/>
          <w:rFonts w:asciiTheme="majorHAnsi" w:hAnsiTheme="majorHAnsi" w:cstheme="majorHAnsi"/>
        </w:rPr>
      </w:pPr>
    </w:p>
    <w:p w14:paraId="309F7DE0" w14:textId="270F792E" w:rsidR="00222B77" w:rsidRDefault="00E914A8" w:rsidP="00E914A8">
      <w:pPr>
        <w:rPr>
          <w:rStyle w:val="StyleUnderline"/>
          <w:rFonts w:asciiTheme="majorHAnsi" w:hAnsiTheme="majorHAnsi" w:cstheme="majorHAnsi"/>
        </w:rPr>
      </w:pPr>
      <w:r w:rsidRPr="004F5000">
        <w:rPr>
          <w:rStyle w:val="StyleUnderline"/>
          <w:rFonts w:asciiTheme="majorHAnsi" w:hAnsiTheme="majorHAnsi" w:cstheme="majorHAnsi"/>
        </w:rPr>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5"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16" w:tgtFrame="_blank" w:history="1">
        <w:r w:rsidRPr="004F5000">
          <w:rPr>
            <w:rFonts w:asciiTheme="majorHAnsi" w:hAnsiTheme="majorHAnsi" w:cstheme="majorHAnsi"/>
            <w:color w:val="0000FF"/>
            <w:spacing w:val="-1"/>
            <w:sz w:val="18"/>
            <w:szCs w:val="18"/>
            <w:u w:val="single"/>
          </w:rPr>
          <w:t xml:space="preserve">As of </w:t>
        </w:r>
        <w:proofErr w:type="gramStart"/>
        <w:r w:rsidRPr="004F5000">
          <w:rPr>
            <w:rFonts w:asciiTheme="majorHAnsi" w:hAnsiTheme="majorHAnsi" w:cstheme="majorHAnsi"/>
            <w:color w:val="0000FF"/>
            <w:spacing w:val="-1"/>
            <w:sz w:val="18"/>
            <w:szCs w:val="18"/>
            <w:u w:val="single"/>
          </w:rPr>
          <w:t>September 2020</w:t>
        </w:r>
        <w:proofErr w:type="gramEnd"/>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17"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proofErr w:type="gramStart"/>
      <w:r w:rsidRPr="004F5000">
        <w:rPr>
          <w:rStyle w:val="StyleUnderline"/>
          <w:rFonts w:asciiTheme="majorHAnsi" w:hAnsiTheme="majorHAnsi" w:cstheme="majorHAnsi"/>
          <w:highlight w:val="green"/>
        </w:rPr>
        <w:t>Corporations</w:t>
      </w:r>
      <w:proofErr w:type="gramEnd"/>
      <w:r w:rsidRPr="004F5000">
        <w:rPr>
          <w:rStyle w:val="StyleUnderline"/>
          <w:rFonts w:asciiTheme="majorHAnsi" w:hAnsiTheme="majorHAnsi" w:cstheme="majorHAnsi"/>
          <w:highlight w:val="green"/>
        </w:rPr>
        <w:t xml:space="preserve">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two 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 xml:space="preserve">and provide data caps. Customers have no choice </w:t>
      </w:r>
      <w:r w:rsidRPr="004F5000">
        <w:rPr>
          <w:rStyle w:val="StyleUnderline"/>
          <w:rFonts w:asciiTheme="majorHAnsi" w:hAnsiTheme="majorHAnsi" w:cstheme="majorHAnsi"/>
        </w:rPr>
        <w:lastRenderedPageBreak/>
        <w:t>other than to agree to the terms and conditions.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Pr="003A4E8C">
        <w:rPr>
          <w:rStyle w:val="StyleUnderline"/>
          <w:rFonts w:asciiTheme="majorHAnsi" w:hAnsiTheme="majorHAnsi" w:cstheme="majorHAnsi"/>
          <w:highlight w:val="green"/>
        </w:rPr>
        <w:t xml:space="preserve"> </w:t>
      </w:r>
      <w:hyperlink r:id="rId18" w:tgtFrame="_blank" w:history="1">
        <w:r w:rsidRPr="004F5000">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Pr="003A4E8C">
        <w:rPr>
          <w:rFonts w:asciiTheme="majorHAnsi" w:hAnsiTheme="majorHAnsi" w:cstheme="majorHAnsi"/>
          <w:color w:val="292929"/>
          <w:spacing w:val="-1"/>
          <w:sz w:val="18"/>
          <w:szCs w:val="18"/>
        </w:rPr>
        <w:t xml:space="preserve"> </w:t>
      </w:r>
      <w:hyperlink r:id="rId19"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xml:space="preserve">, or 1.4 Megabytes per second. At that speed, a YouTube video </w:t>
      </w:r>
      <w:proofErr w:type="gramStart"/>
      <w:r w:rsidRPr="004F5000">
        <w:rPr>
          <w:rFonts w:asciiTheme="majorHAnsi" w:hAnsiTheme="majorHAnsi" w:cstheme="majorHAnsi"/>
          <w:color w:val="292929"/>
          <w:spacing w:val="-1"/>
          <w:sz w:val="18"/>
          <w:szCs w:val="18"/>
        </w:rPr>
        <w:t>has to</w:t>
      </w:r>
      <w:proofErr w:type="gramEnd"/>
      <w:r w:rsidRPr="004F5000">
        <w:rPr>
          <w:rFonts w:asciiTheme="majorHAnsi" w:hAnsiTheme="majorHAnsi" w:cstheme="majorHAnsi"/>
          <w:color w:val="292929"/>
          <w:spacing w:val="-1"/>
          <w:sz w:val="18"/>
          <w:szCs w:val="18"/>
        </w:rPr>
        <w:t xml:space="preserve">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xml:space="preserve">. This new technology would allow for faster speeds. </w:t>
      </w:r>
      <w:hyperlink r:id="rId20"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xml:space="preserve">, it is about five times faster than Spectrum internet. Today, </w:t>
      </w:r>
      <w:proofErr w:type="gramStart"/>
      <w:r w:rsidRPr="003A4E8C">
        <w:rPr>
          <w:rFonts w:asciiTheme="majorHAnsi" w:hAnsiTheme="majorHAnsi" w:cstheme="majorHAnsi"/>
          <w:color w:val="292929"/>
          <w:spacing w:val="-1"/>
          <w:sz w:val="18"/>
          <w:szCs w:val="18"/>
        </w:rPr>
        <w:t xml:space="preserve">a </w:t>
      </w:r>
      <w:r w:rsidRPr="003A4E8C">
        <w:rPr>
          <w:rStyle w:val="StyleUnderline"/>
          <w:rFonts w:asciiTheme="majorHAnsi" w:hAnsiTheme="majorHAnsi" w:cstheme="majorHAnsi"/>
        </w:rPr>
        <w:t>majority of</w:t>
      </w:r>
      <w:proofErr w:type="gramEnd"/>
      <w:r w:rsidRPr="003A4E8C">
        <w:rPr>
          <w:rStyle w:val="StyleUnderline"/>
          <w:rFonts w:asciiTheme="majorHAnsi" w:hAnsiTheme="majorHAnsi" w:cstheme="majorHAnsi"/>
        </w:rPr>
        <w:t xml:space="preserve">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 xml:space="preserve">Fiber is </w:t>
      </w:r>
      <w:hyperlink r:id="rId21" w:tgtFrame="_blank" w:history="1">
        <w:r w:rsidRPr="003A4E8C">
          <w:rPr>
            <w:rStyle w:val="StyleUnderline"/>
            <w:rFonts w:asciiTheme="majorHAnsi" w:hAnsiTheme="majorHAnsi" w:cstheme="majorHAnsi"/>
            <w:highlight w:val="green"/>
          </w:rPr>
          <w:t>only available in twelve cities</w:t>
        </w:r>
      </w:hyperlink>
      <w:r w:rsidRPr="003A4E8C">
        <w:rPr>
          <w:rStyle w:val="StyleUnderline"/>
          <w:rFonts w:asciiTheme="majorHAnsi" w:hAnsiTheme="majorHAnsi" w:cstheme="majorHAnsi"/>
        </w:rPr>
        <w:t xml:space="preserve"> 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do what Google couldn’t</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A few years ago, </w:t>
      </w:r>
      <w:r w:rsidRPr="003A4E8C">
        <w:rPr>
          <w:rStyle w:val="StyleUnderline"/>
          <w:rFonts w:asciiTheme="majorHAnsi" w:hAnsiTheme="majorHAnsi" w:cstheme="majorHAnsi"/>
        </w:rPr>
        <w:t xml:space="preserve">Elon Musk announced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rPr>
        <w:t xml:space="preserve">, a division of SpaceX. Musk intends on </w:t>
      </w:r>
      <w:r w:rsidRPr="003A4E8C">
        <w:rPr>
          <w:rStyle w:val="StyleUnderline"/>
          <w:rFonts w:asciiTheme="majorHAnsi" w:hAnsiTheme="majorHAnsi" w:cstheme="majorHAnsi"/>
          <w:highlight w:val="green"/>
        </w:rPr>
        <w:t>providing</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internet access to everyone</w:t>
      </w:r>
      <w:r w:rsidRPr="003A4E8C">
        <w:rPr>
          <w:rStyle w:val="StyleUnderline"/>
          <w:rFonts w:asciiTheme="majorHAnsi" w:hAnsiTheme="majorHAnsi" w:cstheme="majorHAnsi"/>
        </w:rPr>
        <w:t xml:space="preserve"> around the world wirelessly </w:t>
      </w:r>
      <w:proofErr w:type="gramStart"/>
      <w:r w:rsidRPr="003A4E8C">
        <w:rPr>
          <w:rStyle w:val="StyleUnderline"/>
          <w:rFonts w:asciiTheme="majorHAnsi" w:hAnsiTheme="majorHAnsi" w:cstheme="majorHAnsi"/>
          <w:highlight w:val="green"/>
        </w:rPr>
        <w:t>through</w:t>
      </w:r>
      <w:r w:rsidRPr="003A4E8C">
        <w:rPr>
          <w:rStyle w:val="StyleUnderline"/>
          <w:rFonts w:asciiTheme="majorHAnsi" w:hAnsiTheme="majorHAnsi" w:cstheme="majorHAnsi"/>
        </w:rPr>
        <w:t xml:space="preserve"> the use of</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satellites</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So far, </w:t>
      </w:r>
      <w:r w:rsidRPr="003A4E8C">
        <w:rPr>
          <w:rStyle w:val="StyleUnderline"/>
          <w:rFonts w:asciiTheme="majorHAnsi" w:hAnsiTheme="majorHAnsi" w:cstheme="majorHAnsi"/>
          <w:highlight w:val="green"/>
        </w:rPr>
        <w:t>SpaceX</w:t>
      </w:r>
      <w:r w:rsidRPr="003A4E8C">
        <w:rPr>
          <w:rStyle w:val="StyleUnderline"/>
          <w:rFonts w:asciiTheme="majorHAnsi" w:hAnsiTheme="majorHAnsi" w:cstheme="majorHAnsi"/>
        </w:rPr>
        <w:t xml:space="preserve"> has </w:t>
      </w:r>
      <w:r w:rsidRPr="003A4E8C">
        <w:rPr>
          <w:rStyle w:val="StyleUnderline"/>
          <w:rFonts w:asciiTheme="majorHAnsi" w:hAnsiTheme="majorHAnsi" w:cstheme="majorHAnsi"/>
          <w:highlight w:val="green"/>
        </w:rPr>
        <w:t>launched</w:t>
      </w:r>
      <w:r w:rsidRPr="003A4E8C">
        <w:rPr>
          <w:rStyle w:val="StyleUnderline"/>
          <w:rFonts w:asciiTheme="majorHAnsi" w:hAnsiTheme="majorHAnsi" w:cstheme="majorHAnsi"/>
        </w:rPr>
        <w:t xml:space="preserve"> over a </w:t>
      </w:r>
      <w:r w:rsidRPr="003A4E8C">
        <w:rPr>
          <w:rStyle w:val="StyleUnderline"/>
          <w:rFonts w:asciiTheme="majorHAnsi" w:hAnsiTheme="majorHAnsi" w:cstheme="majorHAnsi"/>
          <w:highlight w:val="green"/>
        </w:rPr>
        <w:t>thousand</w:t>
      </w:r>
      <w:r w:rsidRPr="003A4E8C">
        <w:rPr>
          <w:rStyle w:val="StyleUnderline"/>
          <w:rFonts w:asciiTheme="majorHAnsi" w:hAnsiTheme="majorHAnsi" w:cstheme="majorHAnsi"/>
        </w:rPr>
        <w:t xml:space="preserve"> satellites into low-Earth orbit, though the FCC has approved SpaceX to launch over 12,000 satellites for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usage. As more satellites are launched into space, </w:t>
      </w:r>
      <w:r w:rsidRPr="003A4E8C">
        <w:rPr>
          <w:rStyle w:val="StyleUnderline"/>
          <w:rFonts w:asciiTheme="majorHAnsi" w:hAnsiTheme="majorHAnsi" w:cstheme="majorHAnsi"/>
          <w:highlight w:val="green"/>
        </w:rPr>
        <w:t>internet coverage will expand</w:t>
      </w:r>
      <w:r w:rsidRPr="003A4E8C">
        <w:rPr>
          <w:rStyle w:val="StyleUnderline"/>
          <w:rFonts w:asciiTheme="majorHAnsi" w:hAnsiTheme="majorHAnsi" w:cstheme="majorHAnsi"/>
        </w:rPr>
        <w:t xml:space="preserve"> around the world</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Whether you live in an urban, suburban, or </w:t>
      </w:r>
      <w:r w:rsidRPr="003A4E8C">
        <w:rPr>
          <w:rStyle w:val="StyleUnderline"/>
          <w:rFonts w:asciiTheme="majorHAnsi" w:hAnsiTheme="majorHAnsi" w:cstheme="majorHAnsi"/>
          <w:highlight w:val="green"/>
        </w:rPr>
        <w:t>rural area</w:t>
      </w:r>
      <w:r w:rsidRPr="003A4E8C">
        <w:rPr>
          <w:rStyle w:val="StyleUnderline"/>
          <w:rFonts w:asciiTheme="majorHAnsi" w:hAnsiTheme="majorHAnsi" w:cstheme="majorHAnsi"/>
        </w:rPr>
        <w:t xml:space="preserve">, you </w:t>
      </w:r>
      <w:r w:rsidRPr="003A4E8C">
        <w:rPr>
          <w:rStyle w:val="StyleUnderline"/>
          <w:rFonts w:asciiTheme="majorHAnsi" w:hAnsiTheme="majorHAnsi" w:cstheme="majorHAnsi"/>
          <w:highlight w:val="green"/>
        </w:rPr>
        <w:t>will have access</w:t>
      </w:r>
      <w:r w:rsidRPr="003A4E8C">
        <w:rPr>
          <w:rStyle w:val="StyleUnderline"/>
          <w:rFonts w:asciiTheme="majorHAnsi" w:hAnsiTheme="majorHAnsi" w:cstheme="majorHAnsi"/>
        </w:rPr>
        <w:t xml:space="preserve"> to high-speed internet</w:t>
      </w:r>
      <w:r w:rsidRPr="003A4E8C">
        <w:rPr>
          <w:rFonts w:asciiTheme="majorHAnsi" w:hAnsiTheme="majorHAnsi" w:cstheme="majorHAnsi"/>
          <w:color w:val="292929"/>
          <w:spacing w:val="-1"/>
          <w:sz w:val="18"/>
          <w:szCs w:val="18"/>
        </w:rPr>
        <w:t xml:space="preserve">. Many YouTubers who have </w:t>
      </w:r>
      <w:r w:rsidRPr="003A4E8C">
        <w:rPr>
          <w:rStyle w:val="StyleUnderline"/>
          <w:rFonts w:asciiTheme="majorHAnsi" w:hAnsiTheme="majorHAnsi" w:cstheme="majorHAnsi"/>
        </w:rPr>
        <w:t xml:space="preserve">preordered the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service have already received their installation package and are testing it out in remote areas. </w:t>
      </w:r>
      <w:r w:rsidRPr="003A4E8C">
        <w:rPr>
          <w:rFonts w:asciiTheme="majorHAnsi" w:hAnsiTheme="majorHAnsi" w:cstheme="majorHAnsi"/>
          <w:color w:val="292929"/>
          <w:spacing w:val="-1"/>
          <w:sz w:val="18"/>
          <w:szCs w:val="18"/>
        </w:rPr>
        <w:t>As of</w:t>
      </w:r>
      <w:hyperlink r:id="rId22" w:tgtFrame="_blank" w:history="1">
        <w:r w:rsidRPr="003A4E8C">
          <w:rPr>
            <w:rStyle w:val="Hyperlink"/>
            <w:rFonts w:asciiTheme="majorHAnsi" w:eastAsiaTheme="majorEastAsia" w:hAnsiTheme="majorHAnsi" w:cstheme="majorHAnsi"/>
            <w:spacing w:val="-1"/>
            <w:sz w:val="18"/>
            <w:szCs w:val="18"/>
          </w:rPr>
          <w:t xml:space="preserve"> a few days ago</w:t>
        </w:r>
      </w:hyperlink>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Elon Musk made a few promises. People would have access to 300Mbps speed internet, and coverage will be available worldwide by the end of 2021. This </w:t>
      </w:r>
      <w:r w:rsidRPr="003A4E8C">
        <w:rPr>
          <w:rStyle w:val="StyleUnderline"/>
          <w:rFonts w:asciiTheme="majorHAnsi" w:hAnsiTheme="majorHAnsi" w:cstheme="majorHAnsi"/>
          <w:highlight w:val="green"/>
        </w:rPr>
        <w:t>timeline beats</w:t>
      </w:r>
      <w:r w:rsidRPr="003A4E8C">
        <w:rPr>
          <w:rStyle w:val="StyleUnderline"/>
          <w:rFonts w:asciiTheme="majorHAnsi" w:hAnsiTheme="majorHAnsi" w:cstheme="majorHAnsi"/>
        </w:rPr>
        <w:t xml:space="preserve"> Google </w:t>
      </w:r>
      <w:r w:rsidRPr="003A4E8C">
        <w:rPr>
          <w:rStyle w:val="StyleUnderline"/>
          <w:rFonts w:asciiTheme="majorHAnsi" w:hAnsiTheme="majorHAnsi" w:cstheme="majorHAnsi"/>
          <w:highlight w:val="green"/>
        </w:rPr>
        <w:t>Fiber</w:t>
      </w:r>
      <w:r w:rsidRPr="003A4E8C">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be</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answer</w:t>
      </w:r>
      <w:r w:rsidRPr="003A4E8C">
        <w:rPr>
          <w:rStyle w:val="StyleUnderline"/>
          <w:rFonts w:asciiTheme="majorHAnsi" w:hAnsiTheme="majorHAnsi" w:cstheme="majorHAnsi"/>
        </w:rPr>
        <w:t xml:space="preserve">. </w:t>
      </w:r>
    </w:p>
    <w:p w14:paraId="195C4AE1" w14:textId="6FED7644" w:rsidR="00222B77" w:rsidRDefault="00AA5EDB" w:rsidP="00222B77">
      <w:pPr>
        <w:pStyle w:val="Heading3"/>
      </w:pPr>
      <w:r>
        <w:lastRenderedPageBreak/>
        <w:t>2</w:t>
      </w:r>
    </w:p>
    <w:p w14:paraId="04B168F1" w14:textId="77777777" w:rsidR="00222B77" w:rsidRDefault="00222B77" w:rsidP="00222B77">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251398CE" w14:textId="77777777" w:rsidR="00222B77" w:rsidRPr="00DB1E97" w:rsidRDefault="00222B77" w:rsidP="00222B77">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7BD9D399" w14:textId="77777777" w:rsidR="00222B77" w:rsidRDefault="00222B77" w:rsidP="00222B77">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6E97A0B2" w14:textId="77777777" w:rsidR="00222B77" w:rsidRPr="00F3084D" w:rsidRDefault="00222B77" w:rsidP="00222B77">
      <w:pPr>
        <w:rPr>
          <w:rStyle w:val="StyleUnderline"/>
        </w:rPr>
      </w:pPr>
      <w:r w:rsidRPr="00F3084D">
        <w:rPr>
          <w:rStyle w:val="StyleUnderline"/>
        </w:rPr>
        <w:t>A Constitutional Convention</w:t>
      </w:r>
    </w:p>
    <w:p w14:paraId="49FCC047" w14:textId="77777777" w:rsidR="00222B77" w:rsidRPr="004F27E3" w:rsidRDefault="00222B77" w:rsidP="00222B77">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00694820" w14:textId="77777777" w:rsidR="00222B77" w:rsidRPr="004F27E3" w:rsidRDefault="00222B77" w:rsidP="00222B77">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6200AF6B" w14:textId="77777777" w:rsidR="00222B77" w:rsidRPr="004F27E3" w:rsidRDefault="00222B77" w:rsidP="00222B77">
      <w:pPr>
        <w:rPr>
          <w:rStyle w:val="StyleUnderline"/>
          <w:sz w:val="16"/>
        </w:rPr>
      </w:pPr>
      <w:r w:rsidRPr="004F27E3">
        <w:rPr>
          <w:rStyle w:val="StyleUnderline"/>
          <w:sz w:val="16"/>
        </w:rPr>
        <w:lastRenderedPageBreak/>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4F5673C3" w14:textId="77777777" w:rsidR="00222B77" w:rsidRDefault="00222B77" w:rsidP="00222B77">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42A3EA8A" w14:textId="77777777" w:rsidR="00222B77" w:rsidRPr="004D3406" w:rsidRDefault="00222B77" w:rsidP="00222B77">
      <w:pPr>
        <w:rPr>
          <w:sz w:val="16"/>
          <w:szCs w:val="16"/>
        </w:rPr>
      </w:pPr>
      <w:r w:rsidRPr="004D3406">
        <w:rPr>
          <w:sz w:val="16"/>
          <w:szCs w:val="16"/>
        </w:rPr>
        <w:t>Selective Mirroring</w:t>
      </w:r>
    </w:p>
    <w:p w14:paraId="25697CC9" w14:textId="77777777" w:rsidR="00222B77" w:rsidRPr="00A07B72" w:rsidRDefault="00222B77" w:rsidP="00222B77">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5AE4FDE4" w14:textId="77777777" w:rsidR="00222B77" w:rsidRPr="004D3406" w:rsidRDefault="00222B77" w:rsidP="00222B77">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1DECE9A0" w14:textId="77777777" w:rsidR="00222B77" w:rsidRPr="006012A9" w:rsidRDefault="00222B77" w:rsidP="00222B77">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24CB51C7" w14:textId="77777777" w:rsidR="00222B77" w:rsidRDefault="00222B77" w:rsidP="00222B77">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w:t>
      </w:r>
      <w:r w:rsidRPr="004F27E3">
        <w:rPr>
          <w:i/>
          <w:iCs/>
        </w:rPr>
        <w:lastRenderedPageBreak/>
        <w:t>International Affairs</w:t>
      </w:r>
      <w:r>
        <w:t>, Vol. 28, Issue 3, pp. 299-315,</w:t>
      </w:r>
      <w:r w:rsidRPr="004F27E3">
        <w:t xml:space="preserve"> https://doi.org/10.1017/S0892679414000379</w:t>
      </w:r>
      <w:r>
        <w:t>, EA]</w:t>
      </w:r>
    </w:p>
    <w:p w14:paraId="270D110B" w14:textId="77777777" w:rsidR="00222B77" w:rsidRPr="00F3084D" w:rsidRDefault="00222B77" w:rsidP="00222B77">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3B538CFE" w14:textId="77777777" w:rsidR="00222B77" w:rsidRPr="00F3084D" w:rsidRDefault="00222B77" w:rsidP="00222B77">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0F54B661" w14:textId="77777777" w:rsidR="00222B77" w:rsidRDefault="00222B77" w:rsidP="00222B77">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3FE5735E" w14:textId="77777777" w:rsidR="00222B77" w:rsidRPr="0038527D" w:rsidRDefault="00222B77" w:rsidP="00222B77">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6087A59A" w14:textId="77777777" w:rsidR="00222B77" w:rsidRPr="0038527D" w:rsidRDefault="00222B77" w:rsidP="00222B77">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4EE8F796" w14:textId="77777777" w:rsidR="00222B77" w:rsidRPr="0038527D" w:rsidRDefault="00222B77" w:rsidP="00222B77">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5A6F0BE2" w14:textId="77777777" w:rsidR="00222B77" w:rsidRPr="0038527D" w:rsidRDefault="00222B77" w:rsidP="00222B77">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7127C77F" w14:textId="77777777" w:rsidR="00222B77" w:rsidRPr="0038527D" w:rsidRDefault="00222B77" w:rsidP="00222B77">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1E1D50A5" w14:textId="77777777" w:rsidR="00222B77" w:rsidRPr="00BB50DC" w:rsidRDefault="00222B77" w:rsidP="00222B77">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65AB8702" w14:textId="77777777" w:rsidR="00222B77" w:rsidRPr="007E6AA4" w:rsidRDefault="00222B77" w:rsidP="00222B77">
      <w:pPr>
        <w:rPr>
          <w:sz w:val="16"/>
          <w:szCs w:val="16"/>
        </w:rPr>
      </w:pPr>
      <w:r w:rsidRPr="007E6AA4">
        <w:rPr>
          <w:sz w:val="16"/>
          <w:szCs w:val="16"/>
        </w:rPr>
        <w:t>Aims</w:t>
      </w:r>
    </w:p>
    <w:p w14:paraId="006732FE" w14:textId="77777777" w:rsidR="00222B77" w:rsidRPr="003E78F8" w:rsidRDefault="00222B77" w:rsidP="00222B77">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121BF6E5" w14:textId="77777777" w:rsidR="00222B77" w:rsidRPr="00C646FD" w:rsidRDefault="00222B77" w:rsidP="00222B77">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xml:space="preserve">, to focus </w:t>
      </w:r>
      <w:r w:rsidRPr="003E78F8">
        <w:rPr>
          <w:rStyle w:val="StyleUnderline"/>
        </w:rPr>
        <w:lastRenderedPageBreak/>
        <w:t>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55DB60A5" w14:textId="77777777" w:rsidR="00222B77" w:rsidRPr="003E78F8" w:rsidRDefault="00222B77" w:rsidP="00222B77">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5C177DA7" w14:textId="77777777" w:rsidR="00222B77" w:rsidRDefault="00222B77" w:rsidP="00222B77">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0C3C4850" w14:textId="77777777" w:rsidR="00222B77" w:rsidRDefault="00222B77" w:rsidP="00222B77">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7FAED3F7" w14:textId="77777777" w:rsidR="00222B77" w:rsidRPr="00BA2DCC" w:rsidRDefault="00222B77" w:rsidP="00222B77">
      <w:proofErr w:type="spellStart"/>
      <w:r>
        <w:rPr>
          <w:rStyle w:val="Style13ptBold"/>
        </w:rPr>
        <w:t>Beckstead</w:t>
      </w:r>
      <w:proofErr w:type="spellEnd"/>
      <w:r w:rsidRPr="00702E8D">
        <w:rPr>
          <w:rStyle w:val="Style13ptBold"/>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1069FB1" w14:textId="77777777" w:rsidR="00222B77" w:rsidRPr="006012A9" w:rsidRDefault="00222B77" w:rsidP="00222B77">
      <w:pPr>
        <w:rPr>
          <w:sz w:val="16"/>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262937F9" w14:textId="77777777" w:rsidR="00222B77" w:rsidRPr="00F10096" w:rsidRDefault="00222B77" w:rsidP="00222B77">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w:t>
      </w:r>
      <w:r w:rsidRPr="006012A9">
        <w:rPr>
          <w:rStyle w:val="StyleUnderline"/>
        </w:rPr>
        <w:lastRenderedPageBreak/>
        <w:t>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165509E0" w14:textId="77777777" w:rsidR="00222B77" w:rsidRPr="00DA49BC" w:rsidRDefault="00222B77" w:rsidP="00222B77">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5768959D" w14:textId="77777777" w:rsidR="00222B77" w:rsidRDefault="00222B77" w:rsidP="00222B77">
      <w:pPr>
        <w:pStyle w:val="Heading4"/>
      </w:pPr>
      <w:r>
        <w:t>Maintaining sustainable use of outer space is key to future generations</w:t>
      </w:r>
    </w:p>
    <w:p w14:paraId="62408D90" w14:textId="77777777" w:rsidR="00222B77" w:rsidRPr="00E20CB7" w:rsidRDefault="00222B77" w:rsidP="00222B77">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23" w:history="1">
        <w:r w:rsidRPr="00D76829">
          <w:rPr>
            <w:rStyle w:val="Hyperlink"/>
          </w:rPr>
          <w:t>https://www.scirp.org/journal/paperinformation.aspx?paperid=85201</w:t>
        </w:r>
      </w:hyperlink>
      <w:r>
        <w:t xml:space="preserve"> accessed 12/12/21] Adam</w:t>
      </w:r>
    </w:p>
    <w:p w14:paraId="6183ABDF" w14:textId="77777777" w:rsidR="00222B77" w:rsidRPr="00CF435E" w:rsidRDefault="00222B77" w:rsidP="00222B77">
      <w:pPr>
        <w:rPr>
          <w:rStyle w:val="StyleUnderline"/>
        </w:rPr>
      </w:pPr>
      <w:r w:rsidRPr="00CF435E">
        <w:t xml:space="preserve">4.2. </w:t>
      </w:r>
      <w:r w:rsidRPr="00983F8B">
        <w:rPr>
          <w:rStyle w:val="StyleUnderline"/>
        </w:rPr>
        <w:t>Ensure the Rights of Future Generations in Outer Space</w:t>
      </w:r>
    </w:p>
    <w:p w14:paraId="13656CB2" w14:textId="77777777" w:rsidR="00222B77" w:rsidRPr="00CF435E" w:rsidRDefault="00222B77" w:rsidP="00222B77">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24"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25"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6"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27"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w:t>
      </w:r>
      <w:r w:rsidRPr="00983F8B">
        <w:rPr>
          <w:rStyle w:val="StyleUnderline"/>
        </w:rPr>
        <w:lastRenderedPageBreak/>
        <w:t xml:space="preserve">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28" w:anchor="ref9" w:tgtFrame="_self" w:history="1">
        <w:r w:rsidRPr="00CF435E">
          <w:rPr>
            <w:rStyle w:val="Hyperlink"/>
          </w:rPr>
          <w:t>(Fountain, 2002) </w:t>
        </w:r>
      </w:hyperlink>
      <w:r w:rsidRPr="00CF435E">
        <w:t>.</w:t>
      </w:r>
    </w:p>
    <w:p w14:paraId="3507A49C" w14:textId="77777777" w:rsidR="00222B77" w:rsidRDefault="00222B77" w:rsidP="00222B77"/>
    <w:p w14:paraId="17A8A10C" w14:textId="77777777" w:rsidR="00222B77" w:rsidRPr="0023561D" w:rsidRDefault="00222B77" w:rsidP="00E914A8">
      <w:pPr>
        <w:rPr>
          <w:rFonts w:asciiTheme="majorHAnsi" w:hAnsiTheme="majorHAnsi" w:cstheme="majorHAnsi"/>
          <w:b/>
          <w:bCs/>
          <w:sz w:val="26"/>
          <w:u w:val="single"/>
        </w:rPr>
      </w:pPr>
    </w:p>
    <w:p w14:paraId="31E8912E" w14:textId="7E1EF616" w:rsidR="00E42E4C" w:rsidRDefault="00E914A8" w:rsidP="00E914A8">
      <w:pPr>
        <w:pStyle w:val="Heading2"/>
      </w:pPr>
      <w:r>
        <w:lastRenderedPageBreak/>
        <w:t>Case</w:t>
      </w:r>
    </w:p>
    <w:p w14:paraId="04D3B630" w14:textId="1D8D269B" w:rsidR="00E914A8" w:rsidRDefault="00E914A8" w:rsidP="00E914A8">
      <w:pPr>
        <w:pStyle w:val="Heading3"/>
      </w:pPr>
      <w:r>
        <w:lastRenderedPageBreak/>
        <w:t>Solvency</w:t>
      </w:r>
    </w:p>
    <w:p w14:paraId="5E6ECC48" w14:textId="77777777" w:rsidR="003E5238" w:rsidRDefault="003E5238" w:rsidP="003E5238">
      <w:pPr>
        <w:pStyle w:val="Heading4"/>
      </w:pPr>
      <w:bookmarkStart w:id="1" w:name="_Hlk79418639"/>
      <w:r>
        <w:t xml:space="preserve">Growth is </w:t>
      </w:r>
      <w:r>
        <w:rPr>
          <w:u w:val="single"/>
        </w:rPr>
        <w:t>sustainable</w:t>
      </w:r>
      <w:r>
        <w:t>.</w:t>
      </w:r>
    </w:p>
    <w:p w14:paraId="5B9FD161" w14:textId="77777777" w:rsidR="003E5238" w:rsidRDefault="003E5238" w:rsidP="003E5238">
      <w:r>
        <w:rPr>
          <w:rStyle w:val="Style13ptBold"/>
        </w:rPr>
        <w:t>Harford, 20</w:t>
      </w:r>
      <w:r>
        <w:t xml:space="preserve">—economics columnist for the Financial Times, citing Diane Coyle, Bennett Professor of Public Policy at the University of Cambridge, Vaclav </w:t>
      </w:r>
      <w:proofErr w:type="spellStart"/>
      <w:r>
        <w:t>Smil</w:t>
      </w:r>
      <w:proofErr w:type="spellEnd"/>
      <w:r>
        <w:t xml:space="preserve">,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29" w:history="1">
        <w:r>
          <w:rPr>
            <w:rStyle w:val="Hyperlink"/>
          </w:rPr>
          <w:t>https://www.ft.com/content/04858216-322e-11ea-9703-eea0cae3f0de</w:t>
        </w:r>
      </w:hyperlink>
      <w:r>
        <w:t xml:space="preserve">, </w:t>
      </w:r>
      <w:proofErr w:type="spellStart"/>
      <w:r>
        <w:t>dml</w:t>
      </w:r>
      <w:proofErr w:type="spellEnd"/>
      <w:r>
        <w:t>)</w:t>
      </w:r>
    </w:p>
    <w:p w14:paraId="1D304D4F" w14:textId="77777777" w:rsidR="003E5238" w:rsidRDefault="003E5238" w:rsidP="003E5238">
      <w:r>
        <w:t xml:space="preserve">If past trends continue, </w:t>
      </w:r>
      <w:r>
        <w:rPr>
          <w:rStyle w:val="Heading3Char"/>
        </w:rPr>
        <w:t xml:space="preserve">the world’s </w:t>
      </w:r>
      <w:r w:rsidRPr="00F0030A">
        <w:rPr>
          <w:rStyle w:val="Heading3Char"/>
          <w:highlight w:val="green"/>
        </w:rPr>
        <w:t>g</w:t>
      </w:r>
      <w:r>
        <w:t xml:space="preserve">ross </w:t>
      </w:r>
      <w:r w:rsidRPr="00F0030A">
        <w:rPr>
          <w:rStyle w:val="Heading3Char"/>
          <w:highlight w:val="green"/>
        </w:rPr>
        <w:t>d</w:t>
      </w:r>
      <w:r>
        <w:t xml:space="preserve">omestic </w:t>
      </w:r>
      <w:r w:rsidRPr="00F0030A">
        <w:rPr>
          <w:rStyle w:val="Heading3Char"/>
          <w:highlight w:val="green"/>
        </w:rPr>
        <w:t>p</w:t>
      </w:r>
      <w:r>
        <w:t xml:space="preserve">roduct </w:t>
      </w:r>
      <w:r>
        <w:rPr>
          <w:rStyle w:val="Heading3Char"/>
        </w:rPr>
        <w:t xml:space="preserve">will be </w:t>
      </w:r>
      <w:r w:rsidRPr="00F0030A">
        <w:rPr>
          <w:rStyle w:val="Heading3Char"/>
        </w:rPr>
        <w:t xml:space="preserve">about </w:t>
      </w:r>
      <w:r w:rsidRPr="00F0030A">
        <w:rPr>
          <w:rStyle w:val="Emphasis"/>
          <w:highlight w:val="green"/>
        </w:rPr>
        <w:t>twice as big</w:t>
      </w:r>
      <w:r w:rsidRPr="00F0030A">
        <w:rPr>
          <w:rStyle w:val="Heading3Char"/>
          <w:highlight w:val="green"/>
        </w:rPr>
        <w:t xml:space="preserve"> by 2040</w:t>
      </w:r>
      <w:r>
        <w:rPr>
          <w:rStyle w:val="Heading3Char"/>
        </w:rPr>
        <w:t xml:space="preserve"> as it is today. That’s the sort of growth </w:t>
      </w:r>
      <w:r w:rsidRPr="00F0030A">
        <w:rPr>
          <w:rStyle w:val="Heading3Char"/>
          <w:highlight w:val="green"/>
        </w:rPr>
        <w:t>rate</w:t>
      </w:r>
      <w:r>
        <w:rPr>
          <w:rStyle w:val="Heading3Char"/>
        </w:rPr>
        <w:t xml:space="preserve"> that </w:t>
      </w:r>
      <w:r w:rsidRPr="00F0030A">
        <w:rPr>
          <w:rStyle w:val="Heading3Char"/>
          <w:highlight w:val="green"/>
        </w:rPr>
        <w:t xml:space="preserve">translates to </w:t>
      </w:r>
      <w:r w:rsidRPr="00F0030A">
        <w:rPr>
          <w:rStyle w:val="Emphasis"/>
          <w:highlight w:val="green"/>
        </w:rPr>
        <w:t>30-fold growth</w:t>
      </w:r>
      <w:r w:rsidRPr="00F0030A">
        <w:rPr>
          <w:rStyle w:val="Heading3Char"/>
          <w:highlight w:val="green"/>
        </w:rPr>
        <w:t xml:space="preserve"> over a</w:t>
      </w:r>
      <w:r>
        <w:rPr>
          <w:rStyle w:val="Heading3Char"/>
        </w:rPr>
        <w:t xml:space="preserve"> </w:t>
      </w:r>
      <w:r w:rsidRPr="00F0030A">
        <w:rPr>
          <w:rStyle w:val="Heading3Char"/>
          <w:highlight w:val="green"/>
        </w:rPr>
        <w:t>century,</w:t>
      </w:r>
      <w:r>
        <w:rPr>
          <w:rStyle w:val="Heading3Char"/>
        </w:rPr>
        <w:t xml:space="preserve"> or by a factor of a </w:t>
      </w:r>
      <w:r>
        <w:rPr>
          <w:rStyle w:val="Emphasis"/>
        </w:rPr>
        <w:t>thousand</w:t>
      </w:r>
      <w:r>
        <w:rPr>
          <w:rStyle w:val="Heading3Char"/>
        </w:rPr>
        <w:t xml:space="preserve"> over two centuries</w:t>
      </w:r>
      <w:r>
        <w:t>.</w:t>
      </w:r>
    </w:p>
    <w:p w14:paraId="611285B9" w14:textId="77777777" w:rsidR="003E5238" w:rsidRDefault="003E5238" w:rsidP="003E5238">
      <w:r>
        <w:t xml:space="preserve">Is that miraculous, or apocalyptic? </w:t>
      </w:r>
      <w:proofErr w:type="gramStart"/>
      <w:r>
        <w:t>In itself, neither</w:t>
      </w:r>
      <w:proofErr w:type="gramEnd"/>
      <w:r>
        <w:t>. GDP is a synthetic statistic, invented to help us put a measuring rod up against the ordinary business of life. It measures neither the energy and resource consumption that might worry us, nor the things that really lead to human flourishing.</w:t>
      </w:r>
    </w:p>
    <w:p w14:paraId="1EA0E2A0" w14:textId="77777777" w:rsidR="003E5238" w:rsidRDefault="003E5238" w:rsidP="003E5238">
      <w:r>
        <w:t xml:space="preserve">That disconnection from what matters might be a problem if politicians strove to </w:t>
      </w:r>
      <w:proofErr w:type="spellStart"/>
      <w:r>
        <w:t>maximise</w:t>
      </w:r>
      <w:proofErr w:type="spellEnd"/>
      <w:r>
        <w:t xml:space="preserve"> GDP, but they don’t — otherwise they would have hesitated before imposing austerity in the face of a financial crisis, launching trade </w:t>
      </w:r>
      <w:proofErr w:type="gramStart"/>
      <w:r>
        <w:t>wars</w:t>
      </w:r>
      <w:proofErr w:type="gramEnd"/>
      <w:r>
        <w:t xml:space="preserve"> or getting Brexit done. Economic policymaking has flaws, but an obsession with GDP is not one of them.</w:t>
      </w:r>
    </w:p>
    <w:p w14:paraId="1D22D47E" w14:textId="77777777" w:rsidR="003E5238" w:rsidRDefault="003E5238" w:rsidP="003E5238">
      <w:proofErr w:type="gramStart"/>
      <w:r>
        <w:t>Nevertheless</w:t>
      </w:r>
      <w:proofErr w:type="gramEnd"/>
      <w:r>
        <w:t xml:space="preserve"> </w:t>
      </w:r>
      <w:r>
        <w:rPr>
          <w:rStyle w:val="Heading3Char"/>
        </w:rPr>
        <w:t xml:space="preserve">the </w:t>
      </w:r>
      <w:r>
        <w:rPr>
          <w:rStyle w:val="Emphasis"/>
        </w:rPr>
        <w:t>exponential expansion</w:t>
      </w:r>
      <w:r>
        <w:rPr>
          <w:rStyle w:val="Heading3Char"/>
        </w:rPr>
        <w:t xml:space="preserve"> of GDP is</w:t>
      </w:r>
      <w:r>
        <w:t xml:space="preserve"> indirectly </w:t>
      </w:r>
      <w:r>
        <w:rPr>
          <w:rStyle w:val="Emphasis"/>
        </w:rPr>
        <w:t>important</w:t>
      </w:r>
      <w:r>
        <w:rPr>
          <w:rStyle w:val="Heading3Char"/>
        </w:rPr>
        <w:t xml:space="preserve">, because GDP growth is </w:t>
      </w:r>
      <w:r>
        <w:rPr>
          <w:rStyle w:val="Emphasis"/>
        </w:rPr>
        <w:t>correlated</w:t>
      </w:r>
      <w:r>
        <w:rPr>
          <w:rStyle w:val="Heading3Char"/>
        </w:rPr>
        <w:t xml:space="preserve"> with things that </w:t>
      </w:r>
      <w:r>
        <w:rPr>
          <w:rStyle w:val="Emphasis"/>
        </w:rPr>
        <w:t>do matter</w:t>
      </w:r>
      <w:r>
        <w:t xml:space="preserve">, good and bad. </w:t>
      </w:r>
      <w:r>
        <w:rPr>
          <w:rStyle w:val="Heading3Char"/>
        </w:rPr>
        <w:t xml:space="preserve">Economic growth has </w:t>
      </w:r>
      <w:r>
        <w:rPr>
          <w:rStyle w:val="Emphasis"/>
        </w:rPr>
        <w:t>long been associated with unsustainable activities</w:t>
      </w:r>
      <w:r>
        <w:t xml:space="preserve"> such as carbon dioxide emissions and the consumption of metals and minerals.</w:t>
      </w:r>
    </w:p>
    <w:p w14:paraId="5C3E9A5F" w14:textId="77777777" w:rsidR="003E5238" w:rsidRDefault="003E5238" w:rsidP="003E5238">
      <w:r>
        <w:rPr>
          <w:rStyle w:val="Heading3Char"/>
        </w:rPr>
        <w:t xml:space="preserve">But GDP growth is </w:t>
      </w:r>
      <w:r>
        <w:rPr>
          <w:rStyle w:val="Emphasis"/>
        </w:rPr>
        <w:t>also correlated</w:t>
      </w:r>
      <w:r>
        <w:rPr>
          <w:rStyle w:val="Heading3Char"/>
        </w:rPr>
        <w:t xml:space="preserve"> with the </w:t>
      </w:r>
      <w:r>
        <w:rPr>
          <w:rStyle w:val="Emphasis"/>
        </w:rPr>
        <w:t>good things</w:t>
      </w:r>
      <w:r>
        <w:rPr>
          <w:rStyle w:val="Heading3Char"/>
        </w:rPr>
        <w:t xml:space="preserve"> in life</w:t>
      </w:r>
      <w:r>
        <w:t xml:space="preserve">: in the short run, an economy that is creating jobs; in the long run, more important things. </w:t>
      </w:r>
      <w:r w:rsidRPr="00F0030A">
        <w:rPr>
          <w:rStyle w:val="Heading3Char"/>
          <w:highlight w:val="green"/>
        </w:rPr>
        <w:t>GDP per capita</w:t>
      </w:r>
      <w:r>
        <w:rPr>
          <w:rStyle w:val="Heading3Char"/>
        </w:rPr>
        <w:t xml:space="preserve"> is </w:t>
      </w:r>
      <w:r>
        <w:rPr>
          <w:rStyle w:val="Emphasis"/>
        </w:rPr>
        <w:t xml:space="preserve">highly </w:t>
      </w:r>
      <w:r w:rsidRPr="00F0030A">
        <w:rPr>
          <w:rStyle w:val="Emphasis"/>
          <w:highlight w:val="green"/>
        </w:rPr>
        <w:t>correlated</w:t>
      </w:r>
      <w:r w:rsidRPr="00F0030A">
        <w:rPr>
          <w:rStyle w:val="Heading3Char"/>
          <w:highlight w:val="green"/>
        </w:rPr>
        <w:t xml:space="preserve"> with</w:t>
      </w:r>
      <w:r>
        <w:t xml:space="preserve"> indicators such as the Social Progress Index. The SPI </w:t>
      </w:r>
      <w:proofErr w:type="spellStart"/>
      <w:r>
        <w:t>summarises</w:t>
      </w:r>
      <w:proofErr w:type="spellEnd"/>
      <w:r>
        <w:t xml:space="preserve"> </w:t>
      </w:r>
      <w:r>
        <w:rPr>
          <w:rStyle w:val="Heading3Char"/>
        </w:rPr>
        <w:t xml:space="preserve">a </w:t>
      </w:r>
      <w:r>
        <w:rPr>
          <w:rStyle w:val="Emphasis"/>
        </w:rPr>
        <w:t>wide range</w:t>
      </w:r>
      <w:r>
        <w:rPr>
          <w:rStyle w:val="Heading3Char"/>
        </w:rPr>
        <w:t xml:space="preserve"> of indicators from </w:t>
      </w:r>
      <w:r w:rsidRPr="00F0030A">
        <w:rPr>
          <w:rStyle w:val="Emphasis"/>
          <w:highlight w:val="green"/>
        </w:rPr>
        <w:t>access to food</w:t>
      </w:r>
      <w:r w:rsidRPr="00F0030A">
        <w:rPr>
          <w:rStyle w:val="Heading3Char"/>
          <w:highlight w:val="green"/>
        </w:rPr>
        <w:t xml:space="preserve">, </w:t>
      </w:r>
      <w:r w:rsidRPr="00F0030A">
        <w:rPr>
          <w:rStyle w:val="Emphasis"/>
          <w:highlight w:val="green"/>
        </w:rPr>
        <w:t>shelter</w:t>
      </w:r>
      <w:r w:rsidRPr="00F0030A">
        <w:rPr>
          <w:rStyle w:val="Heading3Char"/>
          <w:highlight w:val="green"/>
        </w:rPr>
        <w:t xml:space="preserve">, </w:t>
      </w:r>
      <w:proofErr w:type="gramStart"/>
      <w:r w:rsidRPr="00F0030A">
        <w:rPr>
          <w:rStyle w:val="Emphasis"/>
          <w:highlight w:val="green"/>
        </w:rPr>
        <w:t>health</w:t>
      </w:r>
      <w:proofErr w:type="gramEnd"/>
      <w:r>
        <w:rPr>
          <w:rStyle w:val="Heading3Char"/>
        </w:rPr>
        <w:t xml:space="preserve"> and </w:t>
      </w:r>
      <w:r w:rsidRPr="00F0030A">
        <w:rPr>
          <w:rStyle w:val="Emphasis"/>
          <w:highlight w:val="green"/>
        </w:rPr>
        <w:t>education</w:t>
      </w:r>
      <w:r>
        <w:rPr>
          <w:rStyle w:val="Heading3Char"/>
        </w:rPr>
        <w:t xml:space="preserve"> to </w:t>
      </w:r>
      <w:r w:rsidRPr="00F0030A">
        <w:rPr>
          <w:rStyle w:val="Emphasis"/>
          <w:highlight w:val="green"/>
        </w:rPr>
        <w:t>vital freedoms of choice</w:t>
      </w:r>
      <w:r>
        <w:rPr>
          <w:rStyle w:val="Heading3Char"/>
        </w:rPr>
        <w:t xml:space="preserve"> and </w:t>
      </w:r>
      <w:r w:rsidRPr="00F0030A">
        <w:rPr>
          <w:rStyle w:val="Emphasis"/>
          <w:highlight w:val="green"/>
        </w:rPr>
        <w:t>from discrimination</w:t>
      </w:r>
      <w:r>
        <w:rPr>
          <w:rStyle w:val="Heading3Char"/>
        </w:rPr>
        <w:t xml:space="preserve">. </w:t>
      </w:r>
      <w:r>
        <w:rPr>
          <w:rStyle w:val="Emphasis"/>
        </w:rPr>
        <w:t>All the leading countries</w:t>
      </w:r>
      <w:r>
        <w:rPr>
          <w:rStyle w:val="Heading3Char"/>
        </w:rPr>
        <w:t xml:space="preserve"> in the Social Progress database are </w:t>
      </w:r>
      <w:r>
        <w:rPr>
          <w:rStyle w:val="Emphasis"/>
        </w:rPr>
        <w:t>rich</w:t>
      </w:r>
      <w:r>
        <w:rPr>
          <w:rStyle w:val="Heading3Char"/>
        </w:rPr>
        <w:t xml:space="preserve">. </w:t>
      </w:r>
      <w:r>
        <w:rPr>
          <w:rStyle w:val="Emphasis"/>
        </w:rPr>
        <w:t>All the strugglers</w:t>
      </w:r>
      <w:r>
        <w:rPr>
          <w:rStyle w:val="Heading3Char"/>
        </w:rPr>
        <w:t xml:space="preserve"> are </w:t>
      </w:r>
      <w:r>
        <w:rPr>
          <w:rStyle w:val="Emphasis"/>
        </w:rPr>
        <w:t>desperately poor</w:t>
      </w:r>
      <w:r>
        <w:t>.</w:t>
      </w:r>
    </w:p>
    <w:p w14:paraId="68B51BFB" w14:textId="77777777" w:rsidR="003E5238" w:rsidRDefault="003E5238" w:rsidP="003E5238">
      <w:proofErr w:type="gramStart"/>
      <w:r>
        <w:lastRenderedPageBreak/>
        <w:t>So</w:t>
      </w:r>
      <w:proofErr w:type="gramEnd"/>
      <w:r>
        <w:t xml:space="preserve"> </w:t>
      </w:r>
      <w:r>
        <w:rPr>
          <w:rStyle w:val="Heading3Char"/>
        </w:rPr>
        <w:t xml:space="preserve">the prospect of a </w:t>
      </w:r>
      <w:r w:rsidRPr="00F0030A">
        <w:rPr>
          <w:rStyle w:val="Heading3Char"/>
          <w:highlight w:val="green"/>
        </w:rPr>
        <w:t>doubling of world GDP</w:t>
      </w:r>
      <w:r>
        <w:rPr>
          <w:rStyle w:val="Heading3Char"/>
        </w:rPr>
        <w:t xml:space="preserve"> </w:t>
      </w:r>
      <w:r>
        <w:rPr>
          <w:rStyle w:val="Emphasis"/>
        </w:rPr>
        <w:t>matters</w:t>
      </w:r>
      <w:r>
        <w:t xml:space="preserve">, not for its own sake, but </w:t>
      </w:r>
      <w:r>
        <w:rPr>
          <w:rStyle w:val="Heading3Char"/>
        </w:rPr>
        <w:t xml:space="preserve">for what it implies — an </w:t>
      </w:r>
      <w:r w:rsidRPr="00F0030A">
        <w:rPr>
          <w:rStyle w:val="Emphasis"/>
          <w:highlight w:val="green"/>
        </w:rPr>
        <w:t>expansion of human flourishing</w:t>
      </w:r>
      <w:r>
        <w:rPr>
          <w:rStyle w:val="Heading3Char"/>
        </w:rPr>
        <w:t xml:space="preserve">, and the </w:t>
      </w:r>
      <w:r>
        <w:rPr>
          <w:rStyle w:val="Emphasis"/>
        </w:rPr>
        <w:t>risk of environmental disaster</w:t>
      </w:r>
      <w:r>
        <w:t>.</w:t>
      </w:r>
    </w:p>
    <w:p w14:paraId="06FF547D" w14:textId="77777777" w:rsidR="003E5238" w:rsidRDefault="003E5238" w:rsidP="003E5238">
      <w:proofErr w:type="gramStart"/>
      <w:r>
        <w:t>So</w:t>
      </w:r>
      <w:proofErr w:type="gramEnd"/>
      <w:r>
        <w:t xml:space="preserve"> here’s the good news: </w:t>
      </w:r>
      <w:r>
        <w:rPr>
          <w:rStyle w:val="Heading3Char"/>
        </w:rPr>
        <w:t xml:space="preserve">we might be able to </w:t>
      </w:r>
      <w:r>
        <w:rPr>
          <w:rStyle w:val="Emphasis"/>
        </w:rPr>
        <w:t>enjoy all the good stuff</w:t>
      </w:r>
      <w:r>
        <w:rPr>
          <w:rStyle w:val="Heading3Char"/>
        </w:rPr>
        <w:t xml:space="preserve"> while </w:t>
      </w:r>
      <w:r>
        <w:rPr>
          <w:rStyle w:val="Emphasis"/>
        </w:rPr>
        <w:t>avoiding the unsustainable environmental impact</w:t>
      </w:r>
      <w:r>
        <w:rPr>
          <w:rStyle w:val="Heading3Char"/>
        </w:rPr>
        <w:t xml:space="preserve">. The </w:t>
      </w:r>
      <w:r w:rsidRPr="00F0030A">
        <w:rPr>
          <w:rStyle w:val="Heading3Char"/>
          <w:highlight w:val="green"/>
        </w:rPr>
        <w:t>link between economic activity and</w:t>
      </w:r>
      <w:r>
        <w:rPr>
          <w:rStyle w:val="Heading3Char"/>
        </w:rPr>
        <w:t xml:space="preserve"> the </w:t>
      </w:r>
      <w:r w:rsidRPr="00F0030A">
        <w:rPr>
          <w:rStyle w:val="Heading3Char"/>
          <w:highlight w:val="green"/>
        </w:rPr>
        <w:t xml:space="preserve">use of material resources is </w:t>
      </w:r>
      <w:r w:rsidRPr="00F0030A">
        <w:rPr>
          <w:rStyle w:val="Emphasis"/>
          <w:highlight w:val="green"/>
        </w:rPr>
        <w:t>not</w:t>
      </w:r>
      <w:r>
        <w:rPr>
          <w:rStyle w:val="Emphasis"/>
        </w:rPr>
        <w:t xml:space="preserve"> as </w:t>
      </w:r>
      <w:r w:rsidRPr="00F0030A">
        <w:rPr>
          <w:rStyle w:val="Emphasis"/>
          <w:highlight w:val="green"/>
        </w:rPr>
        <w:t>obvious</w:t>
      </w:r>
      <w:r>
        <w:rPr>
          <w:rStyle w:val="Heading3Char"/>
        </w:rPr>
        <w:t xml:space="preserve"> as one might think</w:t>
      </w:r>
      <w:r>
        <w:t>. There are several reasons for this.</w:t>
      </w:r>
    </w:p>
    <w:p w14:paraId="0C58ECE5" w14:textId="77777777" w:rsidR="003E5238" w:rsidRDefault="003E5238" w:rsidP="003E5238">
      <w:r>
        <w:t xml:space="preserve">The first is that </w:t>
      </w:r>
      <w:r w:rsidRPr="00F0030A">
        <w:rPr>
          <w:rStyle w:val="Heading3Char"/>
          <w:highlight w:val="green"/>
        </w:rPr>
        <w:t>for</w:t>
      </w:r>
      <w:r>
        <w:rPr>
          <w:rStyle w:val="Heading3Char"/>
        </w:rPr>
        <w:t xml:space="preserve"> all our </w:t>
      </w:r>
      <w:r w:rsidRPr="00F0030A">
        <w:rPr>
          <w:rStyle w:val="Emphasis"/>
          <w:highlight w:val="green"/>
        </w:rPr>
        <w:t>seemingly insatiable desires</w:t>
      </w:r>
      <w:r>
        <w:rPr>
          <w:rStyle w:val="Heading3Char"/>
        </w:rPr>
        <w:t xml:space="preserve">, sometimes </w:t>
      </w:r>
      <w:r w:rsidRPr="00F0030A">
        <w:rPr>
          <w:rStyle w:val="Emphasis"/>
          <w:highlight w:val="green"/>
        </w:rPr>
        <w:t>enough is enough</w:t>
      </w:r>
      <w:r>
        <w:rPr>
          <w:rStyle w:val="Heading3Char"/>
        </w:rPr>
        <w:t xml:space="preserve">. If you live in a cold house for </w:t>
      </w:r>
      <w:r>
        <w:rPr>
          <w:rStyle w:val="Emphasis"/>
        </w:rPr>
        <w:t>lack of money</w:t>
      </w:r>
      <w:r>
        <w:rPr>
          <w:rStyle w:val="Heading3Char"/>
        </w:rPr>
        <w:t>, a pay rise lets you</w:t>
      </w:r>
      <w:r>
        <w:t xml:space="preserve"> take off the extra cardigan and </w:t>
      </w:r>
      <w:r>
        <w:rPr>
          <w:rStyle w:val="Emphasis"/>
        </w:rPr>
        <w:t>turn up the radiators</w:t>
      </w:r>
      <w:r>
        <w:rPr>
          <w:rStyle w:val="Heading3Char"/>
        </w:rPr>
        <w:t xml:space="preserve">. But if you </w:t>
      </w:r>
      <w:r>
        <w:rPr>
          <w:rStyle w:val="Emphasis"/>
        </w:rPr>
        <w:t>win the lottery</w:t>
      </w:r>
      <w:r>
        <w:rPr>
          <w:rStyle w:val="Heading3Char"/>
        </w:rPr>
        <w:t xml:space="preserve">, you are </w:t>
      </w:r>
      <w:r>
        <w:rPr>
          <w:rStyle w:val="Emphasis"/>
        </w:rPr>
        <w:t>not going to celebrate by roasting yourself alive</w:t>
      </w:r>
      <w:r>
        <w:t>.</w:t>
      </w:r>
    </w:p>
    <w:p w14:paraId="4A84CA7C" w14:textId="77777777" w:rsidR="003E5238" w:rsidRDefault="003E5238" w:rsidP="003E5238">
      <w:r>
        <w:t xml:space="preserve">The second is that, </w:t>
      </w:r>
      <w:r>
        <w:rPr>
          <w:rStyle w:val="Heading3Char"/>
        </w:rPr>
        <w:t xml:space="preserve">while </w:t>
      </w:r>
      <w:r w:rsidRPr="00F0030A">
        <w:rPr>
          <w:rStyle w:val="Heading3Char"/>
          <w:highlight w:val="green"/>
        </w:rPr>
        <w:t>free enterprise</w:t>
      </w:r>
      <w:r>
        <w:rPr>
          <w:rStyle w:val="Heading3Char"/>
        </w:rPr>
        <w:t xml:space="preserve"> </w:t>
      </w:r>
      <w:r>
        <w:rPr>
          <w:rStyle w:val="Emphasis"/>
        </w:rPr>
        <w:t>may care little for the planet</w:t>
      </w:r>
      <w:r>
        <w:rPr>
          <w:rStyle w:val="Heading3Char"/>
        </w:rPr>
        <w:t xml:space="preserve">, it is </w:t>
      </w:r>
      <w:r>
        <w:rPr>
          <w:rStyle w:val="Emphasis"/>
        </w:rPr>
        <w:t xml:space="preserve">always </w:t>
      </w:r>
      <w:r w:rsidRPr="00F0030A">
        <w:rPr>
          <w:rStyle w:val="Emphasis"/>
          <w:highlight w:val="green"/>
        </w:rPr>
        <w:t>on</w:t>
      </w:r>
      <w:r>
        <w:rPr>
          <w:rStyle w:val="Emphasis"/>
        </w:rPr>
        <w:t xml:space="preserve"> the </w:t>
      </w:r>
      <w:r w:rsidRPr="00F0030A">
        <w:rPr>
          <w:rStyle w:val="Emphasis"/>
          <w:highlight w:val="green"/>
        </w:rPr>
        <w:t>lookout</w:t>
      </w:r>
      <w:r>
        <w:rPr>
          <w:rStyle w:val="Heading3Char"/>
        </w:rPr>
        <w:t xml:space="preserve"> for ways </w:t>
      </w:r>
      <w:r w:rsidRPr="00F0030A">
        <w:rPr>
          <w:rStyle w:val="Heading3Char"/>
          <w:highlight w:val="green"/>
        </w:rPr>
        <w:t xml:space="preserve">to </w:t>
      </w:r>
      <w:r w:rsidRPr="00F0030A">
        <w:rPr>
          <w:rStyle w:val="Emphasis"/>
          <w:highlight w:val="green"/>
        </w:rPr>
        <w:t>save money</w:t>
      </w:r>
      <w:r>
        <w:rPr>
          <w:rStyle w:val="Heading3Char"/>
        </w:rPr>
        <w:t xml:space="preserve">. </w:t>
      </w:r>
      <w:proofErr w:type="gramStart"/>
      <w:r>
        <w:rPr>
          <w:rStyle w:val="Heading3Char"/>
        </w:rPr>
        <w:t>As long as</w:t>
      </w:r>
      <w:proofErr w:type="gramEnd"/>
      <w:r>
        <w:rPr>
          <w:rStyle w:val="Heading3Char"/>
        </w:rPr>
        <w:t xml:space="preserve"> </w:t>
      </w:r>
      <w:r>
        <w:rPr>
          <w:rStyle w:val="Emphasis"/>
        </w:rPr>
        <w:t>energy</w:t>
      </w:r>
      <w:r>
        <w:rPr>
          <w:rStyle w:val="Heading3Char"/>
        </w:rPr>
        <w:t xml:space="preserve">, </w:t>
      </w:r>
      <w:r>
        <w:rPr>
          <w:rStyle w:val="Emphasis"/>
        </w:rPr>
        <w:t>land</w:t>
      </w:r>
      <w:r>
        <w:rPr>
          <w:rStyle w:val="Heading3Char"/>
        </w:rPr>
        <w:t xml:space="preserve"> and </w:t>
      </w:r>
      <w:r>
        <w:rPr>
          <w:rStyle w:val="Emphasis"/>
        </w:rPr>
        <w:t>materials remain costly</w:t>
      </w:r>
      <w:r>
        <w:rPr>
          <w:rStyle w:val="Heading3Char"/>
        </w:rPr>
        <w:t xml:space="preserve">, </w:t>
      </w:r>
      <w:r w:rsidRPr="00F0030A">
        <w:rPr>
          <w:rStyle w:val="Heading3Char"/>
          <w:highlight w:val="green"/>
        </w:rPr>
        <w:t xml:space="preserve">we’ll </w:t>
      </w:r>
      <w:r w:rsidRPr="00F0030A">
        <w:rPr>
          <w:rStyle w:val="Emphasis"/>
          <w:highlight w:val="green"/>
        </w:rPr>
        <w:t>develop ways to use less</w:t>
      </w:r>
      <w:r>
        <w:t xml:space="preserve">. </w:t>
      </w:r>
      <w:proofErr w:type="spellStart"/>
      <w:r>
        <w:t>Aluminium</w:t>
      </w:r>
      <w:proofErr w:type="spellEnd"/>
      <w:r>
        <w:t xml:space="preserve"> beer cans weighed 85 grammes when introduced in the late 1950s. They now weigh less than 13 grammes.</w:t>
      </w:r>
    </w:p>
    <w:p w14:paraId="6358C0D9" w14:textId="77777777" w:rsidR="003E5238" w:rsidRDefault="003E5238" w:rsidP="003E5238">
      <w:r>
        <w:rPr>
          <w:rStyle w:val="Heading3Char"/>
        </w:rPr>
        <w:t>The</w:t>
      </w:r>
      <w:r>
        <w:t xml:space="preserve"> third reason is a </w:t>
      </w:r>
      <w:r>
        <w:rPr>
          <w:rStyle w:val="Emphasis"/>
        </w:rPr>
        <w:t>switch to digital products</w:t>
      </w:r>
      <w:r>
        <w:t xml:space="preserve"> — a fact highlighted back in 1997 by Diane Coyle in her book The Weightless World. The trend </w:t>
      </w:r>
      <w:r>
        <w:rPr>
          <w:rStyle w:val="Heading3Char"/>
        </w:rPr>
        <w:t xml:space="preserve">has </w:t>
      </w:r>
      <w:r>
        <w:rPr>
          <w:rStyle w:val="Emphasis"/>
        </w:rPr>
        <w:t>only continued</w:t>
      </w:r>
      <w:r>
        <w:t xml:space="preserve"> since then. My music collection used to require a wall full of shelves. It is now on a network drive the size of a large hardback book. My phone contains the equivalent of a rucksack full of equipment.</w:t>
      </w:r>
    </w:p>
    <w:p w14:paraId="5EEB41D0" w14:textId="77777777" w:rsidR="003E5238" w:rsidRDefault="003E5238" w:rsidP="003E5238">
      <w:proofErr w:type="spellStart"/>
      <w:r>
        <w:t>Dematerialisation</w:t>
      </w:r>
      <w:proofErr w:type="spellEnd"/>
      <w:r>
        <w:t xml:space="preserve"> is not automatic, of course. As Vaclav </w:t>
      </w:r>
      <w:proofErr w:type="spellStart"/>
      <w:r>
        <w:t>Smil</w:t>
      </w:r>
      <w:proofErr w:type="spellEnd"/>
      <w:r>
        <w:t xml:space="preserve">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t>Mr</w:t>
      </w:r>
      <w:proofErr w:type="spellEnd"/>
      <w:r>
        <w:t xml:space="preserve"> </w:t>
      </w:r>
      <w:proofErr w:type="spellStart"/>
      <w:r>
        <w:t>Smil</w:t>
      </w:r>
      <w:proofErr w:type="spellEnd"/>
      <w:r>
        <w:t xml:space="preserve"> reckons the global mass of automobiles sold has increased 2,500-fold over the past century.</w:t>
      </w:r>
    </w:p>
    <w:p w14:paraId="0248A182" w14:textId="77777777" w:rsidR="003E5238" w:rsidRDefault="003E5238" w:rsidP="003E5238">
      <w:r>
        <w:t xml:space="preserve">Still, </w:t>
      </w:r>
      <w:r>
        <w:rPr>
          <w:rStyle w:val="Heading3Char"/>
        </w:rPr>
        <w:t xml:space="preserve">there is </w:t>
      </w:r>
      <w:r>
        <w:rPr>
          <w:rStyle w:val="Emphasis"/>
        </w:rPr>
        <w:t>reason for hope</w:t>
      </w:r>
      <w:r>
        <w:t>. Chris Goodall’s research paper “Peak Stuff” concluded that, in the UK, “</w:t>
      </w:r>
      <w:r>
        <w:rPr>
          <w:rStyle w:val="Heading3Char"/>
        </w:rPr>
        <w:t xml:space="preserve">both the </w:t>
      </w:r>
      <w:r w:rsidRPr="00F0030A">
        <w:rPr>
          <w:rStyle w:val="Emphasis"/>
          <w:highlight w:val="green"/>
        </w:rPr>
        <w:t>weight of goods</w:t>
      </w:r>
      <w:r w:rsidRPr="00F0030A">
        <w:rPr>
          <w:rStyle w:val="Heading3Char"/>
          <w:highlight w:val="green"/>
        </w:rPr>
        <w:t xml:space="preserve"> entering the economy and</w:t>
      </w:r>
      <w:r>
        <w:rPr>
          <w:rStyle w:val="Heading3Char"/>
        </w:rPr>
        <w:t xml:space="preserve"> the amounts </w:t>
      </w:r>
      <w:r>
        <w:rPr>
          <w:rStyle w:val="Emphasis"/>
        </w:rPr>
        <w:t xml:space="preserve">finally ending up as </w:t>
      </w:r>
      <w:r w:rsidRPr="00F0030A">
        <w:rPr>
          <w:rStyle w:val="Emphasis"/>
          <w:highlight w:val="green"/>
        </w:rPr>
        <w:t>waste</w:t>
      </w:r>
      <w:r>
        <w:t xml:space="preserve"> probably </w:t>
      </w:r>
      <w:r w:rsidRPr="00F0030A">
        <w:rPr>
          <w:rStyle w:val="Heading3Char"/>
          <w:highlight w:val="green"/>
        </w:rPr>
        <w:t xml:space="preserve">began to </w:t>
      </w:r>
      <w:r w:rsidRPr="00F0030A">
        <w:rPr>
          <w:rStyle w:val="Emphasis"/>
          <w:highlight w:val="green"/>
        </w:rPr>
        <w:t>fall</w:t>
      </w:r>
      <w:r>
        <w:rPr>
          <w:rStyle w:val="Heading3Char"/>
        </w:rPr>
        <w:t xml:space="preserve"> from sometime between 2001 and 2003</w:t>
      </w:r>
      <w:r>
        <w:t>”. That figure includes the impact of imported goods.</w:t>
      </w:r>
    </w:p>
    <w:p w14:paraId="37689CA4" w14:textId="77777777" w:rsidR="003E5238" w:rsidRDefault="003E5238" w:rsidP="003E5238">
      <w:r>
        <w:t xml:space="preserve">In the US, Jesse </w:t>
      </w:r>
      <w:proofErr w:type="spellStart"/>
      <w:r>
        <w:rPr>
          <w:rStyle w:val="Heading3Char"/>
        </w:rPr>
        <w:t>Ausubel</w:t>
      </w:r>
      <w:r>
        <w:t>’s</w:t>
      </w:r>
      <w:proofErr w:type="spellEnd"/>
      <w:r>
        <w:t xml:space="preserve"> article “The Return of Nature” </w:t>
      </w:r>
      <w:r>
        <w:rPr>
          <w:rStyle w:val="Heading3Char"/>
        </w:rPr>
        <w:t xml:space="preserve">found </w:t>
      </w:r>
      <w:r>
        <w:rPr>
          <w:rStyle w:val="Emphasis"/>
        </w:rPr>
        <w:t>falling consumption</w:t>
      </w:r>
      <w:r>
        <w:rPr>
          <w:rStyle w:val="Heading3Char"/>
        </w:rPr>
        <w:t xml:space="preserve"> of commodities such as </w:t>
      </w:r>
      <w:r>
        <w:rPr>
          <w:rStyle w:val="Emphasis"/>
        </w:rPr>
        <w:t>iron ore</w:t>
      </w:r>
      <w:r>
        <w:rPr>
          <w:rStyle w:val="Heading3Char"/>
        </w:rPr>
        <w:t xml:space="preserve">, </w:t>
      </w:r>
      <w:proofErr w:type="spellStart"/>
      <w:r>
        <w:rPr>
          <w:rStyle w:val="Emphasis"/>
        </w:rPr>
        <w:t>aluminium</w:t>
      </w:r>
      <w:proofErr w:type="spellEnd"/>
      <w:r>
        <w:rPr>
          <w:rStyle w:val="Heading3Char"/>
        </w:rPr>
        <w:t xml:space="preserve">, </w:t>
      </w:r>
      <w:r>
        <w:rPr>
          <w:rStyle w:val="Emphasis"/>
        </w:rPr>
        <w:t>copper</w:t>
      </w:r>
      <w:r>
        <w:rPr>
          <w:rStyle w:val="Heading3Char"/>
        </w:rPr>
        <w:t xml:space="preserve">, </w:t>
      </w:r>
      <w:r>
        <w:rPr>
          <w:rStyle w:val="Emphasis"/>
        </w:rPr>
        <w:t>steel</w:t>
      </w:r>
      <w:r>
        <w:rPr>
          <w:rStyle w:val="Heading3Char"/>
        </w:rPr>
        <w:t xml:space="preserve">, and </w:t>
      </w:r>
      <w:r>
        <w:rPr>
          <w:rStyle w:val="Emphasis"/>
        </w:rPr>
        <w:t>paper</w:t>
      </w:r>
      <w:r>
        <w:rPr>
          <w:rStyle w:val="Heading3Char"/>
        </w:rPr>
        <w:t xml:space="preserve"> </w:t>
      </w:r>
      <w:r>
        <w:rPr>
          <w:rStyle w:val="Heading3Char"/>
        </w:rPr>
        <w:lastRenderedPageBreak/>
        <w:t>and many others</w:t>
      </w:r>
      <w:r>
        <w:t xml:space="preserve">. </w:t>
      </w:r>
      <w:r w:rsidRPr="00F0030A">
        <w:rPr>
          <w:rStyle w:val="Emphasis"/>
          <w:highlight w:val="green"/>
        </w:rPr>
        <w:t>Agricultural land</w:t>
      </w:r>
      <w:r>
        <w:rPr>
          <w:rStyle w:val="Heading3Char"/>
        </w:rPr>
        <w:t xml:space="preserve"> has become </w:t>
      </w:r>
      <w:r w:rsidRPr="00F0030A">
        <w:rPr>
          <w:rStyle w:val="Emphasis"/>
          <w:highlight w:val="green"/>
        </w:rPr>
        <w:t>so productive</w:t>
      </w:r>
      <w:r>
        <w:rPr>
          <w:rStyle w:val="Heading3Char"/>
        </w:rPr>
        <w:t xml:space="preserve"> that </w:t>
      </w:r>
      <w:r w:rsidRPr="00F0030A">
        <w:rPr>
          <w:rStyle w:val="Heading3Char"/>
          <w:highlight w:val="green"/>
        </w:rPr>
        <w:t>some</w:t>
      </w:r>
      <w:r>
        <w:rPr>
          <w:rStyle w:val="Heading3Char"/>
        </w:rPr>
        <w:t xml:space="preserve"> of it is being </w:t>
      </w:r>
      <w:r>
        <w:rPr>
          <w:rStyle w:val="Emphasis"/>
        </w:rPr>
        <w:t xml:space="preserve">allowed to </w:t>
      </w:r>
      <w:r w:rsidRPr="00F0030A">
        <w:rPr>
          <w:rStyle w:val="Emphasis"/>
          <w:highlight w:val="green"/>
        </w:rPr>
        <w:t>return to nature</w:t>
      </w:r>
      <w:r w:rsidRPr="00F0030A">
        <w:rPr>
          <w:highlight w:val="green"/>
        </w:rPr>
        <w:t>.</w:t>
      </w:r>
    </w:p>
    <w:p w14:paraId="434E240F" w14:textId="77777777" w:rsidR="003E5238" w:rsidRDefault="003E5238" w:rsidP="003E5238">
      <w:r>
        <w:rPr>
          <w:rStyle w:val="Heading3Char"/>
        </w:rPr>
        <w:t xml:space="preserve">In the EU, carbon dioxide </w:t>
      </w:r>
      <w:r w:rsidRPr="00F0030A">
        <w:rPr>
          <w:rStyle w:val="Heading3Char"/>
          <w:highlight w:val="green"/>
        </w:rPr>
        <w:t xml:space="preserve">emissions </w:t>
      </w:r>
      <w:r w:rsidRPr="00F0030A">
        <w:rPr>
          <w:rStyle w:val="Emphasis"/>
          <w:highlight w:val="green"/>
        </w:rPr>
        <w:t>fell 22 per cent</w:t>
      </w:r>
      <w:r>
        <w:t xml:space="preserve"> between 1990 and 2017, </w:t>
      </w:r>
      <w:r w:rsidRPr="00F0030A">
        <w:rPr>
          <w:rStyle w:val="Emphasis"/>
          <w:highlight w:val="green"/>
        </w:rPr>
        <w:t>despite</w:t>
      </w:r>
      <w:r>
        <w:rPr>
          <w:rStyle w:val="Emphasis"/>
        </w:rPr>
        <w:t xml:space="preserve"> the </w:t>
      </w:r>
      <w:r w:rsidRPr="00F0030A">
        <w:rPr>
          <w:rStyle w:val="Emphasis"/>
          <w:highlight w:val="green"/>
        </w:rPr>
        <w:t>economy growing</w:t>
      </w:r>
      <w:r>
        <w:rPr>
          <w:rStyle w:val="Emphasis"/>
        </w:rPr>
        <w:t xml:space="preserve"> by </w:t>
      </w:r>
      <w:r w:rsidRPr="00F0030A">
        <w:rPr>
          <w:rStyle w:val="Emphasis"/>
          <w:highlight w:val="green"/>
        </w:rPr>
        <w:t>58</w:t>
      </w:r>
      <w:r>
        <w:rPr>
          <w:rStyle w:val="Emphasis"/>
        </w:rPr>
        <w:t xml:space="preserve"> per cent</w:t>
      </w:r>
      <w:r>
        <w:rPr>
          <w:rStyle w:val="Heading3Char"/>
        </w:rPr>
        <w:t xml:space="preserve">. </w:t>
      </w:r>
      <w:r>
        <w:rPr>
          <w:rStyle w:val="Emphasis"/>
        </w:rPr>
        <w:t>Only some</w:t>
      </w:r>
      <w:r>
        <w:rPr>
          <w:rStyle w:val="Heading3Char"/>
        </w:rPr>
        <w:t xml:space="preserve"> of this fall is explained by the </w:t>
      </w:r>
      <w:r>
        <w:rPr>
          <w:rStyle w:val="Emphasis"/>
        </w:rPr>
        <w:t>offshoring</w:t>
      </w:r>
      <w:r>
        <w:rPr>
          <w:rStyle w:val="Heading3Char"/>
        </w:rPr>
        <w:t xml:space="preserve"> of production</w:t>
      </w:r>
      <w:r>
        <w:t xml:space="preserve">. (For a good summary of all this research, try Andrew McAfee’s book More </w:t>
      </w:r>
      <w:proofErr w:type="gramStart"/>
      <w:r>
        <w:t>From</w:t>
      </w:r>
      <w:proofErr w:type="gramEnd"/>
      <w:r>
        <w:t xml:space="preserve"> Less.)</w:t>
      </w:r>
    </w:p>
    <w:p w14:paraId="27CA342F" w14:textId="77777777" w:rsidR="003E5238" w:rsidRDefault="003E5238" w:rsidP="003E5238">
      <w:r>
        <w:t>Can we, then, relax? No. To pick a single obvious problem, global carbon dioxide emissions may be rising more slowly than GDP — but they are rising nevertheless, and they need to fall rapidly.</w:t>
      </w:r>
    </w:p>
    <w:p w14:paraId="1340B5A9" w14:textId="77777777" w:rsidR="003E5238" w:rsidRDefault="003E5238" w:rsidP="003E5238">
      <w:r>
        <w:t xml:space="preserve">Yet the fact that </w:t>
      </w:r>
      <w:proofErr w:type="spellStart"/>
      <w:r>
        <w:rPr>
          <w:rStyle w:val="Emphasis"/>
        </w:rPr>
        <w:t>dematerialisation</w:t>
      </w:r>
      <w:proofErr w:type="spellEnd"/>
      <w:r>
        <w:t xml:space="preserve"> is occurring is heartening. We all know what the basic policies are that would tilt the playing field in </w:t>
      </w:r>
      <w:proofErr w:type="spellStart"/>
      <w:r>
        <w:t>favour</w:t>
      </w:r>
      <w:proofErr w:type="spellEnd"/>
      <w:r>
        <w:t xml:space="preserve"> of smaller, lighter, lower-emission products and activities. Adopting those policies means we </w:t>
      </w:r>
      <w:r>
        <w:rPr>
          <w:rStyle w:val="Heading3Char"/>
        </w:rPr>
        <w:t>might</w:t>
      </w:r>
      <w:r>
        <w:t xml:space="preserve"> </w:t>
      </w:r>
      <w:proofErr w:type="gramStart"/>
      <w:r>
        <w:t xml:space="preserve">actually </w:t>
      </w:r>
      <w:r>
        <w:rPr>
          <w:rStyle w:val="Heading3Char"/>
        </w:rPr>
        <w:t>be</w:t>
      </w:r>
      <w:proofErr w:type="gramEnd"/>
      <w:r>
        <w:rPr>
          <w:rStyle w:val="Heading3Char"/>
        </w:rPr>
        <w:t xml:space="preserve"> able to </w:t>
      </w:r>
      <w:r>
        <w:rPr>
          <w:rStyle w:val="Emphasis"/>
        </w:rPr>
        <w:t>save the planet</w:t>
      </w:r>
      <w:r>
        <w:t>, preserve human needs, rights and freedoms — and still have plenty of fun into the bargain.</w:t>
      </w:r>
    </w:p>
    <w:p w14:paraId="3485CBEB" w14:textId="77777777" w:rsidR="003E5238" w:rsidRPr="00AE69DF" w:rsidRDefault="003E5238" w:rsidP="003E5238"/>
    <w:bookmarkEnd w:id="1"/>
    <w:p w14:paraId="6D0C5A5B" w14:textId="77777777" w:rsidR="003E5238" w:rsidRDefault="003E5238" w:rsidP="003E5238">
      <w:pPr>
        <w:pStyle w:val="Heading4"/>
      </w:pPr>
      <w:r>
        <w:t xml:space="preserve">Capitalism is on a </w:t>
      </w:r>
      <w:r>
        <w:rPr>
          <w:u w:val="single"/>
        </w:rPr>
        <w:t>zero-growth</w:t>
      </w:r>
      <w:r>
        <w:t xml:space="preserve"> trajectory now – it </w:t>
      </w:r>
      <w:r>
        <w:rPr>
          <w:u w:val="single"/>
        </w:rPr>
        <w:t>overcomes</w:t>
      </w:r>
      <w:r>
        <w:t xml:space="preserve"> ecological damage and inequality – the </w:t>
      </w:r>
      <w:proofErr w:type="spellStart"/>
      <w:r>
        <w:t>aff</w:t>
      </w:r>
      <w:proofErr w:type="spellEnd"/>
      <w:r>
        <w:t xml:space="preserve"> causes </w:t>
      </w:r>
      <w:r>
        <w:rPr>
          <w:u w:val="single"/>
        </w:rPr>
        <w:t>spiking natural resource demand</w:t>
      </w:r>
      <w:r>
        <w:t xml:space="preserve"> that destroys the environment</w:t>
      </w:r>
    </w:p>
    <w:p w14:paraId="0DF34082" w14:textId="77777777" w:rsidR="003E5238" w:rsidRPr="00B806E3" w:rsidRDefault="003E5238" w:rsidP="003E5238">
      <w:pPr>
        <w:rPr>
          <w:rStyle w:val="Style13ptBold"/>
        </w:rPr>
      </w:pPr>
      <w:r>
        <w:rPr>
          <w:rStyle w:val="Style13ptBold"/>
        </w:rPr>
        <w:t>Saunders ’16</w:t>
      </w:r>
      <w:r>
        <w:t xml:space="preserve"> (Harry Saunders – Senior Fellow at the Breakthrough Institute and managing director of Decision Processes Incorporated, International Expert on energy efficiency and consumption. “Does Capitalism Require Endless Growth?” Summer 2016, http://thebreakthrough.org/index.php/journal/issue-6/does-capitalism-require-endless-growth)</w:t>
      </w:r>
    </w:p>
    <w:p w14:paraId="47FE80FC" w14:textId="77777777" w:rsidR="003E5238" w:rsidRPr="00460743" w:rsidRDefault="003E5238" w:rsidP="003E5238">
      <w:pPr>
        <w:rPr>
          <w:szCs w:val="26"/>
        </w:rPr>
      </w:pPr>
      <w:r w:rsidRPr="00460743">
        <w:rPr>
          <w:szCs w:val="26"/>
        </w:rPr>
        <w:t xml:space="preserve">But it is important to distinguish these challenges from the sweeping claims made originally by </w:t>
      </w:r>
      <w:proofErr w:type="spellStart"/>
      <w:r w:rsidRPr="00460743">
        <w:rPr>
          <w:szCs w:val="26"/>
        </w:rPr>
        <w:t>Sweezy</w:t>
      </w:r>
      <w:proofErr w:type="spellEnd"/>
      <w:r w:rsidRPr="00460743">
        <w:rPr>
          <w:szCs w:val="26"/>
        </w:rPr>
        <w:t xml:space="preserve">, </w:t>
      </w:r>
      <w:proofErr w:type="spellStart"/>
      <w:r w:rsidRPr="00460743">
        <w:rPr>
          <w:szCs w:val="26"/>
        </w:rPr>
        <w:t>Magdoff</w:t>
      </w:r>
      <w:proofErr w:type="spellEnd"/>
      <w:r w:rsidRPr="00460743">
        <w:rPr>
          <w:szCs w:val="26"/>
        </w:rPr>
        <w:t xml:space="preserve">, and Foster and repeated today by prominent intellectuals and activists such as Naomi Klein and Bill McKibben. In the pages that follow, I will demonstrate that </w:t>
      </w:r>
      <w:r w:rsidRPr="00460743">
        <w:rPr>
          <w:rStyle w:val="TitleChar"/>
          <w:sz w:val="26"/>
          <w:szCs w:val="26"/>
        </w:rPr>
        <w:t xml:space="preserve">both neoclassical growth theory and empirical evidence suggest that </w:t>
      </w:r>
      <w:r w:rsidRPr="00460743">
        <w:rPr>
          <w:rStyle w:val="TitleChar"/>
          <w:sz w:val="26"/>
          <w:szCs w:val="26"/>
          <w:highlight w:val="green"/>
        </w:rPr>
        <w:t>capitalist economies</w:t>
      </w:r>
      <w:r w:rsidRPr="00460743">
        <w:rPr>
          <w:rStyle w:val="TitleChar"/>
          <w:sz w:val="26"/>
          <w:szCs w:val="26"/>
        </w:rPr>
        <w:t xml:space="preserve"> </w:t>
      </w:r>
      <w:r w:rsidRPr="00460743">
        <w:rPr>
          <w:rStyle w:val="Emphasis"/>
          <w:szCs w:val="26"/>
          <w:highlight w:val="green"/>
        </w:rPr>
        <w:t>do not require endless growth</w:t>
      </w:r>
      <w:r w:rsidRPr="00460743">
        <w:rPr>
          <w:szCs w:val="26"/>
        </w:rPr>
        <w:t xml:space="preserve"> </w:t>
      </w:r>
      <w:r w:rsidRPr="00460743">
        <w:rPr>
          <w:rStyle w:val="TitleChar"/>
          <w:sz w:val="26"/>
          <w:szCs w:val="26"/>
          <w:highlight w:val="green"/>
        </w:rPr>
        <w:t>but are</w:t>
      </w:r>
      <w:r w:rsidRPr="00460743">
        <w:rPr>
          <w:rStyle w:val="TitleChar"/>
          <w:sz w:val="26"/>
          <w:szCs w:val="26"/>
        </w:rPr>
        <w:t xml:space="preserve"> rather much more likely to </w:t>
      </w:r>
      <w:r w:rsidRPr="00460743">
        <w:rPr>
          <w:rStyle w:val="TitleChar"/>
          <w:sz w:val="26"/>
          <w:szCs w:val="26"/>
          <w:highlight w:val="green"/>
        </w:rPr>
        <w:t>evolve toward a</w:t>
      </w:r>
      <w:r w:rsidRPr="00460743">
        <w:rPr>
          <w:szCs w:val="26"/>
        </w:rPr>
        <w:t xml:space="preserve"> </w:t>
      </w:r>
      <w:r w:rsidRPr="00460743">
        <w:rPr>
          <w:rStyle w:val="Emphasis"/>
          <w:szCs w:val="26"/>
          <w:highlight w:val="green"/>
        </w:rPr>
        <w:t>steady state</w:t>
      </w:r>
      <w:r w:rsidRPr="00460743">
        <w:rPr>
          <w:szCs w:val="26"/>
        </w:rPr>
        <w:t xml:space="preserve"> </w:t>
      </w:r>
      <w:r w:rsidRPr="00460743">
        <w:rPr>
          <w:rStyle w:val="TitleChar"/>
          <w:sz w:val="26"/>
          <w:szCs w:val="26"/>
        </w:rPr>
        <w:t>once consumption demands of the global population have been satisfied</w:t>
      </w:r>
      <w:r w:rsidRPr="00460743">
        <w:rPr>
          <w:szCs w:val="26"/>
        </w:rPr>
        <w:t xml:space="preserve">. </w:t>
      </w:r>
      <w:r w:rsidRPr="00460743">
        <w:rPr>
          <w:rStyle w:val="TitleChar"/>
          <w:sz w:val="26"/>
          <w:szCs w:val="26"/>
        </w:rPr>
        <w:t>Those demands demonstrably saturate once economies achieve a certain level of affluence</w:t>
      </w:r>
      <w:r w:rsidRPr="00460743">
        <w:rPr>
          <w:szCs w:val="26"/>
        </w:rPr>
        <w:t>. For these reasons</w:t>
      </w:r>
      <w:r w:rsidRPr="00460743">
        <w:rPr>
          <w:rStyle w:val="TitleChar"/>
          <w:sz w:val="26"/>
          <w:szCs w:val="26"/>
        </w:rPr>
        <w:t xml:space="preserve">, a </w:t>
      </w:r>
      <w:r w:rsidRPr="00460743">
        <w:rPr>
          <w:rStyle w:val="TitleChar"/>
          <w:sz w:val="26"/>
          <w:szCs w:val="26"/>
          <w:highlight w:val="green"/>
        </w:rPr>
        <w:t>cap</w:t>
      </w:r>
      <w:r w:rsidRPr="00460743">
        <w:rPr>
          <w:rStyle w:val="TitleChar"/>
          <w:sz w:val="26"/>
          <w:szCs w:val="26"/>
        </w:rPr>
        <w:t xml:space="preserve">italist economy </w:t>
      </w:r>
      <w:r w:rsidRPr="00460743">
        <w:rPr>
          <w:rStyle w:val="TitleChar"/>
          <w:sz w:val="26"/>
          <w:szCs w:val="26"/>
          <w:highlight w:val="green"/>
        </w:rPr>
        <w:t>is</w:t>
      </w:r>
      <w:r w:rsidRPr="00460743">
        <w:rPr>
          <w:rStyle w:val="TitleChar"/>
          <w:sz w:val="26"/>
          <w:szCs w:val="26"/>
        </w:rPr>
        <w:t xml:space="preserve"> as </w:t>
      </w:r>
      <w:r w:rsidRPr="00460743">
        <w:rPr>
          <w:rStyle w:val="TitleChar"/>
          <w:sz w:val="26"/>
          <w:szCs w:val="26"/>
          <w:highlight w:val="green"/>
        </w:rPr>
        <w:t>likely</w:t>
      </w:r>
      <w:r w:rsidRPr="00460743">
        <w:rPr>
          <w:rStyle w:val="TitleChar"/>
          <w:sz w:val="26"/>
          <w:szCs w:val="26"/>
        </w:rPr>
        <w:t xml:space="preserve"> as any other </w:t>
      </w:r>
      <w:r w:rsidRPr="00460743">
        <w:rPr>
          <w:rStyle w:val="TitleChar"/>
          <w:sz w:val="26"/>
          <w:szCs w:val="26"/>
          <w:highlight w:val="green"/>
        </w:rPr>
        <w:t>to see</w:t>
      </w:r>
      <w:r w:rsidRPr="00460743">
        <w:rPr>
          <w:rStyle w:val="TitleChar"/>
          <w:sz w:val="26"/>
          <w:szCs w:val="26"/>
        </w:rPr>
        <w:t xml:space="preserve"> </w:t>
      </w:r>
      <w:r w:rsidRPr="00460743">
        <w:rPr>
          <w:rStyle w:val="Emphasis"/>
          <w:szCs w:val="26"/>
          <w:highlight w:val="green"/>
        </w:rPr>
        <w:t>stable</w:t>
      </w:r>
      <w:r w:rsidRPr="00460743">
        <w:rPr>
          <w:rStyle w:val="TitleChar"/>
          <w:sz w:val="26"/>
          <w:szCs w:val="26"/>
        </w:rPr>
        <w:t xml:space="preserve"> </w:t>
      </w:r>
      <w:r w:rsidRPr="00460743">
        <w:rPr>
          <w:rStyle w:val="TitleChar"/>
          <w:sz w:val="26"/>
          <w:szCs w:val="26"/>
          <w:highlight w:val="green"/>
        </w:rPr>
        <w:t>and</w:t>
      </w:r>
      <w:r w:rsidRPr="00460743">
        <w:rPr>
          <w:rStyle w:val="TitleChar"/>
          <w:sz w:val="26"/>
          <w:szCs w:val="26"/>
        </w:rPr>
        <w:t xml:space="preserve"> </w:t>
      </w:r>
      <w:r w:rsidRPr="00460743">
        <w:rPr>
          <w:rStyle w:val="Emphasis"/>
          <w:szCs w:val="26"/>
          <w:highlight w:val="green"/>
        </w:rPr>
        <w:t>declining demands on natural resources</w:t>
      </w:r>
      <w:r w:rsidRPr="00460743">
        <w:rPr>
          <w:szCs w:val="26"/>
        </w:rPr>
        <w:t xml:space="preserve"> </w:t>
      </w:r>
      <w:r w:rsidRPr="00460743">
        <w:rPr>
          <w:rStyle w:val="TitleChar"/>
          <w:sz w:val="26"/>
          <w:szCs w:val="26"/>
        </w:rPr>
        <w:t>and ecological services</w:t>
      </w:r>
      <w:r w:rsidRPr="00460743">
        <w:rPr>
          <w:szCs w:val="26"/>
        </w:rPr>
        <w:t xml:space="preserve">. </w:t>
      </w:r>
      <w:r w:rsidRPr="00460743">
        <w:rPr>
          <w:rStyle w:val="TitleChar"/>
          <w:sz w:val="26"/>
          <w:szCs w:val="26"/>
        </w:rPr>
        <w:t xml:space="preserve">Indeed, with the right policies and institutions, capitalist economies are more likely to achieve </w:t>
      </w:r>
      <w:r w:rsidRPr="00460743">
        <w:rPr>
          <w:rStyle w:val="Emphasis"/>
          <w:szCs w:val="26"/>
        </w:rPr>
        <w:t>high living standards</w:t>
      </w:r>
      <w:r w:rsidRPr="00460743">
        <w:rPr>
          <w:rStyle w:val="TitleChar"/>
          <w:sz w:val="26"/>
          <w:szCs w:val="26"/>
        </w:rPr>
        <w:t xml:space="preserve"> </w:t>
      </w:r>
      <w:r w:rsidRPr="00460743">
        <w:rPr>
          <w:rStyle w:val="TitleChar"/>
          <w:sz w:val="26"/>
          <w:szCs w:val="26"/>
          <w:highlight w:val="green"/>
        </w:rPr>
        <w:t xml:space="preserve">and </w:t>
      </w:r>
      <w:r w:rsidRPr="00460743">
        <w:rPr>
          <w:rStyle w:val="Emphasis"/>
          <w:szCs w:val="26"/>
          <w:highlight w:val="green"/>
        </w:rPr>
        <w:t>low environmental impacts</w:t>
      </w:r>
      <w:r w:rsidRPr="00460743">
        <w:rPr>
          <w:szCs w:val="26"/>
        </w:rPr>
        <w:t xml:space="preserve"> </w:t>
      </w:r>
      <w:r w:rsidRPr="00460743">
        <w:rPr>
          <w:rStyle w:val="TitleChar"/>
          <w:sz w:val="26"/>
          <w:szCs w:val="26"/>
        </w:rPr>
        <w:t>than just about any other economic system</w:t>
      </w:r>
      <w:r w:rsidRPr="00460743">
        <w:rPr>
          <w:szCs w:val="26"/>
        </w:rPr>
        <w:t>.</w:t>
      </w:r>
    </w:p>
    <w:p w14:paraId="09A72183" w14:textId="77777777" w:rsidR="003E5238" w:rsidRPr="005760BE" w:rsidRDefault="003E5238" w:rsidP="003E5238">
      <w:pPr>
        <w:rPr>
          <w:sz w:val="8"/>
        </w:rPr>
      </w:pPr>
      <w:r w:rsidRPr="005760BE">
        <w:rPr>
          <w:sz w:val="8"/>
        </w:rPr>
        <w:t>1.</w:t>
      </w:r>
    </w:p>
    <w:p w14:paraId="6BBD4985" w14:textId="77777777" w:rsidR="003E5238" w:rsidRPr="005760BE" w:rsidRDefault="003E5238" w:rsidP="003E5238">
      <w:pPr>
        <w:rPr>
          <w:sz w:val="8"/>
        </w:rPr>
      </w:pPr>
      <w:r w:rsidRPr="005760BE">
        <w:rPr>
          <w:sz w:val="8"/>
        </w:rPr>
        <w:t>From the window of his Manchester home in the mid-1840s, Marx’s colleague and contemporary Friedrich 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w:t>
      </w:r>
    </w:p>
    <w:p w14:paraId="57BA7697" w14:textId="77777777" w:rsidR="003E5238" w:rsidRPr="005760BE" w:rsidRDefault="003E5238" w:rsidP="003E5238">
      <w:pPr>
        <w:rPr>
          <w:sz w:val="8"/>
        </w:rPr>
      </w:pPr>
      <w:r w:rsidRPr="005760BE">
        <w:rPr>
          <w:sz w:val="8"/>
        </w:rPr>
        <w:lastRenderedPageBreak/>
        <w:t>Herein lay the fundamental contradiction, in Marx’s view, which would bring an end to capitalism. As capitalists invested in ever-newer technologies, Marx predicted that their dependence on labor would decline. As this occurred, returns to labor in the form of earned wages would decline. If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p>
    <w:p w14:paraId="276461B0" w14:textId="77777777" w:rsidR="003E5238" w:rsidRPr="005760BE" w:rsidRDefault="003E5238" w:rsidP="003E5238">
      <w:pPr>
        <w:rPr>
          <w:sz w:val="8"/>
        </w:rPr>
      </w:pPr>
      <w:r w:rsidRPr="005760BE">
        <w:rPr>
          <w:sz w:val="8"/>
        </w:rPr>
        <w:t>Notably, Marx did not dispute the necessity of capital for producing what households need, only who in society need control this resource. The problem, as Marx saw it, was that the surplus value created by labor was being unfairly conscripted by capital owners.</w:t>
      </w:r>
    </w:p>
    <w:p w14:paraId="510466D1" w14:textId="77777777" w:rsidR="003E5238" w:rsidRPr="005760BE" w:rsidRDefault="003E5238" w:rsidP="003E5238">
      <w:pPr>
        <w:rPr>
          <w:sz w:val="8"/>
        </w:rPr>
      </w:pPr>
      <w:r w:rsidRPr="005760BE">
        <w:rPr>
          <w:sz w:val="8"/>
        </w:rPr>
        <w:t xml:space="preserve">In the first decades of the twenty-first century, </w:t>
      </w:r>
      <w:proofErr w:type="gramStart"/>
      <w:r w:rsidRPr="005760BE">
        <w:rPr>
          <w:sz w:val="8"/>
        </w:rPr>
        <w:t>a number of</w:t>
      </w:r>
      <w:proofErr w:type="gramEnd"/>
      <w:r w:rsidRPr="005760BE">
        <w:rPr>
          <w:sz w:val="8"/>
        </w:rPr>
        <w:t xml:space="preserve"> prominent analyses have suggested that Marx’s prophecy is perhaps coming true. MIT economists Erik Brynjolfsson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w:t>
      </w:r>
    </w:p>
    <w:p w14:paraId="30E93D83" w14:textId="77777777" w:rsidR="003E5238" w:rsidRPr="005760BE" w:rsidRDefault="003E5238" w:rsidP="003E5238">
      <w:pPr>
        <w:rPr>
          <w:sz w:val="8"/>
        </w:rPr>
      </w:pPr>
      <w:r w:rsidRPr="005760BE">
        <w:rPr>
          <w:sz w:val="8"/>
        </w:rPr>
        <w:t>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w:t>
      </w:r>
    </w:p>
    <w:p w14:paraId="7EE99F68" w14:textId="77777777" w:rsidR="003E5238" w:rsidRPr="005760BE" w:rsidRDefault="003E5238" w:rsidP="003E5238">
      <w:pPr>
        <w:rPr>
          <w:sz w:val="8"/>
        </w:rPr>
      </w:pPr>
      <w:r w:rsidRPr="005760BE">
        <w:rPr>
          <w:sz w:val="8"/>
        </w:rPr>
        <w:t>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Brynjolfsson and McAfee, and Piketty, through technically different mechanisms, ultimately raise concerns that center around the immiseration of labor. Whether due to technological change, growing returns to capital, or both, all three centrally focus on declining wages and employment as the central challenge that threatens robust and equitable growth in capitalist economies.</w:t>
      </w:r>
    </w:p>
    <w:p w14:paraId="63954A4C" w14:textId="77777777" w:rsidR="003E5238" w:rsidRPr="005760BE" w:rsidRDefault="003E5238" w:rsidP="003E5238">
      <w:pPr>
        <w:rPr>
          <w:sz w:val="8"/>
        </w:rPr>
      </w:pPr>
      <w:r w:rsidRPr="005760BE">
        <w:rPr>
          <w:sz w:val="8"/>
        </w:rPr>
        <w:t>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p>
    <w:p w14:paraId="715026A4" w14:textId="77777777" w:rsidR="003E5238" w:rsidRPr="005760BE" w:rsidRDefault="003E5238" w:rsidP="003E5238">
      <w:pPr>
        <w:rPr>
          <w:sz w:val="8"/>
        </w:rPr>
      </w:pPr>
      <w:r w:rsidRPr="005760BE">
        <w:rPr>
          <w:sz w:val="8"/>
        </w:rPr>
        <w:t>2.</w:t>
      </w:r>
    </w:p>
    <w:p w14:paraId="2AE74409" w14:textId="77777777" w:rsidR="003E5238" w:rsidRPr="00460743" w:rsidRDefault="003E5238" w:rsidP="003E5238">
      <w:pPr>
        <w:rPr>
          <w:szCs w:val="26"/>
        </w:rPr>
      </w:pPr>
      <w:r w:rsidRPr="00460743">
        <w:rPr>
          <w:szCs w:val="26"/>
        </w:rPr>
        <w:t xml:space="preserve">The headwinds facing advanced industrial economies — stagnant growth and rising inequality — tell us something about the prospects for low- or zero-growth capitalist economies. </w:t>
      </w:r>
      <w:r w:rsidRPr="00460743">
        <w:rPr>
          <w:rStyle w:val="TitleChar"/>
          <w:sz w:val="26"/>
          <w:szCs w:val="26"/>
        </w:rPr>
        <w:t xml:space="preserve">Gordon’s analysis suggests that </w:t>
      </w:r>
      <w:r w:rsidRPr="00460743">
        <w:rPr>
          <w:rStyle w:val="TitleChar"/>
          <w:sz w:val="26"/>
          <w:szCs w:val="26"/>
          <w:highlight w:val="green"/>
        </w:rPr>
        <w:t xml:space="preserve">industrialized economies </w:t>
      </w:r>
      <w:r w:rsidRPr="00460743">
        <w:rPr>
          <w:rStyle w:val="TitleChar"/>
          <w:sz w:val="26"/>
          <w:szCs w:val="26"/>
        </w:rPr>
        <w:t xml:space="preserve">in </w:t>
      </w:r>
      <w:r w:rsidRPr="00460743">
        <w:rPr>
          <w:rStyle w:val="Emphasis"/>
          <w:szCs w:val="26"/>
        </w:rPr>
        <w:t>relatively short order</w:t>
      </w:r>
      <w:r w:rsidRPr="00460743">
        <w:rPr>
          <w:rStyle w:val="TitleChar"/>
          <w:sz w:val="26"/>
          <w:szCs w:val="26"/>
        </w:rPr>
        <w:t xml:space="preserve"> achieve a </w:t>
      </w:r>
      <w:r w:rsidRPr="00460743">
        <w:rPr>
          <w:rStyle w:val="TitleChar"/>
          <w:sz w:val="26"/>
          <w:szCs w:val="26"/>
          <w:highlight w:val="green"/>
        </w:rPr>
        <w:t xml:space="preserve">“satisficing” </w:t>
      </w:r>
      <w:r w:rsidRPr="00460743">
        <w:rPr>
          <w:rStyle w:val="TitleChar"/>
          <w:sz w:val="26"/>
          <w:szCs w:val="26"/>
        </w:rPr>
        <w:t xml:space="preserve">level of household </w:t>
      </w:r>
      <w:r w:rsidRPr="00460743">
        <w:rPr>
          <w:rStyle w:val="TitleChar"/>
          <w:sz w:val="26"/>
          <w:szCs w:val="26"/>
          <w:highlight w:val="green"/>
        </w:rPr>
        <w:t>consumption</w:t>
      </w:r>
      <w:r w:rsidRPr="00460743">
        <w:rPr>
          <w:rStyle w:val="TitleChar"/>
          <w:sz w:val="26"/>
          <w:szCs w:val="26"/>
        </w:rPr>
        <w:t xml:space="preserve">. </w:t>
      </w:r>
      <w:r w:rsidRPr="00460743">
        <w:rPr>
          <w:rStyle w:val="TitleChar"/>
          <w:sz w:val="26"/>
          <w:szCs w:val="26"/>
          <w:highlight w:val="green"/>
        </w:rPr>
        <w:t xml:space="preserve">Once that </w:t>
      </w:r>
      <w:r w:rsidRPr="00460743">
        <w:rPr>
          <w:rStyle w:val="TitleChar"/>
          <w:sz w:val="26"/>
          <w:szCs w:val="26"/>
        </w:rPr>
        <w:t xml:space="preserve">level </w:t>
      </w:r>
      <w:r w:rsidRPr="00460743">
        <w:rPr>
          <w:rStyle w:val="TitleChar"/>
          <w:sz w:val="26"/>
          <w:szCs w:val="26"/>
          <w:highlight w:val="green"/>
        </w:rPr>
        <w:t>is achieved</w:t>
      </w:r>
      <w:r w:rsidRPr="00460743">
        <w:rPr>
          <w:rStyle w:val="TitleChar"/>
          <w:sz w:val="26"/>
          <w:szCs w:val="26"/>
        </w:rPr>
        <w:t xml:space="preserve">, and once societies have built out the basic infrastructure of modernity — cities, roads, electrical grids, water and sewage systems, and the like — the </w:t>
      </w:r>
      <w:r w:rsidRPr="00460743">
        <w:rPr>
          <w:rStyle w:val="TitleChar"/>
          <w:sz w:val="26"/>
          <w:szCs w:val="26"/>
          <w:highlight w:val="green"/>
        </w:rPr>
        <w:t>growth rates</w:t>
      </w:r>
      <w:r w:rsidRPr="00460743">
        <w:rPr>
          <w:rStyle w:val="TitleChar"/>
          <w:sz w:val="26"/>
          <w:szCs w:val="26"/>
        </w:rPr>
        <w:t xml:space="preserve"> characterized by the early stages of industrialization </w:t>
      </w:r>
      <w:r w:rsidRPr="00460743">
        <w:rPr>
          <w:rStyle w:val="Emphasis"/>
          <w:szCs w:val="26"/>
          <w:highlight w:val="green"/>
        </w:rPr>
        <w:t>cannot be sustained</w:t>
      </w:r>
      <w:r w:rsidRPr="00460743">
        <w:rPr>
          <w:szCs w:val="26"/>
        </w:rPr>
        <w:t xml:space="preserve"> by the knowledge and service sectors that increasingly dominate post-industrial societies.</w:t>
      </w:r>
    </w:p>
    <w:p w14:paraId="0529DAD3" w14:textId="77777777" w:rsidR="003E5238" w:rsidRPr="00460743" w:rsidRDefault="003E5238" w:rsidP="003E5238">
      <w:pPr>
        <w:rPr>
          <w:sz w:val="14"/>
          <w:szCs w:val="26"/>
        </w:rPr>
      </w:pPr>
      <w:r w:rsidRPr="00460743">
        <w:rPr>
          <w:rStyle w:val="TitleChar"/>
          <w:sz w:val="26"/>
          <w:szCs w:val="26"/>
        </w:rPr>
        <w:t xml:space="preserve">World Bank data clearly show this. Economic </w:t>
      </w:r>
      <w:r w:rsidRPr="00460743">
        <w:rPr>
          <w:rStyle w:val="TitleChar"/>
          <w:sz w:val="26"/>
          <w:szCs w:val="26"/>
          <w:highlight w:val="green"/>
        </w:rPr>
        <w:t>growth rates</w:t>
      </w:r>
      <w:r w:rsidRPr="00460743">
        <w:rPr>
          <w:rStyle w:val="TitleChar"/>
          <w:sz w:val="26"/>
          <w:szCs w:val="26"/>
        </w:rPr>
        <w:t xml:space="preserve"> </w:t>
      </w:r>
      <w:r w:rsidRPr="00460743">
        <w:rPr>
          <w:rStyle w:val="Emphasis"/>
          <w:szCs w:val="26"/>
          <w:highlight w:val="green"/>
        </w:rPr>
        <w:t>decline</w:t>
      </w:r>
      <w:r w:rsidRPr="00460743">
        <w:rPr>
          <w:rStyle w:val="TitleChar"/>
          <w:sz w:val="26"/>
          <w:szCs w:val="26"/>
        </w:rPr>
        <w:t xml:space="preserve"> as countries become richer</w:t>
      </w:r>
      <w:r w:rsidRPr="00460743">
        <w:rPr>
          <w:sz w:val="14"/>
          <w:szCs w:val="26"/>
        </w:rPr>
        <w:t>. Growth in GDP per capita in OECD countries slowed from an average of about 3 percent per year in the period 1961–1985 to about half of that in the period 1986–2014.13 Gordon’s analysis is supported not only by the long-term slowing of growth in industrialized economies but also by saturating household consumption in those economies. According to the World Bank, OECD growth in real household consumption per capita (consumption of both goods and services) has shown steady decline each decade from around 3 percent per year in the 1970s to around 1 percent per year since 2000.14</w:t>
      </w:r>
    </w:p>
    <w:p w14:paraId="31BC840E" w14:textId="77777777" w:rsidR="003E5238" w:rsidRPr="005760BE" w:rsidRDefault="003E5238" w:rsidP="003E5238">
      <w:pPr>
        <w:rPr>
          <w:sz w:val="8"/>
        </w:rPr>
      </w:pPr>
      <w:r w:rsidRPr="005760BE">
        <w:rPr>
          <w:sz w:val="8"/>
        </w:rPr>
        <w:t>Brynjolfsson and McAfee, and Piketty, suggest that declining returns to households from their labor will drive worsening inequality and stagnant or declining wages. But that does not imply a declining material standard of living. The same technology gains and capital mobility that have eroded the power of labor in developed world labor markets have also persistently reduced the real prices of goods and services, making them ever more affordable.</w:t>
      </w:r>
    </w:p>
    <w:p w14:paraId="2822D7CB" w14:textId="77777777" w:rsidR="003E5238" w:rsidRPr="005760BE" w:rsidRDefault="003E5238" w:rsidP="003E5238">
      <w:pPr>
        <w:rPr>
          <w:sz w:val="8"/>
        </w:rPr>
      </w:pPr>
      <w:r w:rsidRPr="005760BE">
        <w:rPr>
          <w:sz w:val="8"/>
        </w:rPr>
        <w:t xml:space="preserve">Even as nominal wage growth has slowed or stagnated in the US and other advanced developed economies, households are able to buy more with less of their incomes. This is because the cost of goods and services has grown even more anemically, inflation nearly disappearing in these countries over the same </w:t>
      </w:r>
      <w:proofErr w:type="gramStart"/>
      <w:r w:rsidRPr="005760BE">
        <w:rPr>
          <w:sz w:val="8"/>
        </w:rPr>
        <w:t>time period</w:t>
      </w:r>
      <w:proofErr w:type="gramEnd"/>
      <w:r w:rsidRPr="005760BE">
        <w:rPr>
          <w:sz w:val="8"/>
        </w:rPr>
        <w:t>, meaning wages have grown in real terms. OECD data show that real wages OECD-wide have grown by about 1 percent per year between 2000 and 2014, including real growth in the United States, the United Kingdom, France, and Germany.15 Growth in the Scandinavian economies (Norway, Denmark, Sweden, and Finland) has exceeded this.16</w:t>
      </w:r>
    </w:p>
    <w:p w14:paraId="5BBD3DE4" w14:textId="77777777" w:rsidR="003E5238" w:rsidRPr="005760BE" w:rsidRDefault="003E5238" w:rsidP="003E5238">
      <w:pPr>
        <w:rPr>
          <w:sz w:val="8"/>
        </w:rPr>
      </w:pPr>
      <w:r w:rsidRPr="005760BE">
        <w:rPr>
          <w:sz w:val="8"/>
        </w:rPr>
        <w:t xml:space="preserve">This is true even at the bottom of the income distribution. Virtually all low-income homes in the United States today boast a refrigerator, modern heating and cooling, and electricity. Large majorities have dishwashers, washers and dryers, computers, cable television, and </w:t>
      </w:r>
      <w:proofErr w:type="gramStart"/>
      <w:r w:rsidRPr="005760BE">
        <w:rPr>
          <w:sz w:val="8"/>
        </w:rPr>
        <w:t>large-screen</w:t>
      </w:r>
      <w:proofErr w:type="gramEnd"/>
      <w:r w:rsidRPr="005760BE">
        <w:rPr>
          <w:sz w:val="8"/>
        </w:rPr>
        <w:t xml:space="preserve"> displays. Consumer goods and services once considered luxuries in the United States and other developed countries are today widely available and utilized by all citizens. That is mostly because home appliances and other goods today cost a small fraction, measured in the work time necessary to purchase them, of what they did thirty years ago.17,18</w:t>
      </w:r>
    </w:p>
    <w:p w14:paraId="05FC480C" w14:textId="77777777" w:rsidR="003E5238" w:rsidRPr="005760BE" w:rsidRDefault="003E5238" w:rsidP="003E5238">
      <w:pPr>
        <w:rPr>
          <w:sz w:val="8"/>
        </w:rPr>
      </w:pPr>
      <w:r w:rsidRPr="005760BE">
        <w:rPr>
          <w:sz w:val="8"/>
        </w:rPr>
        <w:t>Of course, rising economic inequality raises a range of concerns beyond those related to access to goods and services. Higher rates of inequality may threaten social mobility, social cohesion, and perhaps even democratic governance. Even so, inequality appears to decline as nations industrialize and become wealthier.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w:t>
      </w:r>
    </w:p>
    <w:p w14:paraId="3A649D45" w14:textId="77777777" w:rsidR="003E5238" w:rsidRPr="00460743" w:rsidRDefault="003E5238" w:rsidP="003E5238">
      <w:pPr>
        <w:rPr>
          <w:szCs w:val="26"/>
        </w:rPr>
      </w:pPr>
      <w:r w:rsidRPr="00460743">
        <w:rPr>
          <w:szCs w:val="26"/>
        </w:rPr>
        <w:t xml:space="preserve">Moreover, </w:t>
      </w:r>
      <w:r w:rsidRPr="00460743">
        <w:rPr>
          <w:rStyle w:val="TitleChar"/>
          <w:sz w:val="26"/>
          <w:szCs w:val="26"/>
        </w:rPr>
        <w:t xml:space="preserve">increased capital mobility has </w:t>
      </w:r>
      <w:r w:rsidRPr="00460743">
        <w:rPr>
          <w:rStyle w:val="Emphasis"/>
          <w:szCs w:val="26"/>
        </w:rPr>
        <w:t>driven declining inequality</w:t>
      </w:r>
      <w:r w:rsidRPr="00460743">
        <w:rPr>
          <w:rStyle w:val="TitleChar"/>
          <w:sz w:val="26"/>
          <w:szCs w:val="26"/>
        </w:rPr>
        <w:t xml:space="preserve"> between countries, even as it may be worsening inequality within them</w:t>
      </w:r>
      <w:r w:rsidRPr="00460743">
        <w:rPr>
          <w:szCs w:val="26"/>
        </w:rPr>
        <w:t xml:space="preserve">. </w:t>
      </w:r>
      <w:r w:rsidRPr="00460743">
        <w:rPr>
          <w:rStyle w:val="TitleChar"/>
          <w:sz w:val="26"/>
          <w:szCs w:val="26"/>
        </w:rPr>
        <w:t xml:space="preserve">Thanks to </w:t>
      </w:r>
      <w:r w:rsidRPr="00460743">
        <w:rPr>
          <w:rStyle w:val="Emphasis"/>
          <w:szCs w:val="26"/>
        </w:rPr>
        <w:t>global trade</w:t>
      </w:r>
      <w:r w:rsidRPr="00460743">
        <w:rPr>
          <w:rStyle w:val="TitleChar"/>
          <w:sz w:val="26"/>
          <w:szCs w:val="26"/>
        </w:rPr>
        <w:t xml:space="preserve"> and international supply chains, </w:t>
      </w:r>
      <w:r w:rsidRPr="00460743">
        <w:rPr>
          <w:rStyle w:val="TitleChar"/>
          <w:sz w:val="26"/>
          <w:szCs w:val="26"/>
          <w:highlight w:val="green"/>
        </w:rPr>
        <w:t>firms have</w:t>
      </w:r>
      <w:r w:rsidRPr="00460743">
        <w:rPr>
          <w:rStyle w:val="TitleChar"/>
          <w:sz w:val="26"/>
          <w:szCs w:val="26"/>
        </w:rPr>
        <w:t xml:space="preserve"> </w:t>
      </w:r>
      <w:r w:rsidRPr="00460743">
        <w:rPr>
          <w:rStyle w:val="TitleChar"/>
          <w:sz w:val="26"/>
          <w:szCs w:val="26"/>
          <w:highlight w:val="green"/>
        </w:rPr>
        <w:t>become</w:t>
      </w:r>
      <w:r w:rsidRPr="00460743">
        <w:rPr>
          <w:rStyle w:val="TitleChar"/>
          <w:sz w:val="26"/>
          <w:szCs w:val="26"/>
        </w:rPr>
        <w:t xml:space="preserve"> increasingly </w:t>
      </w:r>
      <w:r w:rsidRPr="00460743">
        <w:rPr>
          <w:rStyle w:val="TitleChar"/>
          <w:sz w:val="26"/>
          <w:szCs w:val="26"/>
          <w:highlight w:val="green"/>
        </w:rPr>
        <w:t>able to locate production</w:t>
      </w:r>
      <w:r w:rsidRPr="00460743">
        <w:rPr>
          <w:rStyle w:val="TitleChar"/>
          <w:sz w:val="26"/>
          <w:szCs w:val="26"/>
        </w:rPr>
        <w:t xml:space="preserve"> facilities </w:t>
      </w:r>
      <w:r w:rsidRPr="00460743">
        <w:rPr>
          <w:rStyle w:val="TitleChar"/>
          <w:sz w:val="26"/>
          <w:szCs w:val="26"/>
          <w:highlight w:val="green"/>
        </w:rPr>
        <w:t>in the developing world</w:t>
      </w:r>
      <w:r w:rsidRPr="00460743">
        <w:rPr>
          <w:rStyle w:val="TitleChar"/>
          <w:sz w:val="26"/>
          <w:szCs w:val="26"/>
        </w:rPr>
        <w:t>, where labor with the requisite skills can be employed at lower wages</w:t>
      </w:r>
      <w:r w:rsidRPr="00460743">
        <w:rPr>
          <w:szCs w:val="26"/>
        </w:rPr>
        <w:t>.</w:t>
      </w:r>
    </w:p>
    <w:p w14:paraId="40F240A6" w14:textId="77777777" w:rsidR="003E5238" w:rsidRPr="00B806E3" w:rsidRDefault="003E5238" w:rsidP="003E5238">
      <w:r w:rsidRPr="00B806E3">
        <w:t xml:space="preserve">As might be expected, labor in industrialized countries is not happy with this turn of events. But </w:t>
      </w:r>
      <w:r w:rsidRPr="006662CC">
        <w:rPr>
          <w:rStyle w:val="TitleChar"/>
        </w:rPr>
        <w:t>the result has been a long-term convergence of wages between producing and consuming countries, declining inequality globally, and a dramatic decline in absolute levels of poverty</w:t>
      </w:r>
      <w:r w:rsidRPr="00B806E3">
        <w:t xml:space="preserve">. </w:t>
      </w:r>
      <w:r w:rsidRPr="006662CC">
        <w:rPr>
          <w:rStyle w:val="TitleChar"/>
        </w:rPr>
        <w:t xml:space="preserve">The ILO reports that between 2000 and 2011, real average wages approximately doubled in Asia.22 In Latin America, the Caribbean, and Africa they also rose substantially, well above the developed world average23, while in developed economies they increased by only about 5 </w:t>
      </w:r>
      <w:r w:rsidRPr="006662CC">
        <w:rPr>
          <w:rStyle w:val="TitleChar"/>
        </w:rPr>
        <w:lastRenderedPageBreak/>
        <w:t xml:space="preserve">percent, far below the world average24, leading to what leading ILO observer Patrick </w:t>
      </w:r>
      <w:proofErr w:type="spellStart"/>
      <w:r w:rsidRPr="006662CC">
        <w:rPr>
          <w:rStyle w:val="TitleChar"/>
        </w:rPr>
        <w:t>Belser</w:t>
      </w:r>
      <w:proofErr w:type="spellEnd"/>
      <w:r w:rsidRPr="006662CC">
        <w:rPr>
          <w:rStyle w:val="TitleChar"/>
        </w:rPr>
        <w:t xml:space="preserve"> has dubbed “the great convergence”25 — a dynamic that was incidentally predicted many decades ago on theoretical grounds by famed economist Paul Samuelson.26 Meanwhile, according to the World Bank, the global share of people living on less than $1.90 per day</w:t>
      </w:r>
      <w:r w:rsidRPr="00B806E3">
        <w:t xml:space="preserve"> (the World Bank definition of extreme poverty) </w:t>
      </w:r>
      <w:r w:rsidRPr="006662CC">
        <w:rPr>
          <w:rStyle w:val="TitleChar"/>
        </w:rPr>
        <w:t>fell from 44 percent in 1981 to 13 percent in 2012</w:t>
      </w:r>
      <w:r w:rsidRPr="00B806E3">
        <w:t>.27</w:t>
      </w:r>
    </w:p>
    <w:p w14:paraId="28A6FF51" w14:textId="77777777" w:rsidR="003E5238" w:rsidRPr="00460743" w:rsidRDefault="003E5238" w:rsidP="003E5238">
      <w:pPr>
        <w:rPr>
          <w:rStyle w:val="TitleChar"/>
          <w:b/>
          <w:sz w:val="26"/>
          <w:szCs w:val="26"/>
        </w:rPr>
      </w:pPr>
      <w:r w:rsidRPr="00460743">
        <w:rPr>
          <w:rStyle w:val="TitleChar"/>
          <w:sz w:val="26"/>
          <w:szCs w:val="26"/>
        </w:rPr>
        <w:t xml:space="preserve">Taken together, then, </w:t>
      </w:r>
      <w:r w:rsidRPr="00460743">
        <w:rPr>
          <w:rStyle w:val="TitleChar"/>
          <w:sz w:val="26"/>
          <w:szCs w:val="26"/>
          <w:highlight w:val="green"/>
        </w:rPr>
        <w:t>the dynamics transforming the global economy</w:t>
      </w:r>
      <w:r w:rsidRPr="00460743">
        <w:rPr>
          <w:rStyle w:val="TitleChar"/>
          <w:sz w:val="26"/>
          <w:szCs w:val="26"/>
        </w:rPr>
        <w:t xml:space="preserve">, while not without challenges, </w:t>
      </w:r>
      <w:r w:rsidRPr="00460743">
        <w:rPr>
          <w:rStyle w:val="TitleChar"/>
          <w:sz w:val="26"/>
          <w:szCs w:val="26"/>
          <w:highlight w:val="green"/>
        </w:rPr>
        <w:t>paint an interesting picture of</w:t>
      </w:r>
      <w:r w:rsidRPr="00460743">
        <w:rPr>
          <w:szCs w:val="26"/>
        </w:rPr>
        <w:t xml:space="preserve"> </w:t>
      </w:r>
      <w:r w:rsidRPr="00460743">
        <w:rPr>
          <w:rStyle w:val="Emphasis"/>
          <w:szCs w:val="26"/>
          <w:highlight w:val="green"/>
        </w:rPr>
        <w:t>slowing growth</w:t>
      </w:r>
      <w:r w:rsidRPr="00460743">
        <w:rPr>
          <w:szCs w:val="26"/>
        </w:rPr>
        <w:t xml:space="preserve">, </w:t>
      </w:r>
      <w:r w:rsidRPr="00460743">
        <w:rPr>
          <w:rStyle w:val="Emphasis"/>
          <w:szCs w:val="26"/>
          <w:highlight w:val="green"/>
        </w:rPr>
        <w:t>converging global incomes</w:t>
      </w:r>
      <w:r w:rsidRPr="00460743">
        <w:rPr>
          <w:szCs w:val="26"/>
          <w:highlight w:val="green"/>
        </w:rPr>
        <w:t xml:space="preserve">, </w:t>
      </w:r>
      <w:r w:rsidRPr="00460743">
        <w:rPr>
          <w:rStyle w:val="Emphasis"/>
          <w:szCs w:val="26"/>
          <w:highlight w:val="green"/>
        </w:rPr>
        <w:t>falling cost</w:t>
      </w:r>
      <w:r w:rsidRPr="00460743">
        <w:rPr>
          <w:szCs w:val="26"/>
        </w:rPr>
        <w:t xml:space="preserve">, </w:t>
      </w:r>
      <w:r w:rsidRPr="00460743">
        <w:rPr>
          <w:rStyle w:val="TitleChar"/>
          <w:sz w:val="26"/>
          <w:szCs w:val="26"/>
          <w:highlight w:val="green"/>
        </w:rPr>
        <w:t>and</w:t>
      </w:r>
      <w:r w:rsidRPr="00460743">
        <w:rPr>
          <w:szCs w:val="26"/>
        </w:rPr>
        <w:t xml:space="preserve"> </w:t>
      </w:r>
      <w:r w:rsidRPr="00460743">
        <w:rPr>
          <w:rStyle w:val="Emphasis"/>
          <w:szCs w:val="26"/>
          <w:highlight w:val="green"/>
        </w:rPr>
        <w:t>saturating demand</w:t>
      </w:r>
      <w:r w:rsidRPr="00460743">
        <w:rPr>
          <w:szCs w:val="26"/>
        </w:rPr>
        <w:t xml:space="preserve"> </w:t>
      </w:r>
      <w:r w:rsidRPr="00460743">
        <w:rPr>
          <w:rStyle w:val="TitleChar"/>
          <w:sz w:val="26"/>
          <w:szCs w:val="26"/>
        </w:rPr>
        <w:t>for goods and services</w:t>
      </w:r>
      <w:r w:rsidRPr="00460743">
        <w:rPr>
          <w:szCs w:val="26"/>
        </w:rPr>
        <w:t xml:space="preserve">. </w:t>
      </w:r>
      <w:r w:rsidRPr="00460743">
        <w:rPr>
          <w:rStyle w:val="TitleChar"/>
          <w:sz w:val="26"/>
          <w:szCs w:val="26"/>
        </w:rPr>
        <w:t xml:space="preserve">Should these dynamics hold, it is not hard to imagine a future in which </w:t>
      </w:r>
      <w:r w:rsidRPr="00460743">
        <w:rPr>
          <w:rStyle w:val="TitleChar"/>
          <w:sz w:val="26"/>
          <w:szCs w:val="26"/>
          <w:highlight w:val="green"/>
        </w:rPr>
        <w:t>the global economy gravitates</w:t>
      </w:r>
      <w:r w:rsidRPr="00460743">
        <w:rPr>
          <w:szCs w:val="26"/>
          <w:highlight w:val="green"/>
        </w:rPr>
        <w:t xml:space="preserve"> </w:t>
      </w:r>
      <w:r w:rsidRPr="00460743">
        <w:rPr>
          <w:rStyle w:val="TitleChar"/>
          <w:sz w:val="26"/>
          <w:szCs w:val="26"/>
          <w:highlight w:val="green"/>
        </w:rPr>
        <w:t>toward a</w:t>
      </w:r>
      <w:r w:rsidRPr="00460743">
        <w:rPr>
          <w:szCs w:val="26"/>
        </w:rPr>
        <w:t xml:space="preserve"> </w:t>
      </w:r>
      <w:r w:rsidRPr="00460743">
        <w:rPr>
          <w:rStyle w:val="Emphasis"/>
          <w:szCs w:val="26"/>
          <w:highlight w:val="green"/>
        </w:rPr>
        <w:t>prosperous and equitable zero-growth economy</w:t>
      </w:r>
      <w:r w:rsidRPr="00460743">
        <w:rPr>
          <w:szCs w:val="26"/>
        </w:rPr>
        <w:t xml:space="preserve"> </w:t>
      </w:r>
      <w:r w:rsidRPr="00460743">
        <w:rPr>
          <w:rStyle w:val="TitleChar"/>
          <w:sz w:val="26"/>
          <w:szCs w:val="26"/>
          <w:highlight w:val="green"/>
        </w:rPr>
        <w:t>placing</w:t>
      </w:r>
      <w:r w:rsidRPr="00460743">
        <w:rPr>
          <w:rStyle w:val="TitleChar"/>
          <w:sz w:val="26"/>
          <w:szCs w:val="26"/>
        </w:rPr>
        <w:t xml:space="preserve"> relatively </w:t>
      </w:r>
      <w:r w:rsidRPr="00460743">
        <w:rPr>
          <w:rStyle w:val="TitleChar"/>
          <w:sz w:val="26"/>
          <w:szCs w:val="26"/>
          <w:highlight w:val="green"/>
        </w:rPr>
        <w:t>modest demands on the biocapacity of the planet</w:t>
      </w:r>
      <w:r w:rsidRPr="00460743">
        <w:rPr>
          <w:szCs w:val="26"/>
        </w:rPr>
        <w:t xml:space="preserve">. </w:t>
      </w:r>
    </w:p>
    <w:p w14:paraId="299D8631" w14:textId="77777777" w:rsidR="003E5238" w:rsidRPr="005760BE" w:rsidRDefault="003E5238" w:rsidP="003E5238">
      <w:pPr>
        <w:rPr>
          <w:sz w:val="8"/>
          <w:szCs w:val="8"/>
        </w:rPr>
      </w:pPr>
    </w:p>
    <w:p w14:paraId="7F2E8D42" w14:textId="77777777" w:rsidR="003E5238" w:rsidRPr="00860E34" w:rsidRDefault="003E5238" w:rsidP="003E5238">
      <w:pPr>
        <w:pStyle w:val="Heading4"/>
      </w:pPr>
      <w:r w:rsidRPr="00860E34">
        <w:t xml:space="preserve">Income growth and tech diffusion pursuant to trade are good for the environment. Race to the bottom thesis is false. </w:t>
      </w:r>
    </w:p>
    <w:p w14:paraId="37EE1DC7" w14:textId="77777777" w:rsidR="003E5238" w:rsidRPr="00860E34" w:rsidRDefault="003E5238" w:rsidP="003E5238">
      <w:r w:rsidRPr="00860E34">
        <w:rPr>
          <w:rStyle w:val="Heading4Char"/>
        </w:rPr>
        <w:t>Irwin 15</w:t>
      </w:r>
      <w:r w:rsidRPr="00860E34">
        <w:t xml:space="preserve"> – Douglas, John Sloan Dickey Third Century Professor in the Social Sciences in the Economics Department at Dartmouth College (“FREE TRADE UNDER FIRE” Copyright © 2015 by Princeton University Press Library of Congress Control Number 2015936929 ISBN 978- 0- 691- 16625- 4 pp 65-67)</w:t>
      </w:r>
    </w:p>
    <w:p w14:paraId="44F93E6C" w14:textId="77777777" w:rsidR="003E5238" w:rsidRPr="00860E34" w:rsidRDefault="003E5238" w:rsidP="003E5238">
      <w:r w:rsidRPr="00860E34">
        <w:t xml:space="preserve">Fortunately, </w:t>
      </w:r>
      <w:r w:rsidRPr="00860E34">
        <w:rPr>
          <w:rStyle w:val="StyleUnderline"/>
        </w:rPr>
        <w:t>the objectives of free trade and a cleaner environment often work together.</w:t>
      </w:r>
      <w:r w:rsidRPr="00860E34">
        <w:t xml:space="preserve"> For example, </w:t>
      </w:r>
      <w:r w:rsidRPr="00477BE5">
        <w:rPr>
          <w:rStyle w:val="Emphasis"/>
          <w:highlight w:val="green"/>
        </w:rPr>
        <w:t>numerous studies</w:t>
      </w:r>
      <w:r w:rsidRPr="00860E34">
        <w:t xml:space="preserve"> have </w:t>
      </w:r>
      <w:r w:rsidRPr="00860E34">
        <w:rPr>
          <w:rStyle w:val="StyleUnderline"/>
        </w:rPr>
        <w:t>traced the relationship between pollution emissions and</w:t>
      </w:r>
      <w:r w:rsidRPr="00860E34">
        <w:t xml:space="preserve"> a country’s </w:t>
      </w:r>
      <w:r w:rsidRPr="00860E34">
        <w:rPr>
          <w:rStyle w:val="StyleUnderline"/>
        </w:rPr>
        <w:t xml:space="preserve">per capita income. They have generally </w:t>
      </w:r>
      <w:r w:rsidRPr="00477BE5">
        <w:rPr>
          <w:rStyle w:val="StyleUnderline"/>
          <w:highlight w:val="green"/>
        </w:rPr>
        <w:t>found a relationship</w:t>
      </w:r>
      <w:r w:rsidRPr="00860E34">
        <w:rPr>
          <w:rStyle w:val="StyleUnderline"/>
        </w:rPr>
        <w:t xml:space="preserve"> shaped </w:t>
      </w:r>
      <w:r w:rsidRPr="00477BE5">
        <w:rPr>
          <w:rStyle w:val="StyleUnderline"/>
          <w:highlight w:val="green"/>
        </w:rPr>
        <w:t>like an inverted U</w:t>
      </w:r>
      <w:r w:rsidRPr="00477BE5">
        <w:rPr>
          <w:highlight w:val="green"/>
        </w:rPr>
        <w:t xml:space="preserve">: </w:t>
      </w:r>
      <w:r w:rsidRPr="00477BE5">
        <w:rPr>
          <w:rStyle w:val="StyleUnderline"/>
          <w:highlight w:val="green"/>
        </w:rPr>
        <w:t xml:space="preserve">as </w:t>
      </w:r>
      <w:r w:rsidRPr="00860E34">
        <w:rPr>
          <w:rStyle w:val="StyleUnderline"/>
        </w:rPr>
        <w:t xml:space="preserve">per capita </w:t>
      </w:r>
      <w:r w:rsidRPr="00477BE5">
        <w:rPr>
          <w:rStyle w:val="StyleUnderline"/>
          <w:highlight w:val="green"/>
        </w:rPr>
        <w:t xml:space="preserve">incomes rise </w:t>
      </w:r>
      <w:r w:rsidRPr="00860E34">
        <w:rPr>
          <w:rStyle w:val="StyleUnderline"/>
        </w:rPr>
        <w:t xml:space="preserve">from low levels, </w:t>
      </w:r>
      <w:r w:rsidRPr="00477BE5">
        <w:rPr>
          <w:rStyle w:val="StyleUnderline"/>
          <w:highlight w:val="green"/>
        </w:rPr>
        <w:t>pollution increases, but beyond</w:t>
      </w:r>
      <w:r w:rsidRPr="00860E34">
        <w:rPr>
          <w:rStyle w:val="StyleUnderline"/>
        </w:rPr>
        <w:t xml:space="preserve"> a certain point</w:t>
      </w:r>
      <w:r w:rsidRPr="00860E34">
        <w:t xml:space="preserve"> (about </w:t>
      </w:r>
      <w:r w:rsidRPr="00477BE5">
        <w:rPr>
          <w:rStyle w:val="StyleUnderline"/>
          <w:highlight w:val="green"/>
        </w:rPr>
        <w:t>$5,000</w:t>
      </w:r>
      <w:r w:rsidRPr="00860E34">
        <w:rPr>
          <w:rStyle w:val="StyleUnderline"/>
        </w:rPr>
        <w:t xml:space="preserve">), further </w:t>
      </w:r>
      <w:r w:rsidRPr="00477BE5">
        <w:rPr>
          <w:rStyle w:val="StyleUnderline"/>
          <w:highlight w:val="green"/>
        </w:rPr>
        <w:t>increases</w:t>
      </w:r>
      <w:r w:rsidRPr="00860E34">
        <w:rPr>
          <w:rStyle w:val="StyleUnderline"/>
        </w:rPr>
        <w:t xml:space="preserve"> in income tend to </w:t>
      </w:r>
      <w:r w:rsidRPr="00477BE5">
        <w:rPr>
          <w:rStyle w:val="StyleUnderline"/>
          <w:highlight w:val="green"/>
        </w:rPr>
        <w:t>diminish pollution</w:t>
      </w:r>
      <w:r w:rsidRPr="00860E34">
        <w:t xml:space="preserve">.70 </w:t>
      </w:r>
      <w:r w:rsidRPr="00860E34">
        <w:rPr>
          <w:rStyle w:val="StyleUnderline"/>
        </w:rPr>
        <w:t>The initial increase</w:t>
      </w:r>
      <w:r w:rsidRPr="00860E34">
        <w:t xml:space="preserve"> in pollution </w:t>
      </w:r>
      <w:r w:rsidRPr="00860E34">
        <w:rPr>
          <w:rStyle w:val="StyleUnderline"/>
        </w:rPr>
        <w:t>is due to industrialization</w:t>
      </w:r>
      <w:r w:rsidRPr="00860E34">
        <w:t xml:space="preserve">, while </w:t>
      </w:r>
      <w:r w:rsidRPr="00477BE5">
        <w:rPr>
          <w:rStyle w:val="StyleUnderline"/>
          <w:highlight w:val="green"/>
        </w:rPr>
        <w:t xml:space="preserve">the decrease is due to </w:t>
      </w:r>
      <w:r w:rsidRPr="00477BE5">
        <w:rPr>
          <w:rStyle w:val="Emphasis"/>
          <w:highlight w:val="green"/>
        </w:rPr>
        <w:t xml:space="preserve">cleaner </w:t>
      </w:r>
      <w:r w:rsidRPr="00860E34">
        <w:rPr>
          <w:rStyle w:val="Emphasis"/>
        </w:rPr>
        <w:t xml:space="preserve">production </w:t>
      </w:r>
      <w:r w:rsidRPr="00477BE5">
        <w:rPr>
          <w:rStyle w:val="Emphasis"/>
          <w:highlight w:val="green"/>
        </w:rPr>
        <w:t>tech</w:t>
      </w:r>
      <w:r w:rsidRPr="00860E34">
        <w:rPr>
          <w:rStyle w:val="Emphasis"/>
        </w:rPr>
        <w:t>nologies</w:t>
      </w:r>
      <w:r w:rsidRPr="00477BE5">
        <w:rPr>
          <w:highlight w:val="green"/>
        </w:rPr>
        <w:t xml:space="preserve"> </w:t>
      </w:r>
      <w:r w:rsidRPr="00477BE5">
        <w:rPr>
          <w:rStyle w:val="StyleUnderline"/>
          <w:highlight w:val="green"/>
        </w:rPr>
        <w:t xml:space="preserve">and </w:t>
      </w:r>
      <w:r w:rsidRPr="00860E34">
        <w:rPr>
          <w:rStyle w:val="StyleUnderline"/>
        </w:rPr>
        <w:t xml:space="preserve">more effective </w:t>
      </w:r>
      <w:r w:rsidRPr="00860E34">
        <w:rPr>
          <w:rStyle w:val="Emphasis"/>
        </w:rPr>
        <w:t xml:space="preserve">environmental </w:t>
      </w:r>
      <w:r w:rsidRPr="00477BE5">
        <w:rPr>
          <w:rStyle w:val="Emphasis"/>
          <w:highlight w:val="green"/>
        </w:rPr>
        <w:t>regulation</w:t>
      </w:r>
      <w:r w:rsidRPr="00477BE5">
        <w:rPr>
          <w:rStyle w:val="StyleUnderline"/>
          <w:highlight w:val="green"/>
        </w:rPr>
        <w:t xml:space="preserve"> </w:t>
      </w:r>
      <w:r w:rsidRPr="00860E34">
        <w:rPr>
          <w:rStyle w:val="StyleUnderline"/>
        </w:rPr>
        <w:t>that come with higher incomes</w:t>
      </w:r>
      <w:r w:rsidRPr="00860E34">
        <w:t xml:space="preserve">. Both </w:t>
      </w:r>
      <w:r w:rsidRPr="00477BE5">
        <w:rPr>
          <w:rStyle w:val="StyleUnderline"/>
          <w:highlight w:val="green"/>
        </w:rPr>
        <w:t>Delhi and New York City have traffic jams</w:t>
      </w:r>
      <w:r w:rsidRPr="00477BE5">
        <w:rPr>
          <w:highlight w:val="green"/>
        </w:rPr>
        <w:t xml:space="preserve">, </w:t>
      </w:r>
      <w:r w:rsidRPr="00860E34">
        <w:t>for example,</w:t>
      </w:r>
      <w:r w:rsidRPr="00477BE5">
        <w:rPr>
          <w:highlight w:val="green"/>
        </w:rPr>
        <w:t xml:space="preserve"> </w:t>
      </w:r>
      <w:r w:rsidRPr="00477BE5">
        <w:rPr>
          <w:rStyle w:val="StyleUnderline"/>
          <w:highlight w:val="green"/>
        </w:rPr>
        <w:t xml:space="preserve">but </w:t>
      </w:r>
      <w:r w:rsidRPr="00860E34">
        <w:rPr>
          <w:rStyle w:val="StyleUnderline"/>
        </w:rPr>
        <w:t xml:space="preserve">the </w:t>
      </w:r>
      <w:r w:rsidRPr="00477BE5">
        <w:rPr>
          <w:rStyle w:val="StyleUnderline"/>
          <w:highlight w:val="green"/>
        </w:rPr>
        <w:t>local</w:t>
      </w:r>
      <w:r w:rsidRPr="00860E34">
        <w:rPr>
          <w:rStyle w:val="StyleUnderline"/>
        </w:rPr>
        <w:t xml:space="preserve">ly made </w:t>
      </w:r>
      <w:r w:rsidRPr="00477BE5">
        <w:rPr>
          <w:rStyle w:val="StyleUnderline"/>
          <w:highlight w:val="green"/>
        </w:rPr>
        <w:t>cars</w:t>
      </w:r>
      <w:r w:rsidRPr="00860E34">
        <w:t xml:space="preserve"> and scooters </w:t>
      </w:r>
      <w:r w:rsidRPr="00477BE5">
        <w:rPr>
          <w:rStyle w:val="StyleUnderline"/>
          <w:highlight w:val="green"/>
        </w:rPr>
        <w:t>in developing countries</w:t>
      </w:r>
      <w:r w:rsidRPr="00860E34">
        <w:rPr>
          <w:rStyle w:val="StyleUnderline"/>
        </w:rPr>
        <w:t xml:space="preserve"> tend to </w:t>
      </w:r>
      <w:r w:rsidRPr="00477BE5">
        <w:rPr>
          <w:rStyle w:val="StyleUnderline"/>
          <w:highlight w:val="green"/>
        </w:rPr>
        <w:t>belch out worse fumes</w:t>
      </w:r>
      <w:r w:rsidRPr="00860E34">
        <w:t xml:space="preserve"> than those with cleaner exhaust systems in the United States. Beyond the threshold, higher incomes do not mean more pollution and lower incomes do not mean less pollution. To the extent that </w:t>
      </w:r>
      <w:r w:rsidRPr="00477BE5">
        <w:rPr>
          <w:rStyle w:val="StyleUnderline"/>
          <w:highlight w:val="green"/>
        </w:rPr>
        <w:t>trade increases a country’s income beyond the turning point in the inverted U</w:t>
      </w:r>
      <w:r w:rsidRPr="00860E34">
        <w:rPr>
          <w:rStyle w:val="StyleUnderline"/>
        </w:rPr>
        <w:t xml:space="preserve"> relationship, it</w:t>
      </w:r>
      <w:r w:rsidRPr="00860E34">
        <w:t xml:space="preserve"> helps indirectly to improve the environment. More directly, </w:t>
      </w:r>
      <w:r w:rsidRPr="00860E34">
        <w:rPr>
          <w:rStyle w:val="Emphasis"/>
        </w:rPr>
        <w:t>new technology</w:t>
      </w:r>
      <w:r w:rsidRPr="00860E34">
        <w:t xml:space="preserve"> </w:t>
      </w:r>
      <w:r w:rsidRPr="00860E34">
        <w:rPr>
          <w:rStyle w:val="StyleUnderline"/>
        </w:rPr>
        <w:t>is cleaner technology and trade facilitates the diffusion of new technology</w:t>
      </w:r>
      <w:r w:rsidRPr="00860E34">
        <w:t xml:space="preserve">. Furthermore, the “dirty industry migration” </w:t>
      </w:r>
      <w:r w:rsidRPr="00860E34">
        <w:rPr>
          <w:rStyle w:val="StyleUnderline"/>
        </w:rPr>
        <w:t xml:space="preserve">hypothesis, </w:t>
      </w:r>
      <w:r w:rsidRPr="00477BE5">
        <w:rPr>
          <w:rStyle w:val="StyleUnderline"/>
          <w:highlight w:val="green"/>
        </w:rPr>
        <w:t>that</w:t>
      </w:r>
      <w:r w:rsidRPr="00860E34">
        <w:rPr>
          <w:rStyle w:val="StyleUnderline"/>
        </w:rPr>
        <w:t xml:space="preserve"> polluting </w:t>
      </w:r>
      <w:r w:rsidRPr="00477BE5">
        <w:rPr>
          <w:rStyle w:val="StyleUnderline"/>
          <w:highlight w:val="green"/>
        </w:rPr>
        <w:t>industries will move</w:t>
      </w:r>
      <w:r w:rsidRPr="00860E34">
        <w:rPr>
          <w:rStyle w:val="StyleUnderline"/>
        </w:rPr>
        <w:t xml:space="preserve"> </w:t>
      </w:r>
      <w:r w:rsidRPr="00477BE5">
        <w:rPr>
          <w:rStyle w:val="StyleUnderline"/>
          <w:highlight w:val="green"/>
        </w:rPr>
        <w:t>to</w:t>
      </w:r>
      <w:r w:rsidRPr="00860E34">
        <w:rPr>
          <w:rStyle w:val="StyleUnderline"/>
        </w:rPr>
        <w:t xml:space="preserve"> developing countries </w:t>
      </w:r>
      <w:r w:rsidRPr="00477BE5">
        <w:rPr>
          <w:rStyle w:val="StyleUnderline"/>
          <w:highlight w:val="green"/>
        </w:rPr>
        <w:t xml:space="preserve">where environmental regulations are lax, has received </w:t>
      </w:r>
      <w:r w:rsidRPr="00477BE5">
        <w:rPr>
          <w:rStyle w:val="Emphasis"/>
          <w:highlight w:val="green"/>
        </w:rPr>
        <w:t>little empirical suppor</w:t>
      </w:r>
      <w:r w:rsidRPr="00477BE5">
        <w:rPr>
          <w:rStyle w:val="StyleUnderline"/>
          <w:highlight w:val="green"/>
        </w:rPr>
        <w:t>t</w:t>
      </w:r>
      <w:r w:rsidRPr="00477BE5">
        <w:rPr>
          <w:highlight w:val="green"/>
        </w:rPr>
        <w:t xml:space="preserve">. </w:t>
      </w:r>
      <w:r w:rsidRPr="00477BE5">
        <w:rPr>
          <w:rStyle w:val="Emphasis"/>
          <w:highlight w:val="green"/>
        </w:rPr>
        <w:t>There is no “race to the bottom”</w:t>
      </w:r>
      <w:r w:rsidRPr="00860E34">
        <w:rPr>
          <w:rStyle w:val="Emphasis"/>
        </w:rPr>
        <w:t xml:space="preserve"> </w:t>
      </w:r>
      <w:r w:rsidRPr="00860E34">
        <w:t xml:space="preserve">in environmental standards </w:t>
      </w:r>
      <w:r w:rsidRPr="00477BE5">
        <w:rPr>
          <w:rStyle w:val="StyleUnderline"/>
          <w:highlight w:val="green"/>
        </w:rPr>
        <w:t>because the costs of abating pollution are not a</w:t>
      </w:r>
      <w:r w:rsidRPr="00860E34">
        <w:rPr>
          <w:rStyle w:val="StyleUnderline"/>
        </w:rPr>
        <w:t xml:space="preserve"> </w:t>
      </w:r>
      <w:r w:rsidRPr="00477BE5">
        <w:rPr>
          <w:rStyle w:val="StyleUnderline"/>
          <w:highlight w:val="green"/>
        </w:rPr>
        <w:t xml:space="preserve">significant </w:t>
      </w:r>
      <w:r w:rsidRPr="00477BE5">
        <w:rPr>
          <w:rStyle w:val="StyleUnderline"/>
          <w:highlight w:val="green"/>
        </w:rPr>
        <w:lastRenderedPageBreak/>
        <w:t>determinant of</w:t>
      </w:r>
      <w:r w:rsidRPr="00860E34">
        <w:rPr>
          <w:rStyle w:val="StyleUnderline"/>
        </w:rPr>
        <w:t xml:space="preserve"> industries’ </w:t>
      </w:r>
      <w:r w:rsidRPr="00477BE5">
        <w:rPr>
          <w:rStyle w:val="StyleUnderline"/>
          <w:highlight w:val="green"/>
        </w:rPr>
        <w:t>location</w:t>
      </w:r>
      <w:r w:rsidRPr="00860E34">
        <w:rPr>
          <w:rStyle w:val="StyleUnderline"/>
        </w:rPr>
        <w:t>, and consequently not a significant determinant of trade flows</w:t>
      </w:r>
      <w:r w:rsidRPr="00860E34">
        <w:t>.71</w:t>
      </w:r>
    </w:p>
    <w:p w14:paraId="28DC9AFD" w14:textId="77777777" w:rsidR="003E5238" w:rsidRPr="00860E34" w:rsidRDefault="003E5238" w:rsidP="003E5238">
      <w:pPr>
        <w:rPr>
          <w:rStyle w:val="StyleUnderline"/>
        </w:rPr>
      </w:pPr>
      <w:r w:rsidRPr="00860E34">
        <w:t xml:space="preserve">One important study examined three channels by which trade can affect sulfur dioxide (SO2) emissions: </w:t>
      </w:r>
      <w:r w:rsidRPr="00860E34">
        <w:rPr>
          <w:rStyle w:val="StyleUnderline"/>
        </w:rPr>
        <w:t>the scale effect (increases in economic activity increase SO2 emissions), the technique effect (increases in income lead to cleaner production methods and reduce emissions), and the composition effect (trade alters the composition of activity and hence the average pollution intensity of national output</w:t>
      </w:r>
      <w:r w:rsidRPr="00860E34">
        <w:t>). The authors were surprised to conclude that fre</w:t>
      </w:r>
      <w:r w:rsidRPr="00860E34">
        <w:rPr>
          <w:rStyle w:val="StyleUnderline"/>
        </w:rPr>
        <w:t xml:space="preserve">e </w:t>
      </w:r>
      <w:r w:rsidRPr="00477BE5">
        <w:rPr>
          <w:rStyle w:val="StyleUnderline"/>
          <w:highlight w:val="green"/>
        </w:rPr>
        <w:t xml:space="preserve">trade is good for the environment because, as an empirical matter, the </w:t>
      </w:r>
      <w:r w:rsidRPr="00477BE5">
        <w:rPr>
          <w:rStyle w:val="Emphasis"/>
          <w:highlight w:val="green"/>
        </w:rPr>
        <w:t>technique effect outweighs</w:t>
      </w:r>
      <w:r w:rsidRPr="00477BE5">
        <w:rPr>
          <w:rStyle w:val="StyleUnderline"/>
          <w:highlight w:val="green"/>
        </w:rPr>
        <w:t xml:space="preserve"> the scale and composition effects</w:t>
      </w:r>
      <w:r w:rsidRPr="00860E34">
        <w:t xml:space="preserve">.72 The effect of income growth on pollution depends largely on the underlying source of growth: </w:t>
      </w:r>
      <w:r w:rsidRPr="00477BE5">
        <w:rPr>
          <w:rStyle w:val="StyleUnderline"/>
          <w:highlight w:val="green"/>
        </w:rPr>
        <w:t>growth achieved through capital accumulation tends to raise pollutants, while growth achieved by trade</w:t>
      </w:r>
      <w:r w:rsidRPr="00860E34">
        <w:rPr>
          <w:rStyle w:val="StyleUnderline"/>
        </w:rPr>
        <w:t xml:space="preserve"> and technological change </w:t>
      </w:r>
      <w:r w:rsidRPr="00477BE5">
        <w:rPr>
          <w:rStyle w:val="StyleUnderline"/>
          <w:highlight w:val="green"/>
        </w:rPr>
        <w:t>appears to reduce pollutants</w:t>
      </w:r>
      <w:r w:rsidRPr="00860E34">
        <w:t xml:space="preserve">. </w:t>
      </w:r>
      <w:r w:rsidRPr="00860E34">
        <w:rPr>
          <w:rStyle w:val="StyleUnderline"/>
        </w:rPr>
        <w:t>This could also account for the inverted- U- shaped relationship</w:t>
      </w:r>
      <w:r w:rsidRPr="00860E34">
        <w:t xml:space="preserve"> of pollution to income—</w:t>
      </w:r>
      <w:r w:rsidRPr="00860E34">
        <w:rPr>
          <w:rStyle w:val="StyleUnderline"/>
        </w:rPr>
        <w:t>developing countries initially tend to achieve growth through (dirtier) capital accumulation, whereas growth in developed countries is based on human capital accumulation and technology (cleaner methods).</w:t>
      </w:r>
      <w:r w:rsidRPr="00860E34">
        <w:t xml:space="preserve"> Another study focused on the issue of causality in estimating the effect of trade on the environment for a given level of income.73 This study looked at the links between trade and seven measures of environmental quality and found that </w:t>
      </w:r>
      <w:r w:rsidRPr="00860E34">
        <w:rPr>
          <w:rStyle w:val="StyleUnderline"/>
        </w:rPr>
        <w:t>trade had a strongly beneficial impact in reducing SO2 emissions</w:t>
      </w:r>
      <w:r w:rsidRPr="00860E34">
        <w:t>, and a less significant but still positive impact in</w:t>
      </w:r>
      <w:r w:rsidRPr="00860E34">
        <w:rPr>
          <w:rStyle w:val="StyleUnderline"/>
        </w:rPr>
        <w:t xml:space="preserve"> reducing NO2 emissions and total suspended particulate matter. </w:t>
      </w:r>
      <w:r w:rsidRPr="00477BE5">
        <w:rPr>
          <w:rStyle w:val="StyleUnderline"/>
          <w:highlight w:val="green"/>
        </w:rPr>
        <w:t>Trade</w:t>
      </w:r>
      <w:r w:rsidRPr="00860E34">
        <w:rPr>
          <w:rStyle w:val="StyleUnderline"/>
        </w:rPr>
        <w:t xml:space="preserve"> also </w:t>
      </w:r>
      <w:r w:rsidRPr="00477BE5">
        <w:rPr>
          <w:rStyle w:val="Emphasis"/>
          <w:highlight w:val="green"/>
        </w:rPr>
        <w:t>reduced energy depletio</w:t>
      </w:r>
      <w:r w:rsidRPr="00860E34">
        <w:rPr>
          <w:rStyle w:val="Emphasis"/>
        </w:rPr>
        <w:t>n</w:t>
      </w:r>
      <w:r w:rsidRPr="00860E34">
        <w:rPr>
          <w:rStyle w:val="StyleUnderline"/>
        </w:rPr>
        <w:t xml:space="preserve"> and </w:t>
      </w:r>
      <w:r w:rsidRPr="00477BE5">
        <w:rPr>
          <w:rStyle w:val="Emphasis"/>
          <w:highlight w:val="green"/>
        </w:rPr>
        <w:t>increased access to clean water</w:t>
      </w:r>
      <w:r w:rsidRPr="00477BE5">
        <w:rPr>
          <w:rStyle w:val="StyleUnderline"/>
          <w:highlight w:val="green"/>
        </w:rPr>
        <w:t xml:space="preserve">, while having </w:t>
      </w:r>
      <w:r w:rsidRPr="00477BE5">
        <w:rPr>
          <w:rStyle w:val="Emphasis"/>
          <w:highlight w:val="green"/>
        </w:rPr>
        <w:t>no impact on deforestation</w:t>
      </w:r>
      <w:r w:rsidRPr="00860E34">
        <w:rPr>
          <w:rStyle w:val="StyleUnderline"/>
        </w:rPr>
        <w:t>.</w:t>
      </w:r>
      <w:r w:rsidRPr="00860E34">
        <w:t xml:space="preserve"> The one exception was CO2 emissions, where increased openness was related to greater emissions, perhaps because of the free- rider problem afflicting countries that seek to limit greenhouse gas emissions. But </w:t>
      </w:r>
      <w:r w:rsidRPr="00860E34">
        <w:rPr>
          <w:rStyle w:val="StyleUnderline"/>
        </w:rPr>
        <w:t xml:space="preserve">the study found </w:t>
      </w:r>
      <w:r w:rsidRPr="00860E34">
        <w:rPr>
          <w:rStyle w:val="Emphasis"/>
        </w:rPr>
        <w:t xml:space="preserve">no evidence for a “race to the bottom” </w:t>
      </w:r>
      <w:r w:rsidRPr="00860E34">
        <w:t xml:space="preserve">in environmental standards </w:t>
      </w:r>
      <w:r w:rsidRPr="00860E34">
        <w:rPr>
          <w:rStyle w:val="StyleUnderline"/>
        </w:rPr>
        <w:t xml:space="preserve">or the </w:t>
      </w:r>
      <w:r w:rsidRPr="00860E34">
        <w:rPr>
          <w:rStyle w:val="Emphasis"/>
        </w:rPr>
        <w:t>“pollution haven” hypothesis</w:t>
      </w:r>
      <w:r w:rsidRPr="00860E34">
        <w:rPr>
          <w:rStyle w:val="StyleUnderline"/>
        </w:rPr>
        <w:t>, in which trade encourages some countries to specialize in dirtier industries.</w:t>
      </w:r>
    </w:p>
    <w:p w14:paraId="3232A903" w14:textId="77777777" w:rsidR="003E5238" w:rsidRPr="00860E34" w:rsidRDefault="003E5238" w:rsidP="003E5238">
      <w:r w:rsidRPr="00860E34">
        <w:t xml:space="preserve">In terms of the </w:t>
      </w:r>
      <w:r w:rsidRPr="00860E34">
        <w:rPr>
          <w:rStyle w:val="StyleUnderline"/>
        </w:rPr>
        <w:t>U</w:t>
      </w:r>
      <w:r w:rsidRPr="00860E34">
        <w:t xml:space="preserve">nited </w:t>
      </w:r>
      <w:r w:rsidRPr="00860E34">
        <w:rPr>
          <w:rStyle w:val="StyleUnderline"/>
        </w:rPr>
        <w:t>S</w:t>
      </w:r>
      <w:r w:rsidRPr="00860E34">
        <w:t>tates, real ma</w:t>
      </w:r>
      <w:r w:rsidRPr="00860E34">
        <w:rPr>
          <w:rStyle w:val="StyleUnderline"/>
        </w:rPr>
        <w:t>nufacturing output has increased by more than 70 percent over the past thirty years, while pollution emissions have fallen significantly</w:t>
      </w:r>
      <w:r w:rsidRPr="00860E34">
        <w:t xml:space="preserve"> (ranging from 30 percent for nitrogen oxides to 66 percent for sulfur dioxides). The United States even reduced its carbon dioxide emissions from energy sources by 12 percent between 2005 and 2012, although those emissions rose 2 percent in 2013</w:t>
      </w:r>
      <w:r w:rsidRPr="00860E34">
        <w:rPr>
          <w:rStyle w:val="StyleUnderline"/>
        </w:rPr>
        <w:t>. Most of this overall decline is due to improved production technology or abatement processes, not importing dirtier products from abroad to avoid domestic regulatio</w:t>
      </w:r>
      <w:r w:rsidRPr="00860E34">
        <w:t xml:space="preserve">n. Indeed, the </w:t>
      </w:r>
      <w:r w:rsidRPr="00860E34">
        <w:rPr>
          <w:rStyle w:val="StyleUnderline"/>
        </w:rPr>
        <w:t>average pollution content of U.S. imports has fallen over time, and the United States does not seem to have been offshoring pollution by importing polluting good</w:t>
      </w:r>
      <w:r w:rsidRPr="00860E34">
        <w:t>s.74</w:t>
      </w:r>
    </w:p>
    <w:p w14:paraId="5C8AAE68" w14:textId="77777777" w:rsidR="003E5238" w:rsidRDefault="003E5238" w:rsidP="003E5238"/>
    <w:p w14:paraId="52456295" w14:textId="77777777" w:rsidR="003E5238" w:rsidRPr="003E5238" w:rsidRDefault="003E5238" w:rsidP="003E5238"/>
    <w:p w14:paraId="4EF1B0C2" w14:textId="6DBE7698" w:rsidR="003B45E9" w:rsidRPr="003B45E9" w:rsidRDefault="006C054C" w:rsidP="003B45E9">
      <w:pPr>
        <w:pStyle w:val="Heading3"/>
      </w:pPr>
      <w:r>
        <w:lastRenderedPageBreak/>
        <w:t>Space Col</w:t>
      </w:r>
    </w:p>
    <w:p w14:paraId="52CBCD07" w14:textId="77777777" w:rsidR="00E914A8" w:rsidRPr="00742DAC" w:rsidRDefault="00E914A8" w:rsidP="00E914A8">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6F8578EE" w14:textId="77777777" w:rsidR="00E914A8" w:rsidRPr="00424DF4" w:rsidRDefault="00E914A8" w:rsidP="00E914A8">
      <w:proofErr w:type="spellStart"/>
      <w:r w:rsidRPr="005676BD">
        <w:rPr>
          <w:rStyle w:val="Style13ptBold"/>
        </w:rPr>
        <w:t>Eure</w:t>
      </w:r>
      <w:proofErr w:type="spellEnd"/>
      <w:r>
        <w:rPr>
          <w:rStyle w:val="Style13ptBold"/>
        </w:rPr>
        <w:t xml:space="preserve"> 16 </w:t>
      </w:r>
      <w:r w:rsidRPr="005676BD">
        <w:rPr>
          <w:rStyle w:val="Style13ptBold"/>
          <w:sz w:val="18"/>
          <w:szCs w:val="14"/>
        </w:rPr>
        <w:t>(</w:t>
      </w:r>
      <w:r w:rsidRPr="005676BD">
        <w:rPr>
          <w:sz w:val="18"/>
          <w:szCs w:val="18"/>
        </w:rPr>
        <w:t xml:space="preserve">, J., 2016. Space… the final frontier. [online] Campbell Law Observer. Available at: &lt;http://campbelllawobserver.com/space-the-final-frontier/&gt; [Accessed 28 December 2021] Jonathan </w:t>
      </w:r>
      <w:proofErr w:type="spellStart"/>
      <w:r w:rsidRPr="005676BD">
        <w:rPr>
          <w:sz w:val="18"/>
          <w:szCs w:val="18"/>
        </w:rPr>
        <w:t>Eure</w:t>
      </w:r>
      <w:proofErr w:type="spellEnd"/>
      <w:r w:rsidRPr="005676BD">
        <w:rPr>
          <w:sz w:val="18"/>
          <w:szCs w:val="18"/>
        </w:rPr>
        <w:t xml:space="preserve"> is a 2017 graduate of Campbell Law School, winner of the 2017 J. Bryan Boyd Award for Excellence in Legal </w:t>
      </w:r>
      <w:proofErr w:type="gramStart"/>
      <w:r w:rsidRPr="005676BD">
        <w:rPr>
          <w:sz w:val="18"/>
          <w:szCs w:val="18"/>
        </w:rPr>
        <w:t>Journalism, and</w:t>
      </w:r>
      <w:proofErr w:type="gramEnd"/>
      <w:r w:rsidRPr="005676BD">
        <w:rPr>
          <w:sz w:val="18"/>
          <w:szCs w:val="18"/>
        </w:rPr>
        <w:t xml:space="preserve"> served as a senior staff writer for the Campbell Law Observer. He lived in Morganton, in the foothills of North Carolina, before moving to Raleigh for law school. He earned </w:t>
      </w:r>
      <w:proofErr w:type="gramStart"/>
      <w:r w:rsidRPr="005676BD">
        <w:rPr>
          <w:sz w:val="18"/>
          <w:szCs w:val="18"/>
        </w:rPr>
        <w:t>BA’s</w:t>
      </w:r>
      <w:proofErr w:type="gramEnd"/>
      <w:r w:rsidRPr="005676BD">
        <w:rPr>
          <w:sz w:val="18"/>
          <w:szCs w:val="18"/>
        </w:rPr>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5676BD">
        <w:rPr>
          <w:sz w:val="18"/>
          <w:szCs w:val="18"/>
        </w:rPr>
        <w:t>rahulpenu</w:t>
      </w:r>
      <w:proofErr w:type="spellEnd"/>
    </w:p>
    <w:p w14:paraId="6E7D382C" w14:textId="354C035E" w:rsidR="00E914A8" w:rsidRPr="00C43B81" w:rsidRDefault="00E914A8" w:rsidP="00E914A8">
      <w:pPr>
        <w:rPr>
          <w:sz w:val="16"/>
          <w:szCs w:val="16"/>
        </w:rPr>
      </w:pPr>
      <w:r w:rsidRPr="0017339A">
        <w:rPr>
          <w:sz w:val="16"/>
          <w:szCs w:val="16"/>
        </w:rPr>
        <w:t>Space… the final frontier</w:t>
      </w:r>
      <w:r>
        <w:rPr>
          <w:sz w:val="16"/>
          <w:szCs w:val="16"/>
        </w:rPr>
        <w:t xml:space="preserve"> </w:t>
      </w:r>
      <w:proofErr w:type="gramStart"/>
      <w:r w:rsidRPr="0017339A">
        <w:rPr>
          <w:sz w:val="16"/>
          <w:szCs w:val="16"/>
        </w:rPr>
        <w:t>With</w:t>
      </w:r>
      <w:proofErr w:type="gramEnd"/>
      <w:r w:rsidRPr="0017339A">
        <w:rPr>
          <w:sz w:val="16"/>
          <w:szCs w:val="16"/>
        </w:rPr>
        <w:t xml:space="preserve">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 xml:space="preserve">However, after a European research team announced the discovery of an earth-like planet circling the inhabitable zone of Proxima Centauri in </w:t>
      </w:r>
      <w:proofErr w:type="gramStart"/>
      <w:r w:rsidRPr="0017339A">
        <w:rPr>
          <w:sz w:val="16"/>
          <w:szCs w:val="16"/>
        </w:rPr>
        <w:t>August,</w:t>
      </w:r>
      <w:proofErr w:type="gramEnd"/>
      <w:r w:rsidRPr="0017339A">
        <w:rPr>
          <w:sz w:val="16"/>
          <w:szCs w:val="16"/>
        </w:rPr>
        <w:t xml:space="preserve">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proofErr w:type="spellStart"/>
      <w:r w:rsidRPr="0017339A">
        <w:rPr>
          <w:sz w:val="16"/>
          <w:szCs w:val="16"/>
        </w:rPr>
        <w:t>Guillem</w:t>
      </w:r>
      <w:proofErr w:type="spellEnd"/>
      <w:r w:rsidRPr="0017339A">
        <w:rPr>
          <w:sz w:val="16"/>
          <w:szCs w:val="16"/>
        </w:rPr>
        <w:t xml:space="preserve"> </w:t>
      </w:r>
      <w:proofErr w:type="spellStart"/>
      <w:r w:rsidRPr="0017339A">
        <w:rPr>
          <w:sz w:val="16"/>
          <w:szCs w:val="16"/>
        </w:rPr>
        <w:t>Anglada-Escudé</w:t>
      </w:r>
      <w:proofErr w:type="spellEnd"/>
      <w:r w:rsidRPr="0017339A">
        <w:rPr>
          <w:sz w:val="16"/>
          <w:szCs w:val="16"/>
        </w:rPr>
        <w:t xml:space="preserve"> led a research team of 31 scientists from eight different countries for months studying Proxima Centauri through the European Southern Observatory’s HARPS spectrograph and </w:t>
      </w:r>
      <w:proofErr w:type="gramStart"/>
      <w:r w:rsidRPr="0017339A">
        <w:rPr>
          <w:sz w:val="16"/>
          <w:szCs w:val="16"/>
        </w:rPr>
        <w:t>3.6 meter</w:t>
      </w:r>
      <w:proofErr w:type="gramEnd"/>
      <w:r w:rsidRPr="0017339A">
        <w:rPr>
          <w:sz w:val="16"/>
          <w:szCs w:val="16"/>
        </w:rPr>
        <w:t xml:space="preserve">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 xml:space="preserve">Though Proxima Centauri, as a red dwarf star, releases less energy than our Sun, Proxima b is located in the so-called “goldilocks zone” of Proxima </w:t>
      </w:r>
      <w:proofErr w:type="gramStart"/>
      <w:r w:rsidRPr="00E527D4">
        <w:rPr>
          <w:sz w:val="16"/>
        </w:rPr>
        <w:t>Centauri;</w:t>
      </w:r>
      <w:proofErr w:type="gramEnd"/>
      <w:r w:rsidRPr="00E527D4">
        <w:rPr>
          <w:sz w:val="16"/>
        </w:rPr>
        <w:t xml:space="preserve">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proofErr w:type="gramStart"/>
      <w:r w:rsidRPr="00E26947">
        <w:rPr>
          <w:sz w:val="16"/>
          <w:szCs w:val="16"/>
        </w:rPr>
        <w:t>Obviously</w:t>
      </w:r>
      <w:proofErr w:type="gramEnd"/>
      <w:r w:rsidRPr="00E26947">
        <w:rPr>
          <w:sz w:val="16"/>
          <w:szCs w:val="16"/>
        </w:rPr>
        <w:t xml:space="preserve">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 xml:space="preserve">Signed in 1967 by the member nations of the UN, including space race powerhouses the U.S. and U.S.S.R., the Outer Space Treaty created a series of broad principles controlling the </w:t>
      </w:r>
      <w:proofErr w:type="gramStart"/>
      <w:r w:rsidRPr="00E26947">
        <w:rPr>
          <w:sz w:val="16"/>
          <w:szCs w:val="16"/>
        </w:rPr>
        <w:t>manner in which</w:t>
      </w:r>
      <w:proofErr w:type="gramEnd"/>
      <w:r w:rsidRPr="00E26947">
        <w:rPr>
          <w:sz w:val="16"/>
          <w:szCs w:val="16"/>
        </w:rPr>
        <w:t xml:space="preserve">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proofErr w:type="gramStart"/>
      <w:r w:rsidRPr="00E26947">
        <w:rPr>
          <w:sz w:val="16"/>
          <w:szCs w:val="16"/>
        </w:rPr>
        <w:t>In order to</w:t>
      </w:r>
      <w:proofErr w:type="gramEnd"/>
      <w:r w:rsidRPr="00E26947">
        <w:rPr>
          <w:sz w:val="16"/>
          <w:szCs w:val="16"/>
        </w:rPr>
        <w:t xml:space="preserve">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The Outer Space Treaty is the only one of the U.N.’s treaties on outer space to which the U.S. or any other major space-faring nation belongs, and is therefore the only treaty that really matters, though the U.N. has passed other resolutions on the issue.</w:t>
      </w:r>
      <w:r>
        <w:rPr>
          <w:sz w:val="16"/>
          <w:szCs w:val="16"/>
        </w:rPr>
        <w:t xml:space="preserve"> </w:t>
      </w:r>
      <w:r w:rsidRPr="00C43B81">
        <w:rPr>
          <w:sz w:val="16"/>
        </w:rPr>
        <w:t>“</w:t>
      </w:r>
      <w:r w:rsidRPr="00E27F3B">
        <w:rPr>
          <w:b/>
          <w:bCs/>
          <w:highlight w:val="green"/>
          <w:u w:val="single"/>
        </w:rPr>
        <w:t>Private</w:t>
      </w:r>
      <w:r w:rsidRPr="00E27F3B">
        <w:rPr>
          <w:highlight w:val="green"/>
          <w:u w:val="single"/>
        </w:rPr>
        <w:t xml:space="preserve"> </w:t>
      </w:r>
      <w:r w:rsidRPr="00E27F3B">
        <w:rPr>
          <w:b/>
          <w:bCs/>
          <w:highlight w:val="green"/>
          <w:u w:val="single"/>
        </w:rPr>
        <w:t>exploration</w:t>
      </w:r>
      <w:r w:rsidRPr="00C43B81">
        <w:rPr>
          <w:sz w:val="16"/>
        </w:rPr>
        <w:t xml:space="preserve"> of space </w:t>
      </w:r>
      <w:r w:rsidRPr="00E27F3B">
        <w:rPr>
          <w:b/>
          <w:bCs/>
          <w:highlight w:val="green"/>
          <w:u w:val="single"/>
        </w:rPr>
        <w:t>becomes</w:t>
      </w:r>
      <w:r w:rsidRPr="00E8687B">
        <w:rPr>
          <w:u w:val="single"/>
        </w:rPr>
        <w:t xml:space="preserve"> </w:t>
      </w:r>
      <w:r w:rsidRPr="00E27F3B">
        <w:rPr>
          <w:b/>
          <w:bCs/>
          <w:highlight w:val="green"/>
          <w:u w:val="single"/>
        </w:rPr>
        <w:t>more</w:t>
      </w:r>
      <w:r w:rsidRPr="00E8687B">
        <w:rPr>
          <w:u w:val="single"/>
        </w:rPr>
        <w:t xml:space="preserve"> of a </w:t>
      </w:r>
      <w:r w:rsidRPr="00E27F3B">
        <w:rPr>
          <w:b/>
          <w:bCs/>
          <w:highlight w:val="green"/>
          <w:u w:val="single"/>
        </w:rPr>
        <w:lastRenderedPageBreak/>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E27F3B">
        <w:rPr>
          <w:b/>
          <w:bCs/>
          <w:highlight w:val="green"/>
          <w:u w:val="single"/>
        </w:rPr>
        <w:t>new</w:t>
      </w:r>
      <w:r w:rsidRPr="00E27F3B">
        <w:rPr>
          <w:highlight w:val="green"/>
          <w:u w:val="single"/>
        </w:rPr>
        <w:t xml:space="preserve"> </w:t>
      </w:r>
      <w:r w:rsidRPr="00E27F3B">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E27F3B">
        <w:rPr>
          <w:b/>
          <w:bCs/>
          <w:highlight w:val="green"/>
          <w:u w:val="single"/>
        </w:rPr>
        <w:t>O</w:t>
      </w:r>
      <w:r w:rsidRPr="0087439D">
        <w:rPr>
          <w:sz w:val="16"/>
        </w:rPr>
        <w:t xml:space="preserve">uter </w:t>
      </w:r>
      <w:r w:rsidRPr="00E27F3B">
        <w:rPr>
          <w:b/>
          <w:bCs/>
          <w:highlight w:val="green"/>
          <w:u w:val="single"/>
        </w:rPr>
        <w:t>S</w:t>
      </w:r>
      <w:r w:rsidRPr="00C43B81">
        <w:rPr>
          <w:sz w:val="16"/>
        </w:rPr>
        <w:t xml:space="preserve">pace </w:t>
      </w:r>
      <w:r w:rsidRPr="00E27F3B">
        <w:rPr>
          <w:b/>
          <w:bCs/>
          <w:highlight w:val="green"/>
          <w:u w:val="single"/>
        </w:rPr>
        <w:t>T</w:t>
      </w:r>
      <w:r w:rsidRPr="0087439D">
        <w:rPr>
          <w:sz w:val="16"/>
        </w:rPr>
        <w:t xml:space="preserve">reaty uses lofty ideals to </w:t>
      </w:r>
      <w:r w:rsidRPr="00E27F3B">
        <w:rPr>
          <w:b/>
          <w:bCs/>
          <w:highlight w:val="green"/>
          <w:u w:val="single"/>
        </w:rPr>
        <w:t>bind</w:t>
      </w:r>
      <w:r w:rsidRPr="00E27F3B">
        <w:rPr>
          <w:highlight w:val="green"/>
          <w:u w:val="single"/>
        </w:rPr>
        <w:t xml:space="preserve"> </w:t>
      </w:r>
      <w:r w:rsidRPr="00E27F3B">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E27F3B">
        <w:rPr>
          <w:b/>
          <w:bCs/>
          <w:highlight w:val="green"/>
          <w:u w:val="single"/>
        </w:rPr>
        <w:t>no</w:t>
      </w:r>
      <w:r w:rsidRPr="00E27F3B">
        <w:rPr>
          <w:highlight w:val="green"/>
          <w:u w:val="single"/>
        </w:rPr>
        <w:t xml:space="preserve"> </w:t>
      </w:r>
      <w:r w:rsidRPr="00E27F3B">
        <w:rPr>
          <w:b/>
          <w:bCs/>
          <w:highlight w:val="green"/>
          <w:u w:val="single"/>
        </w:rPr>
        <w:t>incentive</w:t>
      </w:r>
      <w:r w:rsidRPr="009939E3">
        <w:rPr>
          <w:u w:val="single"/>
        </w:rPr>
        <w:t xml:space="preserve"> </w:t>
      </w:r>
      <w:r w:rsidRPr="00E27F3B">
        <w:rPr>
          <w:b/>
          <w:bCs/>
          <w:highlight w:val="green"/>
          <w:u w:val="single"/>
        </w:rPr>
        <w:t>for</w:t>
      </w:r>
      <w:r w:rsidRPr="009939E3">
        <w:rPr>
          <w:u w:val="single"/>
        </w:rPr>
        <w:t xml:space="preserve"> the </w:t>
      </w:r>
      <w:r w:rsidRPr="00E27F3B">
        <w:rPr>
          <w:b/>
          <w:bCs/>
          <w:highlight w:val="green"/>
          <w:u w:val="single"/>
        </w:rPr>
        <w:t>governments</w:t>
      </w:r>
      <w:r w:rsidRPr="0087439D">
        <w:rPr>
          <w:sz w:val="16"/>
        </w:rPr>
        <w:t xml:space="preserve"> of major spacefaring nations </w:t>
      </w:r>
      <w:r w:rsidRPr="00E27F3B">
        <w:rPr>
          <w:b/>
          <w:bCs/>
          <w:szCs w:val="32"/>
          <w:highlight w:val="green"/>
          <w:u w:val="single"/>
        </w:rPr>
        <w:t>t</w:t>
      </w:r>
      <w:r w:rsidRPr="00E27F3B">
        <w:rPr>
          <w:b/>
          <w:bCs/>
          <w:highlight w:val="green"/>
          <w:u w:val="single"/>
        </w:rPr>
        <w:t>o</w:t>
      </w:r>
      <w:r w:rsidRPr="00E27F3B">
        <w:rPr>
          <w:highlight w:val="green"/>
          <w:u w:val="single"/>
        </w:rPr>
        <w:t xml:space="preserve"> </w:t>
      </w:r>
      <w:r w:rsidRPr="00E27F3B">
        <w:rPr>
          <w:b/>
          <w:bCs/>
          <w:highlight w:val="green"/>
          <w:u w:val="single"/>
        </w:rPr>
        <w:t>spend</w:t>
      </w:r>
      <w:r w:rsidRPr="009939E3">
        <w:rPr>
          <w:u w:val="single"/>
        </w:rPr>
        <w:t xml:space="preserve"> </w:t>
      </w:r>
      <w:r w:rsidRPr="00E27F3B">
        <w:rPr>
          <w:highlight w:val="green"/>
          <w:u w:val="single"/>
        </w:rPr>
        <w:t>massive</w:t>
      </w:r>
      <w:r w:rsidRPr="009939E3">
        <w:rPr>
          <w:u w:val="single"/>
        </w:rPr>
        <w:t xml:space="preserve"> </w:t>
      </w:r>
      <w:r w:rsidRPr="00E27F3B">
        <w:rPr>
          <w:highlight w:val="green"/>
          <w:u w:val="single"/>
        </w:rPr>
        <w:t>amounts of money</w:t>
      </w:r>
      <w:r w:rsidRPr="009939E3">
        <w:rPr>
          <w:u w:val="single"/>
        </w:rPr>
        <w:t xml:space="preserve"> </w:t>
      </w:r>
      <w:r w:rsidRPr="00E27F3B">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E27F3B">
        <w:rPr>
          <w:b/>
          <w:bCs/>
          <w:highlight w:val="green"/>
          <w:u w:val="single"/>
        </w:rPr>
        <w:t>colonization</w:t>
      </w:r>
      <w:r w:rsidRPr="0087439D">
        <w:rPr>
          <w:sz w:val="16"/>
        </w:rPr>
        <w:t>.</w:t>
      </w:r>
      <w:r>
        <w:rPr>
          <w:sz w:val="16"/>
        </w:rPr>
        <w:t xml:space="preserve"> </w:t>
      </w:r>
      <w:r w:rsidRPr="0087439D">
        <w:rPr>
          <w:sz w:val="16"/>
        </w:rPr>
        <w:t xml:space="preserve">For this reason, the </w:t>
      </w:r>
      <w:r w:rsidRPr="00E27F3B">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E27F3B">
        <w:rPr>
          <w:b/>
          <w:bCs/>
          <w:highlight w:val="green"/>
          <w:u w:val="single"/>
        </w:rPr>
        <w:t>fall</w:t>
      </w:r>
      <w:r w:rsidRPr="00E27F3B">
        <w:rPr>
          <w:highlight w:val="green"/>
          <w:u w:val="single"/>
        </w:rPr>
        <w:t xml:space="preserve"> </w:t>
      </w:r>
      <w:r w:rsidRPr="00E27F3B">
        <w:rPr>
          <w:b/>
          <w:bCs/>
          <w:highlight w:val="green"/>
          <w:u w:val="single"/>
        </w:rPr>
        <w:t>to</w:t>
      </w:r>
      <w:r w:rsidRPr="0087439D">
        <w:rPr>
          <w:u w:val="single"/>
        </w:rPr>
        <w:t xml:space="preserve"> private </w:t>
      </w:r>
      <w:r w:rsidRPr="00E27F3B">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E27F3B">
        <w:rPr>
          <w:highlight w:val="green"/>
          <w:u w:val="single"/>
        </w:rPr>
        <w:t>gain</w:t>
      </w:r>
      <w:r w:rsidRPr="0087439D">
        <w:rPr>
          <w:u w:val="single"/>
        </w:rPr>
        <w:t xml:space="preserve"> </w:t>
      </w:r>
      <w:r w:rsidRPr="00E27F3B">
        <w:rPr>
          <w:highlight w:val="green"/>
          <w:u w:val="single"/>
        </w:rPr>
        <w:t>from</w:t>
      </w:r>
      <w:r w:rsidRPr="0087439D">
        <w:rPr>
          <w:u w:val="single"/>
        </w:rPr>
        <w:t xml:space="preserve"> the </w:t>
      </w:r>
      <w:r w:rsidRPr="00E27F3B">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E27F3B">
        <w:rPr>
          <w:b/>
          <w:bCs/>
          <w:highlight w:val="green"/>
          <w:u w:val="single"/>
        </w:rPr>
        <w:t>movement</w:t>
      </w:r>
      <w:r w:rsidRPr="00B11175">
        <w:rPr>
          <w:u w:val="single"/>
        </w:rPr>
        <w:t xml:space="preserve"> has </w:t>
      </w:r>
      <w:r w:rsidRPr="00E27F3B">
        <w:rPr>
          <w:b/>
          <w:bCs/>
          <w:highlight w:val="green"/>
          <w:u w:val="single"/>
        </w:rPr>
        <w:t>grown</w:t>
      </w:r>
      <w:r w:rsidRPr="00E27F3B">
        <w:rPr>
          <w:highlight w:val="green"/>
          <w:u w:val="single"/>
        </w:rPr>
        <w:t xml:space="preserve"> </w:t>
      </w:r>
      <w:r w:rsidRPr="00E27F3B">
        <w:rPr>
          <w:b/>
          <w:bCs/>
          <w:highlight w:val="green"/>
          <w:u w:val="single"/>
        </w:rPr>
        <w:t>up</w:t>
      </w:r>
      <w:r w:rsidRPr="00E27F3B">
        <w:rPr>
          <w:highlight w:val="green"/>
          <w:u w:val="single"/>
        </w:rPr>
        <w:t xml:space="preserve"> </w:t>
      </w:r>
      <w:r w:rsidRPr="00E27F3B">
        <w:rPr>
          <w:b/>
          <w:bCs/>
          <w:highlight w:val="green"/>
          <w:u w:val="single"/>
        </w:rPr>
        <w:t>alongside</w:t>
      </w:r>
      <w:r w:rsidRPr="00FA5142">
        <w:rPr>
          <w:sz w:val="16"/>
        </w:rPr>
        <w:t xml:space="preserve"> these </w:t>
      </w:r>
      <w:r w:rsidRPr="00B11175">
        <w:rPr>
          <w:u w:val="single"/>
        </w:rPr>
        <w:t xml:space="preserve">private spacefaring </w:t>
      </w:r>
      <w:r w:rsidRPr="00E27F3B">
        <w:rPr>
          <w:b/>
          <w:bCs/>
          <w:highlight w:val="green"/>
          <w:u w:val="single"/>
        </w:rPr>
        <w:t>companies</w:t>
      </w:r>
      <w:r w:rsidRPr="00FA5142">
        <w:rPr>
          <w:sz w:val="16"/>
        </w:rPr>
        <w:t xml:space="preserve"> </w:t>
      </w:r>
      <w:r w:rsidRPr="00E27F3B">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E27F3B">
        <w:rPr>
          <w:b/>
          <w:bCs/>
          <w:highlight w:val="green"/>
          <w:u w:val="single"/>
        </w:rPr>
        <w:t>new</w:t>
      </w:r>
      <w:r w:rsidRPr="00E27F3B">
        <w:rPr>
          <w:highlight w:val="green"/>
          <w:u w:val="single"/>
        </w:rPr>
        <w:t xml:space="preserve"> </w:t>
      </w:r>
      <w:r w:rsidRPr="00E27F3B">
        <w:rPr>
          <w:b/>
          <w:bCs/>
          <w:highlight w:val="green"/>
          <w:u w:val="single"/>
        </w:rPr>
        <w:t>frontier</w:t>
      </w:r>
      <w:r w:rsidRPr="00FA5142">
        <w:rPr>
          <w:sz w:val="16"/>
        </w:rPr>
        <w:t xml:space="preserve">, </w:t>
      </w: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E27F3B">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E27F3B">
        <w:rPr>
          <w:b/>
          <w:bCs/>
          <w:highlight w:val="green"/>
          <w:u w:val="single"/>
        </w:rPr>
        <w:t>guarantee</w:t>
      </w:r>
      <w:r w:rsidRPr="00FA5142">
        <w:rPr>
          <w:u w:val="single"/>
        </w:rPr>
        <w:t xml:space="preserve"> that </w:t>
      </w:r>
      <w:r w:rsidRPr="00E27F3B">
        <w:rPr>
          <w:b/>
          <w:bCs/>
          <w:highlight w:val="green"/>
          <w:u w:val="single"/>
        </w:rPr>
        <w:t>any</w:t>
      </w:r>
      <w:r w:rsidRPr="00E27F3B">
        <w:rPr>
          <w:highlight w:val="green"/>
          <w:u w:val="single"/>
        </w:rPr>
        <w:t xml:space="preserve"> </w:t>
      </w:r>
      <w:r w:rsidRPr="00E27F3B">
        <w:rPr>
          <w:b/>
          <w:bCs/>
          <w:highlight w:val="green"/>
          <w:u w:val="single"/>
        </w:rPr>
        <w:t>settlement</w:t>
      </w:r>
      <w:r w:rsidRPr="00FA5142">
        <w:rPr>
          <w:u w:val="single"/>
        </w:rPr>
        <w:t xml:space="preserve"> </w:t>
      </w:r>
      <w:r w:rsidRPr="00E27F3B">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E27F3B">
        <w:rPr>
          <w:b/>
          <w:bCs/>
          <w:highlight w:val="green"/>
          <w:u w:val="single"/>
        </w:rPr>
        <w:t>owned</w:t>
      </w:r>
      <w:r w:rsidRPr="00E27F3B">
        <w:rPr>
          <w:highlight w:val="green"/>
          <w:u w:val="single"/>
        </w:rPr>
        <w:t xml:space="preserve"> </w:t>
      </w:r>
      <w:r w:rsidRPr="00E27F3B">
        <w:rPr>
          <w:b/>
          <w:bCs/>
          <w:highlight w:val="green"/>
          <w:u w:val="single"/>
        </w:rPr>
        <w:t>by</w:t>
      </w:r>
      <w:r w:rsidRPr="00FA5142">
        <w:rPr>
          <w:sz w:val="16"/>
        </w:rPr>
        <w:t xml:space="preserve"> the private citizens or </w:t>
      </w:r>
      <w:r w:rsidRPr="00E27F3B">
        <w:rPr>
          <w:b/>
          <w:bCs/>
          <w:highlight w:val="green"/>
          <w:u w:val="single"/>
        </w:rPr>
        <w:t>corporations</w:t>
      </w:r>
      <w:r w:rsidRPr="00FA5142">
        <w:rPr>
          <w:u w:val="single"/>
        </w:rPr>
        <w:t xml:space="preserve"> </w:t>
      </w:r>
      <w:r w:rsidRPr="00E27F3B">
        <w:rPr>
          <w:b/>
          <w:bCs/>
          <w:highlight w:val="green"/>
          <w:u w:val="single"/>
        </w:rPr>
        <w:t>who</w:t>
      </w:r>
      <w:r w:rsidRPr="00FA5142">
        <w:rPr>
          <w:u w:val="single"/>
        </w:rPr>
        <w:t xml:space="preserve"> </w:t>
      </w:r>
      <w:r w:rsidRPr="00E27F3B">
        <w:rPr>
          <w:b/>
          <w:bCs/>
          <w:highlight w:val="green"/>
          <w:u w:val="single"/>
        </w:rPr>
        <w:t>claim</w:t>
      </w:r>
      <w:r w:rsidRPr="00E27F3B">
        <w:rPr>
          <w:highlight w:val="green"/>
          <w:u w:val="single"/>
        </w:rPr>
        <w:t xml:space="preserve"> </w:t>
      </w:r>
      <w:r w:rsidRPr="00E27F3B">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E27F3B">
        <w:rPr>
          <w:b/>
          <w:bCs/>
          <w:highlight w:val="green"/>
          <w:u w:val="single"/>
        </w:rPr>
        <w:t>not</w:t>
      </w:r>
      <w:r w:rsidRPr="00E27F3B">
        <w:rPr>
          <w:highlight w:val="green"/>
          <w:u w:val="single"/>
        </w:rPr>
        <w:t xml:space="preserve"> </w:t>
      </w:r>
      <w:r w:rsidRPr="00E27F3B">
        <w:rPr>
          <w:b/>
          <w:bCs/>
          <w:highlight w:val="green"/>
          <w:u w:val="single"/>
        </w:rPr>
        <w:t>subject</w:t>
      </w:r>
      <w:r w:rsidRPr="00E27F3B">
        <w:rPr>
          <w:highlight w:val="green"/>
          <w:u w:val="single"/>
        </w:rPr>
        <w:t xml:space="preserve"> </w:t>
      </w:r>
      <w:r w:rsidRPr="00E27F3B">
        <w:rPr>
          <w:b/>
          <w:bCs/>
          <w:highlight w:val="green"/>
          <w:u w:val="single"/>
        </w:rPr>
        <w:t>to</w:t>
      </w:r>
      <w:r w:rsidRPr="00FA5142">
        <w:rPr>
          <w:sz w:val="16"/>
        </w:rPr>
        <w:t xml:space="preserve"> the </w:t>
      </w:r>
      <w:r w:rsidRPr="00E27F3B">
        <w:rPr>
          <w:b/>
          <w:bCs/>
          <w:highlight w:val="green"/>
          <w:u w:val="single"/>
        </w:rPr>
        <w:t>O</w:t>
      </w:r>
      <w:r w:rsidRPr="00FA5142">
        <w:rPr>
          <w:sz w:val="16"/>
        </w:rPr>
        <w:t xml:space="preserve">uter </w:t>
      </w:r>
      <w:r w:rsidRPr="00E27F3B">
        <w:rPr>
          <w:b/>
          <w:bCs/>
          <w:highlight w:val="green"/>
          <w:u w:val="single"/>
        </w:rPr>
        <w:t>S</w:t>
      </w:r>
      <w:r w:rsidRPr="00FA5142">
        <w:rPr>
          <w:sz w:val="16"/>
        </w:rPr>
        <w:t xml:space="preserve">pace </w:t>
      </w:r>
      <w:r w:rsidRPr="00E27F3B">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E27F3B">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E27F3B">
        <w:rPr>
          <w:highlight w:val="green"/>
          <w:u w:val="single"/>
        </w:rPr>
        <w:t>forbid</w:t>
      </w:r>
      <w:r w:rsidRPr="00FA5142">
        <w:rPr>
          <w:u w:val="single"/>
        </w:rPr>
        <w:t xml:space="preserve"> private claims on and settlement of celestial bodies</w:t>
      </w:r>
      <w:r w:rsidRPr="00FA5142">
        <w:rPr>
          <w:sz w:val="16"/>
        </w:rPr>
        <w:t xml:space="preserve">, </w:t>
      </w:r>
      <w:r w:rsidRPr="00E27F3B">
        <w:rPr>
          <w:highlight w:val="green"/>
          <w:u w:val="single"/>
        </w:rPr>
        <w:t>only</w:t>
      </w:r>
      <w:r w:rsidRPr="00FA5142">
        <w:rPr>
          <w:u w:val="single"/>
        </w:rPr>
        <w:t xml:space="preserve"> </w:t>
      </w:r>
      <w:r w:rsidRPr="00E27F3B">
        <w:rPr>
          <w:highlight w:val="green"/>
          <w:u w:val="single"/>
        </w:rPr>
        <w:t>national appropriations</w:t>
      </w:r>
      <w:r w:rsidR="00B80CBD">
        <w:rPr>
          <w:u w:val="single"/>
        </w:rPr>
        <w:t>\</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6432C686" w14:textId="77777777" w:rsidR="003B45E9" w:rsidRPr="00086718" w:rsidRDefault="003B45E9" w:rsidP="003B45E9">
      <w:pPr>
        <w:pStyle w:val="Heading4"/>
      </w:pPr>
      <w:r w:rsidRPr="00086718">
        <w:t xml:space="preserve">Space colonization solves extinction </w:t>
      </w:r>
    </w:p>
    <w:p w14:paraId="0AF6FD57" w14:textId="77777777" w:rsidR="003B45E9" w:rsidRPr="00086718" w:rsidRDefault="003B45E9" w:rsidP="003B45E9">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4061B358" w14:textId="77777777" w:rsidR="003B45E9" w:rsidRPr="00086718" w:rsidRDefault="003B45E9" w:rsidP="003B45E9">
      <w:r w:rsidRPr="00086718">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086718">
        <w:t>and,</w:t>
      </w:r>
      <w:proofErr w:type="gramEnd"/>
      <w:r w:rsidRPr="00086718">
        <w:t xml:space="preserve"> likely combined with other factors, killed many dinosaurs and other species. Life then had no tools to detect the coming asteroid or to be able to plan proactively to ensure its survival. </w:t>
      </w:r>
    </w:p>
    <w:p w14:paraId="7F2A0E68" w14:textId="77777777" w:rsidR="003B45E9" w:rsidRPr="00086718" w:rsidRDefault="003B45E9" w:rsidP="003B45E9">
      <w:proofErr w:type="gramStart"/>
      <w:r w:rsidRPr="00086718">
        <w:rPr>
          <w:rStyle w:val="StyleUnderline"/>
        </w:rPr>
        <w:t>In order to</w:t>
      </w:r>
      <w:proofErr w:type="gramEnd"/>
      <w:r w:rsidRPr="00086718">
        <w:rPr>
          <w:rStyle w:val="StyleUnderline"/>
        </w:rPr>
        <w:t xml:space="preserve"> avoid sharing the same fate as the dinosaurs, scholars argue that </w:t>
      </w:r>
      <w:r w:rsidRPr="00770C26">
        <w:rPr>
          <w:rStyle w:val="Emphasis"/>
          <w:highlight w:val="green"/>
        </w:rPr>
        <w:t xml:space="preserve">humans should become </w:t>
      </w:r>
      <w:r w:rsidRPr="008430F7">
        <w:rPr>
          <w:rStyle w:val="Emphasis"/>
        </w:rPr>
        <w:t xml:space="preserve">a </w:t>
      </w:r>
      <w:r w:rsidRPr="00770C26">
        <w:rPr>
          <w:rStyle w:val="Emphasis"/>
          <w:highlight w:val="green"/>
        </w:rPr>
        <w:t xml:space="preserve">multi-planetary </w:t>
      </w:r>
      <w:r w:rsidRPr="008430F7">
        <w:rPr>
          <w:rStyle w:val="Emphasis"/>
        </w:rPr>
        <w:t>species</w:t>
      </w:r>
      <w:r w:rsidRPr="00086718">
        <w:rPr>
          <w:rStyle w:val="StyleUnderline"/>
        </w:rPr>
        <w:t>.</w:t>
      </w:r>
      <w:r w:rsidRPr="00086718">
        <w:t xml:space="preserve"> We spoke with Professor Gonzalo </w:t>
      </w:r>
      <w:proofErr w:type="spellStart"/>
      <w:r w:rsidRPr="00086718">
        <w:t>Munevar</w:t>
      </w:r>
      <w:proofErr w:type="spellEnd"/>
      <w:r w:rsidRPr="00086718">
        <w:t xml:space="preserve">, Emeritus Professor at Lawrence Technical University, to hear his thoughts on the </w:t>
      </w:r>
      <w:r w:rsidRPr="00086718">
        <w:lastRenderedPageBreak/>
        <w:t>existential risks we face and how colonization of the cosmos can help us address them. He has written extensively about the philosophy of space exploration and human consciousness.</w:t>
      </w:r>
    </w:p>
    <w:p w14:paraId="0B77AB03" w14:textId="77777777" w:rsidR="003B45E9" w:rsidRPr="00086718" w:rsidRDefault="003B45E9" w:rsidP="003B45E9">
      <w:r w:rsidRPr="00086718">
        <w:t>Why do you argue that “</w:t>
      </w:r>
      <w:r w:rsidRPr="00770C26">
        <w:rPr>
          <w:rStyle w:val="Emphasis"/>
          <w:highlight w:val="green"/>
        </w:rPr>
        <w:t>failure</w:t>
      </w:r>
      <w:r w:rsidRPr="00086718">
        <w:rPr>
          <w:rStyle w:val="Emphasis"/>
        </w:rPr>
        <w:t xml:space="preserve"> to move into the cosmos </w:t>
      </w:r>
      <w:r w:rsidRPr="00770C26">
        <w:rPr>
          <w:rStyle w:val="Emphasis"/>
          <w:highlight w:val="green"/>
        </w:rPr>
        <w:t>would condemn us to oblivion</w:t>
      </w:r>
      <w:r w:rsidRPr="00770C26">
        <w:rPr>
          <w:highlight w:val="green"/>
        </w:rPr>
        <w:t>”?</w:t>
      </w:r>
    </w:p>
    <w:p w14:paraId="08E8560E" w14:textId="77777777" w:rsidR="003B45E9" w:rsidRPr="00086718" w:rsidRDefault="003B45E9" w:rsidP="003B45E9">
      <w:r w:rsidRPr="00086718">
        <w:t xml:space="preserve">By </w:t>
      </w:r>
      <w:r w:rsidRPr="00086718">
        <w:rPr>
          <w:rStyle w:val="StyleUnderline"/>
        </w:rPr>
        <w:t>having a significant presence in the solar system in</w:t>
      </w:r>
      <w:r w:rsidRPr="00086718">
        <w:t xml:space="preserve"> the next few thousands of years and beyond, </w:t>
      </w:r>
      <w:r w:rsidRPr="00086718">
        <w:rPr>
          <w:rStyle w:val="StyleUnderline"/>
        </w:rPr>
        <w:t xml:space="preserve">we will be </w:t>
      </w:r>
      <w:r w:rsidRPr="00770C26">
        <w:rPr>
          <w:rStyle w:val="StyleUnderline"/>
          <w:highlight w:val="green"/>
        </w:rPr>
        <w:t>in a better position to deflect asteroids</w:t>
      </w:r>
      <w:r w:rsidRPr="00086718">
        <w:rPr>
          <w:rStyle w:val="StyleUnderline"/>
        </w:rPr>
        <w:t xml:space="preserve"> and comets </w:t>
      </w:r>
      <w:r w:rsidRPr="00770C26">
        <w:rPr>
          <w:rStyle w:val="StyleUnderline"/>
          <w:highlight w:val="green"/>
        </w:rPr>
        <w:t>that might</w:t>
      </w:r>
      <w:r w:rsidRPr="00086718">
        <w:rPr>
          <w:rStyle w:val="StyleUnderline"/>
        </w:rPr>
        <w:t xml:space="preserve"> bring the </w:t>
      </w:r>
      <w:r w:rsidRPr="00770C26">
        <w:rPr>
          <w:rStyle w:val="StyleUnderline"/>
          <w:highlight w:val="green"/>
        </w:rPr>
        <w:t>end</w:t>
      </w:r>
      <w:r w:rsidRPr="00086718">
        <w:rPr>
          <w:rStyle w:val="StyleUnderline"/>
        </w:rPr>
        <w:t xml:space="preserve"> of </w:t>
      </w:r>
      <w:r w:rsidRPr="008430F7">
        <w:rPr>
          <w:rStyle w:val="StyleUnderline"/>
        </w:rPr>
        <w:t>humanity</w:t>
      </w:r>
      <w:r w:rsidRPr="00086718">
        <w:rPr>
          <w:rStyle w:val="StyleUnderline"/>
        </w:rPr>
        <w:t xml:space="preserve">, and much other </w:t>
      </w:r>
      <w:r w:rsidRPr="00770C26">
        <w:rPr>
          <w:rStyle w:val="StyleUnderline"/>
          <w:highlight w:val="green"/>
        </w:rPr>
        <w:t>Earth</w:t>
      </w:r>
      <w:r w:rsidRPr="00086718">
        <w:rPr>
          <w:rStyle w:val="StyleUnderline"/>
        </w:rPr>
        <w:t xml:space="preserve"> life, in a horrible collisio</w:t>
      </w:r>
      <w:r w:rsidRPr="00086718">
        <w:t>n. And if perchance one such catastrophe proves inevitable (</w:t>
      </w:r>
      <w:proofErr w:type="gramStart"/>
      <w:r w:rsidRPr="00086718">
        <w:t>e.g.</w:t>
      </w:r>
      <w:proofErr w:type="gramEnd"/>
      <w:r w:rsidRPr="00086718">
        <w:t xml:space="preserve"> a rogue planet passing through the solar system), humanity would still survive by having colonized Mars and other bodies, as well as by having built artificial space colonies of the type advocated by Gerard O’Neill. </w:t>
      </w:r>
    </w:p>
    <w:p w14:paraId="543A00E5" w14:textId="77777777" w:rsidR="003B45E9" w:rsidRPr="00086718" w:rsidRDefault="003B45E9" w:rsidP="003B45E9">
      <w:r w:rsidRPr="00086718">
        <w:t xml:space="preserve">Once the sun begins to turn into a red giant in a few billion years, we must have long moved into the outer solar system. In the very long run, we </w:t>
      </w:r>
      <w:proofErr w:type="gramStart"/>
      <w:r w:rsidRPr="00086718">
        <w:t>have to</w:t>
      </w:r>
      <w:proofErr w:type="gramEnd"/>
      <w:r w:rsidRPr="00086718">
        <w:t xml:space="preserve">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770C26">
        <w:rPr>
          <w:rStyle w:val="StyleUnderline"/>
          <w:highlight w:val="green"/>
        </w:rPr>
        <w:t>interstellar space has</w:t>
      </w:r>
      <w:r w:rsidRPr="00086718">
        <w:rPr>
          <w:rStyle w:val="StyleUnderline"/>
        </w:rPr>
        <w:t xml:space="preserve"> </w:t>
      </w:r>
      <w:r w:rsidRPr="00770C26">
        <w:rPr>
          <w:rStyle w:val="StyleUnderline"/>
          <w:highlight w:val="green"/>
        </w:rPr>
        <w:t>resources</w:t>
      </w:r>
      <w:r w:rsidRPr="00086718">
        <w:rPr>
          <w:rStyle w:val="StyleUnderline"/>
        </w:rPr>
        <w:t xml:space="preserve"> to offer. </w:t>
      </w:r>
      <w:r w:rsidRPr="00770C26">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504138AB" w14:textId="77777777" w:rsidR="003B45E9" w:rsidRPr="00086718" w:rsidRDefault="003B45E9" w:rsidP="003B45E9">
      <w:r w:rsidRPr="00086718">
        <w:t>What are these catastrophic threats? Are there any records of catastrophic events happening before humans appeared on Earth?</w:t>
      </w:r>
    </w:p>
    <w:p w14:paraId="7127CC0A" w14:textId="77777777" w:rsidR="003B45E9" w:rsidRPr="00086718" w:rsidRDefault="003B45E9" w:rsidP="003B45E9">
      <w:r w:rsidRPr="00086718">
        <w:t xml:space="preserve">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086718">
        <w:t>the majority of</w:t>
      </w:r>
      <w:proofErr w:type="gramEnd"/>
      <w:r w:rsidRPr="00086718">
        <w:t xml:space="preserve"> species on Earth 65 million years ago, there have been at least two more impacts by asteroids 10 km or larger in the last 300 million years.</w:t>
      </w:r>
    </w:p>
    <w:p w14:paraId="1ECB8642" w14:textId="77777777" w:rsidR="003B45E9" w:rsidRPr="00086718" w:rsidRDefault="003B45E9" w:rsidP="003B45E9">
      <w:r w:rsidRPr="00086718">
        <w:t>How could human colonization of outer space save other terrestrial life? </w:t>
      </w:r>
    </w:p>
    <w:p w14:paraId="00EA57BD" w14:textId="77777777" w:rsidR="003B45E9" w:rsidRPr="00086718" w:rsidRDefault="003B45E9" w:rsidP="003B45E9">
      <w:r w:rsidRPr="00086718">
        <w:t xml:space="preserve">On both O’Neill types of colonies as well as on </w:t>
      </w:r>
      <w:r w:rsidRPr="00770C26">
        <w:rPr>
          <w:rStyle w:val="StyleUnderline"/>
          <w:highlight w:val="green"/>
        </w:rPr>
        <w:t>colonies</w:t>
      </w:r>
      <w:r w:rsidRPr="00086718">
        <w:rPr>
          <w:rStyle w:val="StyleUnderline"/>
        </w:rPr>
        <w:t xml:space="preserve"> on other planets, and particularly on terraformed planets, </w:t>
      </w:r>
      <w:r w:rsidRPr="00770C26">
        <w:rPr>
          <w:rStyle w:val="StyleUnderline"/>
          <w:highlight w:val="green"/>
        </w:rPr>
        <w:t>we would need all sorts of organisms</w:t>
      </w:r>
      <w:r w:rsidRPr="00086718">
        <w:rPr>
          <w:rStyle w:val="StyleUnderline"/>
        </w:rPr>
        <w:t xml:space="preserve"> like bacteria and plants for food, medicine, and ornamentation, as well as many animals for food and other purposes</w:t>
      </w:r>
      <w:r w:rsidRPr="00086718">
        <w:t xml:space="preserve">. We cannot have a proper colony without an Earthly environment to surround and nourish us. So, we </w:t>
      </w:r>
      <w:proofErr w:type="gramStart"/>
      <w:r w:rsidRPr="00086718">
        <w:t>have to</w:t>
      </w:r>
      <w:proofErr w:type="gramEnd"/>
      <w:r w:rsidRPr="00086718">
        <w:t xml:space="preserve"> take much other terrestrial life with us in order to survive and flourish. And </w:t>
      </w:r>
      <w:r w:rsidRPr="00086718">
        <w:rPr>
          <w:rStyle w:val="StyleUnderline"/>
        </w:rPr>
        <w:t xml:space="preserve">given the value of biodiversity </w:t>
      </w:r>
      <w:r w:rsidRPr="00770C26">
        <w:rPr>
          <w:rStyle w:val="StyleUnderline"/>
          <w:highlight w:val="green"/>
        </w:rPr>
        <w:t>we would</w:t>
      </w:r>
      <w:r w:rsidRPr="00086718">
        <w:rPr>
          <w:rStyle w:val="StyleUnderline"/>
        </w:rPr>
        <w:t xml:space="preserve"> make it a point to </w:t>
      </w:r>
      <w:r w:rsidRPr="00770C26">
        <w:rPr>
          <w:rStyle w:val="StyleUnderline"/>
          <w:highlight w:val="green"/>
        </w:rPr>
        <w:lastRenderedPageBreak/>
        <w:t>take a great variety</w:t>
      </w:r>
      <w:r w:rsidRPr="00086718">
        <w:rPr>
          <w:rStyle w:val="StyleUnderline"/>
        </w:rPr>
        <w:t xml:space="preserve"> of organisms </w:t>
      </w:r>
      <w:r w:rsidRPr="00770C26">
        <w:rPr>
          <w:rStyle w:val="StyleUnderline"/>
          <w:highlight w:val="green"/>
        </w:rPr>
        <w:t>that contribute to our biosphere</w:t>
      </w:r>
      <w:r w:rsidRPr="00086718">
        <w:t xml:space="preserve">. Of course, we should heed Mark Twain and be sure not to include mosquitoes in our future space arks. </w:t>
      </w:r>
      <w:proofErr w:type="gramStart"/>
      <w:r w:rsidRPr="00086718">
        <w:t>I myself</w:t>
      </w:r>
      <w:proofErr w:type="gramEnd"/>
      <w:r w:rsidRPr="00086718">
        <w:t xml:space="preserve"> would keep out tarantulas and some other obnoxious viruses, bacteria, plants, and animals. </w:t>
      </w:r>
    </w:p>
    <w:p w14:paraId="1AE188AC" w14:textId="77777777" w:rsidR="003B45E9" w:rsidRPr="00086718" w:rsidRDefault="003B45E9" w:rsidP="003B45E9"/>
    <w:p w14:paraId="594501E1" w14:textId="77777777" w:rsidR="003B45E9" w:rsidRPr="00086718" w:rsidRDefault="003B45E9" w:rsidP="003B45E9">
      <w:pPr>
        <w:pStyle w:val="Heading4"/>
      </w:pPr>
      <w:r w:rsidRPr="00086718">
        <w:t>Space exploration key to scientific innovation</w:t>
      </w:r>
    </w:p>
    <w:p w14:paraId="4765F4F2" w14:textId="77777777" w:rsidR="003B45E9" w:rsidRPr="00086718" w:rsidRDefault="003B45E9" w:rsidP="003B45E9">
      <w:proofErr w:type="spellStart"/>
      <w:r w:rsidRPr="00086718">
        <w:rPr>
          <w:rStyle w:val="Style13ptBold"/>
        </w:rPr>
        <w:t>Keusen</w:t>
      </w:r>
      <w:proofErr w:type="spellEnd"/>
      <w:r w:rsidRPr="00086718">
        <w:rPr>
          <w:rStyle w:val="Style13ptBold"/>
        </w:rPr>
        <w:t xml:space="preserve"> 21</w:t>
      </w:r>
      <w:r w:rsidRPr="00086718">
        <w:t xml:space="preserve"> Tanya, "Space Exploration and Innovation," United Nations Office for Outer Affairs, https://www.unoosa.org/oosa/en/ourwork/topics/space-exploration-and-innovation.html</w:t>
      </w:r>
    </w:p>
    <w:p w14:paraId="2D72CA72" w14:textId="77777777" w:rsidR="003B45E9" w:rsidRPr="00086718" w:rsidRDefault="003B45E9" w:rsidP="003B45E9">
      <w:r w:rsidRPr="00086718">
        <w:t xml:space="preserve">Since the beginning of time, exploring the Universe has been a dream of humankind. Human curiosity has </w:t>
      </w:r>
      <w:proofErr w:type="spellStart"/>
      <w:r w:rsidRPr="00086718">
        <w:t>fuelled</w:t>
      </w:r>
      <w:proofErr w:type="spellEnd"/>
      <w:r w:rsidRPr="00086718">
        <w:t xml:space="preserve"> interest in exploring and discovering new worlds, pushing the boundaries of the known, and expanding scientific and technical knowledge. </w:t>
      </w:r>
    </w:p>
    <w:p w14:paraId="27CD4BC9" w14:textId="77777777" w:rsidR="003B45E9" w:rsidRPr="00086718" w:rsidRDefault="003B45E9" w:rsidP="003B45E9">
      <w:r w:rsidRPr="00770C26">
        <w:rPr>
          <w:rStyle w:val="Emphasis"/>
          <w:highlight w:val="green"/>
        </w:rPr>
        <w:t>States</w:t>
      </w:r>
      <w:r w:rsidRPr="00086718">
        <w:rPr>
          <w:rStyle w:val="Emphasis"/>
        </w:rPr>
        <w:t xml:space="preserve"> and </w:t>
      </w:r>
      <w:hyperlink r:id="rId30" w:history="1">
        <w:r w:rsidRPr="00086718">
          <w:rPr>
            <w:rStyle w:val="Emphasis"/>
          </w:rPr>
          <w:t>space agencies</w:t>
        </w:r>
      </w:hyperlink>
      <w:r w:rsidRPr="00086718">
        <w:rPr>
          <w:rStyle w:val="Emphasis"/>
        </w:rPr>
        <w:t> </w:t>
      </w:r>
      <w:r w:rsidRPr="00770C26">
        <w:rPr>
          <w:rStyle w:val="Emphasis"/>
          <w:highlight w:val="green"/>
        </w:rPr>
        <w:t>have been</w:t>
      </w:r>
      <w:r w:rsidRPr="00086718">
        <w:rPr>
          <w:rStyle w:val="Emphasis"/>
        </w:rPr>
        <w:t xml:space="preserve"> engaging </w:t>
      </w:r>
      <w:r w:rsidRPr="00770C26">
        <w:rPr>
          <w:rStyle w:val="Emphasis"/>
          <w:highlight w:val="green"/>
        </w:rPr>
        <w:t xml:space="preserve">in space </w:t>
      </w:r>
      <w:proofErr w:type="gramStart"/>
      <w:r w:rsidRPr="00770C26">
        <w:rPr>
          <w:rStyle w:val="Emphasis"/>
          <w:highlight w:val="green"/>
        </w:rPr>
        <w:t>exploration  since</w:t>
      </w:r>
      <w:proofErr w:type="gramEnd"/>
      <w:r w:rsidRPr="00770C26">
        <w:rPr>
          <w:rStyle w:val="Emphasis"/>
          <w:highlight w:val="green"/>
        </w:rPr>
        <w:t xml:space="preserve"> the first</w:t>
      </w:r>
      <w:r w:rsidRPr="00086718">
        <w:rPr>
          <w:rStyle w:val="Emphasis"/>
        </w:rPr>
        <w:t xml:space="preserve"> space </w:t>
      </w:r>
      <w:r w:rsidRPr="00770C26">
        <w:rPr>
          <w:rStyle w:val="Emphasis"/>
          <w:highlight w:val="green"/>
        </w:rPr>
        <w:t>launch</w:t>
      </w:r>
      <w:r w:rsidRPr="00086718">
        <w:rPr>
          <w:rStyle w:val="Emphasis"/>
        </w:rPr>
        <w:t>.</w:t>
      </w:r>
      <w:r w:rsidRPr="00086718">
        <w:t xml:space="preserve"> The </w:t>
      </w:r>
      <w:r w:rsidRPr="00086718">
        <w:rPr>
          <w:rStyle w:val="Emphasis"/>
        </w:rPr>
        <w:t>first space launch led to the first human space flight, which led to the first moonwalk.</w:t>
      </w:r>
      <w:r w:rsidRPr="00086718">
        <w:t xml:space="preserve"> Nowadays focus has shifted to joint human and robotic missions, near-Earth asteroids, </w:t>
      </w:r>
      <w:proofErr w:type="gramStart"/>
      <w:r w:rsidRPr="00086718">
        <w:t>Mars</w:t>
      </w:r>
      <w:proofErr w:type="gramEnd"/>
      <w:r w:rsidRPr="00086718">
        <w:t xml:space="preserve"> and destinations beyond our own solar system. </w:t>
      </w:r>
    </w:p>
    <w:p w14:paraId="46398B89" w14:textId="77777777" w:rsidR="00B80CBD" w:rsidRDefault="003B45E9" w:rsidP="003B45E9">
      <w:pPr>
        <w:rPr>
          <w:rStyle w:val="Emphasis"/>
          <w:highlight w:val="green"/>
        </w:rPr>
      </w:pPr>
      <w:r w:rsidRPr="00086718">
        <w:rPr>
          <w:rStyle w:val="Emphasis"/>
        </w:rPr>
        <w:t xml:space="preserve">Space </w:t>
      </w:r>
      <w:r w:rsidRPr="00770C26">
        <w:rPr>
          <w:rStyle w:val="Emphasis"/>
          <w:highlight w:val="green"/>
        </w:rPr>
        <w:t>exploration and</w:t>
      </w:r>
      <w:r w:rsidRPr="00086718">
        <w:rPr>
          <w:rStyle w:val="Emphasis"/>
        </w:rPr>
        <w:t xml:space="preserve"> the </w:t>
      </w:r>
      <w:r w:rsidRPr="00770C26">
        <w:rPr>
          <w:rStyle w:val="Emphasis"/>
          <w:highlight w:val="green"/>
        </w:rPr>
        <w:t>innovation</w:t>
      </w:r>
      <w:r w:rsidRPr="00086718">
        <w:rPr>
          <w:rStyle w:val="Emphasis"/>
        </w:rPr>
        <w:t xml:space="preserve"> it entails </w:t>
      </w:r>
      <w:r w:rsidRPr="00770C26">
        <w:rPr>
          <w:rStyle w:val="Emphasis"/>
          <w:highlight w:val="green"/>
        </w:rPr>
        <w:t xml:space="preserve">are essential drivers for </w:t>
      </w:r>
      <w:proofErr w:type="gramStart"/>
      <w:r w:rsidRPr="00770C26">
        <w:rPr>
          <w:rStyle w:val="Emphasis"/>
          <w:highlight w:val="green"/>
        </w:rPr>
        <w:t>opening</w:t>
      </w:r>
      <w:r w:rsidRPr="00086718">
        <w:rPr>
          <w:rStyle w:val="Emphasis"/>
        </w:rPr>
        <w:t xml:space="preserve"> up</w:t>
      </w:r>
      <w:proofErr w:type="gramEnd"/>
      <w:r w:rsidRPr="00086718">
        <w:rPr>
          <w:rStyle w:val="Emphasis"/>
        </w:rPr>
        <w:t xml:space="preserve"> </w:t>
      </w:r>
      <w:r w:rsidRPr="00770C26">
        <w:rPr>
          <w:rStyle w:val="Emphasis"/>
          <w:highlight w:val="green"/>
        </w:rPr>
        <w:t>new domains in space</w:t>
      </w:r>
      <w:r w:rsidRPr="00086718">
        <w:rPr>
          <w:rStyle w:val="Emphasis"/>
        </w:rPr>
        <w:t xml:space="preserve"> science </w:t>
      </w:r>
      <w:r w:rsidRPr="00770C26">
        <w:rPr>
          <w:rStyle w:val="Emphasis"/>
          <w:highlight w:val="green"/>
        </w:rPr>
        <w:t>and tech</w:t>
      </w:r>
      <w:r w:rsidRPr="00086718">
        <w:rPr>
          <w:rStyle w:val="Emphasis"/>
        </w:rPr>
        <w:t>nology.</w:t>
      </w:r>
      <w:r w:rsidRPr="00086718">
        <w:t xml:space="preserve"> They </w:t>
      </w:r>
      <w:r w:rsidRPr="00770C26">
        <w:rPr>
          <w:rStyle w:val="Emphasis"/>
          <w:highlight w:val="green"/>
        </w:rPr>
        <w:t>trigger new partnerships</w:t>
      </w:r>
      <w:r w:rsidRPr="00086718">
        <w:rPr>
          <w:rStyle w:val="Emphasis"/>
        </w:rPr>
        <w:t xml:space="preserve"> </w:t>
      </w:r>
      <w:r w:rsidRPr="00770C26">
        <w:rPr>
          <w:rStyle w:val="Emphasis"/>
          <w:highlight w:val="green"/>
        </w:rPr>
        <w:t>and develop capabilities</w:t>
      </w:r>
      <w:r w:rsidRPr="00086718">
        <w:rPr>
          <w:rStyle w:val="Emphasis"/>
        </w:rPr>
        <w:t xml:space="preserve"> that create new opportunities </w:t>
      </w:r>
      <w:r w:rsidRPr="00770C26">
        <w:rPr>
          <w:rStyle w:val="Emphasis"/>
          <w:highlight w:val="green"/>
        </w:rPr>
        <w:t>for addressing global challenge</w:t>
      </w:r>
      <w:r w:rsidR="00B80CBD">
        <w:rPr>
          <w:rStyle w:val="Emphasis"/>
          <w:highlight w:val="green"/>
        </w:rPr>
        <w:t>\</w:t>
      </w:r>
    </w:p>
    <w:p w14:paraId="3D3B6092" w14:textId="77777777" w:rsidR="00B80CBD" w:rsidRDefault="00B80CBD" w:rsidP="003B45E9">
      <w:pPr>
        <w:rPr>
          <w:rStyle w:val="Emphasis"/>
          <w:highlight w:val="green"/>
        </w:rPr>
      </w:pPr>
    </w:p>
    <w:p w14:paraId="26C70858" w14:textId="77777777" w:rsidR="00B80CBD" w:rsidRDefault="00B80CBD" w:rsidP="003B45E9">
      <w:pPr>
        <w:rPr>
          <w:rStyle w:val="Emphasis"/>
          <w:highlight w:val="green"/>
        </w:rPr>
      </w:pPr>
    </w:p>
    <w:p w14:paraId="09E125BB" w14:textId="29F49363" w:rsidR="003B45E9" w:rsidRPr="00086718" w:rsidRDefault="003B45E9" w:rsidP="003B45E9">
      <w:pPr>
        <w:rPr>
          <w:rStyle w:val="Emphasis"/>
        </w:rPr>
      </w:pPr>
      <w:r w:rsidRPr="00770C26">
        <w:rPr>
          <w:rStyle w:val="Emphasis"/>
          <w:highlight w:val="green"/>
        </w:rPr>
        <w:t>s.</w:t>
      </w:r>
      <w:r w:rsidRPr="00086718">
        <w:t xml:space="preserve"> </w:t>
      </w:r>
      <w:r w:rsidRPr="00086718">
        <w:rPr>
          <w:rStyle w:val="Emphasis"/>
        </w:rPr>
        <w:t xml:space="preserve">Space exploration also motivates young people to pursue education and careers in science, technology, </w:t>
      </w:r>
      <w:proofErr w:type="gramStart"/>
      <w:r w:rsidRPr="00086718">
        <w:rPr>
          <w:rStyle w:val="Emphasis"/>
        </w:rPr>
        <w:t>engineering</w:t>
      </w:r>
      <w:proofErr w:type="gramEnd"/>
      <w:r w:rsidRPr="00086718">
        <w:rPr>
          <w:rStyle w:val="Emphasis"/>
        </w:rPr>
        <w:t xml:space="preserve"> and mathematics (the STEM disciplines).</w:t>
      </w:r>
    </w:p>
    <w:p w14:paraId="1D7123E5" w14:textId="77777777" w:rsidR="003B45E9" w:rsidRPr="00086718" w:rsidRDefault="003B45E9" w:rsidP="003B45E9">
      <w:r w:rsidRPr="00086718">
        <w:t xml:space="preserve">Though the precise nature of future benefits from space exploration is not easily predefined, current trends suggest that significant advantage may be found in areas such as new materials, health and medicine, </w:t>
      </w:r>
      <w:proofErr w:type="gramStart"/>
      <w:r w:rsidRPr="00086718">
        <w:t>transportation</w:t>
      </w:r>
      <w:proofErr w:type="gramEnd"/>
      <w:r w:rsidRPr="00086718">
        <w:t xml:space="preserve"> and computer technology. As the benefits of space exploration and innovation become better known, increasingly more countries and non-governmental entities are interested in engaging in exploration and innovation.</w:t>
      </w:r>
    </w:p>
    <w:p w14:paraId="187ABB12" w14:textId="77777777" w:rsidR="003B45E9" w:rsidRPr="00086718" w:rsidRDefault="003B45E9" w:rsidP="003B45E9">
      <w:r w:rsidRPr="00086718">
        <w:t>Recent COPUOS and UNOOSA Efforts  </w:t>
      </w:r>
    </w:p>
    <w:p w14:paraId="376761D4" w14:textId="77777777" w:rsidR="003B45E9" w:rsidRPr="00086718" w:rsidRDefault="003B45E9" w:rsidP="003B45E9">
      <w:r w:rsidRPr="00086718">
        <w:t xml:space="preserve">In 2016, seven thematic priorities were endorsed by the Committee on the Peaceful Uses of Outer Space in the context of preparations for the fiftieth anniversary of the United Nations Conference on the Exploration and Use of Outer Space (UNISPACE+50), the first of which was global partnership in space exploration and innovation. The Committee established an action team as the mechanism to drive the topic. Twenty-two States and seven permanent observer </w:t>
      </w:r>
      <w:r w:rsidRPr="00086718">
        <w:lastRenderedPageBreak/>
        <w:t>organizations joined the </w:t>
      </w:r>
      <w:hyperlink r:id="rId31" w:history="1">
        <w:r w:rsidRPr="00086718">
          <w:rPr>
            <w:rStyle w:val="Hyperlink"/>
          </w:rPr>
          <w:t>Action Team on Exploration and Innovation</w:t>
        </w:r>
      </w:hyperlink>
      <w:r w:rsidRPr="00086718">
        <w:t>, producing a report including a series of recommendations ( </w:t>
      </w:r>
      <w:hyperlink r:id="rId32" w:history="1">
        <w:r w:rsidRPr="00086718">
          <w:rPr>
            <w:rStyle w:val="Hyperlink"/>
          </w:rPr>
          <w:t>A/AC.105/1168)</w:t>
        </w:r>
      </w:hyperlink>
      <w:r w:rsidRPr="00086718">
        <w:t xml:space="preserve">. The Action Team Co-Chairs underscored the significance of the report, "which represented the first time the United Nations had examined, in a comprehensive way, </w:t>
      </w:r>
      <w:r w:rsidRPr="00086718">
        <w:rPr>
          <w:rStyle w:val="Emphasis"/>
        </w:rPr>
        <w:t xml:space="preserve">human and robotic </w:t>
      </w:r>
      <w:r w:rsidRPr="00770C26">
        <w:rPr>
          <w:rStyle w:val="Emphasis"/>
          <w:highlight w:val="green"/>
        </w:rPr>
        <w:t>exploration beyond low-Earth orbit</w:t>
      </w:r>
      <w:r w:rsidRPr="00086718">
        <w:rPr>
          <w:rStyle w:val="Emphasis"/>
        </w:rPr>
        <w:t xml:space="preserve">, and </w:t>
      </w:r>
      <w:r w:rsidRPr="00770C26">
        <w:rPr>
          <w:rStyle w:val="Emphasis"/>
          <w:highlight w:val="green"/>
        </w:rPr>
        <w:t>provided</w:t>
      </w:r>
      <w:r w:rsidRPr="00086718">
        <w:rPr>
          <w:rStyle w:val="Emphasis"/>
        </w:rPr>
        <w:t xml:space="preserve"> a basis for </w:t>
      </w:r>
      <w:r w:rsidRPr="00770C26">
        <w:rPr>
          <w:rStyle w:val="Emphasis"/>
          <w:highlight w:val="green"/>
        </w:rPr>
        <w:t>further consideration of how the U</w:t>
      </w:r>
      <w:r w:rsidRPr="00086718">
        <w:rPr>
          <w:rStyle w:val="Emphasis"/>
        </w:rPr>
        <w:t xml:space="preserve">nited </w:t>
      </w:r>
      <w:r w:rsidRPr="00770C26">
        <w:rPr>
          <w:rStyle w:val="Emphasis"/>
          <w:highlight w:val="green"/>
        </w:rPr>
        <w:t>N</w:t>
      </w:r>
      <w:r w:rsidRPr="00086718">
        <w:rPr>
          <w:rStyle w:val="Emphasis"/>
        </w:rPr>
        <w:t xml:space="preserve">ations system </w:t>
      </w:r>
      <w:r w:rsidRPr="00770C26">
        <w:rPr>
          <w:rStyle w:val="Emphasis"/>
          <w:highlight w:val="green"/>
        </w:rPr>
        <w:t>may contribute to</w:t>
      </w:r>
      <w:r w:rsidRPr="00086718">
        <w:rPr>
          <w:rStyle w:val="Emphasis"/>
        </w:rPr>
        <w:t xml:space="preserve"> a new era in the </w:t>
      </w:r>
      <w:r w:rsidRPr="00770C26">
        <w:rPr>
          <w:rStyle w:val="Emphasis"/>
          <w:highlight w:val="green"/>
        </w:rPr>
        <w:t>peaceful</w:t>
      </w:r>
      <w:r w:rsidRPr="00086718">
        <w:rPr>
          <w:rStyle w:val="Emphasis"/>
        </w:rPr>
        <w:t xml:space="preserve"> exploration and </w:t>
      </w:r>
      <w:r w:rsidRPr="00770C26">
        <w:rPr>
          <w:rStyle w:val="Emphasis"/>
          <w:highlight w:val="green"/>
        </w:rPr>
        <w:t>use of</w:t>
      </w:r>
      <w:r w:rsidRPr="00086718">
        <w:rPr>
          <w:rStyle w:val="Emphasis"/>
        </w:rPr>
        <w:t xml:space="preserve"> outer </w:t>
      </w:r>
      <w:r w:rsidRPr="00770C26">
        <w:rPr>
          <w:rStyle w:val="Emphasis"/>
          <w:highlight w:val="green"/>
        </w:rPr>
        <w:t>space</w:t>
      </w:r>
      <w:r w:rsidRPr="00086718">
        <w:rPr>
          <w:rStyle w:val="Emphasis"/>
        </w:rPr>
        <w:t>".</w:t>
      </w:r>
    </w:p>
    <w:p w14:paraId="1420D603" w14:textId="77777777" w:rsidR="003B45E9" w:rsidRPr="00086718" w:rsidRDefault="003B45E9" w:rsidP="003B45E9">
      <w:r w:rsidRPr="00086718">
        <w:t>In 2018, on the basis of the Action Team recommendation, the Committee added "Space exploration and innovation" as an item on its agenda ( </w:t>
      </w:r>
      <w:hyperlink r:id="rId33" w:history="1">
        <w:r w:rsidRPr="00086718">
          <w:rPr>
            <w:rStyle w:val="Hyperlink"/>
          </w:rPr>
          <w:t>A/73/20</w:t>
        </w:r>
      </w:hyperlink>
      <w:r w:rsidRPr="00086718">
        <w:t xml:space="preserve">, para. 364). </w:t>
      </w:r>
    </w:p>
    <w:p w14:paraId="4ABEFC51" w14:textId="77777777" w:rsidR="003B45E9" w:rsidRPr="00086718" w:rsidRDefault="003B45E9" w:rsidP="003B45E9">
      <w:r w:rsidRPr="00086718">
        <w:t xml:space="preserve">Under this agenda item, first considered at the Committee session in 2019, States share information on, among other things: </w:t>
      </w:r>
      <w:r w:rsidRPr="00770C26">
        <w:rPr>
          <w:rStyle w:val="Emphasis"/>
          <w:highlight w:val="green"/>
        </w:rPr>
        <w:t>r</w:t>
      </w:r>
      <w:r w:rsidRPr="009D70FC">
        <w:rPr>
          <w:rStyle w:val="Emphasis"/>
        </w:rPr>
        <w:t>e</w:t>
      </w:r>
      <w:r w:rsidRPr="00086718">
        <w:rPr>
          <w:rStyle w:val="Emphasis"/>
        </w:rPr>
        <w:t xml:space="preserve">search </w:t>
      </w:r>
      <w:r w:rsidRPr="00770C26">
        <w:rPr>
          <w:rStyle w:val="Emphasis"/>
          <w:highlight w:val="green"/>
        </w:rPr>
        <w:t>and d</w:t>
      </w:r>
      <w:r w:rsidRPr="00086718">
        <w:rPr>
          <w:rStyle w:val="Emphasis"/>
        </w:rPr>
        <w:t xml:space="preserve">evelopment activities; astronaut </w:t>
      </w:r>
      <w:proofErr w:type="spellStart"/>
      <w:r w:rsidRPr="00086718">
        <w:rPr>
          <w:rStyle w:val="Emphasis"/>
        </w:rPr>
        <w:t>programmes</w:t>
      </w:r>
      <w:proofErr w:type="spellEnd"/>
      <w:r w:rsidRPr="00086718">
        <w:rPr>
          <w:rStyle w:val="Emphasis"/>
        </w:rPr>
        <w:t xml:space="preserve">; a space exploration innovation hub </w:t>
      </w:r>
      <w:proofErr w:type="spellStart"/>
      <w:r w:rsidRPr="00086718">
        <w:rPr>
          <w:rStyle w:val="Emphasis"/>
        </w:rPr>
        <w:t>centre</w:t>
      </w:r>
      <w:proofErr w:type="spellEnd"/>
      <w:r w:rsidRPr="00086718">
        <w:rPr>
          <w:rStyle w:val="Emphasis"/>
        </w:rPr>
        <w:t xml:space="preserve">; the planned establishment of a Mars scientific city; activities in connection with the International Space Station and the China Space Station; the use of a satellite as a multi-wavelength observatory; various missions to the Moon, Mars, Venus, Jupiter and asteroids; the planned Lunar Orbital Platform-Gateway; a new spacecraft that has the potential to be utilized as a deep-space logistics carrier to the cis-lunar region; </w:t>
      </w:r>
      <w:r w:rsidRPr="00086718">
        <w:t>a dedicated solar mission with a focus on studying the inner solar corona; a tracker of electromagnetic counterparts of binary neutron star merger events; a mission to examine the atmospheric composition of exoplanets; and satellites launched for the purpose of deep space exploration. Much of this information is available in </w:t>
      </w:r>
      <w:hyperlink r:id="rId34" w:history="1">
        <w:r w:rsidRPr="00086718">
          <w:rPr>
            <w:rStyle w:val="Hyperlink"/>
          </w:rPr>
          <w:t>technical presentations</w:t>
        </w:r>
      </w:hyperlink>
      <w:r w:rsidRPr="00086718">
        <w:t>.</w:t>
      </w:r>
    </w:p>
    <w:p w14:paraId="1BE2975B" w14:textId="77777777" w:rsidR="003B45E9" w:rsidRPr="00086718" w:rsidRDefault="003B45E9" w:rsidP="003B45E9"/>
    <w:p w14:paraId="2E716E8E" w14:textId="77777777" w:rsidR="003B45E9" w:rsidRPr="00086718" w:rsidRDefault="003B45E9" w:rsidP="003B45E9"/>
    <w:p w14:paraId="50AB1686" w14:textId="3C97E778" w:rsidR="003B45E9" w:rsidRPr="00086718" w:rsidRDefault="003B45E9" w:rsidP="003B45E9">
      <w:pPr>
        <w:pStyle w:val="Heading4"/>
      </w:pPr>
      <w:r w:rsidRPr="00086718">
        <w:t xml:space="preserve">Space innovation solves extinction </w:t>
      </w:r>
    </w:p>
    <w:p w14:paraId="4E8C03D2" w14:textId="77777777" w:rsidR="003B45E9" w:rsidRPr="00086718" w:rsidRDefault="003B45E9" w:rsidP="003B45E9">
      <w:proofErr w:type="spellStart"/>
      <w:r w:rsidRPr="00086718">
        <w:rPr>
          <w:rStyle w:val="Style13ptBold"/>
        </w:rPr>
        <w:t>Sadedin</w:t>
      </w:r>
      <w:proofErr w:type="spellEnd"/>
      <w:r w:rsidRPr="00086718">
        <w:rPr>
          <w:rStyle w:val="Style13ptBold"/>
        </w:rPr>
        <w:t xml:space="preserve"> 17</w:t>
      </w:r>
      <w:r w:rsidRPr="00086718">
        <w:t xml:space="preserve"> (Suzanne, PhD in Evolutionary Biology, 10-9, "Will Human Innovation Save Us From Future Extinction?," Forbes, </w:t>
      </w:r>
      <w:hyperlink r:id="rId35" w:history="1">
        <w:r w:rsidRPr="00086718">
          <w:rPr>
            <w:rStyle w:val="Hyperlink"/>
          </w:rPr>
          <w:t>https://www.forbes.com/sites/quora/2017/10/09/will-human-innovation-save-us-from-future-extinction/?sh=773a4f276c65</w:t>
        </w:r>
      </w:hyperlink>
      <w:r w:rsidRPr="00086718">
        <w:t>) TDI</w:t>
      </w:r>
    </w:p>
    <w:p w14:paraId="6C7B73C4" w14:textId="59A66588" w:rsidR="003B45E9" w:rsidRDefault="003B45E9" w:rsidP="003B45E9">
      <w:pPr>
        <w:rPr>
          <w:rStyle w:val="StyleUnderline"/>
        </w:rPr>
      </w:pPr>
      <w:r w:rsidRPr="00086718">
        <w:t xml:space="preserve">Does the human ability to innovate suggest an immunity to total extinction? Yes and no. Currently, </w:t>
      </w:r>
      <w:r w:rsidRPr="00086718">
        <w:rPr>
          <w:rStyle w:val="StyleUnderline"/>
        </w:rPr>
        <w:t>innovation reduces our chance of extinction</w:t>
      </w:r>
      <w:r w:rsidRPr="00086718">
        <w:t xml:space="preserve"> in some ways, and increases it in others. But </w:t>
      </w:r>
      <w:r w:rsidRPr="00086718">
        <w:rPr>
          <w:rStyle w:val="Emphasis"/>
        </w:rPr>
        <w:t xml:space="preserve">if we </w:t>
      </w:r>
      <w:r w:rsidRPr="00770C26">
        <w:rPr>
          <w:rStyle w:val="Emphasis"/>
          <w:highlight w:val="green"/>
        </w:rPr>
        <w:t>innovate cleverly</w:t>
      </w:r>
      <w:r w:rsidRPr="00086718">
        <w:rPr>
          <w:rStyle w:val="Emphasis"/>
        </w:rPr>
        <w:t xml:space="preserve">, we could become just about </w:t>
      </w:r>
      <w:r w:rsidRPr="00770C26">
        <w:rPr>
          <w:rStyle w:val="Emphasis"/>
          <w:highlight w:val="green"/>
        </w:rPr>
        <w:t>immune to extinction</w:t>
      </w:r>
      <w:r w:rsidRPr="00086718">
        <w:rPr>
          <w:rStyle w:val="Emphasis"/>
        </w:rPr>
        <w:t xml:space="preserve">. </w:t>
      </w:r>
      <w:r w:rsidRPr="00086718">
        <w:rPr>
          <w:rStyle w:val="StyleUnderline"/>
        </w:rPr>
        <w:t xml:space="preserve">The species that survive mass extinctions tend to share three characteristics. They're </w:t>
      </w:r>
      <w:r w:rsidRPr="00086718">
        <w:rPr>
          <w:rStyle w:val="Emphasis"/>
        </w:rPr>
        <w:t>widespread</w:t>
      </w:r>
      <w:r w:rsidRPr="00086718">
        <w:rPr>
          <w:rStyle w:val="StyleUnderline"/>
        </w:rPr>
        <w:t>. This means local disasters don't wipe out the entire species</w:t>
      </w:r>
      <w:r w:rsidRPr="00086718">
        <w:t xml:space="preserve">, and some small areas, called refugia, tend to be unaffected by global disasters. If you're widespread, it's more likely that you have a population that happens to live in a refugium. </w:t>
      </w:r>
      <w:r w:rsidRPr="00086718">
        <w:rPr>
          <w:rStyle w:val="StyleUnderline"/>
        </w:rPr>
        <w:t>They're ecological generalists. They can cope with widely varying physical conditions</w:t>
      </w:r>
      <w:r w:rsidRPr="00086718">
        <w:t xml:space="preserve">, and they're not fussy about food. </w:t>
      </w:r>
      <w:r w:rsidRPr="00086718">
        <w:rPr>
          <w:rStyle w:val="StyleUnderline"/>
        </w:rPr>
        <w:t xml:space="preserve">They're </w:t>
      </w:r>
      <w:proofErr w:type="gramStart"/>
      <w:r w:rsidRPr="00086718">
        <w:rPr>
          <w:rStyle w:val="StyleUnderline"/>
        </w:rPr>
        <w:t>r-selected</w:t>
      </w:r>
      <w:proofErr w:type="gramEnd"/>
      <w:r w:rsidRPr="00086718">
        <w:rPr>
          <w:rStyle w:val="StyleUnderline"/>
        </w:rPr>
        <w:t xml:space="preserve">. This means </w:t>
      </w:r>
      <w:r w:rsidRPr="00086718">
        <w:rPr>
          <w:rStyle w:val="StyleUnderline"/>
        </w:rPr>
        <w:lastRenderedPageBreak/>
        <w:t>that they breed fast and have short generation times</w:t>
      </w:r>
      <w:r w:rsidRPr="00086718">
        <w:t xml:space="preserve">, which allows them to rapidly grow their populations and adapt genetically to new conditions. </w:t>
      </w:r>
      <w:r w:rsidRPr="00086718">
        <w:rPr>
          <w:rStyle w:val="Emphasis"/>
        </w:rPr>
        <w:t xml:space="preserve">Innovation gives humans the </w:t>
      </w:r>
      <w:r w:rsidRPr="00770C26">
        <w:rPr>
          <w:rStyle w:val="Emphasis"/>
          <w:highlight w:val="green"/>
        </w:rPr>
        <w:t>ability to be widespread ecological generalists</w:t>
      </w:r>
      <w:r w:rsidRPr="00086718">
        <w:rPr>
          <w:rStyle w:val="StyleUnderline"/>
        </w:rPr>
        <w:t>. With technology, we can live in more diverse conditions and places than any other species</w:t>
      </w:r>
      <w:r w:rsidRPr="00086718">
        <w:t xml:space="preserve">. And while we can't (currently) grow our populations rapidly like an r-selected species, </w:t>
      </w:r>
      <w:r w:rsidRPr="00086718">
        <w:rPr>
          <w:rStyle w:val="StyleUnderline"/>
        </w:rPr>
        <w:t>innovation</w:t>
      </w:r>
      <w:r w:rsidRPr="00086718">
        <w:t xml:space="preserve"> does </w:t>
      </w:r>
      <w:r w:rsidRPr="00086718">
        <w:rPr>
          <w:rStyle w:val="StyleUnderline"/>
        </w:rPr>
        <w:t xml:space="preserve">allow us to adapt quickly at the cultural level. Technology also increases our connections to </w:t>
      </w:r>
      <w:proofErr w:type="gramStart"/>
      <w:r w:rsidRPr="00086718">
        <w:rPr>
          <w:rStyle w:val="StyleUnderline"/>
        </w:rPr>
        <w:t>one another</w:t>
      </w:r>
      <w:proofErr w:type="gramEnd"/>
      <w:r w:rsidRPr="00086718">
        <w:t xml:space="preserve"> and connectivity is a two-edged sword. Many species consist of a network of </w:t>
      </w:r>
      <w:r w:rsidRPr="00086718">
        <w:rPr>
          <w:rStyle w:val="StyleUnderline"/>
        </w:rPr>
        <w:t>small, local populations</w:t>
      </w:r>
      <w:r w:rsidRPr="00086718">
        <w:t xml:space="preserve">, each of which is somewhat isolated from the others. We call this a metapopulation. The local populations </w:t>
      </w:r>
      <w:r w:rsidRPr="00086718">
        <w:rPr>
          <w:rStyle w:val="StyleUnderline"/>
        </w:rPr>
        <w:t xml:space="preserve">often go extinct, but they are later re-seeded by others, so the metapopulation </w:t>
      </w:r>
      <w:proofErr w:type="gramStart"/>
      <w:r w:rsidRPr="00086718">
        <w:rPr>
          <w:rStyle w:val="StyleUnderline"/>
        </w:rPr>
        <w:t>as a whole survives</w:t>
      </w:r>
      <w:proofErr w:type="gramEnd"/>
      <w:r w:rsidRPr="00086718">
        <w:rPr>
          <w:rStyle w:val="StyleUnderline"/>
        </w:rPr>
        <w:t xml:space="preserve">. </w:t>
      </w:r>
      <w:r w:rsidRPr="00086718">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w:t>
      </w:r>
      <w:proofErr w:type="gramStart"/>
      <w:r w:rsidRPr="00086718">
        <w:t>absolutely certain</w:t>
      </w:r>
      <w:proofErr w:type="gramEnd"/>
      <w:r w:rsidRPr="00086718">
        <w:t xml:space="preserve"> something won't kill us in a decade until we've waited a decade to see. We try to be careful and test things before they're released, and the probability that any </w:t>
      </w:r>
      <w:proofErr w:type="gramStart"/>
      <w:r w:rsidRPr="00086718">
        <w:t>particular invention</w:t>
      </w:r>
      <w:proofErr w:type="gramEnd"/>
      <w:r w:rsidRPr="00086718">
        <w:t xml:space="preserve"> could kill us all is tiny, but since we're constantly innovating, it's a real possibility. Pandemics pose the same problem for a well-connected species. There are certain possibilities where species extinction is </w:t>
      </w:r>
      <w:proofErr w:type="gramStart"/>
      <w:r w:rsidRPr="00086718">
        <w:t>really hard</w:t>
      </w:r>
      <w:proofErr w:type="gramEnd"/>
      <w:r w:rsidRPr="00086718">
        <w:t xml:space="preserve"> to avoid; fortunately, they're also very unlikely, but we are definitely not immune from this. The most likely </w:t>
      </w:r>
      <w:proofErr w:type="gramStart"/>
      <w:r w:rsidRPr="00086718">
        <w:t>cause</w:t>
      </w:r>
      <w:proofErr w:type="gramEnd"/>
      <w:r w:rsidRPr="00086718">
        <w:t xml:space="preserv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086718">
        <w:rPr>
          <w:rStyle w:val="StyleUnderline"/>
        </w:rPr>
        <w:t xml:space="preserve">how could innovation </w:t>
      </w:r>
      <w:r w:rsidRPr="00086718">
        <w:rPr>
          <w:rStyle w:val="Emphasis"/>
        </w:rPr>
        <w:t>prevent our extinction</w:t>
      </w:r>
      <w:r w:rsidRPr="00086718">
        <w:rPr>
          <w:rStyle w:val="StyleUnderline"/>
        </w:rPr>
        <w:t xml:space="preserve">? We </w:t>
      </w:r>
      <w:r w:rsidRPr="00086718">
        <w:rPr>
          <w:rStyle w:val="Emphasis"/>
        </w:rPr>
        <w:t>seed the galaxy</w:t>
      </w:r>
      <w:r w:rsidRPr="00086718">
        <w:rPr>
          <w:rStyle w:val="StyleUnderline"/>
        </w:rPr>
        <w:t xml:space="preserve"> with independently evolving human populations to create a new metapopulation. These local populations would hopefully be sufficiently isolated that some would survive an innovation or disaster that wipes out the rest.</w:t>
      </w:r>
      <w:r w:rsidRPr="00086718">
        <w:t xml:space="preserve"> They would, of course, evolve in response to local conditions, perhaps creating several new species. </w:t>
      </w:r>
      <w:proofErr w:type="gramStart"/>
      <w:r w:rsidRPr="00086718">
        <w:t>So</w:t>
      </w:r>
      <w:proofErr w:type="gramEnd"/>
      <w:r w:rsidRPr="00086718">
        <w:t xml:space="preserve"> you could say this is still extinction, but </w:t>
      </w:r>
      <w:r w:rsidRPr="00086718">
        <w:rPr>
          <w:rStyle w:val="StyleUnderline"/>
        </w:rPr>
        <w:t>it's as close as we'll come to persistence in our ever-changing universe.</w:t>
      </w:r>
    </w:p>
    <w:p w14:paraId="0410DC20" w14:textId="77777777" w:rsidR="00E914A8" w:rsidRPr="00E914A8" w:rsidRDefault="00E914A8" w:rsidP="00E914A8"/>
    <w:sectPr w:rsidR="00E914A8" w:rsidRPr="00E914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9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5A3"/>
    <w:rsid w:val="000D26A6"/>
    <w:rsid w:val="000D2B90"/>
    <w:rsid w:val="000D6ED8"/>
    <w:rsid w:val="000D717B"/>
    <w:rsid w:val="00100B28"/>
    <w:rsid w:val="00106266"/>
    <w:rsid w:val="00117316"/>
    <w:rsid w:val="001209B4"/>
    <w:rsid w:val="00136C8B"/>
    <w:rsid w:val="00175BD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2B77"/>
    <w:rsid w:val="0022589F"/>
    <w:rsid w:val="002343FE"/>
    <w:rsid w:val="0023561D"/>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AE9"/>
    <w:rsid w:val="002B7ACF"/>
    <w:rsid w:val="002D00C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AD2"/>
    <w:rsid w:val="003B1668"/>
    <w:rsid w:val="003B45E9"/>
    <w:rsid w:val="003C5F4C"/>
    <w:rsid w:val="003D5EA8"/>
    <w:rsid w:val="003D7B28"/>
    <w:rsid w:val="003E2B46"/>
    <w:rsid w:val="003E305E"/>
    <w:rsid w:val="003E34DB"/>
    <w:rsid w:val="003E523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56E"/>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54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941"/>
    <w:rsid w:val="007D1CB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3156"/>
    <w:rsid w:val="0087459D"/>
    <w:rsid w:val="0087680F"/>
    <w:rsid w:val="00876D81"/>
    <w:rsid w:val="00881D86"/>
    <w:rsid w:val="00883306"/>
    <w:rsid w:val="008904F9"/>
    <w:rsid w:val="00890E4C"/>
    <w:rsid w:val="00890E74"/>
    <w:rsid w:val="00892798"/>
    <w:rsid w:val="0089418F"/>
    <w:rsid w:val="0089654D"/>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08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5EDB"/>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CBD"/>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C6C"/>
    <w:rsid w:val="00D30CBD"/>
    <w:rsid w:val="00D30D9E"/>
    <w:rsid w:val="00D33908"/>
    <w:rsid w:val="00D354F2"/>
    <w:rsid w:val="00D36C30"/>
    <w:rsid w:val="00D37C90"/>
    <w:rsid w:val="00D43A8C"/>
    <w:rsid w:val="00D441C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FF4"/>
    <w:rsid w:val="00E541F9"/>
    <w:rsid w:val="00E57B79"/>
    <w:rsid w:val="00E63419"/>
    <w:rsid w:val="00E641EA"/>
    <w:rsid w:val="00E64496"/>
    <w:rsid w:val="00E72115"/>
    <w:rsid w:val="00E8322E"/>
    <w:rsid w:val="00E903E0"/>
    <w:rsid w:val="00E914A8"/>
    <w:rsid w:val="00E9269F"/>
    <w:rsid w:val="00E92714"/>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98E"/>
    <w:rsid w:val="00F57FFB"/>
    <w:rsid w:val="00F601E6"/>
    <w:rsid w:val="00F6553E"/>
    <w:rsid w:val="00F73954"/>
    <w:rsid w:val="00F94060"/>
    <w:rsid w:val="00FA56F6"/>
    <w:rsid w:val="00FB329D"/>
    <w:rsid w:val="00FC27E3"/>
    <w:rsid w:val="00FC333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1C3259"/>
  <w14:defaultImageDpi w14:val="300"/>
  <w15:docId w15:val="{0F9B4A7F-0DDC-BA40-8E8A-431353744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69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69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69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569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F569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69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98E"/>
  </w:style>
  <w:style w:type="character" w:customStyle="1" w:styleId="Heading1Char">
    <w:name w:val="Heading 1 Char"/>
    <w:aliases w:val="Pocket Char"/>
    <w:basedOn w:val="DefaultParagraphFont"/>
    <w:link w:val="Heading1"/>
    <w:uiPriority w:val="9"/>
    <w:rsid w:val="00F569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698E"/>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CardStyle Char"/>
    <w:basedOn w:val="DefaultParagraphFont"/>
    <w:link w:val="Heading3"/>
    <w:uiPriority w:val="9"/>
    <w:rsid w:val="00F5698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569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698E"/>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B"/>
    <w:basedOn w:val="DefaultParagraphFont"/>
    <w:uiPriority w:val="1"/>
    <w:qFormat/>
    <w:rsid w:val="00F5698E"/>
    <w:rPr>
      <w:b w:val="0"/>
      <w:sz w:val="26"/>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F5698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5698E"/>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TA"/>
    <w:basedOn w:val="DefaultParagraphFont"/>
    <w:link w:val="Card"/>
    <w:uiPriority w:val="99"/>
    <w:unhideWhenUsed/>
    <w:rsid w:val="00F5698E"/>
    <w:rPr>
      <w:color w:val="auto"/>
      <w:u w:val="none"/>
    </w:rPr>
  </w:style>
  <w:style w:type="paragraph" w:styleId="DocumentMap">
    <w:name w:val="Document Map"/>
    <w:basedOn w:val="Normal"/>
    <w:link w:val="DocumentMapChar"/>
    <w:uiPriority w:val="99"/>
    <w:semiHidden/>
    <w:unhideWhenUsed/>
    <w:rsid w:val="00F569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98E"/>
    <w:rPr>
      <w:rFonts w:ascii="Lucida Grande" w:hAnsi="Lucida Grande" w:cs="Lucida Grande"/>
    </w:rPr>
  </w:style>
  <w:style w:type="paragraph" w:customStyle="1" w:styleId="textbold">
    <w:name w:val="text bold"/>
    <w:basedOn w:val="Normal"/>
    <w:link w:val="Emphasis"/>
    <w:uiPriority w:val="20"/>
    <w:qFormat/>
    <w:rsid w:val="00E914A8"/>
    <w:pPr>
      <w:widowControl w:val="0"/>
      <w:spacing w:after="0" w:line="240" w:lineRule="auto"/>
      <w:ind w:left="720"/>
      <w:jc w:val="both"/>
    </w:pPr>
    <w:rPr>
      <w:b/>
      <w:iCs/>
      <w:sz w:val="26"/>
      <w:u w:val="single"/>
    </w:rPr>
  </w:style>
  <w:style w:type="paragraph" w:customStyle="1" w:styleId="Card">
    <w:name w:val="Card"/>
    <w:aliases w:val="No Spacing111112,nonunderlined,No Spacing11211,Debate Text,No Spacing11,No Spacing111,No Spacing2,Read stuff,No Spacing1,Note Level 2,No Spacing23"/>
    <w:basedOn w:val="Heading1"/>
    <w:link w:val="Hyperlink"/>
    <w:autoRedefine/>
    <w:uiPriority w:val="99"/>
    <w:qFormat/>
    <w:rsid w:val="00E914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914A8"/>
    <w:pPr>
      <w:spacing w:before="100" w:beforeAutospacing="1" w:after="100" w:afterAutospacing="1"/>
    </w:pPr>
  </w:style>
  <w:style w:type="paragraph" w:styleId="NoSpacing">
    <w:name w:val="No Spacing"/>
    <w:aliases w:val="Small Text,Card Format,Note Level 21,ClearFormatting,Clear,DDI Tag,Tag Title,No Spacing51,card,Medium Grid 21,No Spacing22,No Spacing3,tag,No Spacing41,ca,Dont use,Tag and Cite,No Spacing31,CD - Cite,No Spacing6,No Spacing7,Very Small Text"/>
    <w:basedOn w:val="Heading1"/>
    <w:autoRedefine/>
    <w:uiPriority w:val="99"/>
    <w:qFormat/>
    <w:rsid w:val="00E914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914A8"/>
    <w:rPr>
      <w:rFonts w:ascii="Calibri" w:hAnsi="Calibri" w:cs="Calibri"/>
      <w:sz w:val="22"/>
    </w:rPr>
  </w:style>
  <w:style w:type="paragraph" w:customStyle="1" w:styleId="Emphasis1">
    <w:name w:val="Emphasis1"/>
    <w:basedOn w:val="Normal"/>
    <w:autoRedefine/>
    <w:uiPriority w:val="20"/>
    <w:qFormat/>
    <w:rsid w:val="003E523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character" w:customStyle="1" w:styleId="TitleChar">
    <w:name w:val="Title Char"/>
    <w:aliases w:val="Bold Underlined Char,UNDERLINE Char2,Cites and Cards Char,UNDERLINE Char,title Char,Block Heading Char,Read This Char"/>
    <w:basedOn w:val="DefaultParagraphFont"/>
    <w:link w:val="Title"/>
    <w:uiPriority w:val="6"/>
    <w:qFormat/>
    <w:rsid w:val="003E5238"/>
    <w:rPr>
      <w:u w:val="single"/>
    </w:rPr>
  </w:style>
  <w:style w:type="paragraph" w:styleId="Title">
    <w:name w:val="Title"/>
    <w:aliases w:val="Bold Underlined,UNDERLINE,Cites and Cards,title,Block Heading,Read This"/>
    <w:basedOn w:val="Normal"/>
    <w:next w:val="Normal"/>
    <w:link w:val="TitleChar"/>
    <w:uiPriority w:val="6"/>
    <w:qFormat/>
    <w:rsid w:val="003E5238"/>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E5238"/>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3E52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2183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alpolicyjournal.com/blog/07/06/2017/post-truth-politics-fifth-estate-and-securitization-fake-news" TargetMode="External"/><Relationship Id="rId18" Type="http://schemas.openxmlformats.org/officeDocument/2006/relationships/hyperlink" Target="https://ilsr.org/report-most-americans-have-no-real-choice-in-internet-providers/" TargetMode="External"/><Relationship Id="rId26" Type="http://schemas.openxmlformats.org/officeDocument/2006/relationships/hyperlink" Target="https://www.scirp.org/journal/paperinformation.aspx?paperid=85201" TargetMode="External"/><Relationship Id="rId21" Type="http://schemas.openxmlformats.org/officeDocument/2006/relationships/hyperlink" Target="https://fiber.google.com/" TargetMode="External"/><Relationship Id="rId34" Type="http://schemas.openxmlformats.org/officeDocument/2006/relationships/hyperlink" Target="https://www.unoosa.org/oosa/en/ourwork/copuos/technical-presentations.html" TargetMode="External"/><Relationship Id="rId7" Type="http://schemas.openxmlformats.org/officeDocument/2006/relationships/settings" Target="settings.xml"/><Relationship Id="rId12" Type="http://schemas.openxmlformats.org/officeDocument/2006/relationships/hyperlink" Target="https://archive.is/K6Lq0" TargetMode="External"/><Relationship Id="rId17" Type="http://schemas.openxmlformats.org/officeDocument/2006/relationships/hyperlink" Target="https://apnews.com/article/distance-learning-coronavirus-pandemic-oregon-7fde612c3dbfd2e21fab9673ca49ad89" TargetMode="External"/><Relationship Id="rId25" Type="http://schemas.openxmlformats.org/officeDocument/2006/relationships/hyperlink" Target="https://www.scirp.org/journal/paperinformation.aspx?paperid=85201" TargetMode="External"/><Relationship Id="rId33" Type="http://schemas.openxmlformats.org/officeDocument/2006/relationships/hyperlink" Target="https://www.unoosa.org/oosa/en/oosadoc/data/documents/2018/a/a7320_0.html" TargetMode="External"/><Relationship Id="rId2" Type="http://schemas.openxmlformats.org/officeDocument/2006/relationships/customXml" Target="../customXml/item2.xml"/><Relationship Id="rId16" Type="http://schemas.openxmlformats.org/officeDocument/2006/relationships/hyperlink" Target="https://usafacts.org/articles/internet-access-students-at-home/" TargetMode="External"/><Relationship Id="rId20" Type="http://schemas.openxmlformats.org/officeDocument/2006/relationships/hyperlink" Target="https://support.google.com/fiber/answer/6250056?hl=en" TargetMode="External"/><Relationship Id="rId29" Type="http://schemas.openxmlformats.org/officeDocument/2006/relationships/hyperlink" Target="https://www.ft.com/content/04858216-322e-11ea-9703-eea0cae3f0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augustlumanlan2017/how-spacexs-starlink-will-be-the-future-of-the-internet-8f07adb4eb2"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s://www.unoosa.org/oosa/en/oosadoc/data/documents/2018/aac.105/aac.1051168_0.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digitaltrends.com/web/31-percent-us-households-no-broadband-internet/"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scirp.org/journal/paperinformation.aspx?paperid=85201" TargetMode="External"/><Relationship Id="rId36" Type="http://schemas.openxmlformats.org/officeDocument/2006/relationships/fontTable" Target="fontTable.xml"/><Relationship Id="rId10" Type="http://schemas.openxmlformats.org/officeDocument/2006/relationships/hyperlink" Target="https://www.highspeedoptions.com/resources/insights/will-starlink-change-the-internet" TargetMode="External"/><Relationship Id="rId19" Type="http://schemas.openxmlformats.org/officeDocument/2006/relationships/hyperlink" Target="https://testmy.net/hoststats/viasat" TargetMode="External"/><Relationship Id="rId31" Type="http://schemas.openxmlformats.org/officeDocument/2006/relationships/hyperlink" Target="https://www.unoosa.org/res/oosadoc/data/documents/2018/aac_105c_12018crp/aac_105c_12018crp_3_0_html/AC105_C1_2018_CRP03E.pdf"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medium.com/technology-hits/will-starlink-disrupt-spectrums-internet-provider-monopoly-c3b33d20be11" TargetMode="External"/><Relationship Id="rId22" Type="http://schemas.openxmlformats.org/officeDocument/2006/relationships/hyperlink" Target="https://www.cnbc.com/2021/02/22/elon-musk-spacex-will-double-starlink-internet-speed-later-this-year.html" TargetMode="External"/><Relationship Id="rId27" Type="http://schemas.openxmlformats.org/officeDocument/2006/relationships/hyperlink" Target="https://www.scirp.org/journal/paperinformation.aspx?paperid=85201" TargetMode="External"/><Relationship Id="rId30" Type="http://schemas.openxmlformats.org/officeDocument/2006/relationships/hyperlink" Target="https://www.unoosa.org/oosa/en/ourwork/space-agencies-OLD.html" TargetMode="External"/><Relationship Id="rId35" Type="http://schemas.openxmlformats.org/officeDocument/2006/relationships/hyperlink" Target="https://www.forbes.com/sites/quora/2017/10/09/will-human-innovation-save-us-from-future-extinction/?sh=773a4f276c6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35</Pages>
  <Words>15926</Words>
  <Characters>90781</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29</cp:revision>
  <dcterms:created xsi:type="dcterms:W3CDTF">2022-01-13T21:17:00Z</dcterms:created>
  <dcterms:modified xsi:type="dcterms:W3CDTF">2022-01-13T23:10:00Z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