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CA9DF" w14:textId="77777777" w:rsidR="007F10BB" w:rsidRDefault="007F10BB" w:rsidP="00294ED2">
      <w:bookmarkStart w:id="0" w:name="_Hlk79418733"/>
    </w:p>
    <w:p w14:paraId="3A299425" w14:textId="77777777" w:rsidR="00294ED2" w:rsidRPr="00294ED2" w:rsidRDefault="00294ED2" w:rsidP="00294ED2"/>
    <w:p w14:paraId="552E1CB8" w14:textId="78DB9FB3" w:rsidR="00250642" w:rsidRDefault="00250642" w:rsidP="00250642">
      <w:pPr>
        <w:pStyle w:val="Heading1"/>
      </w:pPr>
      <w:r>
        <w:lastRenderedPageBreak/>
        <w:t>1NC</w:t>
      </w:r>
    </w:p>
    <w:p w14:paraId="4FB0228F" w14:textId="3BB9779A" w:rsidR="001362F4" w:rsidRDefault="001362F4" w:rsidP="001362F4">
      <w:pPr>
        <w:pStyle w:val="Heading2"/>
      </w:pPr>
      <w:r>
        <w:lastRenderedPageBreak/>
        <w:t>Offs</w:t>
      </w:r>
    </w:p>
    <w:p w14:paraId="2822D32D" w14:textId="0C564C6B" w:rsidR="00CE2641" w:rsidRDefault="00CE2641" w:rsidP="00CE2641">
      <w:pPr>
        <w:pStyle w:val="Heading3"/>
      </w:pPr>
      <w:bookmarkStart w:id="1" w:name="_Hlk78371048"/>
      <w:bookmarkStart w:id="2" w:name="_Hlk93667651"/>
      <w:r>
        <w:lastRenderedPageBreak/>
        <w:t>1</w:t>
      </w:r>
    </w:p>
    <w:bookmarkEnd w:id="1"/>
    <w:bookmarkEnd w:id="2"/>
    <w:p w14:paraId="7C2DAA51" w14:textId="4A1ECB50" w:rsidR="00435BB6" w:rsidRDefault="00435BB6" w:rsidP="00435BB6">
      <w:pPr>
        <w:pStyle w:val="Heading4"/>
        <w:rPr>
          <w:rFonts w:eastAsia="Times New Roman"/>
        </w:rPr>
      </w:pPr>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hat the appropriation of outer space by private entities is unjust and may only garner offense from the hypothetical implementation of the resolution – they don’t</w:t>
      </w:r>
      <w:r w:rsidR="00053B67">
        <w:rPr>
          <w:rFonts w:eastAsia="Times New Roman"/>
        </w:rPr>
        <w:t xml:space="preserve"> – </w:t>
      </w:r>
      <w:r w:rsidR="00CD144D">
        <w:rPr>
          <w:rFonts w:eastAsia="Times New Roman"/>
        </w:rPr>
        <w:t>performance</w:t>
      </w:r>
      <w:r w:rsidR="00053B67">
        <w:rPr>
          <w:rFonts w:eastAsia="Times New Roman"/>
        </w:rPr>
        <w:t xml:space="preserve"> writing about sci fi</w:t>
      </w:r>
    </w:p>
    <w:p w14:paraId="7EEBDDE8" w14:textId="77777777" w:rsidR="00435BB6" w:rsidRPr="007623B6" w:rsidRDefault="00435BB6" w:rsidP="00435BB6"/>
    <w:p w14:paraId="39AD107B" w14:textId="77777777" w:rsidR="00435BB6" w:rsidRPr="0068057F" w:rsidRDefault="00435BB6" w:rsidP="00435BB6">
      <w:pPr>
        <w:pStyle w:val="Heading4"/>
      </w:pPr>
      <w:r w:rsidRPr="00197617">
        <w:rPr>
          <w:u w:val="single"/>
        </w:rPr>
        <w:t>Private entity</w:t>
      </w:r>
      <w:r>
        <w:t xml:space="preserve"> is defined by</w:t>
      </w:r>
    </w:p>
    <w:p w14:paraId="3F5E1A9F" w14:textId="77777777" w:rsidR="00435BB6" w:rsidRDefault="00435BB6" w:rsidP="00435BB6">
      <w:r w:rsidRPr="0082038D">
        <w:rPr>
          <w:rStyle w:val="StyleUnderline"/>
        </w:rPr>
        <w:t>Cornell Law n.d.</w:t>
      </w:r>
      <w:r>
        <w:t xml:space="preserve"> “private entity” </w:t>
      </w:r>
      <w:hyperlink r:id="rId9"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18301ABC" w14:textId="77777777" w:rsidR="00435BB6" w:rsidRDefault="00435BB6" w:rsidP="00435BB6">
      <w:pPr>
        <w:pStyle w:val="ListParagraph"/>
        <w:numPr>
          <w:ilvl w:val="0"/>
          <w:numId w:val="13"/>
        </w:numPr>
        <w:rPr>
          <w:rStyle w:val="StyleUnderline"/>
        </w:rPr>
      </w:pPr>
      <w:r w:rsidRPr="0082038D">
        <w:t xml:space="preserve">In </w:t>
      </w:r>
      <w:proofErr w:type="gramStart"/>
      <w:r w:rsidRPr="0082038D">
        <w:t>general</w:t>
      </w:r>
      <w:proofErr w:type="gramEnd"/>
      <w:r w:rsidRPr="0082038D">
        <w:t xml:space="preserve"> Except as otherwise provided in this paragraph, </w:t>
      </w:r>
      <w:r w:rsidRPr="0082038D">
        <w:rPr>
          <w:rStyle w:val="StyleUnderline"/>
        </w:rPr>
        <w:t xml:space="preserve">the term “private entity” means </w:t>
      </w:r>
      <w:r w:rsidRPr="007623B6">
        <w:rPr>
          <w:rStyle w:val="StyleUnderline"/>
          <w:highlight w:val="green"/>
        </w:rPr>
        <w:t>any person or private group</w:t>
      </w:r>
      <w:r w:rsidRPr="0082038D">
        <w:rPr>
          <w:rStyle w:val="StyleUnderline"/>
        </w:rPr>
        <w:t xml:space="preserve">, organization, proprietorship, partnership, trust, cooperative, corporation, or other </w:t>
      </w:r>
      <w:r w:rsidRPr="007623B6">
        <w:rPr>
          <w:rStyle w:val="StyleUnderline"/>
          <w:highlight w:val="green"/>
        </w:rPr>
        <w:t>commercial or nonprofit entity</w:t>
      </w:r>
      <w:r w:rsidRPr="0082038D">
        <w:rPr>
          <w:rStyle w:val="StyleUnderline"/>
        </w:rPr>
        <w:t>, including an officer, employee, or agent thereof.</w:t>
      </w:r>
    </w:p>
    <w:p w14:paraId="087E5107" w14:textId="77777777" w:rsidR="00435BB6" w:rsidRPr="007623B6" w:rsidRDefault="00435BB6" w:rsidP="00435BB6">
      <w:pPr>
        <w:rPr>
          <w:b/>
          <w:sz w:val="26"/>
          <w:u w:val="single"/>
        </w:rPr>
      </w:pPr>
    </w:p>
    <w:p w14:paraId="70F72BE4" w14:textId="77777777" w:rsidR="00435BB6" w:rsidRDefault="00435BB6" w:rsidP="00435BB6">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555BCC6D" w14:textId="77777777" w:rsidR="00435BB6" w:rsidRDefault="00435BB6" w:rsidP="00435BB6">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0" w:history="1">
        <w:r w:rsidRPr="006D00AB">
          <w:rPr>
            <w:rStyle w:val="Hyperlink"/>
          </w:rPr>
          <w:t>https://www.unoosa.org/oosa/en/ourwork/spacelaw/treaties/outerspacetreaty.html</w:t>
        </w:r>
      </w:hyperlink>
      <w:r>
        <w:t xml:space="preserve"> TG</w:t>
      </w:r>
    </w:p>
    <w:p w14:paraId="3DBE6284" w14:textId="77777777" w:rsidR="00435BB6" w:rsidRPr="006456B7" w:rsidRDefault="00435BB6" w:rsidP="00435BB6">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4BD63187" w14:textId="77777777" w:rsidR="00435BB6" w:rsidRPr="001D61F2" w:rsidRDefault="00435BB6" w:rsidP="00435BB6"/>
    <w:p w14:paraId="7336DE22" w14:textId="77777777" w:rsidR="00435BB6" w:rsidRDefault="00435BB6" w:rsidP="00435BB6">
      <w:pPr>
        <w:pStyle w:val="Heading4"/>
        <w:rPr>
          <w:rFonts w:cs="Calibri"/>
        </w:rPr>
      </w:pPr>
      <w:r w:rsidRPr="00F767F1">
        <w:rPr>
          <w:rFonts w:cs="Calibri"/>
        </w:rPr>
        <w:t>Vote neg:</w:t>
      </w:r>
    </w:p>
    <w:p w14:paraId="1AF4B33E" w14:textId="77777777" w:rsidR="00435BB6" w:rsidRPr="004D38A5" w:rsidRDefault="00435BB6" w:rsidP="00435BB6"/>
    <w:p w14:paraId="388D12C9" w14:textId="77777777" w:rsidR="00435BB6" w:rsidRDefault="00435BB6" w:rsidP="00435BB6">
      <w:pPr>
        <w:pStyle w:val="Heading4"/>
        <w:rPr>
          <w:rFonts w:cs="Calibri"/>
        </w:rPr>
      </w:pPr>
      <w:r w:rsidRPr="00F767F1">
        <w:rPr>
          <w:rFonts w:cs="Calibri"/>
        </w:rPr>
        <w:lastRenderedPageBreak/>
        <w:t>1] Fairness</w:t>
      </w:r>
      <w:r>
        <w:rPr>
          <w:rFonts w:cs="Calibri"/>
        </w:rPr>
        <w:t xml:space="preserve"> </w:t>
      </w:r>
      <w:r w:rsidRPr="00F767F1">
        <w:rPr>
          <w:rFonts w:cs="Calibri"/>
        </w:rPr>
        <w:t xml:space="preserve">–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17168AE1" w14:textId="77777777" w:rsidR="00435BB6" w:rsidRPr="004D38A5" w:rsidRDefault="00435BB6" w:rsidP="00435BB6"/>
    <w:p w14:paraId="56DA95C1" w14:textId="77777777" w:rsidR="00435BB6" w:rsidRDefault="00435BB6" w:rsidP="00435BB6">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xml:space="preserve">.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1AAFF9E9" w14:textId="77777777" w:rsidR="00435BB6" w:rsidRPr="004D38A5" w:rsidRDefault="00435BB6" w:rsidP="00435BB6"/>
    <w:p w14:paraId="2AEB92A3" w14:textId="71D151C6" w:rsidR="00435BB6" w:rsidRPr="009960DB" w:rsidRDefault="00435BB6" w:rsidP="00870464">
      <w:pPr>
        <w:pStyle w:val="Heading4"/>
      </w:pPr>
      <w:r>
        <w:t>3] TVA –</w:t>
      </w:r>
      <w:r w:rsidR="009960DB">
        <w:t xml:space="preserve"> cap + read </w:t>
      </w:r>
      <w:proofErr w:type="spellStart"/>
      <w:r w:rsidR="009960DB">
        <w:t>ur</w:t>
      </w:r>
      <w:proofErr w:type="spellEnd"/>
      <w:r w:rsidR="009960DB">
        <w:t xml:space="preserve"> </w:t>
      </w:r>
      <w:proofErr w:type="spellStart"/>
      <w:r w:rsidR="009960DB">
        <w:t>fw</w:t>
      </w:r>
      <w:proofErr w:type="spellEnd"/>
      <w:r w:rsidR="009960DB">
        <w:t xml:space="preserve"> </w:t>
      </w:r>
    </w:p>
    <w:p w14:paraId="5BB8590F" w14:textId="486A23C8" w:rsidR="00870464" w:rsidRPr="00E40BE2" w:rsidRDefault="00870464" w:rsidP="00870464">
      <w:pPr>
        <w:pStyle w:val="Heading4"/>
        <w:rPr>
          <w:rFonts w:cs="Calibri"/>
        </w:rPr>
      </w:pPr>
      <w:r w:rsidRPr="00E40BE2">
        <w:rPr>
          <w:rFonts w:cs="Calibri"/>
        </w:rPr>
        <w:t xml:space="preserve">Drop the debater – a) they have a 7-6 rebuttal advantage and the 2ar to make </w:t>
      </w:r>
      <w:proofErr w:type="spellStart"/>
      <w:r w:rsidRPr="00E40BE2">
        <w:rPr>
          <w:rFonts w:cs="Calibri"/>
        </w:rPr>
        <w:t>args</w:t>
      </w:r>
      <w:proofErr w:type="spellEnd"/>
      <w:r w:rsidRPr="00E40BE2">
        <w:rPr>
          <w:rFonts w:cs="Calibri"/>
        </w:rPr>
        <w:t xml:space="preserve"> I can’t respond to, b) it deters future abuse and sets a positive norm. </w:t>
      </w:r>
    </w:p>
    <w:p w14:paraId="4A3D74BB" w14:textId="77777777" w:rsidR="00870464" w:rsidRPr="00E40BE2" w:rsidRDefault="00870464" w:rsidP="00870464">
      <w:pPr>
        <w:pStyle w:val="Heading4"/>
        <w:rPr>
          <w:rFonts w:cs="Calibri"/>
        </w:rPr>
      </w:pPr>
      <w:r w:rsidRPr="00E40BE2">
        <w:rPr>
          <w:rFonts w:cs="Calibri"/>
        </w:rPr>
        <w:t xml:space="preserve">Use competing </w:t>
      </w:r>
      <w:proofErr w:type="spellStart"/>
      <w:r w:rsidRPr="00E40BE2">
        <w:rPr>
          <w:rFonts w:cs="Calibri"/>
        </w:rPr>
        <w:t>interps</w:t>
      </w:r>
      <w:proofErr w:type="spellEnd"/>
      <w:r w:rsidRPr="00E40BE2">
        <w:rPr>
          <w:rFonts w:cs="Calibri"/>
        </w:rPr>
        <w:t xml:space="preserve"> – a) reasonability invites arbitrary judge intervention since we don’t know your bs meter, b) collapses to competing </w:t>
      </w:r>
      <w:proofErr w:type="spellStart"/>
      <w:r w:rsidRPr="00E40BE2">
        <w:rPr>
          <w:rFonts w:cs="Calibri"/>
        </w:rPr>
        <w:t>interps</w:t>
      </w:r>
      <w:proofErr w:type="spellEnd"/>
      <w:r w:rsidRPr="00E40BE2">
        <w:rPr>
          <w:rFonts w:cs="Calibri"/>
        </w:rPr>
        <w:t xml:space="preserve"> – we justify 2 </w:t>
      </w:r>
      <w:proofErr w:type="spellStart"/>
      <w:r w:rsidRPr="00E40BE2">
        <w:rPr>
          <w:rFonts w:cs="Calibri"/>
        </w:rPr>
        <w:t>brightlines</w:t>
      </w:r>
      <w:proofErr w:type="spellEnd"/>
      <w:r w:rsidRPr="00E40BE2">
        <w:rPr>
          <w:rFonts w:cs="Calibri"/>
        </w:rPr>
        <w:t xml:space="preserve"> under an offense defense paradigm just like 2 </w:t>
      </w:r>
      <w:proofErr w:type="spellStart"/>
      <w:r w:rsidRPr="00E40BE2">
        <w:rPr>
          <w:rFonts w:cs="Calibri"/>
        </w:rPr>
        <w:t>interps</w:t>
      </w:r>
      <w:proofErr w:type="spellEnd"/>
      <w:r w:rsidRPr="00E40BE2">
        <w:rPr>
          <w:rFonts w:cs="Calibri"/>
        </w:rPr>
        <w:t xml:space="preserve">. </w:t>
      </w:r>
    </w:p>
    <w:p w14:paraId="2C010495" w14:textId="6E586192" w:rsidR="00CE2641" w:rsidRDefault="00870464" w:rsidP="00070059">
      <w:pPr>
        <w:pStyle w:val="Heading4"/>
        <w:rPr>
          <w:rFonts w:cs="Calibri"/>
        </w:rPr>
      </w:pPr>
      <w:r w:rsidRPr="00E40BE2">
        <w:rPr>
          <w:rFonts w:cs="Calibri"/>
        </w:rPr>
        <w:t xml:space="preserve">No RVIs – a) illogical – you shouldn’t win for being fair – it’s a litmus test for engaging in substance, b) </w:t>
      </w:r>
      <w:r w:rsidR="00070059">
        <w:rPr>
          <w:rFonts w:cs="Calibri"/>
        </w:rPr>
        <w:t>b</w:t>
      </w:r>
      <w:r w:rsidRPr="00E40BE2">
        <w:rPr>
          <w:rFonts w:cs="Calibri"/>
        </w:rPr>
        <w:t>aiting – incentivizes good debaters to be abusive, bait theory, then collapse to the 1AR RVI</w:t>
      </w:r>
    </w:p>
    <w:p w14:paraId="12F805C5" w14:textId="1F63E7DE" w:rsidR="00AF0131" w:rsidRPr="00AA0AB0" w:rsidRDefault="00AF0131" w:rsidP="00AF0131">
      <w:pPr>
        <w:pStyle w:val="Heading3"/>
      </w:pPr>
      <w:r>
        <w:lastRenderedPageBreak/>
        <w:t>2</w:t>
      </w:r>
    </w:p>
    <w:p w14:paraId="7AA9A9C2" w14:textId="77777777" w:rsidR="00AF0131" w:rsidRDefault="00AF0131" w:rsidP="00AF0131"/>
    <w:p w14:paraId="59E26F10" w14:textId="3CB52482" w:rsidR="00AF0131" w:rsidRDefault="00AF0131" w:rsidP="00AF0131">
      <w:pPr>
        <w:pStyle w:val="Heading4"/>
      </w:pPr>
      <w:r w:rsidRPr="00AA0AB0">
        <w:t xml:space="preserve">A] Interpretation: </w:t>
      </w:r>
      <w:r>
        <w:t>The affirmative</w:t>
      </w:r>
      <w:r w:rsidRPr="00AA0AB0">
        <w:t xml:space="preserve"> must</w:t>
      </w:r>
      <w:r w:rsidR="006130ED">
        <w:t xml:space="preserve"> correctly t</w:t>
      </w:r>
      <w:r>
        <w:t>ell the negative what specific affirmative position they will be reading</w:t>
      </w:r>
      <w:r w:rsidR="00536E44">
        <w:t xml:space="preserve"> at least </w:t>
      </w:r>
      <w:r w:rsidR="004614BF">
        <w:t>30 minutes before the round</w:t>
      </w:r>
      <w:r>
        <w:t xml:space="preserve">. </w:t>
      </w:r>
      <w:r w:rsidRPr="00AA0AB0">
        <w:t xml:space="preserve"> </w:t>
      </w:r>
    </w:p>
    <w:p w14:paraId="5ECB8EC1" w14:textId="77777777" w:rsidR="00AF0131" w:rsidRPr="0061206B" w:rsidRDefault="00AF0131" w:rsidP="00AF0131"/>
    <w:p w14:paraId="42306911" w14:textId="28CFCC49" w:rsidR="00AF0131" w:rsidRPr="00AA0AB0" w:rsidRDefault="00AF0131" w:rsidP="00AF0131">
      <w:pPr>
        <w:pStyle w:val="Heading4"/>
      </w:pPr>
      <w:r w:rsidRPr="00AA0AB0">
        <w:t xml:space="preserve">B] Violation: </w:t>
      </w:r>
      <w:r w:rsidR="00144186">
        <w:t>changed advocacy from the version they sent us</w:t>
      </w:r>
      <w:r w:rsidRPr="00AA0AB0">
        <w:t>.</w:t>
      </w:r>
      <w:r w:rsidR="00144186">
        <w:rPr>
          <w:noProof/>
        </w:rPr>
        <w:drawing>
          <wp:inline distT="0" distB="0" distL="0" distR="0" wp14:anchorId="222E36B3" wp14:editId="40F066BF">
            <wp:extent cx="5486400" cy="1023620"/>
            <wp:effectExtent l="0" t="0" r="0" b="5080"/>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11"/>
                    <a:stretch>
                      <a:fillRect/>
                    </a:stretch>
                  </pic:blipFill>
                  <pic:spPr>
                    <a:xfrm>
                      <a:off x="0" y="0"/>
                      <a:ext cx="5486400" cy="1023620"/>
                    </a:xfrm>
                    <a:prstGeom prst="rect">
                      <a:avLst/>
                    </a:prstGeom>
                  </pic:spPr>
                </pic:pic>
              </a:graphicData>
            </a:graphic>
          </wp:inline>
        </w:drawing>
      </w:r>
    </w:p>
    <w:p w14:paraId="563B7AAE" w14:textId="77777777" w:rsidR="00AF0131" w:rsidRPr="00AA0AB0" w:rsidRDefault="00AF0131" w:rsidP="00AF0131">
      <w:pPr>
        <w:pStyle w:val="Heading4"/>
      </w:pPr>
      <w:r w:rsidRPr="00AA0AB0">
        <w:t>C] Net Benefits:</w:t>
      </w:r>
    </w:p>
    <w:p w14:paraId="46359E2E" w14:textId="77777777" w:rsidR="00AF0131" w:rsidRPr="0061206B" w:rsidRDefault="00AF0131" w:rsidP="00AF0131"/>
    <w:p w14:paraId="120219D7" w14:textId="1BA7F208" w:rsidR="00AF0131" w:rsidRDefault="00774F3C" w:rsidP="00AF0131">
      <w:pPr>
        <w:pStyle w:val="Heading4"/>
      </w:pPr>
      <w:r>
        <w:t>1</w:t>
      </w:r>
      <w:r w:rsidR="00AF0131" w:rsidRPr="0061206B">
        <w:t>] Clash</w:t>
      </w:r>
      <w:r w:rsidR="00AF0131" w:rsidRPr="00AA0AB0">
        <w:t xml:space="preserve"> – Disclosure is the best method for increasing clash in debates because it allows debaters to substantively engage positions rather than relying on sketchy tricks to avoid the discussion. It also allows for more specific clash because debaters can see specific arguments disclosed instead of trying to link generic arguments in. </w:t>
      </w:r>
    </w:p>
    <w:p w14:paraId="75A5F963" w14:textId="77777777" w:rsidR="00AF0131" w:rsidRDefault="00AF0131" w:rsidP="00AF0131"/>
    <w:p w14:paraId="0D1652DD" w14:textId="608C8B03" w:rsidR="00AF0131" w:rsidRPr="00AA0AB0" w:rsidRDefault="00144186" w:rsidP="00AF0131">
      <w:pPr>
        <w:pStyle w:val="Heading4"/>
      </w:pPr>
      <w:r>
        <w:t>3</w:t>
      </w:r>
      <w:r w:rsidR="00AF0131">
        <w:t xml:space="preserve">] </w:t>
      </w:r>
      <w:r>
        <w:t>Lying – hold the line – misconstrued the advocacy text</w:t>
      </w:r>
      <w:r w:rsidR="00AF0131">
        <w:t xml:space="preserve"> </w:t>
      </w:r>
      <w:proofErr w:type="spellStart"/>
      <w:r w:rsidR="006D5215">
        <w:t>intetnionally</w:t>
      </w:r>
      <w:proofErr w:type="spellEnd"/>
      <w:r w:rsidR="006D5215">
        <w:t xml:space="preserve"> misguides us + justifies infinitely shifting form pre round – just as good as not disclosing </w:t>
      </w:r>
      <w:proofErr w:type="spellStart"/>
      <w:r w:rsidR="006D5215">
        <w:t>bc</w:t>
      </w:r>
      <w:proofErr w:type="spellEnd"/>
      <w:r w:rsidR="006D5215">
        <w:t xml:space="preserve"> we never know what </w:t>
      </w:r>
      <w:proofErr w:type="spellStart"/>
      <w:r w:rsidR="006D5215">
        <w:t>theyre</w:t>
      </w:r>
      <w:proofErr w:type="spellEnd"/>
      <w:r w:rsidR="006D5215">
        <w:t xml:space="preserve"> going to lie </w:t>
      </w:r>
      <w:proofErr w:type="spellStart"/>
      <w:r w:rsidR="006D5215">
        <w:t>abt</w:t>
      </w:r>
      <w:proofErr w:type="spellEnd"/>
      <w:r w:rsidR="006D5215">
        <w:t xml:space="preserve"> </w:t>
      </w:r>
    </w:p>
    <w:p w14:paraId="4FA40FDB" w14:textId="77777777" w:rsidR="00AF0131" w:rsidRPr="00AF0131" w:rsidRDefault="00AF0131" w:rsidP="00AF0131"/>
    <w:p w14:paraId="3A3AD26D" w14:textId="45191571" w:rsidR="001362F4" w:rsidRDefault="00AF0131" w:rsidP="001362F4">
      <w:pPr>
        <w:pStyle w:val="Heading3"/>
      </w:pPr>
      <w:r>
        <w:lastRenderedPageBreak/>
        <w:t>3</w:t>
      </w:r>
    </w:p>
    <w:p w14:paraId="7DA7662D" w14:textId="2CAD069B" w:rsidR="001362F4" w:rsidRDefault="001362F4" w:rsidP="001362F4">
      <w:pPr>
        <w:pStyle w:val="Heading4"/>
      </w:pPr>
      <w:r>
        <w:t xml:space="preserve">CP: </w:t>
      </w:r>
      <w:r w:rsidR="001B1B8B">
        <w:t xml:space="preserve">I endorse the entirety of the </w:t>
      </w:r>
      <w:proofErr w:type="spellStart"/>
      <w:r w:rsidR="001B1B8B">
        <w:t>aff</w:t>
      </w:r>
      <w:proofErr w:type="spellEnd"/>
      <w:r>
        <w:t xml:space="preserve"> except for appropriation of outer space through Space-Based Solar Power is </w:t>
      </w:r>
      <w:r w:rsidR="00A65B30">
        <w:t>just</w:t>
      </w:r>
      <w:r>
        <w:t>.</w:t>
      </w:r>
    </w:p>
    <w:p w14:paraId="1A07D099" w14:textId="08E77524" w:rsidR="001362F4" w:rsidRPr="00427A7F" w:rsidRDefault="001362F4" w:rsidP="001362F4">
      <w:pPr>
        <w:pStyle w:val="Heading4"/>
      </w:pPr>
      <w:r>
        <w:t xml:space="preserve">Solves the Case – </w:t>
      </w:r>
      <w:proofErr w:type="gramStart"/>
      <w:r>
        <w:t>all of</w:t>
      </w:r>
      <w:proofErr w:type="gramEnd"/>
      <w:r>
        <w:t xml:space="preserve"> their impacts are predicated off of infinite expansion or colonization. SBSP is not used for Colonization NOR Data/Information but is a singular aspect of occupying space to stop Energy Poverty by providing continuous accessible Energy.  </w:t>
      </w:r>
      <w:r w:rsidR="000E7DCA">
        <w:t xml:space="preserve">Also turns their offense because minorities are disproportionally </w:t>
      </w:r>
      <w:proofErr w:type="gramStart"/>
      <w:r w:rsidR="000E7DCA">
        <w:t>effected</w:t>
      </w:r>
      <w:proofErr w:type="gramEnd"/>
      <w:r w:rsidR="000E7DCA">
        <w:t xml:space="preserve"> by climate change means it </w:t>
      </w:r>
      <w:r w:rsidR="00AD28CA">
        <w:t xml:space="preserve">worsens </w:t>
      </w:r>
      <w:r w:rsidR="000E7DCA">
        <w:t xml:space="preserve">racial cap. </w:t>
      </w:r>
    </w:p>
    <w:p w14:paraId="38DA47FD" w14:textId="77777777" w:rsidR="001362F4" w:rsidRDefault="001362F4" w:rsidP="001362F4">
      <w:pPr>
        <w:pStyle w:val="Heading4"/>
      </w:pPr>
      <w:r>
        <w:t xml:space="preserve">Space-Based Solar Power constitutes Appropriation. </w:t>
      </w:r>
    </w:p>
    <w:p w14:paraId="2908768D" w14:textId="77777777" w:rsidR="001362F4" w:rsidRPr="002E2CA5" w:rsidRDefault="001362F4" w:rsidP="001362F4">
      <w:r w:rsidRPr="002E2CA5">
        <w:rPr>
          <w:rStyle w:val="Style13ptBold"/>
        </w:rPr>
        <w:t>Matignon 19</w:t>
      </w:r>
      <w:r>
        <w:t xml:space="preserve"> </w:t>
      </w:r>
      <w:r w:rsidRPr="002E2CA5">
        <w:t xml:space="preserve">Louis De </w:t>
      </w:r>
      <w:proofErr w:type="spellStart"/>
      <w:r w:rsidRPr="002E2CA5">
        <w:t>Gouyon</w:t>
      </w:r>
      <w:proofErr w:type="spellEnd"/>
      <w:r w:rsidRPr="002E2CA5">
        <w:t xml:space="preserve"> Matignon 4-15-2019 "THE LEGAL STATUS OF CHINESE SPACE-BASED SOLAR POWER STATIONS"</w:t>
      </w:r>
      <w:r>
        <w:t xml:space="preserve"> </w:t>
      </w:r>
      <w:hyperlink r:id="rId12" w:history="1">
        <w:r w:rsidRPr="00065AC2">
          <w:rPr>
            <w:rStyle w:val="Hyperlink"/>
          </w:rPr>
          <w:t>https://www.spacelegalissues.com/the-legal-status-of-chinese-space-based-solar-power-stations/</w:t>
        </w:r>
      </w:hyperlink>
      <w:r>
        <w:t xml:space="preserve"> (</w:t>
      </w:r>
      <w:r w:rsidRPr="002E2CA5">
        <w:t>PhD in space law</w:t>
      </w:r>
      <w:r>
        <w:t xml:space="preserve">)//Elmer </w:t>
      </w:r>
    </w:p>
    <w:p w14:paraId="44B8B732" w14:textId="77777777" w:rsidR="001362F4" w:rsidRPr="002E2CA5" w:rsidRDefault="001362F4" w:rsidP="001362F4">
      <w:pPr>
        <w:rPr>
          <w:sz w:val="16"/>
        </w:rPr>
      </w:pPr>
      <w:r w:rsidRPr="002E2CA5">
        <w:rPr>
          <w:rStyle w:val="Emphasis"/>
          <w:highlight w:val="green"/>
        </w:rPr>
        <w:t>N</w:t>
      </w:r>
      <w:r w:rsidRPr="002E2CA5">
        <w:rPr>
          <w:rStyle w:val="StyleUnderline"/>
        </w:rPr>
        <w:t>ear-</w:t>
      </w:r>
      <w:r w:rsidRPr="002E2CA5">
        <w:rPr>
          <w:rStyle w:val="Emphasis"/>
          <w:highlight w:val="green"/>
        </w:rPr>
        <w:t>E</w:t>
      </w:r>
      <w:r w:rsidRPr="002E2CA5">
        <w:rPr>
          <w:rStyle w:val="StyleUnderline"/>
        </w:rPr>
        <w:t xml:space="preserve">arth </w:t>
      </w:r>
      <w:r w:rsidRPr="002E2CA5">
        <w:rPr>
          <w:rStyle w:val="Emphasis"/>
          <w:highlight w:val="green"/>
        </w:rPr>
        <w:t>space</w:t>
      </w:r>
      <w:r w:rsidRPr="002E2CA5">
        <w:rPr>
          <w:rStyle w:val="StyleUnderline"/>
          <w:highlight w:val="green"/>
        </w:rPr>
        <w:t xml:space="preserve"> </w:t>
      </w:r>
      <w:r w:rsidRPr="002E2CA5">
        <w:rPr>
          <w:rStyle w:val="StyleUnderline"/>
        </w:rPr>
        <w:t xml:space="preserve">is </w:t>
      </w:r>
      <w:r w:rsidRPr="002E2CA5">
        <w:rPr>
          <w:rStyle w:val="Emphasis"/>
          <w:highlight w:val="green"/>
        </w:rPr>
        <w:t>formed of different orbital layers</w:t>
      </w:r>
      <w:r w:rsidRPr="002E2CA5">
        <w:rPr>
          <w:sz w:val="16"/>
        </w:rPr>
        <w:t xml:space="preserve">. Terrestrial orbits are limited common resources and inherently repugnant to any appropriation: they are not property in the sense of law. Orbits and frequencies are res communis (a Latin term derived from Roman law that preceded today’s </w:t>
      </w:r>
      <w:r w:rsidRPr="002E2CA5">
        <w:rPr>
          <w:rStyle w:val="StyleUnderline"/>
        </w:rPr>
        <w:t xml:space="preserve">concepts of the commons and common heritage of mankind; it has relevance in international law and common law). It’s the </w:t>
      </w:r>
      <w:r w:rsidRPr="002E2CA5">
        <w:rPr>
          <w:rStyle w:val="Emphasis"/>
          <w:highlight w:val="green"/>
        </w:rPr>
        <w:t>first-come, first-served principle</w:t>
      </w:r>
      <w:r w:rsidRPr="002E2CA5">
        <w:rPr>
          <w:rStyle w:val="StyleUnderline"/>
          <w:highlight w:val="green"/>
        </w:rPr>
        <w:t xml:space="preserve"> </w:t>
      </w:r>
      <w:r w:rsidRPr="002E2CA5">
        <w:rPr>
          <w:rStyle w:val="StyleUnderline"/>
        </w:rPr>
        <w:t xml:space="preserve">that applies to orbital positioning, which without any formal acquisition of sovereignty, records a promptness </w:t>
      </w:r>
      <w:proofErr w:type="spellStart"/>
      <w:r w:rsidRPr="002E2CA5">
        <w:rPr>
          <w:rStyle w:val="StyleUnderline"/>
        </w:rPr>
        <w:t>behaviour</w:t>
      </w:r>
      <w:proofErr w:type="spellEnd"/>
      <w:r w:rsidRPr="002E2CA5">
        <w:rPr>
          <w:rStyle w:val="StyleUnderline"/>
        </w:rPr>
        <w:t xml:space="preserve"> to which it </w:t>
      </w:r>
      <w:r w:rsidRPr="002E2CA5">
        <w:rPr>
          <w:rStyle w:val="Emphasis"/>
          <w:highlight w:val="green"/>
        </w:rPr>
        <w:t>grants</w:t>
      </w:r>
      <w:r w:rsidRPr="002E2CA5">
        <w:rPr>
          <w:rStyle w:val="StyleUnderline"/>
          <w:highlight w:val="green"/>
        </w:rPr>
        <w:t xml:space="preserve"> </w:t>
      </w:r>
      <w:r w:rsidRPr="002E2CA5">
        <w:rPr>
          <w:rStyle w:val="StyleUnderline"/>
        </w:rPr>
        <w:t xml:space="preserve">an </w:t>
      </w:r>
      <w:r w:rsidRPr="002E2CA5">
        <w:rPr>
          <w:rStyle w:val="Emphasis"/>
          <w:highlight w:val="green"/>
        </w:rPr>
        <w:t>exclusive grabbing</w:t>
      </w:r>
      <w:r w:rsidRPr="002E2CA5">
        <w:rPr>
          <w:rStyle w:val="StyleUnderline"/>
          <w:highlight w:val="green"/>
        </w:rPr>
        <w:t xml:space="preserve"> </w:t>
      </w:r>
      <w:r w:rsidRPr="002E2CA5">
        <w:rPr>
          <w:rStyle w:val="StyleUnderline"/>
        </w:rPr>
        <w:t>effect of the space concerned</w:t>
      </w:r>
      <w:r w:rsidRPr="002E2CA5">
        <w:rPr>
          <w:sz w:val="16"/>
        </w:rPr>
        <w:t xml:space="preserve">. </w:t>
      </w:r>
      <w:r w:rsidRPr="002E2CA5">
        <w:rPr>
          <w:rStyle w:val="Emphasis"/>
          <w:highlight w:val="green"/>
        </w:rPr>
        <w:t>Geostationary orbit is a limited</w:t>
      </w:r>
      <w:r w:rsidRPr="002E2CA5">
        <w:rPr>
          <w:sz w:val="16"/>
          <w:highlight w:val="green"/>
        </w:rPr>
        <w:t xml:space="preserve"> </w:t>
      </w:r>
      <w:r w:rsidRPr="002E2CA5">
        <w:rPr>
          <w:rStyle w:val="StyleUnderline"/>
        </w:rPr>
        <w:t>but permanent</w:t>
      </w:r>
      <w:r w:rsidRPr="002E2CA5">
        <w:rPr>
          <w:sz w:val="16"/>
        </w:rPr>
        <w:t xml:space="preserve"> </w:t>
      </w:r>
      <w:r w:rsidRPr="002E2CA5">
        <w:rPr>
          <w:rStyle w:val="Emphasis"/>
          <w:highlight w:val="green"/>
        </w:rPr>
        <w:t>resource</w:t>
      </w:r>
      <w:r w:rsidRPr="002E2CA5">
        <w:rPr>
          <w:rStyle w:val="StyleUnderline"/>
        </w:rPr>
        <w:t xml:space="preserve">: this de facto appropriation by the </w:t>
      </w:r>
      <w:proofErr w:type="gramStart"/>
      <w:r w:rsidRPr="002E2CA5">
        <w:rPr>
          <w:rStyle w:val="StyleUnderline"/>
        </w:rPr>
        <w:t>first-comers</w:t>
      </w:r>
      <w:proofErr w:type="gramEnd"/>
      <w:r w:rsidRPr="002E2CA5">
        <w:rPr>
          <w:rStyle w:val="StyleUnderline"/>
        </w:rPr>
        <w:t xml:space="preserve"> – the developed countries – of the orbit and the frequencies is protected by Space Law and the International Telecommunications</w:t>
      </w:r>
      <w:r w:rsidRPr="002E2CA5">
        <w:rPr>
          <w:sz w:val="16"/>
        </w:rPr>
        <w:t xml:space="preserve"> Law. The challenge by developing countries of grabbing these resources is therefore unjustified </w:t>
      </w:r>
      <w:proofErr w:type="gramStart"/>
      <w:r w:rsidRPr="002E2CA5">
        <w:rPr>
          <w:sz w:val="16"/>
        </w:rPr>
        <w:t>on the basis of</w:t>
      </w:r>
      <w:proofErr w:type="gramEnd"/>
      <w:r w:rsidRPr="002E2CA5">
        <w:rPr>
          <w:sz w:val="16"/>
        </w:rPr>
        <w:t xml:space="preserve"> existing law. Denying new entrants geostationary-access or making access more difficult does not constitute appropriation; it simply results from the traditional system of distribution of access rights. </w:t>
      </w:r>
      <w:r w:rsidRPr="002E2CA5">
        <w:rPr>
          <w:rStyle w:val="StyleUnderline"/>
        </w:rPr>
        <w:t xml:space="preserve">The </w:t>
      </w:r>
      <w:r w:rsidRPr="002E2CA5">
        <w:rPr>
          <w:rStyle w:val="Emphasis"/>
          <w:highlight w:val="green"/>
        </w:rPr>
        <w:t>practice of</w:t>
      </w:r>
      <w:r w:rsidRPr="002E2CA5">
        <w:rPr>
          <w:rStyle w:val="StyleUnderline"/>
          <w:highlight w:val="green"/>
        </w:rPr>
        <w:t xml:space="preserve"> </w:t>
      </w:r>
      <w:r w:rsidRPr="002E2CA5">
        <w:rPr>
          <w:rStyle w:val="StyleUnderline"/>
        </w:rPr>
        <w:t xml:space="preserve">developed States is based on </w:t>
      </w:r>
      <w:r w:rsidRPr="002E2CA5">
        <w:rPr>
          <w:rStyle w:val="Emphasis"/>
          <w:highlight w:val="green"/>
        </w:rPr>
        <w:t>free access and priority</w:t>
      </w:r>
      <w:r w:rsidRPr="002E2CA5">
        <w:rPr>
          <w:rStyle w:val="StyleUnderline"/>
          <w:highlight w:val="green"/>
        </w:rPr>
        <w:t xml:space="preserve"> </w:t>
      </w:r>
      <w:r w:rsidRPr="002E2CA5">
        <w:rPr>
          <w:rStyle w:val="StyleUnderline"/>
        </w:rPr>
        <w:t xml:space="preserve">given to the first satellites placed in geostationary orbit. The geostationary orbit is part of outer space and, as such, the customary </w:t>
      </w:r>
      <w:r w:rsidRPr="002E2CA5">
        <w:rPr>
          <w:rStyle w:val="Emphasis"/>
          <w:highlight w:val="green"/>
        </w:rPr>
        <w:t>principle of non-appropriation</w:t>
      </w:r>
      <w:r w:rsidRPr="002E2CA5">
        <w:rPr>
          <w:rStyle w:val="StyleUnderline"/>
          <w:highlight w:val="green"/>
        </w:rPr>
        <w:t xml:space="preserve"> </w:t>
      </w:r>
      <w:r w:rsidRPr="002E2CA5">
        <w:rPr>
          <w:rStyle w:val="StyleUnderline"/>
        </w:rPr>
        <w:t xml:space="preserve">and the 1967 Space Treaty </w:t>
      </w:r>
      <w:r w:rsidRPr="002E2CA5">
        <w:rPr>
          <w:rStyle w:val="Emphasis"/>
          <w:highlight w:val="green"/>
        </w:rPr>
        <w:t>apply</w:t>
      </w:r>
      <w:r w:rsidRPr="002E2CA5">
        <w:rPr>
          <w:rStyle w:val="StyleUnderline"/>
          <w:highlight w:val="green"/>
        </w:rPr>
        <w:t xml:space="preserve"> </w:t>
      </w:r>
      <w:r w:rsidRPr="002E2CA5">
        <w:rPr>
          <w:rStyle w:val="StyleUnderline"/>
        </w:rPr>
        <w:t xml:space="preserve">to it. </w:t>
      </w:r>
      <w:r w:rsidRPr="002E2CA5">
        <w:rPr>
          <w:sz w:val="16"/>
        </w:rPr>
        <w:t xml:space="preserve">The equatorial countries have claimed sovereignty, then preferential rights over this space. These claims are contrary to the 1967 Treaty and customary law. However, they testify to the concern of the equatorial countries, shared by developing countries, in the face of saturation and seizure of geostationary positions by developed countries. The regime of res communis of outer space in Space Law (free access and non-appropriation) does not meet the demand of the developing countries that their possibilities of future access to the geostationary orbit and associated radio frequencies are guaranteed. New rules appear necessary and have been envisaged to ensure the access of all States to these positions and frequencies. </w:t>
      </w:r>
      <w:r w:rsidRPr="002E2CA5">
        <w:rPr>
          <w:rStyle w:val="StyleUnderline"/>
        </w:rPr>
        <w:t xml:space="preserve">As a conclusion, we may say that those </w:t>
      </w:r>
      <w:r w:rsidRPr="002E2CA5">
        <w:rPr>
          <w:rStyle w:val="Emphasis"/>
          <w:highlight w:val="green"/>
        </w:rPr>
        <w:t>Chinese s</w:t>
      </w:r>
      <w:r w:rsidRPr="002E2CA5">
        <w:rPr>
          <w:rStyle w:val="StyleUnderline"/>
        </w:rPr>
        <w:t>pace-</w:t>
      </w:r>
      <w:r w:rsidRPr="002E2CA5">
        <w:rPr>
          <w:rStyle w:val="Emphasis"/>
          <w:highlight w:val="green"/>
        </w:rPr>
        <w:t>b</w:t>
      </w:r>
      <w:r w:rsidRPr="002E2CA5">
        <w:rPr>
          <w:rStyle w:val="StyleUnderline"/>
        </w:rPr>
        <w:t xml:space="preserve">ased </w:t>
      </w:r>
      <w:r w:rsidRPr="002E2CA5">
        <w:rPr>
          <w:rStyle w:val="Emphasis"/>
          <w:highlight w:val="green"/>
        </w:rPr>
        <w:t>s</w:t>
      </w:r>
      <w:r w:rsidRPr="002E2CA5">
        <w:rPr>
          <w:rStyle w:val="StyleUnderline"/>
        </w:rPr>
        <w:t xml:space="preserve">olar </w:t>
      </w:r>
      <w:r w:rsidRPr="002E2CA5">
        <w:rPr>
          <w:rStyle w:val="Emphasis"/>
          <w:highlight w:val="green"/>
        </w:rPr>
        <w:t>p</w:t>
      </w:r>
      <w:r w:rsidRPr="002E2CA5">
        <w:rPr>
          <w:rStyle w:val="StyleUnderline"/>
        </w:rPr>
        <w:t xml:space="preserve">ower stations would be considered space objects, the solar energy they would be exploiting would be free of use, and the </w:t>
      </w:r>
      <w:r w:rsidRPr="002E2CA5">
        <w:rPr>
          <w:rStyle w:val="Emphasis"/>
          <w:highlight w:val="green"/>
        </w:rPr>
        <w:t>orbital position</w:t>
      </w:r>
      <w:r w:rsidRPr="002E2CA5">
        <w:rPr>
          <w:rStyle w:val="StyleUnderline"/>
          <w:highlight w:val="green"/>
        </w:rPr>
        <w:t xml:space="preserve"> </w:t>
      </w:r>
      <w:r w:rsidRPr="002E2CA5">
        <w:rPr>
          <w:rStyle w:val="StyleUnderline"/>
        </w:rPr>
        <w:t xml:space="preserve">they would occupy </w:t>
      </w:r>
      <w:r w:rsidRPr="002E2CA5">
        <w:rPr>
          <w:rStyle w:val="Emphasis"/>
          <w:highlight w:val="green"/>
        </w:rPr>
        <w:t>would</w:t>
      </w:r>
      <w:r w:rsidRPr="002E2CA5">
        <w:rPr>
          <w:rStyle w:val="StyleUnderline"/>
          <w:highlight w:val="green"/>
        </w:rPr>
        <w:t xml:space="preserve"> </w:t>
      </w:r>
      <w:r w:rsidRPr="002E2CA5">
        <w:rPr>
          <w:rStyle w:val="StyleUnderline"/>
        </w:rPr>
        <w:t xml:space="preserve">have to </w:t>
      </w:r>
      <w:r w:rsidRPr="002E2CA5">
        <w:rPr>
          <w:rStyle w:val="Emphasis"/>
          <w:highlight w:val="green"/>
        </w:rPr>
        <w:t>obey the first-come, first-served principle</w:t>
      </w:r>
      <w:r w:rsidRPr="002E2CA5">
        <w:rPr>
          <w:rStyle w:val="StyleUnderline"/>
          <w:highlight w:val="green"/>
        </w:rPr>
        <w:t xml:space="preserve"> </w:t>
      </w:r>
      <w:r w:rsidRPr="002E2CA5">
        <w:rPr>
          <w:rStyle w:val="StyleUnderline"/>
        </w:rPr>
        <w:t>that applies to orbital positioning</w:t>
      </w:r>
      <w:r w:rsidRPr="002E2CA5">
        <w:rPr>
          <w:sz w:val="16"/>
        </w:rPr>
        <w:t xml:space="preserve">. Concerning Article I of the 1967 Outer Space Treaty, which imposes that “The exploration and use of outer space, including the Moon and other celestial bodies, shall be carried out for the benefit and in the interests of all countries, irrespective of their degree of economic or scientific </w:t>
      </w:r>
      <w:r w:rsidRPr="002E2CA5">
        <w:rPr>
          <w:sz w:val="16"/>
        </w:rPr>
        <w:lastRenderedPageBreak/>
        <w:t>development, and shall be the province of all mankind”, “the benefit and in the interests of all countries” doesn’t prohibit private exploitation, as it is the case with satellite navigation, satellite television and commercial satellite imagery for example.</w:t>
      </w:r>
    </w:p>
    <w:p w14:paraId="7D58C6F0" w14:textId="77777777" w:rsidR="001362F4" w:rsidRDefault="001362F4" w:rsidP="001362F4">
      <w:pPr>
        <w:pStyle w:val="Heading4"/>
      </w:pPr>
      <w:r>
        <w:t xml:space="preserve">Private Companies are </w:t>
      </w:r>
      <w:r>
        <w:rPr>
          <w:u w:val="single"/>
        </w:rPr>
        <w:t>pursuing</w:t>
      </w:r>
      <w:r>
        <w:t xml:space="preserve"> Space-Based Solar Power.</w:t>
      </w:r>
    </w:p>
    <w:p w14:paraId="51D4D3DB" w14:textId="77777777" w:rsidR="001362F4" w:rsidRDefault="001362F4" w:rsidP="001362F4">
      <w:proofErr w:type="spellStart"/>
      <w:r w:rsidRPr="000C5F88">
        <w:rPr>
          <w:rStyle w:val="Style13ptBold"/>
        </w:rPr>
        <w:t>McKirdy</w:t>
      </w:r>
      <w:proofErr w:type="spellEnd"/>
      <w:r w:rsidRPr="000C5F88">
        <w:rPr>
          <w:rStyle w:val="Style13ptBold"/>
        </w:rPr>
        <w:t xml:space="preserve"> and Fang 19</w:t>
      </w:r>
      <w:r w:rsidRPr="000C5F88">
        <w:t xml:space="preserve"> Euan </w:t>
      </w:r>
      <w:proofErr w:type="spellStart"/>
      <w:r w:rsidRPr="000C5F88">
        <w:t>McKirdy</w:t>
      </w:r>
      <w:proofErr w:type="spellEnd"/>
      <w:r w:rsidRPr="000C5F88">
        <w:t xml:space="preserve"> and </w:t>
      </w:r>
      <w:proofErr w:type="spellStart"/>
      <w:r w:rsidRPr="000C5F88">
        <w:t>Nanlin</w:t>
      </w:r>
      <w:proofErr w:type="spellEnd"/>
      <w:r w:rsidRPr="000C5F88">
        <w:t xml:space="preserve"> Fang 3-3-2019 "Space power plant and a mission to Mars: China’s new plans to conquer the final frontier"</w:t>
      </w:r>
      <w:r>
        <w:t xml:space="preserve"> </w:t>
      </w:r>
      <w:hyperlink r:id="rId13" w:history="1">
        <w:r w:rsidRPr="002B7B5B">
          <w:rPr>
            <w:rStyle w:val="Hyperlink"/>
          </w:rPr>
          <w:t>https://www.cnn.com/2019/03/03/asia/china-plans-solar-power-in-space-intl/index.html</w:t>
        </w:r>
      </w:hyperlink>
      <w:r>
        <w:t xml:space="preserve"> (Journalists at CNN)//Elmer   </w:t>
      </w:r>
    </w:p>
    <w:p w14:paraId="6CD05D56" w14:textId="77777777" w:rsidR="001362F4" w:rsidRPr="002E2CA5" w:rsidRDefault="001362F4" w:rsidP="001362F4">
      <w:pPr>
        <w:rPr>
          <w:sz w:val="16"/>
        </w:rPr>
      </w:pPr>
      <w:r w:rsidRPr="002E2CA5">
        <w:rPr>
          <w:rStyle w:val="Emphasis"/>
          <w:highlight w:val="green"/>
        </w:rPr>
        <w:t>China</w:t>
      </w:r>
      <w:r w:rsidRPr="002E2CA5">
        <w:rPr>
          <w:sz w:val="16"/>
          <w:highlight w:val="green"/>
        </w:rPr>
        <w:t xml:space="preserve"> </w:t>
      </w:r>
      <w:r w:rsidRPr="002E2CA5">
        <w:rPr>
          <w:rStyle w:val="Emphasis"/>
          <w:highlight w:val="green"/>
        </w:rPr>
        <w:t>Aerospace</w:t>
      </w:r>
      <w:r w:rsidRPr="002E2CA5">
        <w:rPr>
          <w:sz w:val="16"/>
          <w:highlight w:val="green"/>
        </w:rPr>
        <w:t xml:space="preserve"> </w:t>
      </w:r>
      <w:r w:rsidRPr="002E2CA5">
        <w:rPr>
          <w:rStyle w:val="Emphasis"/>
          <w:highlight w:val="green"/>
        </w:rPr>
        <w:t>S</w:t>
      </w:r>
      <w:r w:rsidRPr="002E2CA5">
        <w:rPr>
          <w:rStyle w:val="StyleUnderline"/>
        </w:rPr>
        <w:t>cience</w:t>
      </w:r>
      <w:r w:rsidRPr="002E2CA5">
        <w:rPr>
          <w:sz w:val="16"/>
        </w:rPr>
        <w:t xml:space="preserve"> </w:t>
      </w:r>
      <w:r w:rsidRPr="002E2CA5">
        <w:rPr>
          <w:rStyle w:val="Emphasis"/>
          <w:highlight w:val="green"/>
        </w:rPr>
        <w:t>and</w:t>
      </w:r>
      <w:r w:rsidRPr="002E2CA5">
        <w:rPr>
          <w:sz w:val="16"/>
          <w:highlight w:val="green"/>
        </w:rPr>
        <w:t xml:space="preserve"> </w:t>
      </w:r>
      <w:r w:rsidRPr="002E2CA5">
        <w:rPr>
          <w:rStyle w:val="Emphasis"/>
          <w:highlight w:val="green"/>
        </w:rPr>
        <w:t>T</w:t>
      </w:r>
      <w:r w:rsidRPr="002E2CA5">
        <w:rPr>
          <w:rStyle w:val="StyleUnderline"/>
        </w:rPr>
        <w:t>echnology</w:t>
      </w:r>
      <w:r w:rsidRPr="002E2CA5">
        <w:rPr>
          <w:sz w:val="16"/>
        </w:rPr>
        <w:t xml:space="preserve"> </w:t>
      </w:r>
      <w:r w:rsidRPr="002E2CA5">
        <w:rPr>
          <w:rStyle w:val="Emphasis"/>
          <w:highlight w:val="green"/>
        </w:rPr>
        <w:t>Corporation</w:t>
      </w:r>
      <w:r w:rsidRPr="002E2CA5">
        <w:rPr>
          <w:sz w:val="16"/>
          <w:highlight w:val="green"/>
        </w:rPr>
        <w:t xml:space="preserve"> </w:t>
      </w:r>
      <w:r w:rsidRPr="002E2CA5">
        <w:rPr>
          <w:rStyle w:val="Emphasis"/>
          <w:highlight w:val="green"/>
        </w:rPr>
        <w:t>plans to launch</w:t>
      </w:r>
      <w:r w:rsidRPr="002E2CA5">
        <w:rPr>
          <w:sz w:val="16"/>
          <w:highlight w:val="green"/>
        </w:rPr>
        <w:t xml:space="preserve"> </w:t>
      </w:r>
      <w:r w:rsidRPr="002E2CA5">
        <w:rPr>
          <w:rStyle w:val="StyleUnderline"/>
        </w:rPr>
        <w:t>small</w:t>
      </w:r>
      <w:r w:rsidRPr="002E2CA5">
        <w:rPr>
          <w:sz w:val="16"/>
        </w:rPr>
        <w:t xml:space="preserve"> </w:t>
      </w:r>
      <w:r w:rsidRPr="002E2CA5">
        <w:rPr>
          <w:rStyle w:val="Emphasis"/>
          <w:highlight w:val="green"/>
        </w:rPr>
        <w:t>solar satellites</w:t>
      </w:r>
      <w:r w:rsidRPr="002E2CA5">
        <w:rPr>
          <w:sz w:val="16"/>
          <w:highlight w:val="green"/>
        </w:rPr>
        <w:t xml:space="preserve"> </w:t>
      </w:r>
      <w:r w:rsidRPr="002E2CA5">
        <w:rPr>
          <w:rStyle w:val="StyleUnderline"/>
        </w:rPr>
        <w:t>that can harness energy in space as soon as 2021.</w:t>
      </w:r>
      <w:r w:rsidRPr="002E2CA5">
        <w:rPr>
          <w:sz w:val="16"/>
        </w:rPr>
        <w:t xml:space="preserve"> Then it will </w:t>
      </w:r>
      <w:r w:rsidRPr="002E2CA5">
        <w:rPr>
          <w:rStyle w:val="StyleUnderline"/>
        </w:rPr>
        <w:t xml:space="preserve">test larger plants capable of advanced functions, such as beaming energy back to Earth via lasers. </w:t>
      </w:r>
      <w:r w:rsidRPr="002E2CA5">
        <w:rPr>
          <w:sz w:val="16"/>
        </w:rPr>
        <w:t xml:space="preserve">A receiving station will be built in Xian, around 500 miles northeast of the Chinese city of Chongqing. The city is a regional space hub where a facility to develop the solar power farms has been founded. </w:t>
      </w:r>
      <w:r w:rsidRPr="002E2CA5">
        <w:rPr>
          <w:rStyle w:val="Emphasis"/>
          <w:highlight w:val="green"/>
        </w:rPr>
        <w:t>By 2050</w:t>
      </w:r>
      <w:r w:rsidRPr="002E2CA5">
        <w:rPr>
          <w:rStyle w:val="StyleUnderline"/>
        </w:rPr>
        <w:t xml:space="preserve">, the </w:t>
      </w:r>
      <w:r w:rsidRPr="002E2CA5">
        <w:rPr>
          <w:rStyle w:val="Emphasis"/>
          <w:highlight w:val="green"/>
        </w:rPr>
        <w:t>company plans</w:t>
      </w:r>
      <w:r w:rsidRPr="002E2CA5">
        <w:rPr>
          <w:rStyle w:val="StyleUnderline"/>
          <w:highlight w:val="green"/>
        </w:rPr>
        <w:t xml:space="preserve"> </w:t>
      </w:r>
      <w:r w:rsidRPr="002E2CA5">
        <w:rPr>
          <w:rStyle w:val="StyleUnderline"/>
        </w:rPr>
        <w:t xml:space="preserve">that </w:t>
      </w:r>
      <w:r w:rsidRPr="002E2CA5">
        <w:rPr>
          <w:rStyle w:val="Emphasis"/>
          <w:highlight w:val="green"/>
        </w:rPr>
        <w:t>a full-sized space-based solar plant</w:t>
      </w:r>
      <w:r w:rsidRPr="002E2CA5">
        <w:rPr>
          <w:rStyle w:val="StyleUnderline"/>
          <w:highlight w:val="green"/>
        </w:rPr>
        <w:t xml:space="preserve"> </w:t>
      </w:r>
      <w:r w:rsidRPr="002E2CA5">
        <w:rPr>
          <w:rStyle w:val="StyleUnderline"/>
        </w:rPr>
        <w:t xml:space="preserve">would be </w:t>
      </w:r>
      <w:r w:rsidRPr="002E2CA5">
        <w:rPr>
          <w:rStyle w:val="Emphasis"/>
          <w:highlight w:val="green"/>
        </w:rPr>
        <w:t>ready for commercial use</w:t>
      </w:r>
      <w:r w:rsidRPr="002E2CA5">
        <w:rPr>
          <w:rStyle w:val="StyleUnderline"/>
        </w:rPr>
        <w:t>, the Chinese media report said.</w:t>
      </w:r>
    </w:p>
    <w:p w14:paraId="109991D9" w14:textId="77777777" w:rsidR="001362F4" w:rsidRDefault="001362F4" w:rsidP="001362F4">
      <w:pPr>
        <w:pStyle w:val="Heading4"/>
      </w:pPr>
      <w:r>
        <w:t xml:space="preserve">Space-Based Solar Power </w:t>
      </w:r>
      <w:r>
        <w:rPr>
          <w:u w:val="single"/>
        </w:rPr>
        <w:t>solves Paris Goals</w:t>
      </w:r>
      <w:r>
        <w:t xml:space="preserve"> that checks back Warming.</w:t>
      </w:r>
    </w:p>
    <w:p w14:paraId="6E7CF0FE" w14:textId="77777777" w:rsidR="001362F4" w:rsidRPr="00F7181D" w:rsidRDefault="001362F4" w:rsidP="001362F4">
      <w:proofErr w:type="spellStart"/>
      <w:r w:rsidRPr="00F7181D">
        <w:rPr>
          <w:rStyle w:val="Style13ptBold"/>
        </w:rPr>
        <w:t>Ravisetti</w:t>
      </w:r>
      <w:proofErr w:type="spellEnd"/>
      <w:r w:rsidRPr="00F7181D">
        <w:rPr>
          <w:rStyle w:val="Style13ptBold"/>
        </w:rPr>
        <w:t xml:space="preserve"> 21</w:t>
      </w:r>
      <w:r>
        <w:t xml:space="preserve"> </w:t>
      </w:r>
      <w:proofErr w:type="spellStart"/>
      <w:r w:rsidRPr="00F7181D">
        <w:t>Monisha</w:t>
      </w:r>
      <w:proofErr w:type="spellEnd"/>
      <w:r w:rsidRPr="00F7181D">
        <w:t xml:space="preserve"> </w:t>
      </w:r>
      <w:proofErr w:type="spellStart"/>
      <w:r w:rsidRPr="00F7181D">
        <w:t>Ravisetti</w:t>
      </w:r>
      <w:proofErr w:type="spellEnd"/>
      <w:r w:rsidRPr="00F7181D">
        <w:t xml:space="preserve"> 11-8-2021 "Harvesting energy with space solar panels could power the Earth 24/7"</w:t>
      </w:r>
      <w:r>
        <w:t xml:space="preserve"> </w:t>
      </w:r>
      <w:hyperlink r:id="rId14" w:history="1">
        <w:r w:rsidRPr="002B7B5B">
          <w:rPr>
            <w:rStyle w:val="Hyperlink"/>
          </w:rPr>
          <w:t>https://www.cnet.com/news/harvesting-energy-with-space-solar-panels-could-power-the-earth-247/</w:t>
        </w:r>
      </w:hyperlink>
      <w:r>
        <w:t xml:space="preserve"> (Science Writer at </w:t>
      </w:r>
      <w:proofErr w:type="spellStart"/>
      <w:r>
        <w:t>CNet</w:t>
      </w:r>
      <w:proofErr w:type="spellEnd"/>
      <w:r>
        <w:t xml:space="preserve">)//Elmer </w:t>
      </w:r>
    </w:p>
    <w:p w14:paraId="4A364532" w14:textId="77777777" w:rsidR="001362F4" w:rsidRPr="002E2CA5" w:rsidRDefault="001362F4" w:rsidP="001362F4">
      <w:pPr>
        <w:rPr>
          <w:rStyle w:val="Emphasis"/>
          <w:highlight w:val="green"/>
        </w:rPr>
      </w:pPr>
      <w:r w:rsidRPr="002E2CA5">
        <w:rPr>
          <w:rStyle w:val="Emphasis"/>
          <w:highlight w:val="green"/>
        </w:rPr>
        <w:t>Solar power</w:t>
      </w:r>
      <w:r w:rsidRPr="002E2CA5">
        <w:rPr>
          <w:rStyle w:val="StyleUnderline"/>
          <w:highlight w:val="green"/>
        </w:rPr>
        <w:t xml:space="preserve"> </w:t>
      </w:r>
      <w:r w:rsidRPr="002E2CA5">
        <w:rPr>
          <w:rStyle w:val="StyleUnderline"/>
        </w:rPr>
        <w:t xml:space="preserve">has been a </w:t>
      </w:r>
      <w:r w:rsidRPr="002E2CA5">
        <w:rPr>
          <w:rStyle w:val="Emphasis"/>
          <w:highlight w:val="green"/>
        </w:rPr>
        <w:t>key</w:t>
      </w:r>
      <w:r w:rsidRPr="002E2CA5">
        <w:rPr>
          <w:rStyle w:val="StyleUnderline"/>
          <w:highlight w:val="green"/>
        </w:rPr>
        <w:t xml:space="preserve"> </w:t>
      </w:r>
      <w:r w:rsidRPr="002E2CA5">
        <w:rPr>
          <w:rStyle w:val="Emphasis"/>
          <w:highlight w:val="green"/>
        </w:rPr>
        <w:t>part</w:t>
      </w:r>
      <w:r w:rsidRPr="002E2CA5">
        <w:rPr>
          <w:rStyle w:val="StyleUnderline"/>
          <w:highlight w:val="green"/>
        </w:rPr>
        <w:t xml:space="preserve"> </w:t>
      </w:r>
      <w:r w:rsidRPr="002E2CA5">
        <w:rPr>
          <w:rStyle w:val="Emphasis"/>
          <w:highlight w:val="green"/>
        </w:rPr>
        <w:t>of</w:t>
      </w:r>
      <w:r w:rsidRPr="002E2CA5">
        <w:rPr>
          <w:rStyle w:val="StyleUnderline"/>
          <w:highlight w:val="green"/>
        </w:rPr>
        <w:t xml:space="preserve"> </w:t>
      </w:r>
      <w:r w:rsidRPr="002E2CA5">
        <w:rPr>
          <w:rStyle w:val="StyleUnderline"/>
        </w:rPr>
        <w:t xml:space="preserve">humanity's </w:t>
      </w:r>
      <w:r w:rsidRPr="002E2CA5">
        <w:rPr>
          <w:rStyle w:val="Emphasis"/>
          <w:highlight w:val="green"/>
        </w:rPr>
        <w:t>clean energy</w:t>
      </w:r>
      <w:r w:rsidRPr="002E2CA5">
        <w:rPr>
          <w:rStyle w:val="StyleUnderline"/>
          <w:highlight w:val="green"/>
        </w:rPr>
        <w:t xml:space="preserve"> </w:t>
      </w:r>
      <w:r w:rsidRPr="002E2CA5">
        <w:rPr>
          <w:rStyle w:val="StyleUnderline"/>
        </w:rPr>
        <w:t>repertoire</w:t>
      </w:r>
      <w:r w:rsidRPr="002E2CA5">
        <w:rPr>
          <w:sz w:val="16"/>
        </w:rPr>
        <w:t xml:space="preserve">. We spread masses of sunlight-harvesting panels on solar fields, and many people power their homes by decorating their roofs with the rectangles. But there's a caveat to this wonderful power source. Solar panels </w:t>
      </w:r>
      <w:r w:rsidRPr="002E2CA5">
        <w:rPr>
          <w:rStyle w:val="Emphasis"/>
          <w:highlight w:val="green"/>
        </w:rPr>
        <w:t>can't collect energy at night.</w:t>
      </w:r>
      <w:r w:rsidRPr="002E2CA5">
        <w:rPr>
          <w:sz w:val="16"/>
          <w:highlight w:val="green"/>
        </w:rPr>
        <w:t xml:space="preserve"> </w:t>
      </w:r>
      <w:r w:rsidRPr="002E2CA5">
        <w:rPr>
          <w:rStyle w:val="StyleUnderline"/>
        </w:rPr>
        <w:t xml:space="preserve">To work at peak efficiency, they need as much sunlight as possible. </w:t>
      </w:r>
      <w:proofErr w:type="gramStart"/>
      <w:r w:rsidRPr="002E2CA5">
        <w:rPr>
          <w:rStyle w:val="StyleUnderline"/>
        </w:rPr>
        <w:t>So</w:t>
      </w:r>
      <w:proofErr w:type="gramEnd"/>
      <w:r w:rsidRPr="002E2CA5">
        <w:rPr>
          <w:rStyle w:val="StyleUnderline"/>
        </w:rPr>
        <w:t xml:space="preserve"> </w:t>
      </w:r>
      <w:r w:rsidRPr="002E2CA5">
        <w:rPr>
          <w:rStyle w:val="Emphasis"/>
          <w:highlight w:val="green"/>
        </w:rPr>
        <w:t>to maximize</w:t>
      </w:r>
      <w:r w:rsidRPr="002E2CA5">
        <w:rPr>
          <w:rStyle w:val="StyleUnderline"/>
          <w:highlight w:val="green"/>
        </w:rPr>
        <w:t xml:space="preserve"> </w:t>
      </w:r>
      <w:r w:rsidRPr="002E2CA5">
        <w:rPr>
          <w:rStyle w:val="StyleUnderline"/>
        </w:rPr>
        <w:t xml:space="preserve">these sun catchers' </w:t>
      </w:r>
      <w:r w:rsidRPr="002E2CA5">
        <w:rPr>
          <w:rStyle w:val="Emphasis"/>
          <w:highlight w:val="green"/>
        </w:rPr>
        <w:t>performance</w:t>
      </w:r>
      <w:r w:rsidRPr="002E2CA5">
        <w:rPr>
          <w:rStyle w:val="StyleUnderline"/>
        </w:rPr>
        <w:t xml:space="preserve">, researchers are toying with a plan to </w:t>
      </w:r>
      <w:r w:rsidRPr="002E2CA5">
        <w:rPr>
          <w:rStyle w:val="Emphasis"/>
          <w:highlight w:val="green"/>
        </w:rPr>
        <w:t>send them to</w:t>
      </w:r>
      <w:r w:rsidRPr="002E2CA5">
        <w:rPr>
          <w:rStyle w:val="StyleUnderline"/>
          <w:highlight w:val="green"/>
        </w:rPr>
        <w:t xml:space="preserve"> </w:t>
      </w:r>
      <w:r w:rsidRPr="002E2CA5">
        <w:rPr>
          <w:rStyle w:val="StyleUnderline"/>
        </w:rPr>
        <w:t xml:space="preserve">a place where the sun never sets: </w:t>
      </w:r>
      <w:r w:rsidRPr="002E2CA5">
        <w:rPr>
          <w:rStyle w:val="Emphasis"/>
          <w:highlight w:val="green"/>
        </w:rPr>
        <w:t>outer space</w:t>
      </w:r>
      <w:r w:rsidRPr="002E2CA5">
        <w:rPr>
          <w:sz w:val="16"/>
        </w:rPr>
        <w:t xml:space="preserve">. </w:t>
      </w:r>
      <w:r w:rsidRPr="002E2CA5">
        <w:rPr>
          <w:rStyle w:val="StyleUnderline"/>
        </w:rPr>
        <w:t xml:space="preserve">Theoretically, if a bunch of solar panels were blasted into orbit, they'd </w:t>
      </w:r>
      <w:r w:rsidRPr="002E2CA5">
        <w:rPr>
          <w:rStyle w:val="Emphasis"/>
          <w:highlight w:val="green"/>
        </w:rPr>
        <w:t>soak up</w:t>
      </w:r>
      <w:r w:rsidRPr="002E2CA5">
        <w:rPr>
          <w:rStyle w:val="StyleUnderline"/>
          <w:highlight w:val="green"/>
        </w:rPr>
        <w:t xml:space="preserve"> </w:t>
      </w:r>
      <w:r w:rsidRPr="002E2CA5">
        <w:rPr>
          <w:rStyle w:val="StyleUnderline"/>
        </w:rPr>
        <w:t xml:space="preserve">the </w:t>
      </w:r>
      <w:r w:rsidRPr="002E2CA5">
        <w:rPr>
          <w:rStyle w:val="Emphasis"/>
          <w:highlight w:val="green"/>
        </w:rPr>
        <w:t>sun</w:t>
      </w:r>
      <w:r w:rsidRPr="002E2CA5">
        <w:rPr>
          <w:rStyle w:val="StyleUnderline"/>
          <w:highlight w:val="green"/>
        </w:rPr>
        <w:t xml:space="preserve"> </w:t>
      </w:r>
      <w:r w:rsidRPr="002E2CA5">
        <w:rPr>
          <w:rStyle w:val="Emphasis"/>
          <w:highlight w:val="green"/>
        </w:rPr>
        <w:t>even on</w:t>
      </w:r>
      <w:r w:rsidRPr="002E2CA5">
        <w:rPr>
          <w:rStyle w:val="StyleUnderline"/>
          <w:highlight w:val="green"/>
        </w:rPr>
        <w:t xml:space="preserve"> </w:t>
      </w:r>
      <w:r w:rsidRPr="002E2CA5">
        <w:rPr>
          <w:rStyle w:val="StyleUnderline"/>
        </w:rPr>
        <w:t xml:space="preserve">the </w:t>
      </w:r>
      <w:r w:rsidRPr="002E2CA5">
        <w:rPr>
          <w:rStyle w:val="Emphasis"/>
          <w:highlight w:val="green"/>
        </w:rPr>
        <w:t>foggiest days</w:t>
      </w:r>
      <w:r w:rsidRPr="002E2CA5">
        <w:rPr>
          <w:rStyle w:val="Emphasis"/>
        </w:rPr>
        <w:t xml:space="preserve"> </w:t>
      </w:r>
      <w:r w:rsidRPr="002E2CA5">
        <w:rPr>
          <w:rStyle w:val="Emphasis"/>
          <w:highlight w:val="green"/>
        </w:rPr>
        <w:t>and</w:t>
      </w:r>
      <w:r w:rsidRPr="002E2CA5">
        <w:rPr>
          <w:rStyle w:val="StyleUnderline"/>
          <w:highlight w:val="green"/>
        </w:rPr>
        <w:t xml:space="preserve"> </w:t>
      </w:r>
      <w:r w:rsidRPr="002E2CA5">
        <w:rPr>
          <w:rStyle w:val="StyleUnderline"/>
        </w:rPr>
        <w:t xml:space="preserve">the </w:t>
      </w:r>
      <w:r w:rsidRPr="002E2CA5">
        <w:rPr>
          <w:rStyle w:val="Emphasis"/>
          <w:highlight w:val="green"/>
        </w:rPr>
        <w:t>darkest nights</w:t>
      </w:r>
      <w:r w:rsidRPr="002E2CA5">
        <w:rPr>
          <w:rStyle w:val="StyleUnderline"/>
        </w:rPr>
        <w:t>, storing an enormous amount of power</w:t>
      </w:r>
      <w:r w:rsidRPr="002E2CA5">
        <w:rPr>
          <w:sz w:val="16"/>
        </w:rPr>
        <w:t xml:space="preserve">. </w:t>
      </w:r>
      <w:r w:rsidRPr="002E2CA5">
        <w:rPr>
          <w:rStyle w:val="Emphasis"/>
          <w:highlight w:val="green"/>
        </w:rPr>
        <w:t>If</w:t>
      </w:r>
      <w:r w:rsidRPr="002E2CA5">
        <w:rPr>
          <w:sz w:val="16"/>
          <w:highlight w:val="green"/>
        </w:rPr>
        <w:t xml:space="preserve"> </w:t>
      </w:r>
      <w:r w:rsidRPr="002E2CA5">
        <w:rPr>
          <w:sz w:val="16"/>
        </w:rPr>
        <w:t xml:space="preserve">that </w:t>
      </w:r>
      <w:r w:rsidRPr="002E2CA5">
        <w:rPr>
          <w:rStyle w:val="Emphasis"/>
          <w:highlight w:val="green"/>
        </w:rPr>
        <w:t>power</w:t>
      </w:r>
      <w:r w:rsidRPr="002E2CA5">
        <w:rPr>
          <w:sz w:val="16"/>
          <w:highlight w:val="green"/>
        </w:rPr>
        <w:t xml:space="preserve"> </w:t>
      </w:r>
      <w:r w:rsidRPr="002E2CA5">
        <w:rPr>
          <w:sz w:val="16"/>
        </w:rPr>
        <w:t xml:space="preserve">were </w:t>
      </w:r>
      <w:r w:rsidRPr="002E2CA5">
        <w:rPr>
          <w:rStyle w:val="Emphasis"/>
          <w:highlight w:val="green"/>
        </w:rPr>
        <w:t>wirelessly beamed down</w:t>
      </w:r>
      <w:r w:rsidRPr="002E2CA5">
        <w:rPr>
          <w:sz w:val="16"/>
          <w:highlight w:val="green"/>
        </w:rPr>
        <w:t xml:space="preserve"> </w:t>
      </w:r>
      <w:r w:rsidRPr="002E2CA5">
        <w:rPr>
          <w:sz w:val="16"/>
        </w:rPr>
        <w:t xml:space="preserve">to Earth, </w:t>
      </w:r>
      <w:r w:rsidRPr="002E2CA5">
        <w:rPr>
          <w:rStyle w:val="Emphasis"/>
          <w:highlight w:val="green"/>
        </w:rPr>
        <w:t xml:space="preserve">our planet could </w:t>
      </w:r>
      <w:r w:rsidRPr="002E2CA5">
        <w:rPr>
          <w:rStyle w:val="Emphasis"/>
          <w:highlight w:val="green"/>
          <w:bdr w:val="single" w:sz="18" w:space="0" w:color="auto"/>
        </w:rPr>
        <w:t>breathe in renewable clean energy, 24/7</w:t>
      </w:r>
      <w:r w:rsidRPr="002E2CA5">
        <w:rPr>
          <w:sz w:val="16"/>
        </w:rPr>
        <w:t xml:space="preserve">. </w:t>
      </w:r>
      <w:r w:rsidRPr="002E2CA5">
        <w:rPr>
          <w:u w:val="single"/>
        </w:rPr>
        <w:t xml:space="preserve">That would </w:t>
      </w:r>
      <w:r w:rsidRPr="002E2CA5">
        <w:rPr>
          <w:rStyle w:val="Emphasis"/>
          <w:highlight w:val="green"/>
        </w:rPr>
        <w:t>significantly reduce our carbon footprint</w:t>
      </w:r>
      <w:r w:rsidRPr="002E2CA5">
        <w:rPr>
          <w:u w:val="single"/>
        </w:rPr>
        <w:t xml:space="preserve">. </w:t>
      </w:r>
      <w:r w:rsidRPr="002E2CA5">
        <w:rPr>
          <w:rStyle w:val="Emphasis"/>
          <w:highlight w:val="green"/>
        </w:rPr>
        <w:t>Against</w:t>
      </w:r>
      <w:r w:rsidRPr="002E2CA5">
        <w:rPr>
          <w:highlight w:val="green"/>
          <w:u w:val="single"/>
        </w:rPr>
        <w:t xml:space="preserve"> </w:t>
      </w:r>
      <w:r w:rsidRPr="002E2CA5">
        <w:rPr>
          <w:u w:val="single"/>
        </w:rPr>
        <w:t xml:space="preserve">the backdrop of a worsening </w:t>
      </w:r>
      <w:r w:rsidRPr="002E2CA5">
        <w:rPr>
          <w:rStyle w:val="Emphasis"/>
          <w:highlight w:val="green"/>
        </w:rPr>
        <w:t>climate</w:t>
      </w:r>
      <w:r w:rsidRPr="002E2CA5">
        <w:rPr>
          <w:highlight w:val="green"/>
          <w:u w:val="single"/>
        </w:rPr>
        <w:t xml:space="preserve"> </w:t>
      </w:r>
      <w:r w:rsidRPr="002E2CA5">
        <w:rPr>
          <w:rStyle w:val="Emphasis"/>
          <w:highlight w:val="green"/>
        </w:rPr>
        <w:t>crisis</w:t>
      </w:r>
      <w:r w:rsidRPr="002E2CA5">
        <w:rPr>
          <w:u w:val="single"/>
        </w:rPr>
        <w:t xml:space="preserve">, </w:t>
      </w:r>
      <w:r w:rsidRPr="002E2CA5">
        <w:rPr>
          <w:rStyle w:val="Emphasis"/>
          <w:highlight w:val="green"/>
        </w:rPr>
        <w:t>the success of s</w:t>
      </w:r>
      <w:r w:rsidRPr="002E2CA5">
        <w:rPr>
          <w:u w:val="single"/>
        </w:rPr>
        <w:t>pace-</w:t>
      </w:r>
      <w:r w:rsidRPr="002E2CA5">
        <w:rPr>
          <w:rStyle w:val="Emphasis"/>
          <w:highlight w:val="green"/>
        </w:rPr>
        <w:t>b</w:t>
      </w:r>
      <w:r w:rsidRPr="002E2CA5">
        <w:rPr>
          <w:u w:val="single"/>
        </w:rPr>
        <w:t xml:space="preserve">ased </w:t>
      </w:r>
      <w:r w:rsidRPr="002E2CA5">
        <w:rPr>
          <w:rStyle w:val="Emphasis"/>
          <w:highlight w:val="green"/>
        </w:rPr>
        <w:t>s</w:t>
      </w:r>
      <w:r w:rsidRPr="002E2CA5">
        <w:rPr>
          <w:u w:val="single"/>
        </w:rPr>
        <w:t xml:space="preserve">olar </w:t>
      </w:r>
      <w:r w:rsidRPr="002E2CA5">
        <w:rPr>
          <w:rStyle w:val="Emphasis"/>
          <w:highlight w:val="green"/>
        </w:rPr>
        <w:t>p</w:t>
      </w:r>
      <w:r w:rsidRPr="002E2CA5">
        <w:rPr>
          <w:u w:val="single"/>
        </w:rPr>
        <w:t xml:space="preserve">ower </w:t>
      </w:r>
      <w:r w:rsidRPr="002E2CA5">
        <w:rPr>
          <w:rStyle w:val="Emphasis"/>
          <w:highlight w:val="green"/>
          <w:bdr w:val="single" w:sz="18" w:space="0" w:color="auto"/>
        </w:rPr>
        <w:t>could be more important than ever</w:t>
      </w:r>
      <w:r w:rsidRPr="002E2CA5">
        <w:rPr>
          <w:sz w:val="16"/>
        </w:rPr>
        <w:t xml:space="preserve">. The state of the climate is in the spotlight right now as world leaders gather in Glasgow, Scotland, for the COP26 summit, </w:t>
      </w:r>
      <w:r w:rsidRPr="002E2CA5">
        <w:rPr>
          <w:rStyle w:val="StyleUnderline"/>
        </w:rPr>
        <w:t>which has been called the "world's best last chance" to get the crisis under control</w:t>
      </w:r>
      <w:r w:rsidRPr="002E2CA5">
        <w:rPr>
          <w:sz w:val="16"/>
        </w:rPr>
        <w:t xml:space="preserve">. CNET Science is highlighting a few futuristic strategies intended to aid countries in cutting back on human-generated carbon emissions. Next-generation tech like space-based solar power can't solve our climate problems -- we still need to rapidly decarbonize our energy systems -- </w:t>
      </w:r>
      <w:r w:rsidRPr="002E2CA5">
        <w:rPr>
          <w:u w:val="single"/>
        </w:rPr>
        <w:t xml:space="preserve">but </w:t>
      </w:r>
      <w:r w:rsidRPr="002E2CA5">
        <w:rPr>
          <w:rStyle w:val="Emphasis"/>
          <w:highlight w:val="green"/>
        </w:rPr>
        <w:t>green innovation</w:t>
      </w:r>
      <w:r w:rsidRPr="002E2CA5">
        <w:rPr>
          <w:highlight w:val="green"/>
          <w:u w:val="single"/>
        </w:rPr>
        <w:t xml:space="preserve"> </w:t>
      </w:r>
      <w:r w:rsidRPr="002E2CA5">
        <w:rPr>
          <w:rStyle w:val="Emphasis"/>
          <w:highlight w:val="green"/>
        </w:rPr>
        <w:t>could help achieve</w:t>
      </w:r>
      <w:r w:rsidRPr="002E2CA5">
        <w:rPr>
          <w:highlight w:val="green"/>
          <w:u w:val="single"/>
        </w:rPr>
        <w:t xml:space="preserve"> </w:t>
      </w:r>
      <w:r w:rsidRPr="002E2CA5">
        <w:rPr>
          <w:u w:val="single"/>
        </w:rPr>
        <w:t xml:space="preserve">the goals of the </w:t>
      </w:r>
      <w:r w:rsidRPr="002E2CA5">
        <w:rPr>
          <w:rStyle w:val="Emphasis"/>
          <w:highlight w:val="green"/>
        </w:rPr>
        <w:t>Paris</w:t>
      </w:r>
      <w:r w:rsidRPr="002E2CA5">
        <w:rPr>
          <w:highlight w:val="green"/>
          <w:u w:val="single"/>
        </w:rPr>
        <w:t xml:space="preserve"> </w:t>
      </w:r>
      <w:r w:rsidRPr="002E2CA5">
        <w:rPr>
          <w:u w:val="single"/>
        </w:rPr>
        <w:t xml:space="preserve">Agreement: Limit global warming to well below 2 degrees Celsius (3.6 degrees Fahrenheit) by the end of the century. An </w:t>
      </w:r>
      <w:r w:rsidRPr="002E2CA5">
        <w:rPr>
          <w:rStyle w:val="Emphasis"/>
          <w:highlight w:val="green"/>
        </w:rPr>
        <w:t>unlimited</w:t>
      </w:r>
      <w:r w:rsidRPr="002E2CA5">
        <w:rPr>
          <w:highlight w:val="green"/>
          <w:u w:val="single"/>
        </w:rPr>
        <w:t xml:space="preserve"> </w:t>
      </w:r>
      <w:r w:rsidRPr="002E2CA5">
        <w:rPr>
          <w:u w:val="single"/>
        </w:rPr>
        <w:t xml:space="preserve">supply of </w:t>
      </w:r>
      <w:r w:rsidRPr="002E2CA5">
        <w:rPr>
          <w:rStyle w:val="Emphasis"/>
          <w:highlight w:val="green"/>
        </w:rPr>
        <w:t>renewable energy</w:t>
      </w:r>
      <w:r w:rsidRPr="002E2CA5">
        <w:rPr>
          <w:highlight w:val="green"/>
          <w:u w:val="single"/>
        </w:rPr>
        <w:t xml:space="preserve"> </w:t>
      </w:r>
      <w:r w:rsidRPr="002E2CA5">
        <w:rPr>
          <w:u w:val="single"/>
        </w:rPr>
        <w:t xml:space="preserve">from the sun </w:t>
      </w:r>
      <w:r w:rsidRPr="002E2CA5">
        <w:rPr>
          <w:rStyle w:val="Emphasis"/>
          <w:highlight w:val="green"/>
        </w:rPr>
        <w:t>might help us do that.</w:t>
      </w:r>
    </w:p>
    <w:p w14:paraId="1F0971FF" w14:textId="77777777" w:rsidR="001362F4" w:rsidRDefault="001362F4" w:rsidP="001362F4">
      <w:pPr>
        <w:pStyle w:val="Heading4"/>
        <w:rPr>
          <w:rFonts w:cs="Times New Roman"/>
        </w:rPr>
      </w:pPr>
      <w:r>
        <w:rPr>
          <w:rFonts w:cs="Times New Roman"/>
        </w:rPr>
        <w:lastRenderedPageBreak/>
        <w:t>Warming causes Extinction</w:t>
      </w:r>
    </w:p>
    <w:p w14:paraId="48670D84" w14:textId="77777777" w:rsidR="001362F4" w:rsidRPr="00601C82" w:rsidRDefault="001362F4" w:rsidP="001362F4">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47E5E8A" w14:textId="77777777" w:rsidR="001362F4" w:rsidRDefault="001362F4" w:rsidP="001362F4">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8682C">
        <w:rPr>
          <w:b/>
          <w:sz w:val="26"/>
          <w:highlight w:val="green"/>
          <w:u w:val="single"/>
        </w:rPr>
        <w:t>climate</w:t>
      </w:r>
      <w:r w:rsidRPr="00F376F3">
        <w:rPr>
          <w:b/>
          <w:sz w:val="26"/>
          <w:u w:val="single"/>
        </w:rPr>
        <w:t xml:space="preserve"> </w:t>
      </w:r>
      <w:r w:rsidRPr="0008682C">
        <w:rPr>
          <w:b/>
          <w:sz w:val="26"/>
          <w:highlight w:val="green"/>
          <w:u w:val="single"/>
        </w:rPr>
        <w:t>change</w:t>
      </w:r>
      <w:r w:rsidRPr="00F376F3">
        <w:rPr>
          <w:u w:val="single"/>
        </w:rPr>
        <w:t xml:space="preserve">, global </w:t>
      </w:r>
      <w:r w:rsidRPr="0008682C">
        <w:rPr>
          <w:b/>
          <w:sz w:val="26"/>
          <w:highlight w:val="green"/>
          <w:u w:val="single"/>
        </w:rPr>
        <w:t>freshwater</w:t>
      </w:r>
      <w:r w:rsidRPr="0008682C">
        <w:rPr>
          <w:highlight w:val="green"/>
          <w:u w:val="single"/>
        </w:rPr>
        <w:t xml:space="preserve"> </w:t>
      </w:r>
      <w:r w:rsidRPr="00F376F3">
        <w:rPr>
          <w:u w:val="single"/>
        </w:rPr>
        <w:t xml:space="preserve">cycle, </w:t>
      </w:r>
      <w:r w:rsidRPr="0008682C">
        <w:rPr>
          <w:b/>
          <w:sz w:val="26"/>
          <w:highlight w:val="green"/>
          <w:u w:val="single"/>
        </w:rPr>
        <w:t>and</w:t>
      </w:r>
      <w:r w:rsidRPr="00F376F3">
        <w:rPr>
          <w:u w:val="single"/>
        </w:rPr>
        <w:t xml:space="preserve"> ocean </w:t>
      </w:r>
      <w:r w:rsidRPr="0008682C">
        <w:rPr>
          <w:b/>
          <w:sz w:val="26"/>
          <w:highlight w:val="green"/>
          <w:u w:val="single"/>
        </w:rPr>
        <w:t>acidification</w:t>
      </w:r>
      <w:r w:rsidRPr="00F376F3">
        <w:rPr>
          <w:u w:val="single"/>
        </w:rPr>
        <w:t xml:space="preserve">) do </w:t>
      </w:r>
      <w:r w:rsidRPr="0008682C">
        <w:rPr>
          <w:b/>
          <w:sz w:val="26"/>
          <w:highlight w:val="green"/>
          <w:u w:val="single"/>
          <w:bdr w:val="single" w:sz="4" w:space="0" w:color="auto"/>
        </w:rPr>
        <w:t>pose existential risks</w:t>
      </w:r>
      <w:r w:rsidRPr="00F376F3">
        <w:rPr>
          <w:u w:val="single"/>
        </w:rPr>
        <w:t xml:space="preserve">. </w:t>
      </w:r>
      <w:r w:rsidRPr="0008682C">
        <w:rPr>
          <w:highlight w:val="green"/>
          <w:u w:val="single"/>
        </w:rPr>
        <w:t>This is</w:t>
      </w:r>
      <w:r w:rsidRPr="00F376F3">
        <w:rPr>
          <w:u w:val="single"/>
        </w:rPr>
        <w:t xml:space="preserve"> </w:t>
      </w:r>
      <w:r w:rsidRPr="0008682C">
        <w:rPr>
          <w:b/>
          <w:sz w:val="26"/>
          <w:highlight w:val="green"/>
          <w:u w:val="single"/>
        </w:rPr>
        <w:t>because of</w:t>
      </w:r>
      <w:r w:rsidRPr="00F376F3">
        <w:rPr>
          <w:u w:val="single"/>
        </w:rPr>
        <w:t xml:space="preserve"> intrinsic </w:t>
      </w:r>
      <w:r w:rsidRPr="0008682C">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8682C">
        <w:rPr>
          <w:b/>
          <w:sz w:val="26"/>
          <w:highlight w:val="green"/>
          <w:u w:val="single"/>
        </w:rPr>
        <w:t>directly connected to</w:t>
      </w:r>
      <w:r w:rsidRPr="00F376F3">
        <w:rPr>
          <w:b/>
          <w:sz w:val="26"/>
          <w:u w:val="single"/>
        </w:rPr>
        <w:t xml:space="preserve"> </w:t>
      </w:r>
      <w:r w:rsidRPr="00F376F3">
        <w:rPr>
          <w:u w:val="single"/>
        </w:rPr>
        <w:t xml:space="preserve">the provision of </w:t>
      </w:r>
      <w:r w:rsidRPr="0008682C">
        <w:rPr>
          <w:b/>
          <w:sz w:val="26"/>
          <w:highlight w:val="green"/>
          <w:u w:val="single"/>
        </w:rPr>
        <w:t>food and water</w:t>
      </w:r>
      <w:r w:rsidRPr="00F376F3">
        <w:rPr>
          <w:u w:val="single"/>
        </w:rPr>
        <w:t xml:space="preserve">, and </w:t>
      </w:r>
      <w:r w:rsidRPr="0008682C">
        <w:rPr>
          <w:b/>
          <w:sz w:val="26"/>
          <w:highlight w:val="green"/>
          <w:u w:val="single"/>
        </w:rPr>
        <w:t>shortages</w:t>
      </w:r>
      <w:r w:rsidRPr="00F376F3">
        <w:rPr>
          <w:u w:val="single"/>
        </w:rPr>
        <w:t xml:space="preserve"> of food and water can </w:t>
      </w:r>
      <w:r w:rsidRPr="0008682C">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08682C">
        <w:rPr>
          <w:b/>
          <w:sz w:val="26"/>
          <w:highlight w:val="green"/>
          <w:u w:val="single"/>
        </w:rPr>
        <w:t>Ample clean water</w:t>
      </w:r>
      <w:r w:rsidRPr="00F376F3">
        <w:rPr>
          <w:u w:val="single"/>
        </w:rPr>
        <w:t xml:space="preserve"> is not a luxury—it </w:t>
      </w:r>
      <w:r w:rsidRPr="0008682C">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8682C">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08682C">
        <w:rPr>
          <w:b/>
          <w:sz w:val="26"/>
          <w:highlight w:val="green"/>
          <w:u w:val="single"/>
        </w:rPr>
        <w:t>have adapted</w:t>
      </w:r>
      <w:r w:rsidRPr="00F376F3">
        <w:rPr>
          <w:u w:val="single"/>
        </w:rPr>
        <w:t xml:space="preserve"> to crises </w:t>
      </w:r>
      <w:r w:rsidRPr="0008682C">
        <w:rPr>
          <w:b/>
          <w:sz w:val="26"/>
          <w:highlight w:val="green"/>
          <w:u w:val="single"/>
        </w:rPr>
        <w:t>throughout</w:t>
      </w:r>
      <w:r w:rsidRPr="0008682C">
        <w:rPr>
          <w:highlight w:val="green"/>
          <w:u w:val="single"/>
        </w:rPr>
        <w:t xml:space="preserve"> </w:t>
      </w:r>
      <w:r w:rsidRPr="00F376F3">
        <w:rPr>
          <w:u w:val="single"/>
        </w:rPr>
        <w:t xml:space="preserve">their </w:t>
      </w:r>
      <w:r w:rsidRPr="0008682C">
        <w:rPr>
          <w:b/>
          <w:sz w:val="26"/>
          <w:highlight w:val="green"/>
          <w:u w:val="single"/>
        </w:rPr>
        <w:t>history</w:t>
      </w:r>
      <w:r w:rsidRPr="00F376F3">
        <w:rPr>
          <w:u w:val="single"/>
        </w:rPr>
        <w:t xml:space="preserve">. Our doom has been repeatedly predicted, only to be averted by innovation (Ridley, 2011). </w:t>
      </w:r>
      <w:r w:rsidRPr="0008682C">
        <w:rPr>
          <w:b/>
          <w:sz w:val="26"/>
          <w:highlight w:val="green"/>
          <w:u w:val="single"/>
        </w:rPr>
        <w:t>However</w:t>
      </w:r>
      <w:r w:rsidRPr="00F376F3">
        <w:rPr>
          <w:u w:val="single"/>
        </w:rPr>
        <w:t xml:space="preserve">, the many </w:t>
      </w:r>
      <w:r w:rsidRPr="0008682C">
        <w:rPr>
          <w:b/>
          <w:sz w:val="26"/>
          <w:highlight w:val="green"/>
          <w:u w:val="single"/>
        </w:rPr>
        <w:t>stories</w:t>
      </w:r>
      <w:r w:rsidRPr="0008682C">
        <w:rPr>
          <w:highlight w:val="green"/>
          <w:u w:val="single"/>
        </w:rPr>
        <w:t xml:space="preserve"> </w:t>
      </w:r>
      <w:r w:rsidRPr="0008682C">
        <w:rPr>
          <w:b/>
          <w:sz w:val="26"/>
          <w:highlight w:val="green"/>
          <w:u w:val="single"/>
        </w:rPr>
        <w:t>of</w:t>
      </w:r>
      <w:r w:rsidRPr="00F376F3">
        <w:rPr>
          <w:u w:val="single"/>
        </w:rPr>
        <w:t xml:space="preserve"> human ingenuity </w:t>
      </w:r>
      <w:r w:rsidRPr="0008682C">
        <w:rPr>
          <w:b/>
          <w:sz w:val="26"/>
          <w:highlight w:val="green"/>
          <w:u w:val="single"/>
        </w:rPr>
        <w:lastRenderedPageBreak/>
        <w:t>successfully</w:t>
      </w:r>
      <w:r w:rsidRPr="0008682C">
        <w:rPr>
          <w:highlight w:val="green"/>
          <w:u w:val="single"/>
        </w:rPr>
        <w:t xml:space="preserve"> </w:t>
      </w:r>
      <w:r w:rsidRPr="0008682C">
        <w:rPr>
          <w:b/>
          <w:sz w:val="26"/>
          <w:highlight w:val="green"/>
          <w:u w:val="single"/>
        </w:rPr>
        <w:t>addressing</w:t>
      </w:r>
      <w:r w:rsidRPr="0008682C">
        <w:rPr>
          <w:highlight w:val="green"/>
          <w:u w:val="single"/>
        </w:rPr>
        <w:t xml:space="preserve"> </w:t>
      </w:r>
      <w:r w:rsidRPr="0008682C">
        <w:rPr>
          <w:b/>
          <w:sz w:val="26"/>
          <w:highlight w:val="green"/>
          <w:u w:val="single"/>
        </w:rPr>
        <w:t>existential risks</w:t>
      </w:r>
      <w:r w:rsidRPr="00F376F3">
        <w:rPr>
          <w:u w:val="single"/>
        </w:rPr>
        <w:t xml:space="preserve"> such as global famine or extreme air pollution </w:t>
      </w:r>
      <w:r w:rsidRPr="0008682C">
        <w:rPr>
          <w:b/>
          <w:sz w:val="26"/>
          <w:highlight w:val="green"/>
          <w:u w:val="single"/>
        </w:rPr>
        <w:t>represent</w:t>
      </w:r>
      <w:r w:rsidRPr="00F376F3">
        <w:rPr>
          <w:u w:val="single"/>
        </w:rPr>
        <w:t xml:space="preserve"> environmental </w:t>
      </w:r>
      <w:r w:rsidRPr="0008682C">
        <w:rPr>
          <w:highlight w:val="green"/>
          <w:u w:val="single"/>
        </w:rPr>
        <w:t>c</w:t>
      </w:r>
      <w:r w:rsidRPr="0008682C">
        <w:rPr>
          <w:b/>
          <w:sz w:val="26"/>
          <w:highlight w:val="green"/>
          <w:u w:val="single"/>
        </w:rPr>
        <w:t>hallenges that are</w:t>
      </w:r>
      <w:r w:rsidRPr="0008682C">
        <w:rPr>
          <w:highlight w:val="green"/>
          <w:u w:val="single"/>
        </w:rPr>
        <w:t xml:space="preserve"> </w:t>
      </w:r>
      <w:r w:rsidRPr="00F376F3">
        <w:rPr>
          <w:u w:val="single"/>
        </w:rPr>
        <w:t xml:space="preserve">largely </w:t>
      </w:r>
      <w:r w:rsidRPr="0008682C">
        <w:rPr>
          <w:b/>
          <w:sz w:val="26"/>
          <w:highlight w:val="green"/>
          <w:u w:val="single"/>
        </w:rPr>
        <w:t>linear</w:t>
      </w:r>
      <w:r w:rsidRPr="0008682C">
        <w:rPr>
          <w:highlight w:val="green"/>
          <w:u w:val="single"/>
        </w:rPr>
        <w:t xml:space="preserve">, </w:t>
      </w:r>
      <w:r w:rsidRPr="00F376F3">
        <w:rPr>
          <w:u w:val="single"/>
        </w:rPr>
        <w:t xml:space="preserve">have immediate consequences, </w:t>
      </w:r>
      <w:r w:rsidRPr="0008682C">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08682C">
        <w:rPr>
          <w:b/>
          <w:sz w:val="26"/>
          <w:highlight w:val="green"/>
          <w:u w:val="single"/>
        </w:rPr>
        <w:t>forest fires will become more</w:t>
      </w:r>
      <w:r w:rsidRPr="00F376F3">
        <w:rPr>
          <w:b/>
          <w:sz w:val="26"/>
          <w:u w:val="single"/>
        </w:rPr>
        <w:t xml:space="preserve"> </w:t>
      </w:r>
      <w:r w:rsidRPr="0008682C">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8682C">
        <w:rPr>
          <w:b/>
          <w:sz w:val="26"/>
          <w:highlight w:val="green"/>
          <w:u w:val="single"/>
        </w:rPr>
        <w:t>catastrophic fire</w:t>
      </w:r>
      <w:r w:rsidRPr="00F376F3">
        <w:rPr>
          <w:u w:val="single"/>
        </w:rPr>
        <w:t xml:space="preserve"> embodies the sorts of positive feedbacks and interacting factors that </w:t>
      </w:r>
      <w:r w:rsidRPr="0008682C">
        <w:rPr>
          <w:b/>
          <w:sz w:val="26"/>
          <w:highlight w:val="green"/>
          <w:u w:val="single"/>
        </w:rPr>
        <w:t>could catch humanity off-guard and produce a</w:t>
      </w:r>
      <w:r w:rsidRPr="0008682C">
        <w:rPr>
          <w:highlight w:val="green"/>
          <w:u w:val="single"/>
        </w:rPr>
        <w:t xml:space="preserve"> </w:t>
      </w:r>
      <w:r w:rsidRPr="00F376F3">
        <w:rPr>
          <w:u w:val="single"/>
        </w:rPr>
        <w:t xml:space="preserve">true </w:t>
      </w:r>
      <w:r w:rsidRPr="0008682C">
        <w:rPr>
          <w:b/>
          <w:sz w:val="26"/>
          <w:highlight w:val="green"/>
          <w:u w:val="single"/>
        </w:rPr>
        <w:t>apocalyptic event.</w:t>
      </w:r>
      <w:r w:rsidRPr="0008682C">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w:t>
      </w:r>
      <w:r w:rsidRPr="00F376F3">
        <w:rPr>
          <w:sz w:val="16"/>
        </w:rPr>
        <w:lastRenderedPageBreak/>
        <w:t xml:space="preserve">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08682C">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08682C">
        <w:rPr>
          <w:b/>
          <w:sz w:val="26"/>
          <w:highlight w:val="green"/>
          <w:u w:val="single"/>
        </w:rPr>
        <w:t>portends</w:t>
      </w:r>
      <w:r w:rsidRPr="00F376F3">
        <w:rPr>
          <w:u w:val="single"/>
        </w:rPr>
        <w:t xml:space="preserve"> even greater </w:t>
      </w:r>
      <w:r w:rsidRPr="0008682C">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92B2A6A" w14:textId="77777777" w:rsidR="001362F4" w:rsidRPr="001362F4" w:rsidRDefault="001362F4" w:rsidP="001362F4"/>
    <w:p w14:paraId="0E6C3C49" w14:textId="1B601270" w:rsidR="001362F4" w:rsidRDefault="001362F4" w:rsidP="001362F4">
      <w:pPr>
        <w:pStyle w:val="Heading2"/>
      </w:pPr>
      <w:r>
        <w:lastRenderedPageBreak/>
        <w:t>Case</w:t>
      </w:r>
    </w:p>
    <w:p w14:paraId="7313F3B8" w14:textId="05FE0496" w:rsidR="001362F4" w:rsidRDefault="001362F4" w:rsidP="00354880">
      <w:pPr>
        <w:pStyle w:val="Heading3"/>
      </w:pPr>
      <w:r>
        <w:lastRenderedPageBreak/>
        <w:t>Framing</w:t>
      </w:r>
    </w:p>
    <w:p w14:paraId="76EBFEC0" w14:textId="70D58CEC" w:rsidR="00351B4E" w:rsidRDefault="00351B4E" w:rsidP="005E6983">
      <w:pPr>
        <w:pStyle w:val="Heading4"/>
        <w:rPr>
          <w:rFonts w:cs="Calibri"/>
        </w:rPr>
      </w:pPr>
      <w:r>
        <w:rPr>
          <w:rFonts w:cs="Calibri"/>
        </w:rPr>
        <w:t xml:space="preserve">Presumption – very clearly can’t solve </w:t>
      </w:r>
      <w:r w:rsidR="00BA47B0">
        <w:rPr>
          <w:rFonts w:cs="Calibri"/>
        </w:rPr>
        <w:t>the impacts</w:t>
      </w:r>
    </w:p>
    <w:p w14:paraId="4B8C3AC3" w14:textId="38C47A7E" w:rsidR="00BA47B0" w:rsidRDefault="00BA47B0" w:rsidP="00BA47B0">
      <w:r>
        <w:t>1] stuff on earth</w:t>
      </w:r>
      <w:r w:rsidR="00B5221D">
        <w:t xml:space="preserve"> </w:t>
      </w:r>
    </w:p>
    <w:p w14:paraId="5FBEC333" w14:textId="02F27D6B" w:rsidR="00BA47B0" w:rsidRDefault="00BA47B0" w:rsidP="00BA47B0">
      <w:r>
        <w:t>2] mindsets</w:t>
      </w:r>
    </w:p>
    <w:p w14:paraId="2BC2287F" w14:textId="06668B8E" w:rsidR="00BA47B0" w:rsidRDefault="00BA47B0" w:rsidP="00BA47B0">
      <w:r>
        <w:t xml:space="preserve">3] public sector </w:t>
      </w:r>
    </w:p>
    <w:p w14:paraId="72EDDC6B" w14:textId="77777777" w:rsidR="00CC483C" w:rsidRPr="00CE5D2F" w:rsidRDefault="00CC483C" w:rsidP="00CC483C">
      <w:pPr>
        <w:pStyle w:val="Heading4"/>
        <w:rPr>
          <w:rFonts w:cs="Calibri"/>
        </w:rPr>
      </w:pPr>
      <w:r w:rsidRPr="00CE5D2F">
        <w:rPr>
          <w:rFonts w:cs="Calibri"/>
        </w:rPr>
        <w:t>Presumption:</w:t>
      </w:r>
    </w:p>
    <w:p w14:paraId="2A2DFA65" w14:textId="77777777" w:rsidR="00CC483C" w:rsidRPr="00CE5D2F" w:rsidRDefault="00CC483C" w:rsidP="00CC483C">
      <w:pPr>
        <w:pStyle w:val="Heading4"/>
        <w:rPr>
          <w:rFonts w:cs="Calibri"/>
        </w:rPr>
      </w:pPr>
      <w:r w:rsidRPr="00CE5D2F">
        <w:rPr>
          <w:rFonts w:cs="Calibri"/>
        </w:rPr>
        <w:t>A – Systems – the 1AC argues that material events and institutions create the social realities that replicate violence but ceding the state refuses to alter these conditions</w:t>
      </w:r>
    </w:p>
    <w:p w14:paraId="40EBC28B" w14:textId="77777777" w:rsidR="00CC483C" w:rsidRPr="00CE5D2F" w:rsidRDefault="00CC483C" w:rsidP="00CC483C">
      <w:pPr>
        <w:pStyle w:val="Heading4"/>
        <w:rPr>
          <w:rFonts w:cs="Calibri"/>
        </w:rPr>
      </w:pPr>
      <w:r w:rsidRPr="00CE5D2F">
        <w:rPr>
          <w:rFonts w:cs="Calibri"/>
        </w:rPr>
        <w:t xml:space="preserve">B – Spillover – the </w:t>
      </w:r>
      <w:proofErr w:type="spellStart"/>
      <w:r w:rsidRPr="00CE5D2F">
        <w:rPr>
          <w:rFonts w:cs="Calibri"/>
        </w:rPr>
        <w:t>aff</w:t>
      </w:r>
      <w:proofErr w:type="spellEnd"/>
      <w:r w:rsidRPr="00CE5D2F">
        <w:rPr>
          <w:rFonts w:cs="Calibri"/>
        </w:rPr>
        <w:t xml:space="preserve"> assumes that its advocacy of a certain affect is sufficient to result in the liberation of the flesh BUT they are missing a robust internal link to solving oppression inside OR outside the round</w:t>
      </w:r>
    </w:p>
    <w:p w14:paraId="2F931DC6" w14:textId="77777777" w:rsidR="00CC483C" w:rsidRPr="002A42A9" w:rsidRDefault="00CC483C" w:rsidP="00CC483C">
      <w:pPr>
        <w:pStyle w:val="Heading4"/>
      </w:pPr>
      <w:r>
        <w:t>C – A</w:t>
      </w:r>
      <w:r w:rsidRPr="002A42A9">
        <w:t>cademia</w:t>
      </w:r>
      <w:r>
        <w:t xml:space="preserve"> </w:t>
      </w:r>
      <w:r w:rsidRPr="002A42A9">
        <w:t xml:space="preserve">– the </w:t>
      </w:r>
      <w:r>
        <w:t>1AC i</w:t>
      </w:r>
      <w:r w:rsidRPr="002A42A9">
        <w:t xml:space="preserve">s a regurgitation of knowledge that already exists within academia which proves they aren’t a departure from the status quo and voting </w:t>
      </w:r>
      <w:proofErr w:type="spellStart"/>
      <w:r w:rsidRPr="002A42A9">
        <w:t>aff</w:t>
      </w:r>
      <w:proofErr w:type="spellEnd"/>
      <w:r w:rsidRPr="002A42A9">
        <w:t xml:space="preserve"> is not intrinsic to affirming</w:t>
      </w:r>
    </w:p>
    <w:p w14:paraId="58EB5B0A" w14:textId="00FCA253" w:rsidR="005E6983" w:rsidRPr="00CE5D2F" w:rsidRDefault="005E6983" w:rsidP="005E6983">
      <w:pPr>
        <w:pStyle w:val="Heading4"/>
        <w:rPr>
          <w:rFonts w:cs="Calibri"/>
        </w:rPr>
      </w:pP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Solves their offense since they can weigh the </w:t>
      </w:r>
      <w:proofErr w:type="spellStart"/>
      <w:r w:rsidRPr="00CE5D2F">
        <w:rPr>
          <w:rFonts w:cs="Calibri"/>
        </w:rPr>
        <w:t>aff</w:t>
      </w:r>
      <w:proofErr w:type="spellEnd"/>
      <w:r w:rsidRPr="00CE5D2F">
        <w:rPr>
          <w:rFonts w:cs="Calibri"/>
        </w:rPr>
        <w:t>. Evaluate consequences</w:t>
      </w:r>
    </w:p>
    <w:p w14:paraId="58106DA4" w14:textId="77777777" w:rsidR="005E6983" w:rsidRPr="00CE5D2F" w:rsidRDefault="005E6983" w:rsidP="005E6983">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094B12B6" w14:textId="77777777" w:rsidR="005E6983" w:rsidRDefault="005E6983" w:rsidP="005E6983">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5">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w:t>
      </w:r>
      <w:r w:rsidRPr="00CE5D2F">
        <w:rPr>
          <w:szCs w:val="26"/>
        </w:rPr>
        <w:lastRenderedPageBreak/>
        <w:t xml:space="preserve">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5634D060" w14:textId="77777777" w:rsidR="005E6983" w:rsidRPr="005C26ED" w:rsidRDefault="005E6983" w:rsidP="005E6983">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432ACDC3" w14:textId="77777777" w:rsidR="005E6983" w:rsidRPr="005C26ED" w:rsidRDefault="005E6983" w:rsidP="005E6983">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5C249857" w14:textId="77777777" w:rsidR="005E6983" w:rsidRPr="00D03231" w:rsidRDefault="005E6983" w:rsidP="005E6983">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w:t>
      </w:r>
      <w:proofErr w:type="gramStart"/>
      <w:r w:rsidRPr="005C26ED">
        <w:rPr>
          <w:rFonts w:asciiTheme="minorHAnsi" w:hAnsiTheme="minorHAnsi" w:cstheme="minorHAnsi"/>
          <w:sz w:val="12"/>
        </w:rPr>
        <w:t>actually suffers</w:t>
      </w:r>
      <w:proofErr w:type="gramEnd"/>
      <w:r w:rsidRPr="005C26ED">
        <w:rPr>
          <w:rFonts w:asciiTheme="minorHAnsi" w:hAnsiTheme="minorHAnsi" w:cstheme="minorHAnsi"/>
          <w:sz w:val="12"/>
        </w:rPr>
        <w:t xml:space="preserve">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w:t>
      </w:r>
      <w:proofErr w:type="gramStart"/>
      <w:r w:rsidRPr="005C26ED">
        <w:rPr>
          <w:rStyle w:val="StyleUnderline"/>
          <w:rFonts w:asciiTheme="minorHAnsi" w:hAnsiTheme="minorHAnsi" w:cstheme="minorHAnsi"/>
        </w:rPr>
        <w:t>in itself is</w:t>
      </w:r>
      <w:proofErr w:type="gramEnd"/>
      <w:r w:rsidRPr="005C26ED">
        <w:rPr>
          <w:rStyle w:val="StyleUnderline"/>
          <w:rFonts w:asciiTheme="minorHAnsi" w:hAnsiTheme="minorHAnsi" w:cstheme="minorHAnsi"/>
        </w:rPr>
        <w:t xml:space="preserve">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w:t>
      </w:r>
      <w:proofErr w:type="spellStart"/>
      <w:r w:rsidRPr="005C26ED">
        <w:rPr>
          <w:rStyle w:val="StyleUnderline"/>
          <w:rFonts w:asciiTheme="minorHAnsi" w:hAnsiTheme="minorHAnsi" w:cstheme="minorHAnsi"/>
        </w:rPr>
        <w:t>lightening</w:t>
      </w:r>
      <w:proofErr w:type="spellEnd"/>
      <w:r w:rsidRPr="005C26ED">
        <w:rPr>
          <w:rStyle w:val="StyleUnderline"/>
          <w:rFonts w:asciiTheme="minorHAnsi" w:hAnsiTheme="minorHAnsi" w:cstheme="minorHAnsi"/>
        </w:rPr>
        <w:t xml:space="preserve">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w:t>
      </w:r>
      <w:proofErr w:type="gramStart"/>
      <w:r w:rsidRPr="005C26ED">
        <w:rPr>
          <w:rStyle w:val="StyleUnderline"/>
          <w:rFonts w:asciiTheme="minorHAnsi" w:hAnsiTheme="minorHAnsi" w:cstheme="minorHAnsi"/>
        </w:rPr>
        <w:t>in order to</w:t>
      </w:r>
      <w:proofErr w:type="gramEnd"/>
      <w:r w:rsidRPr="005C26ED">
        <w:rPr>
          <w:rStyle w:val="StyleUnderline"/>
          <w:rFonts w:asciiTheme="minorHAnsi" w:hAnsiTheme="minorHAnsi" w:cstheme="minorHAnsi"/>
        </w:rPr>
        <w:t xml:space="preserve">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w:t>
      </w:r>
      <w:proofErr w:type="gramStart"/>
      <w:r w:rsidRPr="005C26ED">
        <w:rPr>
          <w:rFonts w:asciiTheme="minorHAnsi" w:hAnsiTheme="minorHAnsi" w:cstheme="minorHAnsi"/>
          <w:sz w:val="12"/>
        </w:rPr>
        <w:t>here, and</w:t>
      </w:r>
      <w:proofErr w:type="gramEnd"/>
      <w:r w:rsidRPr="005C26ED">
        <w:rPr>
          <w:rFonts w:asciiTheme="minorHAnsi" w:hAnsiTheme="minorHAnsi" w:cstheme="minorHAnsi"/>
          <w:sz w:val="12"/>
        </w:rPr>
        <w:t xml:space="preserve"> is dialectically supportive of the self-</w:t>
      </w:r>
      <w:proofErr w:type="spellStart"/>
      <w:r w:rsidRPr="005C26ED">
        <w:rPr>
          <w:rFonts w:asciiTheme="minorHAnsi" w:hAnsiTheme="minorHAnsi" w:cstheme="minorHAnsi"/>
          <w:sz w:val="12"/>
        </w:rPr>
        <w:t>evidency</w:t>
      </w:r>
      <w:proofErr w:type="spellEnd"/>
      <w:r w:rsidRPr="005C26ED">
        <w:rPr>
          <w:rFonts w:asciiTheme="minorHAnsi" w:hAnsiTheme="minorHAnsi" w:cstheme="minorHAnsi"/>
          <w:sz w:val="12"/>
        </w:rPr>
        <w:t xml:space="preserve">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w:t>
      </w:r>
      <w:proofErr w:type="spellStart"/>
      <w:r w:rsidRPr="005C26ED">
        <w:rPr>
          <w:rFonts w:asciiTheme="minorHAnsi" w:hAnsiTheme="minorHAnsi" w:cstheme="minorHAnsi"/>
          <w:sz w:val="12"/>
        </w:rPr>
        <w:t>conclu</w:t>
      </w:r>
      <w:proofErr w:type="spellEnd"/>
      <w:r w:rsidRPr="005C26ED">
        <w:rPr>
          <w:rFonts w:asciiTheme="minorHAnsi" w:hAnsiTheme="minorHAnsi" w:cstheme="minorHAnsi"/>
          <w:sz w:val="12"/>
        </w:rPr>
        <w:t xml:space="preserve"> </w:t>
      </w:r>
      <w:proofErr w:type="spellStart"/>
      <w:r w:rsidRPr="005C26ED">
        <w:rPr>
          <w:rFonts w:asciiTheme="minorHAnsi" w:hAnsiTheme="minorHAnsi" w:cstheme="minorHAnsi"/>
          <w:sz w:val="12"/>
        </w:rPr>
        <w:t>sion</w:t>
      </w:r>
      <w:proofErr w:type="spellEnd"/>
      <w:r w:rsidRPr="005C26ED">
        <w:rPr>
          <w:rFonts w:asciiTheme="minorHAnsi" w:hAnsiTheme="minorHAnsi" w:cstheme="minorHAnsi"/>
          <w:sz w:val="12"/>
        </w:rPr>
        <w:t xml:space="preserve">,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02F52E08" w14:textId="77777777" w:rsidR="005E6983" w:rsidRPr="00CE5D2F" w:rsidRDefault="005E6983" w:rsidP="005E6983"/>
    <w:p w14:paraId="7D02A70F" w14:textId="77777777" w:rsidR="005E6983" w:rsidRPr="005E6983" w:rsidRDefault="005E6983" w:rsidP="005E6983"/>
    <w:p w14:paraId="0CBD4CE7" w14:textId="77777777" w:rsidR="005E6983" w:rsidRPr="001736B8" w:rsidRDefault="005E6983" w:rsidP="005E6983">
      <w:bookmarkStart w:id="3" w:name="_Hlk61766079"/>
    </w:p>
    <w:bookmarkEnd w:id="3"/>
    <w:p w14:paraId="72CCD214" w14:textId="77777777" w:rsidR="001E1AD5" w:rsidRPr="001736B8" w:rsidRDefault="001E1AD5" w:rsidP="001E1AD5"/>
    <w:p w14:paraId="36A442CD" w14:textId="77777777" w:rsidR="001E1AD5" w:rsidRPr="00CE5D2F" w:rsidRDefault="001E1AD5" w:rsidP="001E1AD5">
      <w:pPr>
        <w:pStyle w:val="Heading4"/>
        <w:spacing w:line="276" w:lineRule="auto"/>
        <w:rPr>
          <w:rFonts w:cs="Calibri"/>
        </w:rPr>
      </w:pPr>
      <w:r w:rsidRPr="00CE5D2F">
        <w:rPr>
          <w:rFonts w:cs="Calibri"/>
        </w:rPr>
        <w:t xml:space="preserve">Existential threats </w:t>
      </w:r>
      <w:r w:rsidRPr="00CE5D2F">
        <w:rPr>
          <w:rFonts w:cs="Calibri"/>
          <w:u w:val="single"/>
        </w:rPr>
        <w:t>outweigh</w:t>
      </w:r>
      <w:r w:rsidRPr="00CE5D2F">
        <w:rPr>
          <w:rFonts w:cs="Calibri"/>
        </w:rPr>
        <w:t xml:space="preserve"> – all life has </w:t>
      </w:r>
      <w:r w:rsidRPr="00CE5D2F">
        <w:rPr>
          <w:rFonts w:cs="Calibri"/>
          <w:u w:val="single"/>
        </w:rPr>
        <w:t>infinite value</w:t>
      </w:r>
      <w:r w:rsidRPr="00CE5D2F">
        <w:rPr>
          <w:rFonts w:cs="Calibri"/>
        </w:rPr>
        <w:t xml:space="preserve"> and extinction </w:t>
      </w:r>
      <w:r w:rsidRPr="00CE5D2F">
        <w:rPr>
          <w:rFonts w:cs="Calibri"/>
          <w:u w:val="single"/>
        </w:rPr>
        <w:t>eliminates the possibility</w:t>
      </w:r>
      <w:r w:rsidRPr="00CE5D2F">
        <w:rPr>
          <w:rFonts w:cs="Calibri"/>
        </w:rPr>
        <w:t xml:space="preserve"> for future generations – err negative, because of innate </w:t>
      </w:r>
      <w:r w:rsidRPr="00CE5D2F">
        <w:rPr>
          <w:rFonts w:cs="Calibri"/>
          <w:u w:val="single"/>
        </w:rPr>
        <w:t>cognitive biases</w:t>
      </w:r>
      <w:r w:rsidRPr="00CE5D2F">
        <w:rPr>
          <w:rFonts w:cs="Calibri"/>
        </w:rPr>
        <w:t xml:space="preserve"> </w:t>
      </w:r>
    </w:p>
    <w:p w14:paraId="56A37DED" w14:textId="77777777" w:rsidR="001E1AD5" w:rsidRPr="00CE5D2F" w:rsidRDefault="001E1AD5" w:rsidP="001E1AD5">
      <w:pPr>
        <w:spacing w:line="276" w:lineRule="auto"/>
      </w:pPr>
      <w:r w:rsidRPr="00CE5D2F">
        <w:rPr>
          <w:rStyle w:val="Style13ptBold"/>
        </w:rPr>
        <w:t>GPP 17</w:t>
      </w:r>
      <w:r w:rsidRPr="00CE5D2F">
        <w:t xml:space="preserve"> (Global Priorities Project, Future of Humanity Institute at the University of Oxford, Ministry for Foreign Affairs of Finland, “Existential Risk: Diplomacy and Governance,” Global Priorities Project, 2017, </w:t>
      </w:r>
      <w:hyperlink r:id="rId16" w:history="1">
        <w:r w:rsidRPr="00CE5D2F">
          <w:rPr>
            <w:rStyle w:val="Hyperlink"/>
          </w:rPr>
          <w:t>https://www.fhi.ox.ac.uk/wp-content/uploads/Existential-Risks-2017-01-23.pdf</w:t>
        </w:r>
      </w:hyperlink>
      <w:r w:rsidRPr="00CE5D2F">
        <w:t xml:space="preserve">, </w:t>
      </w:r>
    </w:p>
    <w:p w14:paraId="5922C390" w14:textId="77777777" w:rsidR="001E1AD5" w:rsidRDefault="001E1AD5" w:rsidP="001E1AD5">
      <w:pPr>
        <w:spacing w:line="276" w:lineRule="auto"/>
      </w:pPr>
      <w:r w:rsidRPr="00CE5D2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D03231">
        <w:rPr>
          <w:rStyle w:val="StyleUnderline"/>
          <w:highlight w:val="green"/>
        </w:rPr>
        <w:t>Compare</w:t>
      </w:r>
      <w:r w:rsidRPr="00CE5D2F">
        <w:rPr>
          <w:rStyle w:val="StyleUnderline"/>
        </w:rPr>
        <w:t xml:space="preserve"> three outcomes: (1) </w:t>
      </w:r>
      <w:r w:rsidRPr="00D03231">
        <w:rPr>
          <w:rStyle w:val="StyleUnderline"/>
          <w:highlight w:val="green"/>
        </w:rPr>
        <w:t>Peace</w:t>
      </w:r>
      <w:r w:rsidRPr="00CE5D2F">
        <w:rPr>
          <w:rStyle w:val="StyleUnderline"/>
        </w:rPr>
        <w:t xml:space="preserve">. (2) A nuclear </w:t>
      </w:r>
      <w:r w:rsidRPr="00D03231">
        <w:rPr>
          <w:rStyle w:val="StyleUnderline"/>
          <w:highlight w:val="green"/>
        </w:rPr>
        <w:t>war that kills 99%</w:t>
      </w:r>
      <w:r w:rsidRPr="00CE5D2F">
        <w:rPr>
          <w:rStyle w:val="StyleUnderline"/>
        </w:rPr>
        <w:t xml:space="preserve"> of the world’s existing population. (3) A nuclear </w:t>
      </w:r>
      <w:r w:rsidRPr="00D03231">
        <w:rPr>
          <w:rStyle w:val="StyleUnderline"/>
          <w:highlight w:val="green"/>
        </w:rPr>
        <w:t>war that kills 100%</w:t>
      </w:r>
      <w:r w:rsidRPr="00CE5D2F">
        <w:rPr>
          <w:rStyle w:val="StyleUnderline"/>
        </w:rPr>
        <w:t xml:space="preserve">. </w:t>
      </w:r>
      <w:r w:rsidRPr="00CE5D2F">
        <w:t xml:space="preserve">(2) would be worse than (1), and (3) would be worse than (2). Which is the greater of these two differences? </w:t>
      </w:r>
      <w:r w:rsidRPr="00CE5D2F">
        <w:rPr>
          <w:rStyle w:val="StyleUnderline"/>
        </w:rPr>
        <w:t>Most people believe that the greater difference is between (1) and (2).</w:t>
      </w:r>
      <w:r w:rsidRPr="00CE5D2F">
        <w:t xml:space="preserve"> </w:t>
      </w:r>
      <w:r w:rsidRPr="00CE5D2F">
        <w:rPr>
          <w:rStyle w:val="StyleUnderline"/>
        </w:rPr>
        <w:t xml:space="preserve">I believe that </w:t>
      </w:r>
      <w:r w:rsidRPr="00D03231">
        <w:rPr>
          <w:rStyle w:val="StyleUnderline"/>
          <w:highlight w:val="green"/>
        </w:rPr>
        <w:t>the difference between (2) and (3) is</w:t>
      </w:r>
      <w:r w:rsidRPr="00CE5D2F">
        <w:rPr>
          <w:rStyle w:val="StyleUnderline"/>
        </w:rPr>
        <w:t xml:space="preserve"> very </w:t>
      </w:r>
      <w:r w:rsidRPr="00D03231">
        <w:rPr>
          <w:rStyle w:val="StyleUnderline"/>
          <w:highlight w:val="green"/>
        </w:rPr>
        <w:t>much greater</w:t>
      </w:r>
      <w:r w:rsidRPr="00CE5D2F">
        <w:t xml:space="preserve">. ... </w:t>
      </w:r>
      <w:r w:rsidRPr="00CE5D2F">
        <w:rPr>
          <w:rStyle w:val="StyleUnderline"/>
        </w:rPr>
        <w:t xml:space="preserve">The Earth will remain habitable for </w:t>
      </w:r>
      <w:r w:rsidRPr="00CE5D2F">
        <w:rPr>
          <w:rStyle w:val="Emphasis"/>
        </w:rPr>
        <w:t>at least another billion years</w:t>
      </w:r>
      <w:r w:rsidRPr="00CE5D2F">
        <w:rPr>
          <w:rStyle w:val="StyleUnderline"/>
        </w:rPr>
        <w:t>.</w:t>
      </w:r>
      <w:r w:rsidRPr="00CE5D2F">
        <w:t xml:space="preserve"> </w:t>
      </w:r>
      <w:r w:rsidRPr="00CE5D2F">
        <w:rPr>
          <w:rStyle w:val="StyleUnderline"/>
        </w:rPr>
        <w:t>Civilization began only a few thousand years ago.</w:t>
      </w:r>
      <w:r w:rsidRPr="00CE5D2F">
        <w:t xml:space="preserve"> </w:t>
      </w:r>
      <w:r w:rsidRPr="00D03231">
        <w:rPr>
          <w:rStyle w:val="StyleUnderline"/>
          <w:highlight w:val="green"/>
        </w:rPr>
        <w:t>If we do not destroy mankind</w:t>
      </w:r>
      <w:r w:rsidRPr="00CE5D2F">
        <w:rPr>
          <w:rStyle w:val="StyleUnderline"/>
        </w:rPr>
        <w:t xml:space="preserve">, </w:t>
      </w:r>
      <w:r w:rsidRPr="00D03231">
        <w:rPr>
          <w:rStyle w:val="StyleUnderline"/>
          <w:highlight w:val="green"/>
        </w:rPr>
        <w:t>these</w:t>
      </w:r>
      <w:r w:rsidRPr="00CE5D2F">
        <w:rPr>
          <w:rStyle w:val="StyleUnderline"/>
        </w:rPr>
        <w:t xml:space="preserve"> few thousand </w:t>
      </w:r>
      <w:r w:rsidRPr="00D03231">
        <w:rPr>
          <w:rStyle w:val="StyleUnderline"/>
          <w:highlight w:val="green"/>
        </w:rPr>
        <w:t>years may be</w:t>
      </w:r>
      <w:r w:rsidRPr="00CE5D2F">
        <w:rPr>
          <w:rStyle w:val="StyleUnderline"/>
        </w:rPr>
        <w:t xml:space="preserve"> only </w:t>
      </w:r>
      <w:r w:rsidRPr="00D03231">
        <w:rPr>
          <w:rStyle w:val="Emphasis"/>
          <w:highlight w:val="green"/>
        </w:rPr>
        <w:t>a tiny fraction</w:t>
      </w:r>
      <w:r w:rsidRPr="00D03231">
        <w:rPr>
          <w:rStyle w:val="StyleUnderline"/>
          <w:highlight w:val="green"/>
        </w:rPr>
        <w:t xml:space="preserve"> of the whole of civilized</w:t>
      </w:r>
      <w:r w:rsidRPr="00CE5D2F">
        <w:rPr>
          <w:rStyle w:val="StyleUnderline"/>
        </w:rPr>
        <w:t xml:space="preserve"> human </w:t>
      </w:r>
      <w:r w:rsidRPr="00D03231">
        <w:rPr>
          <w:rStyle w:val="StyleUnderline"/>
          <w:highlight w:val="green"/>
        </w:rPr>
        <w:t>history</w:t>
      </w:r>
      <w:r w:rsidRPr="00CE5D2F">
        <w:rPr>
          <w:rStyle w:val="StyleUnderline"/>
        </w:rPr>
        <w:t>.</w:t>
      </w:r>
      <w:r w:rsidRPr="00CE5D2F">
        <w:t xml:space="preserve"> </w:t>
      </w:r>
      <w:r w:rsidRPr="00CE5D2F">
        <w:rPr>
          <w:rStyle w:val="StyleUnderline"/>
        </w:rPr>
        <w:t xml:space="preserve">The difference between (2) and (3) may thus be the difference between this tiny fraction and </w:t>
      </w:r>
      <w:proofErr w:type="gramStart"/>
      <w:r w:rsidRPr="00CE5D2F">
        <w:rPr>
          <w:rStyle w:val="StyleUnderline"/>
        </w:rPr>
        <w:t>all of</w:t>
      </w:r>
      <w:proofErr w:type="gramEnd"/>
      <w:r w:rsidRPr="00CE5D2F">
        <w:rPr>
          <w:rStyle w:val="StyleUnderline"/>
        </w:rPr>
        <w:t xml:space="preserve"> the rest of this history.</w:t>
      </w:r>
      <w:r w:rsidRPr="00CE5D2F">
        <w:t xml:space="preserve"> </w:t>
      </w:r>
      <w:r w:rsidRPr="00CE5D2F">
        <w:rPr>
          <w:rStyle w:val="StyleUnderline"/>
        </w:rPr>
        <w:t xml:space="preserve">If we compare this possible history to a day, what has occurred so far is only a </w:t>
      </w:r>
      <w:r w:rsidRPr="00CE5D2F">
        <w:rPr>
          <w:rStyle w:val="Emphasis"/>
        </w:rPr>
        <w:t>fraction of a second</w:t>
      </w:r>
      <w:r w:rsidRPr="00CE5D2F">
        <w:rPr>
          <w:rStyle w:val="StyleUnderline"/>
        </w:rPr>
        <w:t>.65</w:t>
      </w:r>
      <w:r w:rsidRPr="00CE5D2F">
        <w:t xml:space="preserve"> In this argument, it seems that Parfit is assuming that the survivors of a nuclear war that kills 99% of the population would eventually be able to recover </w:t>
      </w:r>
      <w:proofErr w:type="spellStart"/>
      <w:r w:rsidRPr="00CE5D2F">
        <w:t>civilisation</w:t>
      </w:r>
      <w:proofErr w:type="spellEnd"/>
      <w:r w:rsidRPr="00CE5D2F">
        <w:t xml:space="preserve"> without long-term effect. As we have seen, this may not be a safe assumption – but for the purposes of this thought experiment, the point stands. </w:t>
      </w:r>
      <w:r w:rsidRPr="00CE5D2F">
        <w:rPr>
          <w:rStyle w:val="StyleUnderline"/>
        </w:rPr>
        <w:t xml:space="preserve">What makes </w:t>
      </w:r>
      <w:r w:rsidRPr="00D03231">
        <w:rPr>
          <w:rStyle w:val="StyleUnderline"/>
          <w:highlight w:val="green"/>
        </w:rPr>
        <w:t>existential catastrophes</w:t>
      </w:r>
      <w:r w:rsidRPr="00CE5D2F">
        <w:rPr>
          <w:rStyle w:val="StyleUnderline"/>
        </w:rPr>
        <w:t xml:space="preserve"> especially bad is that they </w:t>
      </w:r>
      <w:r w:rsidRPr="00D03231">
        <w:rPr>
          <w:rStyle w:val="StyleUnderline"/>
          <w:highlight w:val="green"/>
        </w:rPr>
        <w:t>would</w:t>
      </w:r>
      <w:r w:rsidRPr="00CE5D2F">
        <w:rPr>
          <w:rStyle w:val="StyleUnderline"/>
        </w:rPr>
        <w:t xml:space="preserve"> “</w:t>
      </w:r>
      <w:r w:rsidRPr="00D03231">
        <w:rPr>
          <w:rStyle w:val="Emphasis"/>
          <w:highlight w:val="green"/>
        </w:rPr>
        <w:t>destroy the future</w:t>
      </w:r>
      <w:r w:rsidRPr="00CE5D2F">
        <w:rPr>
          <w:rStyle w:val="StyleUnderline"/>
        </w:rPr>
        <w:t>,” as</w:t>
      </w:r>
      <w:r w:rsidRPr="00CE5D2F">
        <w:t xml:space="preserve"> another Oxford philosopher, Nick </w:t>
      </w:r>
      <w:r w:rsidRPr="00CE5D2F">
        <w:rPr>
          <w:rStyle w:val="StyleUnderline"/>
        </w:rPr>
        <w:t>Bostrom, puts it.</w:t>
      </w:r>
      <w:r w:rsidRPr="00CE5D2F">
        <w:t xml:space="preserve">66 </w:t>
      </w:r>
      <w:r w:rsidRPr="00D03231">
        <w:rPr>
          <w:rStyle w:val="StyleUnderline"/>
          <w:highlight w:val="green"/>
        </w:rPr>
        <w:t>This future could</w:t>
      </w:r>
      <w:r w:rsidRPr="00CE5D2F">
        <w:rPr>
          <w:rStyle w:val="StyleUnderline"/>
        </w:rPr>
        <w:t xml:space="preserve"> potentially </w:t>
      </w:r>
      <w:r w:rsidRPr="00D03231">
        <w:rPr>
          <w:rStyle w:val="StyleUnderline"/>
          <w:highlight w:val="green"/>
        </w:rPr>
        <w:t>be</w:t>
      </w:r>
      <w:r w:rsidRPr="00CE5D2F">
        <w:rPr>
          <w:rStyle w:val="StyleUnderline"/>
        </w:rPr>
        <w:t xml:space="preserve"> extremely </w:t>
      </w:r>
      <w:r w:rsidRPr="00D03231">
        <w:rPr>
          <w:rStyle w:val="StyleUnderline"/>
          <w:highlight w:val="green"/>
        </w:rPr>
        <w:t>long</w:t>
      </w:r>
      <w:r w:rsidRPr="00CE5D2F">
        <w:rPr>
          <w:rStyle w:val="StyleUnderline"/>
        </w:rPr>
        <w:t xml:space="preserve"> and full of </w:t>
      </w:r>
      <w:r w:rsidRPr="00D03231">
        <w:rPr>
          <w:rStyle w:val="StyleUnderline"/>
          <w:highlight w:val="green"/>
        </w:rPr>
        <w:t>flourishing</w:t>
      </w:r>
      <w:r w:rsidRPr="00CE5D2F">
        <w:rPr>
          <w:rStyle w:val="StyleUnderline"/>
        </w:rPr>
        <w:t xml:space="preserve">, </w:t>
      </w:r>
      <w:r w:rsidRPr="00D03231">
        <w:rPr>
          <w:rStyle w:val="StyleUnderline"/>
          <w:highlight w:val="green"/>
        </w:rPr>
        <w:t>and</w:t>
      </w:r>
      <w:r w:rsidRPr="00CE5D2F">
        <w:rPr>
          <w:rStyle w:val="StyleUnderline"/>
        </w:rPr>
        <w:t xml:space="preserve"> would therefore </w:t>
      </w:r>
      <w:r w:rsidRPr="00D03231">
        <w:rPr>
          <w:rStyle w:val="StyleUnderline"/>
          <w:highlight w:val="green"/>
        </w:rPr>
        <w:t>have</w:t>
      </w:r>
      <w:r w:rsidRPr="00CE5D2F">
        <w:rPr>
          <w:rStyle w:val="StyleUnderline"/>
        </w:rPr>
        <w:t xml:space="preserve"> extremely </w:t>
      </w:r>
      <w:r w:rsidRPr="00D03231">
        <w:rPr>
          <w:rStyle w:val="StyleUnderline"/>
          <w:highlight w:val="green"/>
        </w:rPr>
        <w:t>large value</w:t>
      </w:r>
      <w:r w:rsidRPr="00CE5D2F">
        <w:rPr>
          <w:rStyle w:val="StyleUnderline"/>
        </w:rPr>
        <w:t>.</w:t>
      </w:r>
      <w:r w:rsidRPr="00CE5D2F">
        <w:t xml:space="preserve"> In standard risk analysis, when working out how to respond to risk, we work out the expected value of risk reduction, by weighing the probability that an action will prevent an adverse event against the severity of the event. </w:t>
      </w:r>
      <w:r w:rsidRPr="00CE5D2F">
        <w:rPr>
          <w:rStyle w:val="StyleUnderline"/>
        </w:rPr>
        <w:t xml:space="preserve">Because the value of preventing existential catastrophe is so vast, even a tiny probability of prevention has </w:t>
      </w:r>
      <w:proofErr w:type="gramStart"/>
      <w:r w:rsidRPr="00CE5D2F">
        <w:rPr>
          <w:rStyle w:val="StyleUnderline"/>
        </w:rPr>
        <w:t>huge expected</w:t>
      </w:r>
      <w:proofErr w:type="gramEnd"/>
      <w:r w:rsidRPr="00CE5D2F">
        <w:rPr>
          <w:rStyle w:val="StyleUnderline"/>
        </w:rPr>
        <w:t xml:space="preserve"> value.</w:t>
      </w:r>
      <w:r w:rsidRPr="00CE5D2F">
        <w:t xml:space="preserve">67 Of course, there is persisting reasonable disagreement about ethics and there are a number of ways one might resist this conclusion.68 Therefore, it would be unjustified to be overconfident in Parfit and Bostrom’s argument. </w:t>
      </w:r>
      <w:r w:rsidRPr="00CE5D2F">
        <w:rPr>
          <w:rStyle w:val="StyleUnderline"/>
        </w:rPr>
        <w:t>In some areas, government policy does give significant weight to future generations.</w:t>
      </w:r>
      <w:r w:rsidRPr="00CE5D2F">
        <w:t xml:space="preserve"> For example, </w:t>
      </w:r>
      <w:r w:rsidRPr="00CE5D2F">
        <w:lastRenderedPageBreak/>
        <w:t xml:space="preserve">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CE5D2F">
        <w:rPr>
          <w:rStyle w:val="StyleUnderline"/>
        </w:rPr>
        <w:t>However, when it comes to existential risk, it would seem that we fail to live up to principles of intergenerational equity.</w:t>
      </w:r>
      <w:r w:rsidRPr="00CE5D2F">
        <w:t xml:space="preserve"> </w:t>
      </w:r>
      <w:r w:rsidRPr="00D03231">
        <w:rPr>
          <w:rStyle w:val="StyleUnderline"/>
          <w:highlight w:val="green"/>
        </w:rPr>
        <w:t>Existential catastrophe would</w:t>
      </w:r>
      <w:r w:rsidRPr="00CE5D2F">
        <w:rPr>
          <w:rStyle w:val="StyleUnderline"/>
        </w:rPr>
        <w:t xml:space="preserve"> not only </w:t>
      </w:r>
      <w:r w:rsidRPr="00D03231">
        <w:rPr>
          <w:rStyle w:val="StyleUnderline"/>
          <w:highlight w:val="green"/>
        </w:rPr>
        <w:t>give future generations</w:t>
      </w:r>
      <w:r w:rsidRPr="00CE5D2F">
        <w:rPr>
          <w:rStyle w:val="StyleUnderline"/>
        </w:rPr>
        <w:t xml:space="preserve"> less than the current generations; </w:t>
      </w:r>
      <w:r w:rsidRPr="00CE5D2F">
        <w:rPr>
          <w:rStyle w:val="Emphasis"/>
        </w:rPr>
        <w:t xml:space="preserve">it would give them </w:t>
      </w:r>
      <w:r w:rsidRPr="00D03231">
        <w:rPr>
          <w:rStyle w:val="Emphasis"/>
          <w:highlight w:val="green"/>
        </w:rPr>
        <w:t>nothing</w:t>
      </w:r>
      <w:r w:rsidRPr="00CE5D2F">
        <w:rPr>
          <w:rStyle w:val="StyleUnderline"/>
        </w:rPr>
        <w:t>.</w:t>
      </w:r>
      <w:r w:rsidRPr="00CE5D2F">
        <w:t xml:space="preserve"> Indeed, </w:t>
      </w:r>
      <w:r w:rsidRPr="00CE5D2F">
        <w:rPr>
          <w:rStyle w:val="StyleUnderline"/>
        </w:rPr>
        <w:t xml:space="preserve">reducing existential risk plausibly has a quite low cost for us in comparison with the </w:t>
      </w:r>
      <w:proofErr w:type="gramStart"/>
      <w:r w:rsidRPr="00CE5D2F">
        <w:rPr>
          <w:rStyle w:val="StyleUnderline"/>
        </w:rPr>
        <w:t>huge expected</w:t>
      </w:r>
      <w:proofErr w:type="gramEnd"/>
      <w:r w:rsidRPr="00CE5D2F">
        <w:rPr>
          <w:rStyle w:val="StyleUnderline"/>
        </w:rPr>
        <w:t xml:space="preserve"> value it has for future generations.</w:t>
      </w:r>
      <w:r w:rsidRPr="00CE5D2F">
        <w:t xml:space="preserve"> </w:t>
      </w:r>
      <w:proofErr w:type="gramStart"/>
      <w:r w:rsidRPr="00CE5D2F">
        <w:t>In spite of</w:t>
      </w:r>
      <w:proofErr w:type="gramEnd"/>
      <w:r w:rsidRPr="00CE5D2F">
        <w:t xml:space="preserve"> this, relatively little is done to reduce existential risk. </w:t>
      </w:r>
      <w:r w:rsidRPr="00CE5D2F">
        <w:rPr>
          <w:rStyle w:val="StyleUnderline"/>
        </w:rPr>
        <w:t xml:space="preserve">Unless we give up on norms of intergenerational equity, they give us a strong case for significantly increasing our efforts to reduce existential risks. </w:t>
      </w:r>
      <w:r w:rsidRPr="00CE5D2F">
        <w:t xml:space="preserve">1.3. WHY EXISTENTIAL RISKS MAY BE SYSTEMATICALLY UNDERINVESTED IN, AND THE ROLE OF THE INTERNATIONAL COMMUNITY </w:t>
      </w:r>
      <w:r w:rsidRPr="00CE5D2F">
        <w:rPr>
          <w:rStyle w:val="StyleUnderline"/>
        </w:rPr>
        <w:t xml:space="preserve">In spite of the importance of </w:t>
      </w:r>
      <w:r w:rsidRPr="00D03231">
        <w:rPr>
          <w:rStyle w:val="StyleUnderline"/>
          <w:highlight w:val="green"/>
        </w:rPr>
        <w:t>existential risk</w:t>
      </w:r>
      <w:r w:rsidRPr="00CE5D2F">
        <w:rPr>
          <w:rStyle w:val="StyleUnderline"/>
        </w:rPr>
        <w:t xml:space="preserve"> reduction, it probably </w:t>
      </w:r>
      <w:r w:rsidRPr="00D03231">
        <w:rPr>
          <w:rStyle w:val="StyleUnderline"/>
          <w:highlight w:val="green"/>
        </w:rPr>
        <w:t>receives less attention than</w:t>
      </w:r>
      <w:r w:rsidRPr="00CE5D2F">
        <w:rPr>
          <w:rStyle w:val="StyleUnderline"/>
        </w:rPr>
        <w:t xml:space="preserve"> is </w:t>
      </w:r>
      <w:r w:rsidRPr="00D03231">
        <w:rPr>
          <w:rStyle w:val="StyleUnderline"/>
          <w:highlight w:val="green"/>
        </w:rPr>
        <w:t>warranted</w:t>
      </w:r>
      <w:r w:rsidRPr="00CE5D2F">
        <w:rPr>
          <w:rStyle w:val="StyleUnderline"/>
        </w:rPr>
        <w:t>.</w:t>
      </w:r>
      <w:r w:rsidRPr="00CE5D2F">
        <w:t xml:space="preserve"> As a result, concerted international cooperation is required if we are to receive adequate protection from existential risks. 1.3.1. Why existential risks are likely to be underinvested in </w:t>
      </w:r>
      <w:r w:rsidRPr="00CE5D2F">
        <w:rPr>
          <w:rStyle w:val="StyleUnderline"/>
        </w:rPr>
        <w:t>There are several reasons why existential risk reduction is likely to be underinvested in.</w:t>
      </w:r>
      <w:r w:rsidRPr="00CE5D2F">
        <w:t xml:space="preserve"> </w:t>
      </w:r>
      <w:r w:rsidRPr="00CE5D2F">
        <w:rPr>
          <w:rStyle w:val="StyleUnderline"/>
        </w:rPr>
        <w:t>Firstly, it is a global public good.</w:t>
      </w:r>
      <w:r w:rsidRPr="00CE5D2F">
        <w:t xml:space="preserve"> </w:t>
      </w:r>
      <w:r w:rsidRPr="00CE5D2F">
        <w:rPr>
          <w:rStyle w:val="StyleUnderline"/>
        </w:rPr>
        <w:t>Economic theory predicts that such goods tend to be underprovided.</w:t>
      </w:r>
      <w:r w:rsidRPr="00CE5D2F">
        <w:t xml:space="preserve"> </w:t>
      </w:r>
      <w:r w:rsidRPr="00CE5D2F">
        <w:rPr>
          <w:rStyle w:val="StyleUnderline"/>
        </w:rPr>
        <w:t xml:space="preserve">The benefits of existential risk reduction are widely and indivisibly dispersed around the globe from the countries responsible for </w:t>
      </w:r>
      <w:proofErr w:type="gramStart"/>
      <w:r w:rsidRPr="00CE5D2F">
        <w:rPr>
          <w:rStyle w:val="StyleUnderline"/>
        </w:rPr>
        <w:t>taking action</w:t>
      </w:r>
      <w:proofErr w:type="gramEnd"/>
      <w:r w:rsidRPr="00CE5D2F">
        <w:rPr>
          <w:rStyle w:val="StyleUnderline"/>
        </w:rPr>
        <w:t>.</w:t>
      </w:r>
      <w:r w:rsidRPr="00CE5D2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CE5D2F">
        <w:rPr>
          <w:rStyle w:val="StyleUnderline"/>
        </w:rPr>
        <w:t>Secondly</w:t>
      </w:r>
      <w:r w:rsidRPr="00CE5D2F">
        <w:t xml:space="preserve">, as already suggested above, </w:t>
      </w:r>
      <w:r w:rsidRPr="00CE5D2F">
        <w:rPr>
          <w:rStyle w:val="StyleUnderline"/>
        </w:rPr>
        <w:t>existential risk reduction is an intergenerational public good: most of the benefits are enjoyed by future generations who have no say in the political process.</w:t>
      </w:r>
      <w:r w:rsidRPr="00CE5D2F">
        <w:t xml:space="preserve"> </w:t>
      </w:r>
      <w:r w:rsidRPr="00CE5D2F">
        <w:rPr>
          <w:rStyle w:val="StyleUnderline"/>
        </w:rPr>
        <w:t>For these goods, the problem is temporal free riding: the current generation enjoys the benefits of inaction while future generations bear the costs. Thirdly</w:t>
      </w:r>
      <w:r w:rsidRPr="00CE5D2F">
        <w:t xml:space="preserve">, many </w:t>
      </w:r>
      <w:r w:rsidRPr="00CE5D2F">
        <w:rPr>
          <w:rStyle w:val="StyleUnderline"/>
        </w:rPr>
        <w:t>existential risks</w:t>
      </w:r>
      <w:r w:rsidRPr="00CE5D2F">
        <w:t xml:space="preserve">, such as machine superintelligence, engineered pandemics, and solar geoengineering, </w:t>
      </w:r>
      <w:r w:rsidRPr="00D03231">
        <w:rPr>
          <w:rStyle w:val="StyleUnderline"/>
          <w:highlight w:val="green"/>
        </w:rPr>
        <w:t>pose</w:t>
      </w:r>
      <w:r w:rsidRPr="00CE5D2F">
        <w:rPr>
          <w:rStyle w:val="StyleUnderline"/>
        </w:rPr>
        <w:t xml:space="preserve"> an </w:t>
      </w:r>
      <w:r w:rsidRPr="00D03231">
        <w:rPr>
          <w:rStyle w:val="StyleUnderline"/>
          <w:highlight w:val="green"/>
        </w:rPr>
        <w:t>unprecedented</w:t>
      </w:r>
      <w:r w:rsidRPr="00CE5D2F">
        <w:rPr>
          <w:rStyle w:val="StyleUnderline"/>
        </w:rPr>
        <w:t xml:space="preserve"> and uncertain future threat.</w:t>
      </w:r>
      <w:r w:rsidRPr="00CE5D2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CE5D2F">
        <w:t>with regard to</w:t>
      </w:r>
      <w:proofErr w:type="gramEnd"/>
      <w:r w:rsidRPr="00CE5D2F">
        <w:t xml:space="preserve"> these emerging risks is comparable to the one we faced when nuclear weapons first became available. </w:t>
      </w:r>
      <w:r w:rsidRPr="00D03231">
        <w:rPr>
          <w:rStyle w:val="StyleUnderline"/>
          <w:highlight w:val="green"/>
        </w:rPr>
        <w:t>Cognitive biases also lead people to underestimate</w:t>
      </w:r>
      <w:r w:rsidRPr="00CE5D2F">
        <w:rPr>
          <w:rStyle w:val="StyleUnderline"/>
        </w:rPr>
        <w:t xml:space="preserve"> existential </w:t>
      </w:r>
      <w:r w:rsidRPr="00D03231">
        <w:rPr>
          <w:rStyle w:val="StyleUnderline"/>
          <w:highlight w:val="green"/>
        </w:rPr>
        <w:t>risks</w:t>
      </w:r>
      <w:r w:rsidRPr="00CE5D2F">
        <w:rPr>
          <w:rStyle w:val="StyleUnderline"/>
        </w:rPr>
        <w:t>.</w:t>
      </w:r>
      <w:r w:rsidRPr="00CE5D2F">
        <w:t xml:space="preserve"> </w:t>
      </w:r>
      <w:r w:rsidRPr="00D03231">
        <w:rPr>
          <w:rStyle w:val="StyleUnderline"/>
          <w:highlight w:val="green"/>
        </w:rPr>
        <w:t xml:space="preserve">Since there </w:t>
      </w:r>
      <w:r w:rsidRPr="00D03231">
        <w:rPr>
          <w:rStyle w:val="StyleUnderline"/>
          <w:highlight w:val="green"/>
        </w:rPr>
        <w:lastRenderedPageBreak/>
        <w:t>have not been any catastrophes of this magnitude, these risks are not salient to politicians and the public</w:t>
      </w:r>
      <w:r w:rsidRPr="00CE5D2F">
        <w:rPr>
          <w:rStyle w:val="StyleUnderline"/>
        </w:rPr>
        <w:t>.</w:t>
      </w:r>
      <w:r w:rsidRPr="00CE5D2F">
        <w:t xml:space="preserve">72 This is an example of the misapplication of the availability heuristic, a mental shortcut which assumes that something is important only if it can be readily recalled. </w:t>
      </w:r>
      <w:r w:rsidRPr="00D03231">
        <w:rPr>
          <w:rStyle w:val="StyleUnderline"/>
          <w:highlight w:val="green"/>
        </w:rPr>
        <w:t>Another cognitive bias</w:t>
      </w:r>
      <w:r w:rsidRPr="00CE5D2F">
        <w:rPr>
          <w:rStyle w:val="StyleUnderline"/>
        </w:rPr>
        <w:t xml:space="preserve"> affecting perceptions of existential risk </w:t>
      </w:r>
      <w:r w:rsidRPr="00D03231">
        <w:rPr>
          <w:rStyle w:val="StyleUnderline"/>
          <w:highlight w:val="green"/>
        </w:rPr>
        <w:t>is scope neglect</w:t>
      </w:r>
      <w:r w:rsidRPr="00CE5D2F">
        <w:rPr>
          <w:rStyle w:val="StyleUnderline"/>
        </w:rPr>
        <w:t>.</w:t>
      </w:r>
      <w:r w:rsidRPr="00CE5D2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03231">
        <w:rPr>
          <w:rStyle w:val="StyleUnderline"/>
          <w:highlight w:val="green"/>
        </w:rPr>
        <w:t xml:space="preserve">People become numbed to </w:t>
      </w:r>
      <w:r w:rsidRPr="00CE5D2F">
        <w:rPr>
          <w:rStyle w:val="StyleUnderline"/>
        </w:rPr>
        <w:t xml:space="preserve">the effect of </w:t>
      </w:r>
      <w:r w:rsidRPr="00D03231">
        <w:rPr>
          <w:rStyle w:val="StyleUnderline"/>
          <w:highlight w:val="green"/>
        </w:rPr>
        <w:t>saving lives when the numbers get too large</w:t>
      </w:r>
      <w:r w:rsidRPr="00CE5D2F">
        <w:rPr>
          <w:rStyle w:val="StyleUnderline"/>
        </w:rPr>
        <w:t>.</w:t>
      </w:r>
      <w:r w:rsidRPr="00CE5D2F">
        <w:t xml:space="preserve"> 74 </w:t>
      </w:r>
      <w:r w:rsidRPr="00CE5D2F">
        <w:rPr>
          <w:rStyle w:val="StyleUnderline"/>
        </w:rPr>
        <w:t xml:space="preserve">Scope neglect is a </w:t>
      </w:r>
      <w:r w:rsidRPr="00D03231">
        <w:rPr>
          <w:rStyle w:val="StyleUnderline"/>
          <w:highlight w:val="green"/>
        </w:rPr>
        <w:t>particularly acute</w:t>
      </w:r>
      <w:r w:rsidRPr="00CE5D2F">
        <w:rPr>
          <w:rStyle w:val="StyleUnderline"/>
        </w:rPr>
        <w:t xml:space="preserve"> problem </w:t>
      </w:r>
      <w:r w:rsidRPr="00D03231">
        <w:rPr>
          <w:rStyle w:val="StyleUnderline"/>
          <w:highlight w:val="green"/>
        </w:rPr>
        <w:t>for existential risk</w:t>
      </w:r>
      <w:r w:rsidRPr="00CE5D2F">
        <w:rPr>
          <w:rStyle w:val="StyleUnderline"/>
        </w:rPr>
        <w:t xml:space="preserve"> </w:t>
      </w:r>
      <w:r w:rsidRPr="00D03231">
        <w:rPr>
          <w:rStyle w:val="StyleUnderline"/>
          <w:highlight w:val="green"/>
        </w:rPr>
        <w:t>because</w:t>
      </w:r>
      <w:r w:rsidRPr="00CE5D2F">
        <w:rPr>
          <w:rStyle w:val="StyleUnderline"/>
        </w:rPr>
        <w:t xml:space="preserve"> the </w:t>
      </w:r>
      <w:r w:rsidRPr="00D03231">
        <w:rPr>
          <w:rStyle w:val="StyleUnderline"/>
          <w:highlight w:val="green"/>
        </w:rPr>
        <w:t>numbers</w:t>
      </w:r>
      <w:r w:rsidRPr="00CE5D2F">
        <w:rPr>
          <w:rStyle w:val="StyleUnderline"/>
        </w:rPr>
        <w:t xml:space="preserve"> at stake </w:t>
      </w:r>
      <w:r w:rsidRPr="00D03231">
        <w:rPr>
          <w:rStyle w:val="StyleUnderline"/>
          <w:highlight w:val="green"/>
        </w:rPr>
        <w:t xml:space="preserve">are </w:t>
      </w:r>
      <w:r w:rsidRPr="00CE5D2F">
        <w:rPr>
          <w:rStyle w:val="StyleUnderline"/>
        </w:rPr>
        <w:t xml:space="preserve">so </w:t>
      </w:r>
      <w:r w:rsidRPr="00D03231">
        <w:rPr>
          <w:rStyle w:val="StyleUnderline"/>
          <w:highlight w:val="green"/>
        </w:rPr>
        <w:t>large</w:t>
      </w:r>
      <w:r w:rsidRPr="00CE5D2F">
        <w:rPr>
          <w:rStyle w:val="StyleUnderline"/>
        </w:rPr>
        <w:t>.</w:t>
      </w:r>
      <w:r w:rsidRPr="00CE5D2F">
        <w:t xml:space="preserve"> </w:t>
      </w:r>
      <w:r w:rsidRPr="00CE5D2F">
        <w:rPr>
          <w:rStyle w:val="StyleUnderline"/>
        </w:rPr>
        <w:t>Due to scope neglect, decision-makers are prone to treat existential risks in a similar way to problems which are less severe by many orders of magnitude.</w:t>
      </w:r>
      <w:r w:rsidRPr="00CE5D2F">
        <w:t xml:space="preserve"> A wide range of other cognitive biases are likely to affect the evaluation of existential risks.75</w:t>
      </w:r>
    </w:p>
    <w:p w14:paraId="5E840924" w14:textId="77777777" w:rsidR="001362F4" w:rsidRPr="001362F4" w:rsidRDefault="001362F4" w:rsidP="001362F4"/>
    <w:p w14:paraId="57082347" w14:textId="5C02D0DF" w:rsidR="00354880" w:rsidRDefault="00354880" w:rsidP="00354880">
      <w:pPr>
        <w:pStyle w:val="Heading3"/>
      </w:pPr>
      <w:r>
        <w:lastRenderedPageBreak/>
        <w:t>Cap</w:t>
      </w:r>
    </w:p>
    <w:p w14:paraId="6A4BAC92" w14:textId="0A2F637B" w:rsidR="002A483C" w:rsidRDefault="002A483C" w:rsidP="002A483C">
      <w:pPr>
        <w:pStyle w:val="Heading4"/>
      </w:pPr>
      <w:r>
        <w:t xml:space="preserve">Tech innovation undergirded by profit motives are driving the Second Machine Age, which dematerializes </w:t>
      </w:r>
      <w:r w:rsidRPr="00BB5F5C">
        <w:t>capitalism</w:t>
      </w:r>
      <w:r>
        <w:t xml:space="preserve"> and makes growth a sustainable necessity</w:t>
      </w:r>
    </w:p>
    <w:p w14:paraId="74283D05" w14:textId="77777777" w:rsidR="002A483C" w:rsidRPr="00F62BBD" w:rsidRDefault="002A483C" w:rsidP="002A483C">
      <w:r>
        <w:t xml:space="preserve">This </w:t>
      </w:r>
      <w:proofErr w:type="spellStart"/>
      <w:r>
        <w:t>ev</w:t>
      </w:r>
      <w:proofErr w:type="spellEnd"/>
      <w:r>
        <w:t xml:space="preserve"> is v </w:t>
      </w:r>
      <w:proofErr w:type="spellStart"/>
      <w:r>
        <w:t>v</w:t>
      </w:r>
      <w:proofErr w:type="spellEnd"/>
      <w:r>
        <w:t xml:space="preserve"> </w:t>
      </w:r>
      <w:proofErr w:type="spellStart"/>
      <w:r>
        <w:t>v</w:t>
      </w:r>
      <w:proofErr w:type="spellEnd"/>
      <w:r>
        <w:t xml:space="preserve"> long but it’s amazing – answers basically every </w:t>
      </w:r>
      <w:proofErr w:type="spellStart"/>
      <w:r>
        <w:t>aff</w:t>
      </w:r>
      <w:proofErr w:type="spellEnd"/>
      <w:r>
        <w:t xml:space="preserve"> </w:t>
      </w:r>
      <w:proofErr w:type="spellStart"/>
      <w:r>
        <w:t>arg</w:t>
      </w:r>
      <w:proofErr w:type="spellEnd"/>
    </w:p>
    <w:p w14:paraId="46B9DCCE" w14:textId="77777777" w:rsidR="002A483C" w:rsidRDefault="002A483C" w:rsidP="002A483C">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6358AB91" w14:textId="77777777" w:rsidR="002A483C" w:rsidRDefault="002A483C" w:rsidP="002A483C">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5BBAC69F" w14:textId="77777777" w:rsidR="002A483C" w:rsidRDefault="002A483C" w:rsidP="002A483C">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proofErr w:type="gramStart"/>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proofErr w:type="gramEnd"/>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27629FA6" w14:textId="77777777" w:rsidR="002A483C" w:rsidRDefault="002A483C" w:rsidP="002A483C">
      <w:r>
        <w:t xml:space="preserve">Growth Mindset </w:t>
      </w:r>
    </w:p>
    <w:p w14:paraId="0D936DA3" w14:textId="77777777" w:rsidR="002A483C" w:rsidRDefault="002A483C" w:rsidP="002A483C">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6BE1C0E2" w14:textId="77777777" w:rsidR="002A483C" w:rsidRDefault="002A483C" w:rsidP="002A483C">
      <w:r>
        <w:rPr>
          <w:rStyle w:val="Heading3Char"/>
        </w:rPr>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w:t>
      </w:r>
      <w:r>
        <w:rPr>
          <w:rStyle w:val="Heading3Char"/>
        </w:rPr>
        <w:lastRenderedPageBreak/>
        <w:t xml:space="preserve">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4EB1808F" w14:textId="77777777" w:rsidR="002A483C" w:rsidRDefault="002A483C" w:rsidP="002A483C">
      <w:r>
        <w:t xml:space="preserve">So far, all this seems like a </w:t>
      </w:r>
      <w:proofErr w:type="gramStart"/>
      <w:r>
        <w:t>pretty standard</w:t>
      </w:r>
      <w:proofErr w:type="gramEnd"/>
      <w:r>
        <w:t xml:space="preserve"> argument for how the first two horsemen work together. Romer's brilliance was to highlight the importance of two key attributes of the </w:t>
      </w:r>
      <w:r>
        <w:rPr>
          <w:rStyle w:val="Heading3Char"/>
        </w:rPr>
        <w:t xml:space="preserve">technological </w:t>
      </w:r>
      <w:proofErr w:type="gramStart"/>
      <w:r>
        <w:rPr>
          <w:rStyle w:val="Heading3Char"/>
        </w:rPr>
        <w:t>ideas</w:t>
      </w:r>
      <w:proofErr w:type="gramEnd"/>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w:t>
      </w:r>
      <w:proofErr w:type="gramStart"/>
      <w:r>
        <w:t>made out of</w:t>
      </w:r>
      <w:proofErr w:type="gramEnd"/>
      <w: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0A9DBB81" w14:textId="77777777" w:rsidR="002A483C" w:rsidRDefault="002A483C" w:rsidP="002A483C">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602EF743" w14:textId="77777777" w:rsidR="002A483C" w:rsidRDefault="002A483C" w:rsidP="002A483C">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04D0B669" w14:textId="77777777" w:rsidR="002A483C" w:rsidRDefault="002A483C" w:rsidP="002A483C">
      <w:r>
        <w:t xml:space="preserve">Romer equated tech progress to the production by companies of </w:t>
      </w:r>
      <w:proofErr w:type="spellStart"/>
      <w:r>
        <w:t>nonrivalrous</w:t>
      </w:r>
      <w:proofErr w:type="spellEnd"/>
      <w:r>
        <w:t xml:space="preserve">,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proofErr w:type="gramStart"/>
      <w:r w:rsidRPr="00D03231">
        <w:rPr>
          <w:rStyle w:val="Emphasis"/>
          <w:highlight w:val="green"/>
        </w:rPr>
        <w:t>amount</w:t>
      </w:r>
      <w:proofErr w:type="gramEnd"/>
      <w:r w:rsidRPr="00D03231">
        <w:rPr>
          <w:rStyle w:val="Emphasis"/>
          <w:highlight w:val="green"/>
        </w:rPr>
        <w:t xml:space="preserve">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55F2914A" w14:textId="77777777" w:rsidR="002A483C" w:rsidRDefault="002A483C" w:rsidP="002A483C">
      <w:r>
        <w:lastRenderedPageBreak/>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w:t>
      </w:r>
      <w:proofErr w:type="gramStart"/>
      <w:r>
        <w:t xml:space="preserve">as long </w:t>
      </w:r>
      <w:r w:rsidRPr="00D03231">
        <w:rPr>
          <w:rStyle w:val="Heading3Char"/>
          <w:highlight w:val="green"/>
        </w:rPr>
        <w:t>as</w:t>
      </w:r>
      <w:proofErr w:type="gramEnd"/>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w:t>
      </w:r>
      <w:proofErr w:type="spellStart"/>
      <w:r>
        <w:rPr>
          <w:rStyle w:val="Heading3Char"/>
        </w:rPr>
        <w:t>nonrivalrous</w:t>
      </w:r>
      <w:proofErr w:type="spellEnd"/>
      <w:r>
        <w:rPr>
          <w:rStyle w:val="Heading3Char"/>
        </w:rPr>
        <w:t xml:space="preserve">, nonexcludable ideas would </w:t>
      </w:r>
      <w:r>
        <w:rPr>
          <w:rStyle w:val="Emphasis"/>
        </w:rPr>
        <w:t>keep growing</w:t>
      </w:r>
      <w:r>
        <w:t xml:space="preserve">. As Romer convincingly showed, economies run and grow on ideas. </w:t>
      </w:r>
    </w:p>
    <w:p w14:paraId="55BCB818" w14:textId="77777777" w:rsidR="002A483C" w:rsidRDefault="002A483C" w:rsidP="002A483C">
      <w:r>
        <w:t xml:space="preserve">The Machinery of Prosperity </w:t>
      </w:r>
    </w:p>
    <w:p w14:paraId="43EF665B" w14:textId="77777777" w:rsidR="002A483C" w:rsidRDefault="002A483C" w:rsidP="002A483C">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w:t>
      </w:r>
      <w:proofErr w:type="gramStart"/>
      <w:r>
        <w:t>So</w:t>
      </w:r>
      <w:proofErr w:type="gramEnd"/>
      <w:r>
        <w:t xml:space="preserve">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523691A4" w14:textId="77777777" w:rsidR="002A483C" w:rsidRDefault="002A483C" w:rsidP="002A483C">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read the news, listen to music, and pay for things, all </w:t>
      </w:r>
      <w:r w:rsidRPr="00D03231">
        <w:rPr>
          <w:rStyle w:val="Emphasis"/>
          <w:highlight w:val="green"/>
        </w:rPr>
        <w:t>without consuming a single extra molecule</w:t>
      </w:r>
      <w:r>
        <w:t xml:space="preserve">. </w:t>
      </w:r>
    </w:p>
    <w:p w14:paraId="127E1F97" w14:textId="77777777" w:rsidR="002A483C" w:rsidRDefault="002A483C" w:rsidP="002A483C">
      <w:r>
        <w:lastRenderedPageBreak/>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0B8EA39F" w14:textId="77777777" w:rsidR="002A483C" w:rsidRDefault="002A483C" w:rsidP="002A483C">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7A27D457" w14:textId="77777777" w:rsidR="002A483C" w:rsidRDefault="002A483C" w:rsidP="002A483C">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6509F5AE" w14:textId="77777777" w:rsidR="002A483C" w:rsidRDefault="002A483C" w:rsidP="002A483C">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4A22F997" w14:textId="77777777" w:rsidR="002A483C" w:rsidRDefault="002A483C" w:rsidP="002A483C">
      <w:r>
        <w:t xml:space="preserve">The Linux operating system, of which Android is a descendant, is probably the best-known example of free and open-source software, but there are many others. The online software repository GitHub maintains that it's "the largest </w:t>
      </w:r>
      <w:proofErr w:type="gramStart"/>
      <w:r>
        <w:t>open source</w:t>
      </w:r>
      <w:proofErr w:type="gramEnd"/>
      <w:r>
        <w:t xml:space="preserve"> community in the world" and hosts millions of projects. The Arduino community does something similar for electronic hardware, and the </w:t>
      </w:r>
      <w:proofErr w:type="spellStart"/>
      <w:r>
        <w:t>Instructables</w:t>
      </w:r>
      <w:proofErr w:type="spellEnd"/>
      <w:r>
        <w:t xml:space="preserve"> website contains detailed instructions for making equipment ranging from air-particle counters to machine tools, all with no intellectual-property protection. </w:t>
      </w:r>
      <w:r>
        <w:lastRenderedPageBreak/>
        <w:t xml:space="preserve">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3ACDE67B" w14:textId="77777777" w:rsidR="002A483C" w:rsidRDefault="002A483C" w:rsidP="002A483C">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080FC13F" w14:textId="77777777" w:rsidR="002A483C" w:rsidRDefault="002A483C" w:rsidP="002A483C">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5F754914" w14:textId="77777777" w:rsidR="002A483C" w:rsidRDefault="002A483C" w:rsidP="002A483C">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31817123" w14:textId="77777777" w:rsidR="002A483C" w:rsidRDefault="002A483C" w:rsidP="002A483C">
      <w:r>
        <w:t xml:space="preserve">Our Brighter, Lighter Future </w:t>
      </w:r>
    </w:p>
    <w:p w14:paraId="4DDE22A2" w14:textId="77777777" w:rsidR="002A483C" w:rsidRDefault="002A483C" w:rsidP="002A483C">
      <w:pPr>
        <w:rPr>
          <w:rStyle w:val="Heading3Char"/>
        </w:rPr>
      </w:pPr>
      <w:r>
        <w:rPr>
          <w:rStyle w:val="Heading3Char"/>
        </w:rPr>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w:t>
      </w:r>
      <w:r>
        <w:rPr>
          <w:rStyle w:val="Heading3Char"/>
        </w:rPr>
        <w:lastRenderedPageBreak/>
        <w:t xml:space="preserve">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5DE36F4D" w14:textId="77777777" w:rsidR="002A483C" w:rsidRDefault="002A483C" w:rsidP="002A483C">
      <w:pPr>
        <w:rPr>
          <w:rStyle w:val="Heading3Char"/>
        </w:rPr>
      </w:pPr>
      <w:r>
        <w:t xml:space="preserve">The </w:t>
      </w:r>
      <w:r>
        <w:rPr>
          <w:rStyle w:val="Emphasis"/>
        </w:rPr>
        <w:t>history</w:t>
      </w:r>
      <w:r>
        <w:t xml:space="preserve"> and economics of the Industrial Era </w:t>
      </w:r>
      <w:proofErr w:type="gramStart"/>
      <w:r>
        <w:rPr>
          <w:rStyle w:val="Heading3Char"/>
        </w:rPr>
        <w:t>lead</w:t>
      </w:r>
      <w:proofErr w:type="gramEnd"/>
      <w:r>
        <w:rPr>
          <w:rStyle w:val="Heading3Char"/>
        </w:rPr>
        <w:t xml:space="preserve">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7931BDA1" w14:textId="77777777" w:rsidR="002A483C" w:rsidRDefault="002A483C" w:rsidP="002A483C">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0444AF78" w14:textId="77777777" w:rsidR="002A483C" w:rsidRDefault="002A483C" w:rsidP="002A483C">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proofErr w:type="gramStart"/>
      <w:r>
        <w:rPr>
          <w:rStyle w:val="Emphasis"/>
        </w:rPr>
        <w:t>improve</w:t>
      </w:r>
      <w:proofErr w:type="gramEnd"/>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5A0C4A4F" w14:textId="77777777" w:rsidR="002A483C" w:rsidRDefault="002A483C" w:rsidP="002A483C">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 xml:space="preserve">keep the </w:t>
      </w:r>
      <w:r>
        <w:rPr>
          <w:rStyle w:val="Emphasis"/>
        </w:rPr>
        <w:lastRenderedPageBreak/>
        <w:t>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248BAFFD" w14:textId="77777777" w:rsidR="002A483C" w:rsidRDefault="002A483C" w:rsidP="002A483C">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1DEB36FB" w14:textId="77777777" w:rsidR="002A483C" w:rsidRDefault="002A483C" w:rsidP="002A483C">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63A90C41" w14:textId="77777777" w:rsidR="002A483C" w:rsidRDefault="002A483C" w:rsidP="002A483C">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674807FB" w14:textId="77777777" w:rsidR="002A483C" w:rsidRDefault="002A483C" w:rsidP="002A483C">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51671760" w14:textId="77777777" w:rsidR="002A483C" w:rsidRDefault="002A483C" w:rsidP="002A483C">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 xml:space="preserve">machine </w:t>
      </w:r>
      <w:r w:rsidRPr="00D03231">
        <w:rPr>
          <w:rStyle w:val="Emphasis"/>
          <w:highlight w:val="green"/>
        </w:rPr>
        <w:lastRenderedPageBreak/>
        <w:t>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Well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7AF8ACFE" w14:textId="77777777" w:rsidR="002A483C" w:rsidRDefault="002A483C" w:rsidP="002A483C">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w:t>
      </w:r>
      <w:proofErr w:type="gramStart"/>
      <w:r>
        <w:t>made out of</w:t>
      </w:r>
      <w:proofErr w:type="gramEnd"/>
      <w: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w:t>
      </w:r>
      <w:proofErr w:type="spellStart"/>
      <w:r>
        <w:t>AlphaFold</w:t>
      </w:r>
      <w:proofErr w:type="spellEnd"/>
      <w:r>
        <w:t xml:space="preserve"> software developed by Google DeepMind correctly guessed the structure of twenty-five out of forty-three proteins it was shown; the second-place finisher </w:t>
      </w:r>
      <w:proofErr w:type="gramStart"/>
      <w:r>
        <w:t>guessed correctly</w:t>
      </w:r>
      <w:proofErr w:type="gramEnd"/>
      <w:r>
        <w:t xml:space="preserve"> three times. DeepMind cofounder </w:t>
      </w:r>
      <w:proofErr w:type="spellStart"/>
      <w:r>
        <w:t>Demis</w:t>
      </w:r>
      <w:proofErr w:type="spellEnd"/>
      <w:r>
        <w:t xml:space="preserve"> Hassabis says, "We [haven't] solved the protein-folding problem, this is just a first step... but we have a good </w:t>
      </w:r>
      <w:proofErr w:type="gramStart"/>
      <w:r>
        <w:t>system</w:t>
      </w:r>
      <w:proofErr w:type="gramEnd"/>
      <w:r>
        <w:t xml:space="preserve">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3111746D" w14:textId="77777777" w:rsidR="002A483C" w:rsidRDefault="002A483C" w:rsidP="002A483C">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05AC3FA9" w14:textId="77777777" w:rsidR="002A483C" w:rsidRDefault="002A483C" w:rsidP="002A483C">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w:t>
      </w:r>
      <w:proofErr w:type="gramStart"/>
      <w:r>
        <w:t>So</w:t>
      </w:r>
      <w:proofErr w:type="gramEnd"/>
      <w:r>
        <w:t xml:space="preserve">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3C12E380" w14:textId="77777777" w:rsidR="002A483C" w:rsidRPr="00044E7A" w:rsidRDefault="002A483C" w:rsidP="002A483C">
      <w:pPr>
        <w:rPr>
          <w:rStyle w:val="Heading3Char"/>
        </w:rPr>
      </w:pPr>
      <w:r>
        <w:rPr>
          <w:rStyle w:val="Heading3Char"/>
        </w:rPr>
        <w:lastRenderedPageBreak/>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3BAE8CAD" w14:textId="77777777" w:rsidR="002A483C" w:rsidRDefault="002A483C" w:rsidP="002A483C">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3257A742" w14:textId="77777777" w:rsidR="002A483C" w:rsidRDefault="002A483C" w:rsidP="002A483C">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w:t>
      </w:r>
      <w:proofErr w:type="gramStart"/>
      <w:r>
        <w:t>is at all times</w:t>
      </w:r>
      <w:proofErr w:type="gramEnd"/>
      <w:r>
        <w:t xml:space="preserve">,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67B863B8" w14:textId="77777777" w:rsidR="002A483C" w:rsidRDefault="002A483C" w:rsidP="002A483C">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27D67465" w14:textId="77777777" w:rsidR="002A483C" w:rsidRDefault="002A483C" w:rsidP="002A483C">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693C0567" w14:textId="77777777" w:rsidR="002A483C" w:rsidRDefault="002A483C" w:rsidP="002A483C">
      <w:pPr>
        <w:rPr>
          <w:rStyle w:val="Heading3Char"/>
        </w:rPr>
      </w:pPr>
      <w:r>
        <w:lastRenderedPageBreak/>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3EA841E5" w14:textId="77777777" w:rsidR="002A483C" w:rsidRDefault="002A483C" w:rsidP="002A483C">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w:t>
      </w:r>
      <w:proofErr w:type="gramStart"/>
      <w:r>
        <w:t>quarters, but</w:t>
      </w:r>
      <w:proofErr w:type="gramEnd"/>
      <w:r>
        <w:t xml:space="preserve"> isn't based on reason or science. This opposition will, one hopes, fade. </w:t>
      </w:r>
    </w:p>
    <w:p w14:paraId="57F4C33C" w14:textId="77777777" w:rsidR="002A483C" w:rsidRDefault="002A483C" w:rsidP="002A483C">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63F2B4DA" w14:textId="77777777" w:rsidR="002A483C" w:rsidRDefault="002A483C" w:rsidP="002A483C">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t>technological progress</w:t>
      </w:r>
      <w:r>
        <w:t xml:space="preserve">, and how they’ll continue to </w:t>
      </w:r>
      <w:r>
        <w:rPr>
          <w:rStyle w:val="Emphasis"/>
        </w:rPr>
        <w:t>dematerialize our consumption</w:t>
      </w:r>
      <w:r>
        <w:rPr>
          <w:rStyle w:val="Heading3Char"/>
        </w:rPr>
        <w:t xml:space="preserve"> </w:t>
      </w:r>
      <w:r>
        <w:rPr>
          <w:rStyle w:val="Heading3Char"/>
        </w:rPr>
        <w:lastRenderedPageBreak/>
        <w:t xml:space="preserve">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1E23D468" w14:textId="474D65B8" w:rsidR="009326BD" w:rsidRDefault="009326BD" w:rsidP="000327C1">
      <w:pPr>
        <w:pStyle w:val="Heading4"/>
      </w:pPr>
      <w:r>
        <w:t xml:space="preserve">That answers </w:t>
      </w:r>
      <w:proofErr w:type="spellStart"/>
      <w:r>
        <w:t>robinson</w:t>
      </w:r>
      <w:proofErr w:type="spellEnd"/>
      <w:r>
        <w:t xml:space="preserve"> – </w:t>
      </w:r>
      <w:r w:rsidR="00034A64">
        <w:t xml:space="preserve">proves </w:t>
      </w:r>
      <w:proofErr w:type="spellStart"/>
      <w:r w:rsidR="00034A64">
        <w:t>its</w:t>
      </w:r>
      <w:proofErr w:type="spellEnd"/>
      <w:r w:rsidR="00034A64">
        <w:t xml:space="preserve"> possible to expand</w:t>
      </w:r>
      <w:r w:rsidR="009A2BEC">
        <w:t xml:space="preserve"> also </w:t>
      </w:r>
      <w:proofErr w:type="spellStart"/>
      <w:r w:rsidR="009A2BEC">
        <w:t>posdates</w:t>
      </w:r>
      <w:proofErr w:type="spellEnd"/>
      <w:r w:rsidR="009A2BEC">
        <w:t xml:space="preserve"> by many years</w:t>
      </w:r>
    </w:p>
    <w:p w14:paraId="2B94C3D5" w14:textId="15D8182B" w:rsidR="000327C1" w:rsidRPr="005D5EC6" w:rsidRDefault="000327C1" w:rsidP="000327C1">
      <w:pPr>
        <w:pStyle w:val="Heading4"/>
      </w:pPr>
      <w:r w:rsidRPr="005D5EC6">
        <w:t>Racial capitalism fails as a theory</w:t>
      </w:r>
      <w:r>
        <w:t>.</w:t>
      </w:r>
    </w:p>
    <w:p w14:paraId="05299AF3" w14:textId="77777777" w:rsidR="000327C1" w:rsidRPr="003B6576" w:rsidRDefault="000327C1" w:rsidP="000327C1">
      <w:r w:rsidRPr="003E65A8">
        <w:rPr>
          <w:rStyle w:val="Style13ptBold"/>
        </w:rPr>
        <w:t>Go 21</w:t>
      </w:r>
      <w:r>
        <w:t xml:space="preserve"> – Professor of Sociology at the University of Chicago (Julian, “Three Tensions in the Theory of Racial Capitalism”, Sociological Theory, Vol. 39, No. 1, pp. 38-47, 2021)</w:t>
      </w:r>
    </w:p>
    <w:p w14:paraId="71110A26" w14:textId="2CDFABF6" w:rsidR="002A483C" w:rsidRDefault="000327C1" w:rsidP="000327C1">
      <w:pPr>
        <w:rPr>
          <w:sz w:val="8"/>
        </w:rPr>
      </w:pPr>
      <w:r w:rsidRPr="008A64A3">
        <w:rPr>
          <w:sz w:val="8"/>
        </w:rPr>
        <w:t xml:space="preserve">What Is the “Race” in Racial Capitalism? We can now turn to the </w:t>
      </w:r>
      <w:r w:rsidRPr="00675401">
        <w:rPr>
          <w:rStyle w:val="StyleUnderline"/>
          <w:highlight w:val="green"/>
        </w:rPr>
        <w:t>three tensions in the racial capitalism literature</w:t>
      </w:r>
      <w:r w:rsidRPr="008A64A3">
        <w:rPr>
          <w:sz w:val="8"/>
        </w:rPr>
        <w:t xml:space="preserve">, beginning with the issue of race. This is critical. </w:t>
      </w:r>
      <w:r w:rsidRPr="00F302FD">
        <w:rPr>
          <w:rStyle w:val="StyleUnderline"/>
        </w:rPr>
        <w:t xml:space="preserve">If the term racial capitalism is to have implications for social theory, it must offer rigorously defined concepts constituting a transposable conceptual apparatus. Surely one of those concepts would have to do with “race.” </w:t>
      </w:r>
      <w:r w:rsidRPr="00675401">
        <w:rPr>
          <w:rStyle w:val="Emphasis"/>
          <w:highlight w:val="green"/>
        </w:rPr>
        <w:t>But what exactly is “race”?</w:t>
      </w:r>
      <w:r w:rsidRPr="008A64A3">
        <w:rPr>
          <w:sz w:val="8"/>
        </w:rPr>
        <w:t xml:space="preserve"> </w:t>
      </w:r>
      <w:r w:rsidRPr="00F302FD">
        <w:rPr>
          <w:rStyle w:val="StyleUnderline"/>
        </w:rPr>
        <w:t xml:space="preserve">The problem is that “race” </w:t>
      </w:r>
      <w:r w:rsidRPr="00675401">
        <w:rPr>
          <w:rStyle w:val="StyleUnderline"/>
          <w:highlight w:val="green"/>
        </w:rPr>
        <w:t>is not typically defined</w:t>
      </w:r>
      <w:r w:rsidRPr="00F302FD">
        <w:rPr>
          <w:rStyle w:val="StyleUnderline"/>
        </w:rPr>
        <w:t xml:space="preserve"> in the existing literature, so it is unclear whether other categories marking difference, such as ethnicity, are more appropriate than race</w:t>
      </w:r>
      <w:r w:rsidRPr="008A64A3">
        <w:rPr>
          <w:sz w:val="8"/>
        </w:rPr>
        <w:t xml:space="preserve">. Should we be thinking about “ethnic capitalism” rather than racial capitalism? Robinson’s (2000) work is a prime example. Nearly all scholars claim that one of Robinson’s key contributions is to show that capitalism was forged from precapitalist racial divisions in Europe. </w:t>
      </w:r>
      <w:r w:rsidRPr="00F302FD">
        <w:rPr>
          <w:rStyle w:val="StyleUnderline"/>
        </w:rPr>
        <w:t>Capitalism is “racial,” according to Robinson, “because racialism had already permeated Western feudal society,</w:t>
      </w:r>
      <w:r w:rsidRPr="008A64A3">
        <w:rPr>
          <w:sz w:val="8"/>
        </w:rPr>
        <w:t xml:space="preserve">” and capitalism was built upon that racialism (Kelley 2017; </w:t>
      </w:r>
      <w:proofErr w:type="spellStart"/>
      <w:r w:rsidRPr="008A64A3">
        <w:rPr>
          <w:sz w:val="8"/>
        </w:rPr>
        <w:t>Táíwò</w:t>
      </w:r>
      <w:proofErr w:type="spellEnd"/>
      <w:r w:rsidRPr="008A64A3">
        <w:rPr>
          <w:sz w:val="8"/>
        </w:rPr>
        <w:t xml:space="preserve"> and Bright 1996). The problem is that </w:t>
      </w:r>
      <w:r w:rsidRPr="00F302FD">
        <w:rPr>
          <w:rStyle w:val="StyleUnderline"/>
        </w:rPr>
        <w:t xml:space="preserve">Robinson himself was </w:t>
      </w:r>
      <w:r w:rsidRPr="00675401">
        <w:rPr>
          <w:rStyle w:val="StyleUnderline"/>
          <w:highlight w:val="green"/>
        </w:rPr>
        <w:t>not entirely clear that precapitalist social differences were actually “racial.”</w:t>
      </w:r>
      <w:r w:rsidRPr="008A64A3">
        <w:rPr>
          <w:sz w:val="8"/>
        </w:rPr>
        <w:t xml:space="preserve"> On one hand, he did use the term race in his analysis. “Racism,” Robinson (2000:2; see also pp. 26–27, 66–67) wrote, served to structure “the ‘internal’ relations of European peoples” prior to capitalism, and capitalism seized on racism as it developed. On other hand, </w:t>
      </w:r>
      <w:r w:rsidRPr="00F302FD">
        <w:rPr>
          <w:rStyle w:val="StyleUnderline"/>
        </w:rPr>
        <w:t>when discussing some of the presumably “racial” groups in feudal Europe, Robinson</w:t>
      </w:r>
      <w:r w:rsidRPr="008A64A3">
        <w:rPr>
          <w:sz w:val="8"/>
        </w:rPr>
        <w:t xml:space="preserve"> (2000:10–11) </w:t>
      </w:r>
      <w:r w:rsidRPr="00F302FD">
        <w:rPr>
          <w:rStyle w:val="StyleUnderline"/>
        </w:rPr>
        <w:t xml:space="preserve">referred to </w:t>
      </w:r>
      <w:r w:rsidRPr="00675401">
        <w:rPr>
          <w:rStyle w:val="StyleUnderline"/>
          <w:highlight w:val="green"/>
        </w:rPr>
        <w:t>linguistic rather than phenotypical differences</w:t>
      </w:r>
      <w:r w:rsidRPr="00F302FD">
        <w:rPr>
          <w:rStyle w:val="StyleUnderline"/>
        </w:rPr>
        <w:t>, thus equating racial groups with linguistic groups</w:t>
      </w:r>
      <w:r w:rsidRPr="008A64A3">
        <w:rPr>
          <w:sz w:val="8"/>
        </w:rPr>
        <w:t xml:space="preserve">. In fact, when discussing how migratory and immigrant labor formed the basis for the armies of the Absolutist states and </w:t>
      </w:r>
      <w:proofErr w:type="gramStart"/>
      <w:r w:rsidRPr="008A64A3">
        <w:rPr>
          <w:sz w:val="8"/>
        </w:rPr>
        <w:t>for the production of</w:t>
      </w:r>
      <w:proofErr w:type="gramEnd"/>
      <w:r w:rsidRPr="008A64A3">
        <w:rPr>
          <w:sz w:val="8"/>
        </w:rPr>
        <w:t xml:space="preserve"> value in early agrarian capitalism, </w:t>
      </w:r>
      <w:r w:rsidRPr="00F302FD">
        <w:rPr>
          <w:rStyle w:val="StyleUnderline"/>
        </w:rPr>
        <w:t>he oscillated between calling them “races” and “ethnic” groups</w:t>
      </w:r>
      <w:r w:rsidRPr="008A64A3">
        <w:rPr>
          <w:sz w:val="8"/>
        </w:rPr>
        <w:t xml:space="preserve">. For instance, Robinson (2000:23) used the phrase “ethnic divisions of sixteenth century immigrant labor,” and he referred to “national” differences when presumably speaking about premodern “racial” differences. Given these ambiguities, Robinson’s argument could be read differently from how it is conventionally taken. It is not that capitalism was built on prior racial differences; rather, capitalism served to racialize the preexisting ethnic division of labor, thereby turning religious, cultural, or linguistic differences into “racial” ones to legitimate its new exploitative structure. In this view, racialization—the process of turning groups into biological entities called “races”—was a part of modern capitalism, not its precursor (cf. Omi and Winant 1986). In some passages, Robinson (2000) said this exactly: “the tendency of European civilization through capitalism was thus not to homogenize but to differentiate—to exaggerate regional, subcultural, and dialectical differences into ‘racial’ ones” (p. 26). Of course, whether “race” preexisted capitalism does not alter the larger argument of the racial capitalism approach, which is that racial differentiation and capitalism are mutually supportive. Still, </w:t>
      </w:r>
      <w:r w:rsidRPr="002105C4">
        <w:rPr>
          <w:rStyle w:val="StyleUnderline"/>
        </w:rPr>
        <w:t>the tension in Robinson’s work manifests the deeper issue of whether “racial” capitalism refers to race or other identities</w:t>
      </w:r>
      <w:r w:rsidRPr="008A64A3">
        <w:rPr>
          <w:sz w:val="8"/>
        </w:rPr>
        <w:t xml:space="preserve">. This issue permeates </w:t>
      </w:r>
      <w:proofErr w:type="spellStart"/>
      <w:r w:rsidRPr="008A64A3">
        <w:rPr>
          <w:sz w:val="8"/>
        </w:rPr>
        <w:t>Walzer’s</w:t>
      </w:r>
      <w:proofErr w:type="spellEnd"/>
      <w:r w:rsidRPr="008A64A3">
        <w:rPr>
          <w:sz w:val="8"/>
        </w:rPr>
        <w:t xml:space="preserve"> (2020) recent criticism of the racial capitalism concept. </w:t>
      </w:r>
      <w:proofErr w:type="spellStart"/>
      <w:r w:rsidRPr="008A64A3">
        <w:rPr>
          <w:sz w:val="8"/>
        </w:rPr>
        <w:t>Walzer</w:t>
      </w:r>
      <w:proofErr w:type="spellEnd"/>
      <w:r w:rsidRPr="008A64A3">
        <w:rPr>
          <w:sz w:val="8"/>
        </w:rPr>
        <w:t xml:space="preserve"> points to examples such as </w:t>
      </w:r>
      <w:r w:rsidRPr="00675401">
        <w:rPr>
          <w:rStyle w:val="StyleUnderline"/>
          <w:highlight w:val="green"/>
        </w:rPr>
        <w:t xml:space="preserve">Russia and China, where capitalism does not rely on racial differences but rather on </w:t>
      </w:r>
      <w:r w:rsidRPr="00675401">
        <w:rPr>
          <w:rStyle w:val="Emphasis"/>
          <w:highlight w:val="green"/>
        </w:rPr>
        <w:t>ethnic</w:t>
      </w:r>
      <w:r w:rsidRPr="00675401">
        <w:rPr>
          <w:rStyle w:val="StyleUnderline"/>
          <w:highlight w:val="green"/>
        </w:rPr>
        <w:t xml:space="preserve"> and </w:t>
      </w:r>
      <w:r w:rsidRPr="00675401">
        <w:rPr>
          <w:rStyle w:val="Emphasis"/>
          <w:highlight w:val="green"/>
        </w:rPr>
        <w:t>religious</w:t>
      </w:r>
      <w:r w:rsidRPr="00B36BD8">
        <w:rPr>
          <w:rStyle w:val="StyleUnderline"/>
        </w:rPr>
        <w:t xml:space="preserve"> differentiation. “It may be that Muslims are among the most exploited workers in Russia,”</w:t>
      </w:r>
      <w:r w:rsidRPr="008A64A3">
        <w:rPr>
          <w:sz w:val="8"/>
        </w:rPr>
        <w:t xml:space="preserve"> he wrote, </w:t>
      </w:r>
      <w:r w:rsidRPr="00B36BD8">
        <w:rPr>
          <w:rStyle w:val="StyleUnderline"/>
        </w:rPr>
        <w:t>“but they are mostly Caucasian (some of them the original Caucasians), so we would have to talk about religious capitalism—where Orthodox Christians, not white people, are the privileged group.”</w:t>
      </w:r>
      <w:r w:rsidRPr="008A64A3">
        <w:rPr>
          <w:sz w:val="8"/>
        </w:rPr>
        <w:t xml:space="preserve"> On this basis, </w:t>
      </w:r>
      <w:proofErr w:type="spellStart"/>
      <w:r w:rsidRPr="008A64A3">
        <w:rPr>
          <w:sz w:val="8"/>
        </w:rPr>
        <w:t>Walzer</w:t>
      </w:r>
      <w:proofErr w:type="spellEnd"/>
      <w:r w:rsidRPr="008A64A3">
        <w:rPr>
          <w:sz w:val="8"/>
        </w:rPr>
        <w:t xml:space="preserve"> rejected the racial capitalism concept as limited at best and analytically debilitating at worse. </w:t>
      </w:r>
      <w:r w:rsidRPr="0092709F">
        <w:rPr>
          <w:rStyle w:val="StyleUnderline"/>
        </w:rPr>
        <w:t xml:space="preserve">Skeptics of </w:t>
      </w:r>
      <w:proofErr w:type="spellStart"/>
      <w:r w:rsidRPr="0092709F">
        <w:rPr>
          <w:rStyle w:val="StyleUnderline"/>
        </w:rPr>
        <w:t>Walzer</w:t>
      </w:r>
      <w:proofErr w:type="spellEnd"/>
      <w:r w:rsidRPr="0092709F">
        <w:rPr>
          <w:rStyle w:val="StyleUnderline"/>
        </w:rPr>
        <w:t xml:space="preserve"> have offered a rebuke: his argument misses the global dimensions of capitalism</w:t>
      </w:r>
      <w:r w:rsidRPr="008A64A3">
        <w:rPr>
          <w:sz w:val="8"/>
        </w:rPr>
        <w:t xml:space="preserve">. At issue is not whether racial stratification articulates with capitalism within any single country but whether it permeates the world-capitalist system. </w:t>
      </w:r>
      <w:r w:rsidRPr="0092709F">
        <w:rPr>
          <w:rStyle w:val="StyleUnderline"/>
        </w:rPr>
        <w:t>Proponents of this argument could readily assemble evidence to show that, on a global scale, the vast majority of the world’s proletariat, subproletariat, and dispossessed</w:t>
      </w:r>
      <w:r w:rsidRPr="008A64A3">
        <w:rPr>
          <w:sz w:val="8"/>
        </w:rPr>
        <w:t xml:space="preserve">—whether cultivating grapes or coffee on the farms of the Americas, cleaning up office floors </w:t>
      </w:r>
      <w:r w:rsidRPr="008A64A3">
        <w:rPr>
          <w:sz w:val="8"/>
        </w:rPr>
        <w:lastRenderedPageBreak/>
        <w:t>in London, or making clothes in the sweatshops of New Delhi—</w:t>
      </w:r>
      <w:r w:rsidRPr="0092709F">
        <w:rPr>
          <w:rStyle w:val="StyleUnderline"/>
        </w:rPr>
        <w:t>are, to borrow DuBois’s (1935) phrase, “yellow, brown and black.”</w:t>
      </w:r>
      <w:r w:rsidRPr="008A64A3">
        <w:rPr>
          <w:sz w:val="8"/>
        </w:rPr>
        <w:t xml:space="preserve"> Against </w:t>
      </w:r>
      <w:proofErr w:type="spellStart"/>
      <w:r w:rsidRPr="008A64A3">
        <w:rPr>
          <w:sz w:val="8"/>
        </w:rPr>
        <w:t>Walzer</w:t>
      </w:r>
      <w:proofErr w:type="spellEnd"/>
      <w:r w:rsidRPr="008A64A3">
        <w:rPr>
          <w:sz w:val="8"/>
        </w:rPr>
        <w:t xml:space="preserve">, this would retain the main claim of the racial capitalism approach that </w:t>
      </w:r>
      <w:proofErr w:type="gramStart"/>
      <w:r w:rsidRPr="008A64A3">
        <w:rPr>
          <w:sz w:val="8"/>
        </w:rPr>
        <w:t>race</w:t>
      </w:r>
      <w:proofErr w:type="gramEnd"/>
      <w:r w:rsidRPr="008A64A3">
        <w:rPr>
          <w:sz w:val="8"/>
        </w:rPr>
        <w:t xml:space="preserve"> and capitalism are intertwined. </w:t>
      </w:r>
      <w:r w:rsidRPr="0092709F">
        <w:rPr>
          <w:rStyle w:val="StyleUnderline"/>
        </w:rPr>
        <w:t xml:space="preserve">Yet this </w:t>
      </w:r>
      <w:r w:rsidRPr="00675401">
        <w:rPr>
          <w:rStyle w:val="StyleUnderline"/>
          <w:highlight w:val="green"/>
        </w:rPr>
        <w:t>scaling upward of capitalism to a global level brings</w:t>
      </w:r>
      <w:r w:rsidRPr="00B36BD8">
        <w:rPr>
          <w:rStyle w:val="StyleUnderline"/>
        </w:rPr>
        <w:t xml:space="preserve"> its own </w:t>
      </w:r>
      <w:r w:rsidRPr="00675401">
        <w:rPr>
          <w:rStyle w:val="StyleUnderline"/>
          <w:highlight w:val="green"/>
        </w:rPr>
        <w:t>complications</w:t>
      </w:r>
      <w:r w:rsidRPr="008A64A3">
        <w:rPr>
          <w:sz w:val="8"/>
        </w:rPr>
        <w:t xml:space="preserve">. It carries the danger of what Bourdieu and Wacquant (1999) called “the cunning of imperialist [racialist] reason”: an analytic operation by which </w:t>
      </w:r>
      <w:r w:rsidRPr="00675401">
        <w:rPr>
          <w:rStyle w:val="Emphasis"/>
          <w:highlight w:val="green"/>
        </w:rPr>
        <w:t>U.S.-centered scholars impose presumably U.S.-centric classifications</w:t>
      </w:r>
      <w:r w:rsidRPr="000C4219">
        <w:rPr>
          <w:rStyle w:val="Emphasis"/>
        </w:rPr>
        <w:t xml:space="preserve"> (in this case, “race”) </w:t>
      </w:r>
      <w:r w:rsidRPr="00675401">
        <w:rPr>
          <w:rStyle w:val="Emphasis"/>
          <w:highlight w:val="green"/>
        </w:rPr>
        <w:t>onto the rest of the world</w:t>
      </w:r>
      <w:r w:rsidRPr="008A64A3">
        <w:rPr>
          <w:sz w:val="8"/>
        </w:rPr>
        <w:t xml:space="preserve">, </w:t>
      </w:r>
      <w:r w:rsidRPr="000C4219">
        <w:rPr>
          <w:rStyle w:val="StyleUnderline"/>
        </w:rPr>
        <w:t>thereby imposing racial classifications into contexts where they might not be operative</w:t>
      </w:r>
      <w:r w:rsidRPr="008A64A3">
        <w:rPr>
          <w:sz w:val="8"/>
        </w:rPr>
        <w:t xml:space="preserve">. </w:t>
      </w:r>
      <w:r w:rsidRPr="00DA6843">
        <w:rPr>
          <w:rStyle w:val="StyleUnderline"/>
        </w:rPr>
        <w:t>We would be obliged, for instance, to impose racial classifications onto Latin American contexts such as Brazil, where the salience of racial classifications is debatable</w:t>
      </w:r>
      <w:r w:rsidRPr="008A64A3">
        <w:rPr>
          <w:sz w:val="8"/>
        </w:rPr>
        <w:t xml:space="preserve"> (</w:t>
      </w:r>
      <w:proofErr w:type="spellStart"/>
      <w:r w:rsidRPr="008A64A3">
        <w:rPr>
          <w:sz w:val="8"/>
        </w:rPr>
        <w:t>Loveman</w:t>
      </w:r>
      <w:proofErr w:type="spellEnd"/>
      <w:r w:rsidRPr="008A64A3">
        <w:rPr>
          <w:sz w:val="8"/>
        </w:rPr>
        <w:t xml:space="preserve"> 1999; </w:t>
      </w:r>
      <w:proofErr w:type="spellStart"/>
      <w:r w:rsidRPr="008A64A3">
        <w:rPr>
          <w:sz w:val="8"/>
        </w:rPr>
        <w:t>Wimmer</w:t>
      </w:r>
      <w:proofErr w:type="spellEnd"/>
      <w:r w:rsidRPr="008A64A3">
        <w:rPr>
          <w:sz w:val="8"/>
        </w:rPr>
        <w:t xml:space="preserve"> 2015). In short, if we are to insist on the global character of racial capitalism, we must assume that analysts’ racial classifications are global as well. They may very well be, but </w:t>
      </w:r>
      <w:r w:rsidRPr="00DA6843">
        <w:rPr>
          <w:rStyle w:val="StyleUnderline"/>
        </w:rPr>
        <w:t>racial capitalism’s founding texts, and more recent discussions, have not sufficiently problematized this tension</w:t>
      </w:r>
      <w:r w:rsidRPr="008A64A3">
        <w:rPr>
          <w:sz w:val="8"/>
        </w:rPr>
        <w:t xml:space="preserve">.2 Can this tension be resolved? One way to do so is to raise </w:t>
      </w:r>
      <w:r w:rsidRPr="00DA6843">
        <w:rPr>
          <w:rStyle w:val="StyleUnderline"/>
        </w:rPr>
        <w:t>the possibility that the racial capitalism concept works best for groups that have been undoubtedly racialized, such as members of the African diaspora in North America</w:t>
      </w:r>
      <w:r w:rsidRPr="008A64A3">
        <w:rPr>
          <w:sz w:val="8"/>
        </w:rPr>
        <w:t xml:space="preserve">.3 Racial capitalism would thus refer mainly to the black ex-slave population, which has suffered some of the clearest and most virulent forms of racism. This might explain why the literature on racial capitalism has focused on African Americans and transatlantic slavery rather than other groups elsewhere in the world. Yet </w:t>
      </w:r>
      <w:r w:rsidRPr="00675401">
        <w:rPr>
          <w:rStyle w:val="StyleUnderline"/>
          <w:highlight w:val="green"/>
        </w:rPr>
        <w:t>this seeming resolution would</w:t>
      </w:r>
      <w:r w:rsidRPr="00DA6843">
        <w:rPr>
          <w:rStyle w:val="StyleUnderline"/>
        </w:rPr>
        <w:t xml:space="preserve"> significantly </w:t>
      </w:r>
      <w:r w:rsidRPr="00675401">
        <w:rPr>
          <w:rStyle w:val="Emphasis"/>
          <w:highlight w:val="green"/>
        </w:rPr>
        <w:t>reduce</w:t>
      </w:r>
      <w:r w:rsidRPr="00675401">
        <w:rPr>
          <w:rStyle w:val="StyleUnderline"/>
          <w:highlight w:val="green"/>
        </w:rPr>
        <w:t xml:space="preserve"> the </w:t>
      </w:r>
      <w:r w:rsidRPr="00675401">
        <w:rPr>
          <w:rStyle w:val="Emphasis"/>
          <w:highlight w:val="green"/>
        </w:rPr>
        <w:t>scope</w:t>
      </w:r>
      <w:r w:rsidRPr="00675401">
        <w:rPr>
          <w:rStyle w:val="StyleUnderline"/>
          <w:highlight w:val="green"/>
        </w:rPr>
        <w:t xml:space="preserve"> of the racial capitalism </w:t>
      </w:r>
      <w:r w:rsidRPr="00675401">
        <w:rPr>
          <w:rStyle w:val="Emphasis"/>
          <w:highlight w:val="green"/>
        </w:rPr>
        <w:t>concept</w:t>
      </w:r>
      <w:r w:rsidRPr="008A64A3">
        <w:rPr>
          <w:sz w:val="8"/>
        </w:rPr>
        <w:t xml:space="preserve">. </w:t>
      </w:r>
      <w:r w:rsidRPr="00DA6843">
        <w:rPr>
          <w:rStyle w:val="StyleUnderline"/>
        </w:rPr>
        <w:t>Racial capitalism would no longer depict a global system</w:t>
      </w:r>
      <w:r w:rsidRPr="008A64A3">
        <w:rPr>
          <w:sz w:val="8"/>
        </w:rPr>
        <w:t xml:space="preserve">. Perhaps the best resolution is one that arrives through more reflexive research. We can explore how “race” is connected to capitalism in diverse sites and across historical periods, but we must be more conscious about whether we are referring to analysts’ definition of race or a category of practice. Put simply, we can arrive at a resolution only through careful research that more clearly defines “race.” The Inadequacy of Existing Theory </w:t>
      </w:r>
      <w:r w:rsidRPr="00DA6843">
        <w:rPr>
          <w:rStyle w:val="StyleUnderline"/>
        </w:rPr>
        <w:t>A second tension in the racial capitalism literature has to do with the relationship between this literature and existing social theories of capitalism</w:t>
      </w:r>
      <w:proofErr w:type="gramStart"/>
      <w:r w:rsidRPr="008A64A3">
        <w:rPr>
          <w:sz w:val="8"/>
        </w:rPr>
        <w:t>, in particular, Marxian</w:t>
      </w:r>
      <w:proofErr w:type="gramEnd"/>
      <w:r w:rsidRPr="008A64A3">
        <w:rPr>
          <w:sz w:val="8"/>
        </w:rPr>
        <w:t xml:space="preserve"> theories of capitalism. Animating the racial capitalism approach is the claim that Marxian theories of capitalism are inadequate because they obfuscate the racial foundations of capitalism. For Robinson (2000), “Western Marxism . . . has proven insufficiently radical to expose and root out the racialist order that contaminates its analytic and philosophic applications” (p. 317). </w:t>
      </w:r>
      <w:r w:rsidRPr="00DA6843">
        <w:rPr>
          <w:rStyle w:val="StyleUnderline"/>
        </w:rPr>
        <w:t>Historians’ use of the racial capitalism approach is premised on the idea that Marxism does not adequately acknowledge slavery’s role in capitalism or the ongoing importance of colonialism and “primitive accumulation,”</w:t>
      </w:r>
      <w:r w:rsidRPr="008A64A3">
        <w:rPr>
          <w:sz w:val="8"/>
        </w:rPr>
        <w:t xml:space="preserve"> which Marx presumably relegated to the margins of his theory (Smallwood 2018). This is exactly why scholars in this tradition insist on the term racial capitalism: because Marxian theory fails to theorize race, we must add the qualifier race to the signifier capitalism. </w:t>
      </w:r>
      <w:r w:rsidRPr="00DA6843">
        <w:rPr>
          <w:rStyle w:val="StyleUnderline"/>
        </w:rPr>
        <w:t xml:space="preserve">But what if Marxian theory does in fact </w:t>
      </w:r>
      <w:proofErr w:type="gramStart"/>
      <w:r w:rsidRPr="00DA6843">
        <w:rPr>
          <w:rStyle w:val="StyleUnderline"/>
        </w:rPr>
        <w:t>take into account</w:t>
      </w:r>
      <w:proofErr w:type="gramEnd"/>
      <w:r w:rsidRPr="00DA6843">
        <w:rPr>
          <w:rStyle w:val="StyleUnderline"/>
        </w:rPr>
        <w:t xml:space="preserve"> race, slavery, imperialism, and colonialism, and proponents of the racial capitalism approach merely misread Marx?</w:t>
      </w:r>
      <w:r w:rsidRPr="008A64A3">
        <w:rPr>
          <w:sz w:val="8"/>
        </w:rPr>
        <w:t xml:space="preserve"> If so, the warrant, if not the entire premise, for Robinson’s and others’ work on racial capitalism would crater by an unfortunate misreading of Marxian theory. </w:t>
      </w:r>
      <w:proofErr w:type="gramStart"/>
      <w:r w:rsidRPr="008A64A3">
        <w:rPr>
          <w:sz w:val="8"/>
        </w:rPr>
        <w:t>A number of</w:t>
      </w:r>
      <w:proofErr w:type="gramEnd"/>
      <w:r w:rsidRPr="008A64A3">
        <w:rPr>
          <w:sz w:val="8"/>
        </w:rPr>
        <w:t xml:space="preserve"> scholars, in fact, already push against the notion that Marxist thought does not account for race, slavery, or colonialism. Drawing largely on Marx’s journalistic writings, they show that </w:t>
      </w:r>
      <w:r w:rsidRPr="00BB1EE5">
        <w:rPr>
          <w:rStyle w:val="StyleUnderline"/>
        </w:rPr>
        <w:t>Marx not only discussed race, slavery, and colonialism but saw them as central for capitalism</w:t>
      </w:r>
      <w:r w:rsidRPr="008A64A3">
        <w:rPr>
          <w:sz w:val="8"/>
        </w:rPr>
        <w:t xml:space="preserve">. According to this argument, </w:t>
      </w:r>
      <w:r w:rsidRPr="00BB1EE5">
        <w:rPr>
          <w:rStyle w:val="StyleUnderline"/>
        </w:rPr>
        <w:t>Marx saw race as so crucial for capitalism that his theory saw the true proletariat as black, brown, and yellow—directly contrary to Robinson’s claim that Marxist theory only saw the white European proletariat as the true subject of history</w:t>
      </w:r>
      <w:r w:rsidRPr="008A64A3">
        <w:rPr>
          <w:sz w:val="8"/>
        </w:rPr>
        <w:t xml:space="preserve"> (Anderson 2010; Foster, Holleman, and Clark 2020; Ralph and Singhal 2019). If true, the racial capitalism literature is based on a “misguided reading of Marx” (Ralph and Singhal 2019:864). How might this apparent aporia in Marxian theory be resolved, if at all? It is imperative here to register a distinction between Marx’s theory of capital and his theory of capitalism. 4 The former is sketched in Marx’s mature social theory in Capital and related writings such as The Grundrisse (</w:t>
      </w:r>
      <w:proofErr w:type="spellStart"/>
      <w:r w:rsidRPr="008A64A3">
        <w:rPr>
          <w:sz w:val="8"/>
        </w:rPr>
        <w:t>Postone</w:t>
      </w:r>
      <w:proofErr w:type="spellEnd"/>
      <w:r w:rsidRPr="008A64A3">
        <w:rPr>
          <w:sz w:val="8"/>
        </w:rPr>
        <w:t xml:space="preserve"> 1996). These writings offer a formalized and abstract representation of the inner workings of capital, its accumulation, its contradictions, and its necessary demise through a series of central categories that capture the key elements of the capitalist system. At this level of abstraction, the main categories of the theory (e.g., “value,” “surplus value,” “concrete labor,” “abstract labor,” “capital,” “socially necessary labor time”) are devoid of any historical specificity or social content and as such can be applied to distinct historical phases or social formations (e.g., capitalism in the eighteenth-century transatlantic world or Russia in 1998, or the twenty-first-century global system). Categories of race, gender, or ethnicity are therefore not central, because they are too concrete. Alternatively, </w:t>
      </w:r>
      <w:r w:rsidRPr="009F793D">
        <w:rPr>
          <w:rStyle w:val="StyleUnderline"/>
        </w:rPr>
        <w:t>a theory of capitalism refers to capitalist development and dynamics in their empirical specificity</w:t>
      </w:r>
      <w:r w:rsidRPr="008A64A3">
        <w:rPr>
          <w:sz w:val="8"/>
        </w:rPr>
        <w:t xml:space="preserve">. </w:t>
      </w:r>
      <w:r w:rsidRPr="009F793D">
        <w:rPr>
          <w:rStyle w:val="StyleUnderline"/>
        </w:rPr>
        <w:t>It is meant to explain and describe specific capitalist formations and developments as they really exist in the world, not their abstract conceptual form</w:t>
      </w:r>
      <w:r w:rsidRPr="008A64A3">
        <w:rPr>
          <w:sz w:val="8"/>
        </w:rPr>
        <w:t xml:space="preserve">. This theory can be extracted from Marx’s journalistic writings and other essays, and it is here where issues such as slavery and ethnicity arise: the essays refer to real events and pressing issues in </w:t>
      </w:r>
      <w:proofErr w:type="gramStart"/>
      <w:r w:rsidRPr="008A64A3">
        <w:rPr>
          <w:sz w:val="8"/>
        </w:rPr>
        <w:t>actually existing</w:t>
      </w:r>
      <w:proofErr w:type="gramEnd"/>
      <w:r w:rsidRPr="008A64A3">
        <w:rPr>
          <w:sz w:val="8"/>
        </w:rPr>
        <w:t xml:space="preserve"> </w:t>
      </w:r>
      <w:r w:rsidRPr="008A64A3">
        <w:rPr>
          <w:sz w:val="8"/>
        </w:rPr>
        <w:lastRenderedPageBreak/>
        <w:t xml:space="preserve">capitalism, such as the Civil War or the Irish question (Anderson 2010). But these observations or statements on concrete processes and relations such as slavery in </w:t>
      </w:r>
      <w:proofErr w:type="gramStart"/>
      <w:r w:rsidRPr="008A64A3">
        <w:rPr>
          <w:sz w:val="8"/>
        </w:rPr>
        <w:t>actually existing</w:t>
      </w:r>
      <w:proofErr w:type="gramEnd"/>
      <w:r w:rsidRPr="008A64A3">
        <w:rPr>
          <w:sz w:val="8"/>
        </w:rPr>
        <w:t xml:space="preserve"> capitalism—that is, </w:t>
      </w:r>
      <w:r w:rsidRPr="00CB70D4">
        <w:rPr>
          <w:rStyle w:val="StyleUnderline"/>
        </w:rPr>
        <w:t>Marx’s theory of capitalism—do not disturb or reconfigure his theory of capital, which remains focused on the relations of wage labor</w:t>
      </w:r>
      <w:r w:rsidRPr="008A64A3">
        <w:rPr>
          <w:sz w:val="8"/>
        </w:rPr>
        <w:t xml:space="preserve"> induced to a highly abstract level from his analysis of textile production. </w:t>
      </w:r>
      <w:proofErr w:type="gramStart"/>
      <w:r w:rsidRPr="008A64A3">
        <w:rPr>
          <w:sz w:val="8"/>
        </w:rPr>
        <w:t>If and when</w:t>
      </w:r>
      <w:proofErr w:type="gramEnd"/>
      <w:r w:rsidRPr="008A64A3">
        <w:rPr>
          <w:sz w:val="8"/>
        </w:rPr>
        <w:t xml:space="preserve"> he did discuss things such as slavery, such as in “The Working Day” section in Capital, he treated slavery as a passing phase or outside capital’s inner logic, a sort of heuristic to better apprehend and illuminate the latter (Marx [1867] 1906:328–30; on slavery as a heuristic, see Smallwood 2018). This distinction between Marx’s theory of capitalism and his theory of capital helps us better approach the debate generated by the racial capitalism literature. </w:t>
      </w:r>
      <w:r w:rsidRPr="00CB70D4">
        <w:rPr>
          <w:rStyle w:val="StyleUnderline"/>
        </w:rPr>
        <w:t>When Robinson or other proponents of the racial capitalism idea critique Marx’s theory for eliding or deliberately occluding race, slavery, and colonialism, they are critiquing his theory of capital, not his theory of capitalism</w:t>
      </w:r>
      <w:r w:rsidRPr="008A64A3">
        <w:rPr>
          <w:sz w:val="8"/>
        </w:rPr>
        <w:t xml:space="preserve">. Here proponents of the racial capitalism approach are on solid ground. Marx’s theory of capitalism does </w:t>
      </w:r>
      <w:proofErr w:type="gramStart"/>
      <w:r w:rsidRPr="008A64A3">
        <w:rPr>
          <w:sz w:val="8"/>
        </w:rPr>
        <w:t>take into account</w:t>
      </w:r>
      <w:proofErr w:type="gramEnd"/>
      <w:r w:rsidRPr="008A64A3">
        <w:rPr>
          <w:sz w:val="8"/>
        </w:rPr>
        <w:t xml:space="preserve"> race, slavery, and colonialism, but his theory of capital renders these things marginal at best.5 Hence the warrant for the racial capitalism approach: because Marx’s theory of capital does not center race, the racial capitalism concept and the research and theorizing that go under its banner can fill the void. The concept may provide the basis for an alternative theory not only of racial capitalism but also of racialized capital. Necessity, Contingency, and Difference </w:t>
      </w:r>
      <w:r w:rsidRPr="00DF724F">
        <w:rPr>
          <w:rStyle w:val="StyleUnderline"/>
        </w:rPr>
        <w:t xml:space="preserve">The </w:t>
      </w:r>
      <w:r w:rsidRPr="00675401">
        <w:rPr>
          <w:rStyle w:val="StyleUnderline"/>
          <w:highlight w:val="green"/>
        </w:rPr>
        <w:t>final tension</w:t>
      </w:r>
      <w:r w:rsidRPr="00DF724F">
        <w:rPr>
          <w:rStyle w:val="StyleUnderline"/>
        </w:rPr>
        <w:t xml:space="preserve"> within racial capitalism </w:t>
      </w:r>
      <w:r w:rsidRPr="00675401">
        <w:rPr>
          <w:rStyle w:val="StyleUnderline"/>
          <w:highlight w:val="green"/>
        </w:rPr>
        <w:t xml:space="preserve">is whether the </w:t>
      </w:r>
      <w:r w:rsidRPr="00675401">
        <w:rPr>
          <w:rStyle w:val="Emphasis"/>
          <w:highlight w:val="green"/>
        </w:rPr>
        <w:t>interconnectedness</w:t>
      </w:r>
      <w:r w:rsidRPr="00675401">
        <w:rPr>
          <w:rStyle w:val="StyleUnderline"/>
          <w:highlight w:val="green"/>
        </w:rPr>
        <w:t xml:space="preserve"> of racial difference and capitalism is a</w:t>
      </w:r>
      <w:r w:rsidRPr="00DF724F">
        <w:rPr>
          <w:rStyle w:val="StyleUnderline"/>
        </w:rPr>
        <w:t xml:space="preserve"> logical or contingent </w:t>
      </w:r>
      <w:r w:rsidRPr="00675401">
        <w:rPr>
          <w:rStyle w:val="StyleUnderline"/>
          <w:highlight w:val="green"/>
        </w:rPr>
        <w:t>necessity</w:t>
      </w:r>
      <w:r w:rsidRPr="008A64A3">
        <w:rPr>
          <w:sz w:val="8"/>
        </w:rPr>
        <w:t xml:space="preserve">.6 If, as the racial capitalism literature suggests, slavery and its associated logics of racism have been crucial for the development of capitalism, and if global capitalism today remains intertwined with racial stratification, to what extent are these relations intrinsic to capitalism or accidental? Put differently, </w:t>
      </w:r>
      <w:r w:rsidRPr="00DF724F">
        <w:rPr>
          <w:rStyle w:val="StyleUnderline"/>
        </w:rPr>
        <w:t>is capitalism necessarily racist</w:t>
      </w:r>
      <w:r w:rsidRPr="008A64A3">
        <w:rPr>
          <w:sz w:val="8"/>
        </w:rPr>
        <w:t xml:space="preserve"> (Fraser 2019; Lemann 2020)?7 For some, </w:t>
      </w:r>
      <w:r w:rsidRPr="00DF724F">
        <w:rPr>
          <w:rStyle w:val="StyleUnderline"/>
        </w:rPr>
        <w:t xml:space="preserve">the </w:t>
      </w:r>
      <w:r w:rsidRPr="00675401">
        <w:rPr>
          <w:rStyle w:val="StyleUnderline"/>
          <w:highlight w:val="green"/>
        </w:rPr>
        <w:t xml:space="preserve">relationship is only </w:t>
      </w:r>
      <w:r w:rsidRPr="00675401">
        <w:rPr>
          <w:rStyle w:val="Emphasis"/>
          <w:highlight w:val="green"/>
        </w:rPr>
        <w:t>contingent</w:t>
      </w:r>
      <w:r w:rsidRPr="008A64A3">
        <w:rPr>
          <w:sz w:val="8"/>
        </w:rPr>
        <w:t xml:space="preserve">. </w:t>
      </w:r>
      <w:proofErr w:type="spellStart"/>
      <w:r w:rsidRPr="008A64A3">
        <w:rPr>
          <w:sz w:val="8"/>
        </w:rPr>
        <w:t>Walzer</w:t>
      </w:r>
      <w:proofErr w:type="spellEnd"/>
      <w:r w:rsidRPr="008A64A3">
        <w:rPr>
          <w:sz w:val="8"/>
        </w:rPr>
        <w:t xml:space="preserve"> (2020) argued that </w:t>
      </w:r>
      <w:r w:rsidRPr="00675401">
        <w:rPr>
          <w:rStyle w:val="StyleUnderline"/>
          <w:highlight w:val="green"/>
        </w:rPr>
        <w:t>in some countries, capitalism proceeds</w:t>
      </w:r>
      <w:r w:rsidRPr="00DF724F">
        <w:rPr>
          <w:rStyle w:val="StyleUnderline"/>
        </w:rPr>
        <w:t xml:space="preserve"> along </w:t>
      </w:r>
      <w:r w:rsidRPr="00675401">
        <w:rPr>
          <w:rStyle w:val="StyleUnderline"/>
          <w:highlight w:val="green"/>
        </w:rPr>
        <w:t>just fine without racial difference</w:t>
      </w:r>
      <w:r w:rsidRPr="00DF724F">
        <w:rPr>
          <w:rStyle w:val="StyleUnderline"/>
        </w:rPr>
        <w:t>, and if there is racial difference on a global scale, it is historically contingent</w:t>
      </w:r>
      <w:r w:rsidRPr="008A64A3">
        <w:rPr>
          <w:sz w:val="8"/>
        </w:rPr>
        <w:t xml:space="preserve">. </w:t>
      </w:r>
      <w:r w:rsidRPr="00DF724F">
        <w:rPr>
          <w:rStyle w:val="StyleUnderline"/>
        </w:rPr>
        <w:t xml:space="preserve">Although </w:t>
      </w:r>
      <w:proofErr w:type="gramStart"/>
      <w:r w:rsidRPr="00DF724F">
        <w:rPr>
          <w:rStyle w:val="StyleUnderline"/>
        </w:rPr>
        <w:t>the vast majority of</w:t>
      </w:r>
      <w:proofErr w:type="gramEnd"/>
      <w:r w:rsidRPr="00DF724F">
        <w:rPr>
          <w:rStyle w:val="StyleUnderline"/>
        </w:rPr>
        <w:t xml:space="preserve"> workers are nonwhite, </w:t>
      </w:r>
      <w:proofErr w:type="spellStart"/>
      <w:r w:rsidRPr="00DF724F">
        <w:rPr>
          <w:rStyle w:val="StyleUnderline"/>
        </w:rPr>
        <w:t>Walzer</w:t>
      </w:r>
      <w:proofErr w:type="spellEnd"/>
      <w:r w:rsidRPr="00DF724F">
        <w:rPr>
          <w:rStyle w:val="StyleUnderline"/>
        </w:rPr>
        <w:t xml:space="preserve"> suggested that this is </w:t>
      </w:r>
      <w:r w:rsidRPr="00675401">
        <w:rPr>
          <w:rStyle w:val="StyleUnderline"/>
          <w:highlight w:val="green"/>
        </w:rPr>
        <w:t>not due to</w:t>
      </w:r>
      <w:r w:rsidRPr="00DF724F">
        <w:rPr>
          <w:rStyle w:val="StyleUnderline"/>
        </w:rPr>
        <w:t xml:space="preserve"> any intrinsic </w:t>
      </w:r>
      <w:r w:rsidRPr="00675401">
        <w:rPr>
          <w:rStyle w:val="StyleUnderline"/>
          <w:highlight w:val="green"/>
        </w:rPr>
        <w:t>logic of capitalism but rather the accident of demographics</w:t>
      </w:r>
      <w:r w:rsidRPr="008A64A3">
        <w:rPr>
          <w:sz w:val="8"/>
        </w:rPr>
        <w:t xml:space="preserve"> (because most of the world is nonwhite, the majority of the world’s workers will be nonwhite). For this reason, </w:t>
      </w:r>
      <w:proofErr w:type="spellStart"/>
      <w:r w:rsidRPr="008A64A3">
        <w:rPr>
          <w:sz w:val="8"/>
        </w:rPr>
        <w:t>Walzer</w:t>
      </w:r>
      <w:proofErr w:type="spellEnd"/>
      <w:r w:rsidRPr="008A64A3">
        <w:rPr>
          <w:sz w:val="8"/>
        </w:rPr>
        <w:t xml:space="preserve"> suggested we disavow the racial capitalism concept. Alternatively, others claim that racism is indeed intrinsic to capitalism.8 There are two versions of this claim. One is that racism is necessary to divide the working class and legitimate the rule of the bourgeoisie. Racism is an ideological necessity of capitalism, justifying its unequal relations (Camp, Heatherton, and </w:t>
      </w:r>
      <w:proofErr w:type="spellStart"/>
      <w:r w:rsidRPr="008A64A3">
        <w:rPr>
          <w:sz w:val="8"/>
        </w:rPr>
        <w:t>Karuka</w:t>
      </w:r>
      <w:proofErr w:type="spellEnd"/>
      <w:r w:rsidRPr="008A64A3">
        <w:rPr>
          <w:sz w:val="8"/>
        </w:rPr>
        <w:t xml:space="preserve"> 2019; McCarthy 2016; Taylor 2016). “Capitalism requires inequality,” suggested Gilmore (2015), “and racism enshrines it.” A very different version, coming most predominantly from Fraser (2019), is that capitalism necessarily entails relations of exploitation and expropriation that feed off each other. Exploitation is the extraction of value from “free subjects” through wage labor. But expropriation, which includes slavery and colonialism, extracts value from racialized “dependent subjects” and is what enables exploitation to happen in the first place. Expropriation is “a necessary background condition for the exploitation of ‘workers’” (Fraser 2019) and therefore for capitalism itself. Capitalism is thus logically dependent upon racism.9 So what is the answer? Again, it helps differentiate between a theory of capital and a theory of capitalism. A theory of capitalism might demonstrate that race has been historically necessary for capitalist accumulation by reference to empirical reality: historically, capitalism and race have always been intertwined. But </w:t>
      </w:r>
      <w:r w:rsidRPr="00675401">
        <w:rPr>
          <w:rStyle w:val="StyleUnderline"/>
          <w:highlight w:val="green"/>
        </w:rPr>
        <w:t>the claim</w:t>
      </w:r>
      <w:r w:rsidRPr="008A64A3">
        <w:rPr>
          <w:rStyle w:val="StyleUnderline"/>
        </w:rPr>
        <w:t xml:space="preserve"> that </w:t>
      </w:r>
      <w:r w:rsidRPr="00675401">
        <w:rPr>
          <w:rStyle w:val="StyleUnderline"/>
          <w:highlight w:val="green"/>
        </w:rPr>
        <w:t>race is a logical necessity</w:t>
      </w:r>
      <w:r w:rsidRPr="008A64A3">
        <w:rPr>
          <w:rStyle w:val="StyleUnderline"/>
        </w:rPr>
        <w:t xml:space="preserve"> to capitalism </w:t>
      </w:r>
      <w:r w:rsidRPr="00675401">
        <w:rPr>
          <w:rStyle w:val="StyleUnderline"/>
          <w:highlight w:val="green"/>
        </w:rPr>
        <w:t>would have to derive from a theory of capital, not from empirics alone</w:t>
      </w:r>
      <w:r w:rsidRPr="008A64A3">
        <w:rPr>
          <w:sz w:val="8"/>
        </w:rPr>
        <w:t xml:space="preserve">. One would have to deduce, from the categories of Marx’s theory, the necessity of racism or racial differentiation in society. On this score, </w:t>
      </w:r>
      <w:r w:rsidRPr="008A64A3">
        <w:rPr>
          <w:rStyle w:val="StyleUnderline"/>
        </w:rPr>
        <w:t>the arguments for the logical necessity of capitalism’s entanglements with race fall short</w:t>
      </w:r>
      <w:r w:rsidRPr="008A64A3">
        <w:rPr>
          <w:sz w:val="8"/>
        </w:rPr>
        <w:t xml:space="preserve">. </w:t>
      </w:r>
      <w:r w:rsidRPr="008A64A3">
        <w:rPr>
          <w:rStyle w:val="StyleUnderline"/>
        </w:rPr>
        <w:t>Consider the argument that racism is necessary for capitalism because capitalism requires racist ideology to divide the working class</w:t>
      </w:r>
      <w:r w:rsidRPr="008A64A3">
        <w:rPr>
          <w:sz w:val="8"/>
        </w:rPr>
        <w:t xml:space="preserve">. This is a functionalist argument that is not functionalist enough, for it effaces the logical possibility of functional substitution. </w:t>
      </w:r>
      <w:r w:rsidRPr="008A64A3">
        <w:rPr>
          <w:rStyle w:val="StyleUnderline"/>
        </w:rPr>
        <w:t>We may find that racism has historically always functioned to divide the working class, but in theory other “isms” could serve the same function</w:t>
      </w:r>
      <w:r w:rsidRPr="008A64A3">
        <w:rPr>
          <w:sz w:val="8"/>
        </w:rPr>
        <w:t xml:space="preserve">. </w:t>
      </w:r>
      <w:r w:rsidRPr="008A64A3">
        <w:rPr>
          <w:rStyle w:val="StyleUnderline"/>
        </w:rPr>
        <w:t>There is nothing inherent to the logic of capital that requires race to be the ideology of division</w:t>
      </w:r>
      <w:r w:rsidRPr="008A64A3">
        <w:rPr>
          <w:sz w:val="8"/>
        </w:rPr>
        <w:t xml:space="preserve"> (</w:t>
      </w:r>
      <w:proofErr w:type="spellStart"/>
      <w:r w:rsidRPr="008A64A3">
        <w:rPr>
          <w:sz w:val="8"/>
        </w:rPr>
        <w:t>Lebowitz</w:t>
      </w:r>
      <w:proofErr w:type="spellEnd"/>
      <w:r w:rsidRPr="008A64A3">
        <w:rPr>
          <w:sz w:val="8"/>
        </w:rPr>
        <w:t xml:space="preserve"> 2006:39).10 </w:t>
      </w:r>
      <w:r w:rsidRPr="008A64A3">
        <w:rPr>
          <w:rStyle w:val="StyleUnderline"/>
        </w:rPr>
        <w:t>Why not ethnicity? Why not sexuality?</w:t>
      </w:r>
      <w:r w:rsidRPr="008A64A3">
        <w:rPr>
          <w:sz w:val="8"/>
        </w:rPr>
        <w:t xml:space="preserve"> Consider Fraser’s argument that expropriation is intrinsic to capitalism and that racial differentiation must be too. It is plausible and indeed persuasive to claim that expropriation is necessary for capitalism, but it is less persuasive to claim that racial difference is logically necessary for expropriation. Gender could easily serve as the main axis of dependent classification (and, to feminist-Marxist thought, it has served that function), as could ethnicity, religion, sexuality, or citizenship. Fraser would have to show that expropriation, and hence capitalism, requires a racial classification as opposed to other social categories. This is a task left unfulfilled.11 A different and possibly more productive route would be to reframe the issue as one of social difference rather than race. </w:t>
      </w:r>
      <w:r w:rsidRPr="00675401">
        <w:rPr>
          <w:rStyle w:val="StyleUnderline"/>
          <w:highlight w:val="green"/>
        </w:rPr>
        <w:t>Is racism necessary for capitalism? There are good reasons</w:t>
      </w:r>
      <w:r w:rsidRPr="008A64A3">
        <w:rPr>
          <w:sz w:val="8"/>
        </w:rPr>
        <w:t xml:space="preserve">, as just mentioned, </w:t>
      </w:r>
      <w:r w:rsidRPr="00675401">
        <w:rPr>
          <w:rStyle w:val="StyleUnderline"/>
          <w:highlight w:val="green"/>
        </w:rPr>
        <w:t>to think not</w:t>
      </w:r>
      <w:r w:rsidRPr="008A64A3">
        <w:rPr>
          <w:sz w:val="8"/>
        </w:rPr>
        <w:t xml:space="preserve">. But is social difference of various types (from race to gender to ethnicity) necessary for capitalism?12 This is more demonstrable, both empirically (by reference to </w:t>
      </w:r>
      <w:proofErr w:type="gramStart"/>
      <w:r w:rsidRPr="008A64A3">
        <w:rPr>
          <w:sz w:val="8"/>
        </w:rPr>
        <w:t>actually existing</w:t>
      </w:r>
      <w:proofErr w:type="gramEnd"/>
      <w:r w:rsidRPr="008A64A3">
        <w:rPr>
          <w:sz w:val="8"/>
        </w:rPr>
        <w:t xml:space="preserve"> capitalism) and theoretically (by reference to the logic of capital accumulation). For example, Fraser’s argument about expropriation could be reformulated in the following manner: expropriation is logically necessary for exploitation, which is in turn necessary for capital accumulation, and expropriation requires differentiation among workers. This differentiation could be along racial lines, or it could be along other lines such as gender, but differentiation there must be. Note that this argument logically insinuates a racial component but remains abstract enough to account for other possible identities across different capitalist formations. It can account for racialized slave labor in the eighteenth-century transatlantic world (where “race” was a key axis of differentiation), twentieth-century Russia (where ethnicity or religion might be the important axis), or gender across all these formations. This is just one possibility. There are others. Chakrabarty (1993), for instance, seized on Marx’s categories of “abstract” and “real” labor to write difference into Marx’s theoretical architecture. “Abstract labor” generated by capitalism refers to a homogeneity among different and otherwise incommensurable labors. It is the register of the juridical free subject. </w:t>
      </w:r>
      <w:r w:rsidRPr="008A64A3">
        <w:rPr>
          <w:rStyle w:val="StyleUnderline"/>
        </w:rPr>
        <w:t>But “real” labor marks have heterogeneity that registers the incommensurability of different labors</w:t>
      </w:r>
      <w:r w:rsidRPr="008A64A3">
        <w:rPr>
          <w:sz w:val="8"/>
        </w:rPr>
        <w:t xml:space="preserve">. It therefore refers to a difference that stands “only as a Derridean trace of something that cannot be enclosed” (Chakrabarty 1993:1096). Exactly how persuasive is Chakrabarty’s rereading remains to be seen. The point is that this effort, and others like it, speak to theoretical possibilities that the racial capitalism literature </w:t>
      </w:r>
      <w:proofErr w:type="gramStart"/>
      <w:r w:rsidRPr="008A64A3">
        <w:rPr>
          <w:sz w:val="8"/>
        </w:rPr>
        <w:t>opens up</w:t>
      </w:r>
      <w:proofErr w:type="gramEnd"/>
      <w:r w:rsidRPr="008A64A3">
        <w:rPr>
          <w:sz w:val="8"/>
        </w:rPr>
        <w:t xml:space="preserve"> but has yet to pursue thoroughly. More could</w:t>
      </w:r>
    </w:p>
    <w:p w14:paraId="134C8677" w14:textId="77777777" w:rsidR="009F7B20" w:rsidRDefault="009F7B20" w:rsidP="009F7B20"/>
    <w:p w14:paraId="79CF4AA2" w14:textId="77777777" w:rsidR="009F7B20" w:rsidRPr="000F209C" w:rsidRDefault="009F7B20" w:rsidP="009F7B20">
      <w:pPr>
        <w:pStyle w:val="Heading4"/>
      </w:pPr>
      <w:r>
        <w:lastRenderedPageBreak/>
        <w:t>We turn poverty.</w:t>
      </w:r>
    </w:p>
    <w:p w14:paraId="206F2D07" w14:textId="77777777" w:rsidR="009F7B20" w:rsidRPr="000F209C" w:rsidRDefault="009F7B20" w:rsidP="009F7B20">
      <w:r w:rsidRPr="000F209C">
        <w:rPr>
          <w:rStyle w:val="Style13ptBold"/>
        </w:rPr>
        <w:t>Horwitz 16</w:t>
      </w:r>
      <w:r w:rsidRPr="000F209C">
        <w:t xml:space="preserve"> Steven Horwitz is the </w:t>
      </w:r>
      <w:proofErr w:type="spellStart"/>
      <w:r w:rsidRPr="000F209C">
        <w:t>Schnatter</w:t>
      </w:r>
      <w:proofErr w:type="spellEnd"/>
      <w:r w:rsidRPr="000F209C">
        <w:t xml:space="preserve"> Distinguished Professor of Free Enterprise in the Department of Economics at Ball State University, where he also is a Fellow at the John H. </w:t>
      </w:r>
      <w:proofErr w:type="spellStart"/>
      <w:r w:rsidRPr="000F209C">
        <w:t>Schnatter</w:t>
      </w:r>
      <w:proofErr w:type="spellEnd"/>
      <w:r w:rsidRPr="000F209C">
        <w:t xml:space="preserve"> Institute for Entrepreneurship and Free Enterprise. He is the author of Hayek’s Modern Family: Classical Liberalism and the Evolution of Social Institutions. “Capitalism Is Good for the Poor” June 09, 2016. IB</w:t>
      </w:r>
    </w:p>
    <w:p w14:paraId="3C9FEE76" w14:textId="77777777" w:rsidR="00E3688A" w:rsidRDefault="009F7B20" w:rsidP="009F7B20">
      <w:pPr>
        <w:rPr>
          <w:rStyle w:val="Emphasis"/>
        </w:rPr>
      </w:pPr>
      <w:r w:rsidRPr="0061548D">
        <w:rPr>
          <w:rStyle w:val="Emphasis"/>
          <w:highlight w:val="green"/>
        </w:rPr>
        <w:t>Critics</w:t>
      </w:r>
      <w:r w:rsidRPr="00F85FEA">
        <w:rPr>
          <w:rStyle w:val="Emphasis"/>
        </w:rPr>
        <w:t xml:space="preserve"> frequently </w:t>
      </w:r>
      <w:r w:rsidRPr="0061548D">
        <w:rPr>
          <w:rStyle w:val="Emphasis"/>
          <w:highlight w:val="green"/>
        </w:rPr>
        <w:t>accuse markets</w:t>
      </w:r>
      <w:r w:rsidRPr="00F85FEA">
        <w:rPr>
          <w:rStyle w:val="Emphasis"/>
        </w:rPr>
        <w:t xml:space="preserve"> and capitalism </w:t>
      </w:r>
      <w:r w:rsidRPr="0061548D">
        <w:rPr>
          <w:rStyle w:val="Emphasis"/>
          <w:highlight w:val="green"/>
        </w:rPr>
        <w:t>of making life worse for the poor</w:t>
      </w:r>
      <w:r w:rsidRPr="00F85FEA">
        <w:rPr>
          <w:rStyle w:val="Emphasis"/>
        </w:rPr>
        <w:t xml:space="preserve">. </w:t>
      </w:r>
      <w:r w:rsidRPr="00F85FEA">
        <w:t xml:space="preserve">This refrain is certainly common in the halls of left-leaning academia as well as in broader intellectual circles. But like so many other criticisms of capitalism, </w:t>
      </w:r>
      <w:r w:rsidRPr="0061548D">
        <w:rPr>
          <w:rStyle w:val="Emphasis"/>
          <w:highlight w:val="green"/>
        </w:rPr>
        <w:t>this</w:t>
      </w:r>
      <w:r w:rsidRPr="00F85FEA">
        <w:rPr>
          <w:rStyle w:val="Emphasis"/>
        </w:rPr>
        <w:t xml:space="preserve"> one </w:t>
      </w:r>
      <w:r w:rsidRPr="0061548D">
        <w:rPr>
          <w:rStyle w:val="Emphasis"/>
          <w:highlight w:val="green"/>
        </w:rPr>
        <w:t>ignores</w:t>
      </w:r>
      <w:r w:rsidRPr="00F85FEA">
        <w:rPr>
          <w:rStyle w:val="Emphasis"/>
        </w:rPr>
        <w:t xml:space="preserve"> the very real, and very available, </w:t>
      </w:r>
      <w:r w:rsidRPr="0061548D">
        <w:rPr>
          <w:rStyle w:val="Emphasis"/>
          <w:highlight w:val="green"/>
        </w:rPr>
        <w:t>facts</w:t>
      </w:r>
      <w:r w:rsidRPr="00F85FEA">
        <w:rPr>
          <w:rStyle w:val="Emphasis"/>
        </w:rPr>
        <w:t xml:space="preserve"> of history</w:t>
      </w:r>
      <w:r w:rsidRPr="00F85FEA">
        <w:t xml:space="preserve">. </w:t>
      </w:r>
      <w:r w:rsidRPr="00F85FEA">
        <w:rPr>
          <w:rStyle w:val="Emphasis"/>
        </w:rPr>
        <w:t xml:space="preserve">Nothing has done more to lift humanity out of poverty than the market economy. This claim is true whether we are looking at a time span of decades or of </w:t>
      </w:r>
      <w:r w:rsidRPr="001524B0">
        <w:rPr>
          <w:rStyle w:val="Emphasis"/>
        </w:rPr>
        <w:t xml:space="preserve">centuries. The number of </w:t>
      </w:r>
      <w:r w:rsidRPr="0061548D">
        <w:rPr>
          <w:rStyle w:val="Emphasis"/>
          <w:highlight w:val="green"/>
        </w:rPr>
        <w:t>people</w:t>
      </w:r>
      <w:r w:rsidRPr="00F85FEA">
        <w:rPr>
          <w:rStyle w:val="Emphasis"/>
        </w:rPr>
        <w:t xml:space="preserve"> worldwide </w:t>
      </w:r>
      <w:r w:rsidRPr="0061548D">
        <w:rPr>
          <w:rStyle w:val="Emphasis"/>
          <w:highlight w:val="green"/>
        </w:rPr>
        <w:t>living on less than</w:t>
      </w:r>
      <w:r w:rsidRPr="00F85FEA">
        <w:rPr>
          <w:rStyle w:val="Emphasis"/>
        </w:rPr>
        <w:t xml:space="preserve"> about </w:t>
      </w:r>
      <w:r w:rsidRPr="0061548D">
        <w:rPr>
          <w:rStyle w:val="Emphasis"/>
          <w:highlight w:val="green"/>
        </w:rPr>
        <w:t>two dollars per day</w:t>
      </w:r>
      <w:r w:rsidRPr="0061548D">
        <w:rPr>
          <w:rStyle w:val="Emphasis"/>
        </w:rPr>
        <w:t xml:space="preserve"> today</w:t>
      </w:r>
      <w:r w:rsidRPr="00F85FEA">
        <w:rPr>
          <w:rStyle w:val="Emphasis"/>
        </w:rPr>
        <w:t xml:space="preserve"> </w:t>
      </w:r>
      <w:r w:rsidRPr="0061548D">
        <w:rPr>
          <w:rStyle w:val="Emphasis"/>
          <w:highlight w:val="green"/>
        </w:rPr>
        <w:t>is less than half</w:t>
      </w:r>
      <w:r w:rsidRPr="00F85FEA">
        <w:rPr>
          <w:rStyle w:val="Emphasis"/>
        </w:rPr>
        <w:t xml:space="preserve"> of what it was in </w:t>
      </w:r>
      <w:r w:rsidRPr="006D32F0">
        <w:rPr>
          <w:rStyle w:val="Emphasis"/>
          <w:highlight w:val="green"/>
        </w:rPr>
        <w:t>1990</w:t>
      </w:r>
      <w:r w:rsidRPr="00F85FEA">
        <w:rPr>
          <w:rStyle w:val="Emphasis"/>
        </w:rPr>
        <w:t xml:space="preserve">. </w:t>
      </w:r>
      <w:r w:rsidRPr="001524B0">
        <w:rPr>
          <w:rStyle w:val="Emphasis"/>
        </w:rPr>
        <w:t xml:space="preserve">The </w:t>
      </w:r>
      <w:r w:rsidRPr="00BB24EB">
        <w:rPr>
          <w:rStyle w:val="Emphasis"/>
          <w:highlight w:val="green"/>
        </w:rPr>
        <w:t xml:space="preserve">biggest gains </w:t>
      </w:r>
      <w:r w:rsidRPr="001524B0">
        <w:rPr>
          <w:rStyle w:val="Emphasis"/>
        </w:rPr>
        <w:t xml:space="preserve">in the fight </w:t>
      </w:r>
      <w:r w:rsidRPr="00BB24EB">
        <w:rPr>
          <w:rStyle w:val="Emphasis"/>
          <w:highlight w:val="green"/>
        </w:rPr>
        <w:t xml:space="preserve">against poverty </w:t>
      </w:r>
      <w:r w:rsidRPr="001524B0">
        <w:rPr>
          <w:rStyle w:val="Emphasis"/>
        </w:rPr>
        <w:t xml:space="preserve">have </w:t>
      </w:r>
      <w:r w:rsidRPr="00BB24EB">
        <w:rPr>
          <w:rStyle w:val="Emphasis"/>
          <w:highlight w:val="green"/>
        </w:rPr>
        <w:t xml:space="preserve">occurred in countries </w:t>
      </w:r>
      <w:r w:rsidRPr="001524B0">
        <w:rPr>
          <w:rStyle w:val="Emphasis"/>
        </w:rPr>
        <w:t xml:space="preserve">that have </w:t>
      </w:r>
      <w:proofErr w:type="gramStart"/>
      <w:r w:rsidRPr="00BB24EB">
        <w:rPr>
          <w:rStyle w:val="Emphasis"/>
          <w:highlight w:val="green"/>
        </w:rPr>
        <w:t>opened up</w:t>
      </w:r>
      <w:proofErr w:type="gramEnd"/>
      <w:r w:rsidRPr="00BB24EB">
        <w:rPr>
          <w:rStyle w:val="Emphasis"/>
          <w:highlight w:val="green"/>
        </w:rPr>
        <w:t xml:space="preserve"> </w:t>
      </w:r>
      <w:r w:rsidRPr="001524B0">
        <w:rPr>
          <w:rStyle w:val="Emphasis"/>
        </w:rPr>
        <w:t xml:space="preserve">their </w:t>
      </w:r>
      <w:r w:rsidRPr="00BB24EB">
        <w:rPr>
          <w:rStyle w:val="Emphasis"/>
          <w:highlight w:val="green"/>
        </w:rPr>
        <w:t>markets</w:t>
      </w:r>
    </w:p>
    <w:p w14:paraId="3CC84B24" w14:textId="77777777" w:rsidR="00E3688A" w:rsidRDefault="00E3688A" w:rsidP="009F7B20">
      <w:pPr>
        <w:rPr>
          <w:rStyle w:val="Emphasis"/>
        </w:rPr>
      </w:pPr>
    </w:p>
    <w:p w14:paraId="32676066" w14:textId="77777777" w:rsidR="00E3688A" w:rsidRDefault="00E3688A" w:rsidP="009F7B20">
      <w:pPr>
        <w:rPr>
          <w:rStyle w:val="Emphasis"/>
        </w:rPr>
      </w:pPr>
    </w:p>
    <w:p w14:paraId="641F28E7" w14:textId="6AF77599" w:rsidR="009F7B20" w:rsidRPr="00F85FEA" w:rsidRDefault="009F7B20" w:rsidP="009F7B20">
      <w:r w:rsidRPr="00F85FEA">
        <w:t xml:space="preserve">, such as China and India. If we look over the longer historical period, </w:t>
      </w:r>
      <w:r w:rsidRPr="001524B0">
        <w:t xml:space="preserve">we can see that the </w:t>
      </w:r>
      <w:r w:rsidRPr="001524B0">
        <w:rPr>
          <w:rStyle w:val="Emphasis"/>
        </w:rPr>
        <w:t>trends today are just the continuation of capitalism’s victories in beating back poverty. For most of human history, we lived in a world of a few haves and lots of have-nots. That slowly began to change with the adve</w:t>
      </w:r>
      <w:r w:rsidRPr="00F85FEA">
        <w:rPr>
          <w:rStyle w:val="Emphasis"/>
        </w:rPr>
        <w:t xml:space="preserve">nt of capitalism and the Industrial Revolution. </w:t>
      </w:r>
      <w:r w:rsidRPr="00F85FEA">
        <w:t xml:space="preserve">As economic </w:t>
      </w:r>
      <w:r w:rsidRPr="001524B0">
        <w:t xml:space="preserve">growth took off and spread throughout the population, it created our own world in the West in which there are a whole bunch of haves and a few have-more-and-betters. For example, </w:t>
      </w:r>
      <w:r w:rsidRPr="001524B0">
        <w:rPr>
          <w:rStyle w:val="Emphasis"/>
        </w:rPr>
        <w:t>the percentage of American households below the poverty line who have basic appliances has grown steadily over the last few decades</w:t>
      </w:r>
      <w:r w:rsidRPr="001524B0">
        <w:t>, with poor families in 2005 being more likely to own things like a clothes dryer, dishwasher, refrigerator, or air conditioner than the average household was in 1971. And consumer items that didn’t even exist back then, such as cell phones, were owned by half of poor households in 2005 and are owned by a substantial</w:t>
      </w:r>
      <w:r w:rsidRPr="00F85FEA">
        <w:t xml:space="preserve"> majority of them today. Capitalism has also made poor people’s lives far better by reducing infant and child mortality rates, not to mention maternal death rates during childbirth, and by extending life expectancies by decades. Consider, too, </w:t>
      </w:r>
      <w:r w:rsidRPr="00F85FEA">
        <w:rPr>
          <w:rStyle w:val="Emphasis"/>
        </w:rPr>
        <w:t>the way ca</w:t>
      </w:r>
      <w:r w:rsidRPr="00207FFE">
        <w:rPr>
          <w:rStyle w:val="Emphasis"/>
          <w:highlight w:val="green"/>
        </w:rPr>
        <w:t>pitalism’s engine of growth has enabled the planet to sustain almost 7 billion people</w:t>
      </w:r>
      <w:r w:rsidRPr="00F85FEA">
        <w:rPr>
          <w:rStyle w:val="Emphasis"/>
        </w:rPr>
        <w:t xml:space="preserve">, compared to 1 billion in 1800. </w:t>
      </w:r>
      <w:r w:rsidRPr="00F85FEA">
        <w:t xml:space="preserve">As Deirdre McCloskey has noted, </w:t>
      </w:r>
      <w:r w:rsidRPr="00F85FEA">
        <w:rPr>
          <w:rStyle w:val="Emphasis"/>
        </w:rPr>
        <w:t xml:space="preserve">if you multiply the gains in consumption to the average human by the gain in life expectancy worldwide by 7 (for 7 billion as compared to 1 billion people), </w:t>
      </w:r>
      <w:r w:rsidRPr="00207FFE">
        <w:rPr>
          <w:rStyle w:val="Emphasis"/>
          <w:highlight w:val="green"/>
        </w:rPr>
        <w:t xml:space="preserve">humanity </w:t>
      </w:r>
      <w:proofErr w:type="gramStart"/>
      <w:r w:rsidRPr="00207FFE">
        <w:rPr>
          <w:rStyle w:val="Emphasis"/>
          <w:highlight w:val="green"/>
        </w:rPr>
        <w:t>as a whole is</w:t>
      </w:r>
      <w:proofErr w:type="gramEnd"/>
      <w:r w:rsidRPr="00207FFE">
        <w:rPr>
          <w:rStyle w:val="Emphasis"/>
          <w:highlight w:val="green"/>
        </w:rPr>
        <w:t xml:space="preserve"> better</w:t>
      </w:r>
      <w:r w:rsidRPr="00F85FEA">
        <w:rPr>
          <w:rStyle w:val="Emphasis"/>
        </w:rPr>
        <w:t xml:space="preserve"> off </w:t>
      </w:r>
      <w:r w:rsidRPr="00207FFE">
        <w:rPr>
          <w:rStyle w:val="Emphasis"/>
          <w:highlight w:val="green"/>
        </w:rPr>
        <w:t>by</w:t>
      </w:r>
      <w:r w:rsidRPr="00F85FEA">
        <w:rPr>
          <w:rStyle w:val="Emphasis"/>
        </w:rPr>
        <w:t xml:space="preserve"> a factor of around 120. That’s not 120 percent better off, but </w:t>
      </w:r>
      <w:r w:rsidRPr="00207FFE">
        <w:rPr>
          <w:rStyle w:val="Emphasis"/>
          <w:highlight w:val="green"/>
        </w:rPr>
        <w:t>120 times</w:t>
      </w:r>
      <w:r w:rsidRPr="00F85FEA">
        <w:rPr>
          <w:rStyle w:val="Emphasis"/>
        </w:rPr>
        <w:t xml:space="preserve"> better off </w:t>
      </w:r>
      <w:r w:rsidRPr="00207FFE">
        <w:rPr>
          <w:rStyle w:val="Emphasis"/>
          <w:highlight w:val="green"/>
        </w:rPr>
        <w:t>since 1800</w:t>
      </w:r>
      <w:r w:rsidRPr="00F85FEA">
        <w:t xml:space="preserve">. The </w:t>
      </w:r>
      <w:r w:rsidRPr="00F85FEA">
        <w:lastRenderedPageBreak/>
        <w:t xml:space="preserve">competitive market process has also made education, art, and culture available to more and more people. Even the poorest of Americans, not to mention many of the global poor, have access through the Internet and TV to concerts, books, and works of art that were exclusively the province of the wealthy for centuries. And in the wealthiest </w:t>
      </w:r>
      <w:r w:rsidRPr="001524B0">
        <w:t xml:space="preserve">countries, </w:t>
      </w:r>
      <w:r w:rsidRPr="001524B0">
        <w:rPr>
          <w:rStyle w:val="Emphasis"/>
        </w:rPr>
        <w:t>the dynamics of capitalism have begun to change the very nature of work. Where once humans toiled for 14 hours per day at backbreaking outdoor labor, now an increasing number of us work inside in climate-controlled</w:t>
      </w:r>
      <w:r w:rsidRPr="00F85FEA">
        <w:rPr>
          <w:rStyle w:val="Emphasis"/>
        </w:rPr>
        <w:t xml:space="preserve"> comfort.</w:t>
      </w:r>
      <w:r w:rsidRPr="00F85FEA">
        <w:t xml:space="preserve"> Our workday and workweek have shrunk thanks to the much higher value of labor that comes from working with productive capital. </w:t>
      </w:r>
      <w:r w:rsidRPr="00207FFE">
        <w:rPr>
          <w:rStyle w:val="Emphasis"/>
          <w:highlight w:val="green"/>
        </w:rPr>
        <w:t>We spend a</w:t>
      </w:r>
      <w:r w:rsidRPr="00F85FEA">
        <w:rPr>
          <w:rStyle w:val="Emphasis"/>
        </w:rPr>
        <w:t xml:space="preserve"> much </w:t>
      </w:r>
      <w:r w:rsidRPr="00207FFE">
        <w:rPr>
          <w:rStyle w:val="Emphasis"/>
          <w:highlight w:val="green"/>
        </w:rPr>
        <w:t>smaller percentage of our lives working</w:t>
      </w:r>
      <w:r w:rsidRPr="00F85FEA">
        <w:rPr>
          <w:rStyle w:val="Emphasis"/>
        </w:rPr>
        <w:t xml:space="preserve"> for pay</w:t>
      </w:r>
      <w:r w:rsidRPr="00F85FEA">
        <w:t xml:space="preserve">, whether we’re rich or poor. And even with economic change, the incomes of the poor are much less variable, as they are not linked to the unpredictable changes in weather that are part and parcel of a predominantly agricultural economy long since disappeared. Think of it this way: the fabulously wealthy kings of old had servants attending to their every need, but an impacted tooth would likely kill them. </w:t>
      </w:r>
      <w:r w:rsidRPr="00207FFE">
        <w:rPr>
          <w:rStyle w:val="Emphasis"/>
          <w:highlight w:val="green"/>
        </w:rPr>
        <w:t>The poor in</w:t>
      </w:r>
      <w:r w:rsidRPr="00F85FEA">
        <w:rPr>
          <w:rStyle w:val="Emphasis"/>
        </w:rPr>
        <w:t xml:space="preserve"> largely </w:t>
      </w:r>
      <w:r w:rsidRPr="00207FFE">
        <w:rPr>
          <w:rStyle w:val="Emphasis"/>
          <w:highlight w:val="green"/>
        </w:rPr>
        <w:t>capitalist countries have</w:t>
      </w:r>
      <w:r w:rsidRPr="00F85FEA">
        <w:rPr>
          <w:rStyle w:val="Emphasis"/>
        </w:rPr>
        <w:t xml:space="preserve"> access to a quality of </w:t>
      </w:r>
      <w:r w:rsidRPr="00207FFE">
        <w:rPr>
          <w:rStyle w:val="Emphasis"/>
          <w:highlight w:val="green"/>
        </w:rPr>
        <w:t>medical care</w:t>
      </w:r>
      <w:r w:rsidRPr="00F85FEA">
        <w:rPr>
          <w:rStyle w:val="Emphasis"/>
        </w:rPr>
        <w:t xml:space="preserve"> and a variety </w:t>
      </w:r>
      <w:r w:rsidRPr="00207FFE">
        <w:rPr>
          <w:rStyle w:val="Emphasis"/>
          <w:highlight w:val="green"/>
        </w:rPr>
        <w:t>and</w:t>
      </w:r>
      <w:r w:rsidRPr="00F85FEA">
        <w:rPr>
          <w:rStyle w:val="Emphasis"/>
        </w:rPr>
        <w:t xml:space="preserve"> quality of </w:t>
      </w:r>
      <w:r w:rsidRPr="00207FFE">
        <w:rPr>
          <w:rStyle w:val="Emphasis"/>
          <w:highlight w:val="green"/>
        </w:rPr>
        <w:t>food that</w:t>
      </w:r>
      <w:r w:rsidRPr="00F85FEA">
        <w:rPr>
          <w:rStyle w:val="Emphasis"/>
        </w:rPr>
        <w:t xml:space="preserve"> the </w:t>
      </w:r>
      <w:r w:rsidRPr="00207FFE">
        <w:rPr>
          <w:rStyle w:val="Emphasis"/>
          <w:highlight w:val="green"/>
        </w:rPr>
        <w:t>ancient kings could only dream of</w:t>
      </w:r>
      <w:r w:rsidRPr="00207FFE">
        <w:t>.</w:t>
      </w:r>
      <w:r w:rsidRPr="00F85FEA">
        <w:t xml:space="preserve"> Consider, too, </w:t>
      </w:r>
      <w:r w:rsidRPr="00F85FEA">
        <w:rPr>
          <w:rStyle w:val="Emphasis"/>
        </w:rPr>
        <w:t xml:space="preserve">that the working poor of London 100 years ago were, at best, able to split a pound of meat per week among </w:t>
      </w:r>
      <w:proofErr w:type="gramStart"/>
      <w:r w:rsidRPr="00F85FEA">
        <w:rPr>
          <w:rStyle w:val="Emphasis"/>
        </w:rPr>
        <w:t>all of</w:t>
      </w:r>
      <w:proofErr w:type="gramEnd"/>
      <w:r w:rsidRPr="00F85FEA">
        <w:rPr>
          <w:rStyle w:val="Emphasis"/>
        </w:rPr>
        <w:t xml:space="preserve"> their children, which were greater in number than the two or three of today.</w:t>
      </w:r>
      <w:r w:rsidRPr="00F85FEA">
        <w:t xml:space="preserve"> In addition, the whole family ate meat once a week on Sunday, the one day the man of the household was home for dinner. That was meat for a week. Compare that to today, when we worry that poor Americans are too easily able to afford a meal with a quarter pound of meat in it every single day for less than an hour’s labor. Even if you think that capitalism has made poor people overweight, that’s a major accomplishment compared to the precapitalist norm of constant malnutrition and the struggle even 100 years ago for the working poor to get enough calories. The reality is that the rich have always lived well historically, as for centuries they could commandeer human labor to attend to their every need. </w:t>
      </w:r>
      <w:r w:rsidRPr="00207FFE">
        <w:rPr>
          <w:rStyle w:val="Emphasis"/>
          <w:highlight w:val="green"/>
        </w:rPr>
        <w:t>In a precapitalist world, the poor had no</w:t>
      </w:r>
      <w:r w:rsidRPr="00F85FEA">
        <w:rPr>
          <w:rStyle w:val="Emphasis"/>
        </w:rPr>
        <w:t xml:space="preserve"> hope of </w:t>
      </w:r>
      <w:r w:rsidRPr="00207FFE">
        <w:rPr>
          <w:rStyle w:val="Emphasis"/>
          <w:highlight w:val="green"/>
        </w:rPr>
        <w:t>upward mobility</w:t>
      </w:r>
      <w:r w:rsidRPr="00F85FEA">
        <w:rPr>
          <w:rStyle w:val="Emphasis"/>
        </w:rPr>
        <w:t xml:space="preserve"> or of relief from the endless physical drudgery that barely kept them alive</w:t>
      </w:r>
      <w:r w:rsidRPr="00F85FEA">
        <w:t xml:space="preserve">. Today, the poor in capitalist countries live like kings, thanks mostly to the freeing of labor and the ability to accumulate capital that makes that labor more productive and enriches even the poorest. The falling cost of what were once luxuries and are now necessities, driven by the competitive market and its profit and loss signals, has brought labor-saving machines to the masses. When profit-seeking and innovation became acceptable behavior for the bourgeoisie, the horn of plenty brought forth its bounty, and even the poorest shared in that wealth. </w:t>
      </w:r>
      <w:r w:rsidRPr="00207FFE">
        <w:rPr>
          <w:rStyle w:val="Emphasis"/>
          <w:highlight w:val="green"/>
        </w:rPr>
        <w:t>Once people no longer needed permission to innovate</w:t>
      </w:r>
      <w:r w:rsidRPr="00F85FEA">
        <w:rPr>
          <w:rStyle w:val="Emphasis"/>
        </w:rPr>
        <w:t xml:space="preserve">, </w:t>
      </w:r>
      <w:r w:rsidRPr="00207FFE">
        <w:rPr>
          <w:rStyle w:val="Emphasis"/>
          <w:highlight w:val="green"/>
        </w:rPr>
        <w:t xml:space="preserve">and </w:t>
      </w:r>
      <w:r w:rsidRPr="001524B0">
        <w:rPr>
          <w:rStyle w:val="Emphasis"/>
        </w:rPr>
        <w:t xml:space="preserve">once the value of new </w:t>
      </w:r>
      <w:r w:rsidRPr="00207FFE">
        <w:rPr>
          <w:rStyle w:val="Emphasis"/>
          <w:highlight w:val="green"/>
        </w:rPr>
        <w:t xml:space="preserve">inventions </w:t>
      </w:r>
      <w:r w:rsidRPr="001524B0">
        <w:rPr>
          <w:rStyle w:val="Emphasis"/>
        </w:rPr>
        <w:t xml:space="preserve">was </w:t>
      </w:r>
      <w:r w:rsidRPr="00207FFE">
        <w:rPr>
          <w:rStyle w:val="Emphasis"/>
          <w:highlight w:val="green"/>
        </w:rPr>
        <w:t>judged by</w:t>
      </w:r>
      <w:r w:rsidRPr="00207FFE">
        <w:rPr>
          <w:rStyle w:val="Emphasis"/>
        </w:rPr>
        <w:t xml:space="preserve"> the </w:t>
      </w:r>
      <w:r w:rsidRPr="00207FFE">
        <w:rPr>
          <w:rStyle w:val="Emphasis"/>
          <w:highlight w:val="green"/>
        </w:rPr>
        <w:t xml:space="preserve">improvements </w:t>
      </w:r>
      <w:r w:rsidRPr="001524B0">
        <w:rPr>
          <w:rStyle w:val="Emphasis"/>
        </w:rPr>
        <w:t xml:space="preserve">they made to the lives of the </w:t>
      </w:r>
      <w:r w:rsidRPr="00207FFE">
        <w:rPr>
          <w:rStyle w:val="Emphasis"/>
          <w:highlight w:val="green"/>
        </w:rPr>
        <w:t>masses</w:t>
      </w:r>
      <w:r w:rsidRPr="00F85FEA">
        <w:rPr>
          <w:rStyle w:val="Emphasis"/>
        </w:rPr>
        <w:t xml:space="preserve"> in the form of profit and loss, </w:t>
      </w:r>
      <w:r w:rsidRPr="001524B0">
        <w:rPr>
          <w:rStyle w:val="Emphasis"/>
        </w:rPr>
        <w:t xml:space="preserve">the </w:t>
      </w:r>
      <w:r w:rsidRPr="00207FFE">
        <w:rPr>
          <w:rStyle w:val="Emphasis"/>
          <w:highlight w:val="green"/>
        </w:rPr>
        <w:t xml:space="preserve">poor </w:t>
      </w:r>
      <w:r w:rsidRPr="001524B0">
        <w:rPr>
          <w:rStyle w:val="Emphasis"/>
        </w:rPr>
        <w:t>began to</w:t>
      </w:r>
      <w:r w:rsidRPr="00207FFE">
        <w:rPr>
          <w:rStyle w:val="Emphasis"/>
          <w:highlight w:val="green"/>
        </w:rPr>
        <w:t xml:space="preserve"> live </w:t>
      </w:r>
      <w:r w:rsidRPr="001524B0">
        <w:rPr>
          <w:rStyle w:val="Emphasis"/>
        </w:rPr>
        <w:t xml:space="preserve">lives of </w:t>
      </w:r>
      <w:r w:rsidRPr="00207FFE">
        <w:rPr>
          <w:rStyle w:val="Emphasis"/>
          <w:highlight w:val="green"/>
        </w:rPr>
        <w:t xml:space="preserve">comfort </w:t>
      </w:r>
      <w:r w:rsidRPr="001524B0">
        <w:rPr>
          <w:rStyle w:val="Emphasis"/>
        </w:rPr>
        <w:t>and dignity</w:t>
      </w:r>
      <w:r w:rsidRPr="001524B0">
        <w:t>.</w:t>
      </w:r>
    </w:p>
    <w:bookmarkEnd w:id="0"/>
    <w:p w14:paraId="5F577DA0" w14:textId="5877771C" w:rsidR="00062888" w:rsidRPr="00E6606E" w:rsidRDefault="00062888" w:rsidP="00062888">
      <w:pPr>
        <w:pStyle w:val="Heading4"/>
        <w:rPr>
          <w:u w:val="single"/>
        </w:rPr>
      </w:pPr>
      <w:r>
        <w:t xml:space="preserve">Decline shreds US China relations </w:t>
      </w:r>
    </w:p>
    <w:p w14:paraId="3A7B4F19" w14:textId="77777777" w:rsidR="00062888" w:rsidRPr="0040457D" w:rsidRDefault="00062888" w:rsidP="00062888">
      <w:r w:rsidRPr="00CD6955">
        <w:rPr>
          <w:rFonts w:eastAsiaTheme="majorEastAsia" w:cstheme="majorBidi"/>
          <w:b/>
          <w:iCs/>
          <w:sz w:val="26"/>
        </w:rPr>
        <w:t>Johnson</w:t>
      </w:r>
      <w:r>
        <w:t xml:space="preserve"> and </w:t>
      </w:r>
      <w:proofErr w:type="spellStart"/>
      <w:r>
        <w:t>Gramer</w:t>
      </w:r>
      <w:proofErr w:type="spellEnd"/>
      <w:r>
        <w:t xml:space="preserve"> </w:t>
      </w:r>
      <w:r w:rsidRPr="00CD6955">
        <w:rPr>
          <w:rFonts w:eastAsiaTheme="majorEastAsia" w:cstheme="majorBidi"/>
          <w:b/>
          <w:iCs/>
          <w:sz w:val="26"/>
        </w:rPr>
        <w:t>20</w:t>
      </w:r>
      <w:r>
        <w:t xml:space="preserve"> [Keith Johnson is Foreign Policy's global geoeconomics correspondent, Robbie </w:t>
      </w:r>
      <w:proofErr w:type="spellStart"/>
      <w:r>
        <w:t>Gramer</w:t>
      </w:r>
      <w:proofErr w:type="spellEnd"/>
      <w:r>
        <w:t xml:space="preserve"> is a diplomacy and national security reporter at Foreign Policy, </w:t>
      </w:r>
      <w:r>
        <w:lastRenderedPageBreak/>
        <w:t>covering the State Department. “The Great Decoupling”, May 14</w:t>
      </w:r>
      <w:r w:rsidRPr="00CD6955">
        <w:rPr>
          <w:vertAlign w:val="superscript"/>
        </w:rPr>
        <w:t>th</w:t>
      </w:r>
      <w:r>
        <w:t>, https://foreignpolicy.com/2020/05/14/china-us-pandemic-economy-tensions-trump-coronavirus-covid-new-cold-war-economics-the-great-decoupling/]</w:t>
      </w:r>
    </w:p>
    <w:p w14:paraId="2796421B" w14:textId="77777777" w:rsidR="00062888" w:rsidRPr="00A0315A" w:rsidRDefault="00062888" w:rsidP="00062888">
      <w:pPr>
        <w:rPr>
          <w:sz w:val="16"/>
        </w:rPr>
      </w:pPr>
      <w:r w:rsidRPr="00A0315A">
        <w:rPr>
          <w:sz w:val="16"/>
        </w:rPr>
        <w:t xml:space="preserve">“What we have now </w:t>
      </w:r>
      <w:r w:rsidRPr="00E6606E">
        <w:rPr>
          <w:rStyle w:val="StyleUnderline"/>
        </w:rPr>
        <w:t xml:space="preserve">through the beginnings of economic decoupling is </w:t>
      </w:r>
      <w:r w:rsidRPr="001132A0">
        <w:rPr>
          <w:rStyle w:val="StyleUnderline"/>
          <w:highlight w:val="cyan"/>
        </w:rPr>
        <w:t xml:space="preserve">the </w:t>
      </w:r>
      <w:r w:rsidRPr="001132A0">
        <w:rPr>
          <w:rStyle w:val="Emphasis"/>
          <w:highlight w:val="cyan"/>
        </w:rPr>
        <w:t>removal of that economic ballast in the U.S.-China relationship</w:t>
      </w:r>
      <w:r w:rsidRPr="00E6606E">
        <w:rPr>
          <w:rStyle w:val="StyleUnderline"/>
        </w:rPr>
        <w:t xml:space="preserve">, which has historically </w:t>
      </w:r>
      <w:r w:rsidRPr="001132A0">
        <w:rPr>
          <w:rStyle w:val="StyleUnderline"/>
          <w:highlight w:val="cyan"/>
        </w:rPr>
        <w:t>differentiated it from the</w:t>
      </w:r>
      <w:r w:rsidRPr="00E6606E">
        <w:rPr>
          <w:rStyle w:val="StyleUnderline"/>
        </w:rPr>
        <w:t xml:space="preserve"> </w:t>
      </w:r>
      <w:r w:rsidRPr="001132A0">
        <w:rPr>
          <w:rStyle w:val="Emphasis"/>
        </w:rPr>
        <w:t>char</w:t>
      </w:r>
      <w:r w:rsidRPr="00E6606E">
        <w:rPr>
          <w:rStyle w:val="Emphasis"/>
        </w:rPr>
        <w:t xml:space="preserve">acteristics of the U.S.-Soviet relationship in the </w:t>
      </w:r>
      <w:r w:rsidRPr="001132A0">
        <w:rPr>
          <w:rStyle w:val="Emphasis"/>
          <w:highlight w:val="cyan"/>
        </w:rPr>
        <w:t>Cold War</w:t>
      </w:r>
      <w:r w:rsidRPr="00E6606E">
        <w:rPr>
          <w:rStyle w:val="Emphasis"/>
        </w:rPr>
        <w:t>,</w:t>
      </w:r>
      <w:r w:rsidRPr="00E6606E">
        <w:rPr>
          <w:rStyle w:val="StyleUnderline"/>
        </w:rPr>
        <w:t xml:space="preserve">” </w:t>
      </w:r>
      <w:r w:rsidRPr="00A0315A">
        <w:rPr>
          <w:sz w:val="16"/>
        </w:rPr>
        <w:t>said Rudd, the former Australian prime minister.</w:t>
      </w:r>
    </w:p>
    <w:p w14:paraId="4A72DF59" w14:textId="77777777" w:rsidR="00062888" w:rsidRPr="00A0315A" w:rsidRDefault="00062888" w:rsidP="00062888">
      <w:pPr>
        <w:rPr>
          <w:sz w:val="16"/>
        </w:rPr>
      </w:pPr>
      <w:r w:rsidRPr="00A0315A">
        <w:rPr>
          <w:sz w:val="16"/>
        </w:rPr>
        <w:t>“</w:t>
      </w:r>
      <w:r w:rsidRPr="001132A0">
        <w:rPr>
          <w:rStyle w:val="StyleUnderline"/>
          <w:highlight w:val="cyan"/>
        </w:rPr>
        <w:t xml:space="preserve">If we have another </w:t>
      </w:r>
      <w:r w:rsidRPr="001132A0">
        <w:rPr>
          <w:rStyle w:val="Emphasis"/>
          <w:highlight w:val="cyan"/>
        </w:rPr>
        <w:t>pandemic</w:t>
      </w:r>
      <w:r w:rsidRPr="001132A0">
        <w:rPr>
          <w:rStyle w:val="StyleUnderline"/>
          <w:highlight w:val="cyan"/>
        </w:rPr>
        <w:t xml:space="preserve">, or </w:t>
      </w:r>
      <w:r w:rsidRPr="001132A0">
        <w:rPr>
          <w:rStyle w:val="Emphasis"/>
          <w:highlight w:val="cyan"/>
        </w:rPr>
        <w:t>enviro</w:t>
      </w:r>
      <w:r w:rsidRPr="00E6606E">
        <w:rPr>
          <w:rStyle w:val="Emphasis"/>
        </w:rPr>
        <w:t xml:space="preserve">nmental </w:t>
      </w:r>
      <w:r w:rsidRPr="001132A0">
        <w:rPr>
          <w:rStyle w:val="Emphasis"/>
          <w:highlight w:val="cyan"/>
        </w:rPr>
        <w:t>issues</w:t>
      </w:r>
      <w:r w:rsidRPr="00E6606E">
        <w:rPr>
          <w:rStyle w:val="StyleUnderline"/>
        </w:rPr>
        <w:t xml:space="preserve">, or financial-sector issues, </w:t>
      </w:r>
      <w:r w:rsidRPr="001132A0">
        <w:rPr>
          <w:rStyle w:val="StyleUnderline"/>
          <w:highlight w:val="cyan"/>
        </w:rPr>
        <w:t xml:space="preserve">or </w:t>
      </w:r>
      <w:r w:rsidRPr="001132A0">
        <w:rPr>
          <w:rStyle w:val="Emphasis"/>
          <w:highlight w:val="cyan"/>
        </w:rPr>
        <w:t>Iran</w:t>
      </w:r>
      <w:r w:rsidRPr="001132A0">
        <w:rPr>
          <w:rStyle w:val="StyleUnderline"/>
          <w:highlight w:val="cyan"/>
        </w:rPr>
        <w:t xml:space="preserve">, or </w:t>
      </w:r>
      <w:r w:rsidRPr="001132A0">
        <w:rPr>
          <w:rStyle w:val="Emphasis"/>
          <w:highlight w:val="cyan"/>
        </w:rPr>
        <w:t>No</w:t>
      </w:r>
      <w:r w:rsidRPr="00E6606E">
        <w:rPr>
          <w:rStyle w:val="Emphasis"/>
        </w:rPr>
        <w:t xml:space="preserve">rth </w:t>
      </w:r>
      <w:r w:rsidRPr="001132A0">
        <w:rPr>
          <w:rStyle w:val="Emphasis"/>
          <w:highlight w:val="cyan"/>
        </w:rPr>
        <w:t>Ko</w:t>
      </w:r>
      <w:r w:rsidRPr="00E6606E">
        <w:rPr>
          <w:rStyle w:val="Emphasis"/>
        </w:rPr>
        <w:t>rea</w:t>
      </w:r>
      <w:r w:rsidRPr="00E6606E">
        <w:rPr>
          <w:rStyle w:val="StyleUnderline"/>
        </w:rPr>
        <w:t xml:space="preserve">, </w:t>
      </w:r>
      <w:r w:rsidRPr="001132A0">
        <w:rPr>
          <w:rStyle w:val="StyleUnderline"/>
          <w:highlight w:val="cyan"/>
        </w:rPr>
        <w:t xml:space="preserve">how effective are you going to be if you don’t have a working </w:t>
      </w:r>
      <w:r w:rsidRPr="001132A0">
        <w:rPr>
          <w:rStyle w:val="Emphasis"/>
          <w:highlight w:val="cyan"/>
        </w:rPr>
        <w:t>relationship with China</w:t>
      </w:r>
      <w:r w:rsidRPr="00A0315A">
        <w:rPr>
          <w:sz w:val="16"/>
        </w:rPr>
        <w:t>?”</w:t>
      </w:r>
    </w:p>
    <w:p w14:paraId="5174B07C" w14:textId="77777777" w:rsidR="00E3688A" w:rsidRDefault="00062888" w:rsidP="00062888">
      <w:pPr>
        <w:rPr>
          <w:rStyle w:val="Emphasis"/>
        </w:rPr>
      </w:pPr>
      <w:r w:rsidRPr="00A0315A">
        <w:rPr>
          <w:sz w:val="16"/>
        </w:rPr>
        <w:t xml:space="preserve">In concrete terms, </w:t>
      </w:r>
      <w:r w:rsidRPr="00E6606E">
        <w:rPr>
          <w:rStyle w:val="StyleUnderline"/>
        </w:rPr>
        <w:t xml:space="preserve">that will likely </w:t>
      </w:r>
      <w:r w:rsidRPr="001132A0">
        <w:rPr>
          <w:rStyle w:val="StyleUnderline"/>
          <w:highlight w:val="cyan"/>
        </w:rPr>
        <w:t>make it harder for 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to nudge China to make</w:t>
      </w:r>
      <w:r w:rsidRPr="00E6606E">
        <w:rPr>
          <w:rStyle w:val="StyleUnderline"/>
        </w:rPr>
        <w:t xml:space="preserve"> any of the </w:t>
      </w:r>
      <w:r w:rsidRPr="001132A0">
        <w:rPr>
          <w:rStyle w:val="StyleUnderline"/>
          <w:highlight w:val="cyan"/>
        </w:rPr>
        <w:t>reforms</w:t>
      </w:r>
      <w:r w:rsidRPr="00E6606E">
        <w:rPr>
          <w:rStyle w:val="StyleUnderline"/>
        </w:rPr>
        <w:t xml:space="preserve"> </w:t>
      </w:r>
      <w:r w:rsidRPr="001132A0">
        <w:rPr>
          <w:rStyle w:val="StyleUnderline"/>
        </w:rPr>
        <w:t>Washington has pushed for years</w:t>
      </w:r>
      <w:r w:rsidRPr="00E6606E">
        <w:rPr>
          <w:rStyle w:val="StyleUnderline"/>
        </w:rPr>
        <w:t xml:space="preserve">, let alone </w:t>
      </w:r>
      <w:r w:rsidRPr="001132A0">
        <w:rPr>
          <w:rStyle w:val="StyleUnderline"/>
          <w:highlight w:val="cyan"/>
        </w:rPr>
        <w:t xml:space="preserve">to </w:t>
      </w:r>
      <w:r w:rsidRPr="001132A0">
        <w:rPr>
          <w:rStyle w:val="Emphasis"/>
          <w:highlight w:val="cyan"/>
        </w:rPr>
        <w:t>moderate its</w:t>
      </w:r>
      <w:r w:rsidRPr="00E6606E">
        <w:rPr>
          <w:rStyle w:val="Emphasis"/>
        </w:rPr>
        <w:t xml:space="preserve"> increasingly </w:t>
      </w:r>
      <w:r w:rsidRPr="001132A0">
        <w:rPr>
          <w:rStyle w:val="Emphasis"/>
          <w:highlight w:val="cyan"/>
        </w:rPr>
        <w:t>belligerent and aggressive foreign policy</w:t>
      </w:r>
      <w:r w:rsidRPr="00E6606E">
        <w:rPr>
          <w:rStyle w:val="StyleUnderline"/>
        </w:rPr>
        <w:t xml:space="preserve">. “If the question is whether </w:t>
      </w:r>
      <w:r w:rsidRPr="001132A0">
        <w:rPr>
          <w:rStyle w:val="StyleUnderline"/>
          <w:highlight w:val="cyan"/>
        </w:rPr>
        <w:t>breaking economic ties will lead to increased friction</w:t>
      </w:r>
      <w:r w:rsidRPr="00E6606E">
        <w:rPr>
          <w:rStyle w:val="StyleUnderline"/>
        </w:rPr>
        <w:t xml:space="preserve">, </w:t>
      </w:r>
      <w:r w:rsidRPr="00E6606E">
        <w:rPr>
          <w:rStyle w:val="Emphasis"/>
        </w:rPr>
        <w:t xml:space="preserve">the answer </w:t>
      </w:r>
      <w:proofErr w:type="gramStart"/>
      <w:r w:rsidRPr="001132A0">
        <w:rPr>
          <w:rStyle w:val="Emphasis"/>
          <w:highlight w:val="cyan"/>
        </w:rPr>
        <w:t>has to</w:t>
      </w:r>
      <w:proofErr w:type="gramEnd"/>
      <w:r w:rsidRPr="001132A0">
        <w:rPr>
          <w:rStyle w:val="Emphasis"/>
          <w:highlight w:val="cyan"/>
        </w:rPr>
        <w:t xml:space="preserve"> be yes</w:t>
      </w:r>
      <w:r w:rsidR="00E3688A">
        <w:rPr>
          <w:rStyle w:val="Emphasis"/>
        </w:rPr>
        <w:t>\</w:t>
      </w:r>
    </w:p>
    <w:p w14:paraId="0C05CA6C" w14:textId="77777777" w:rsidR="00E3688A" w:rsidRDefault="00E3688A" w:rsidP="00062888">
      <w:pPr>
        <w:rPr>
          <w:rStyle w:val="Emphasis"/>
        </w:rPr>
      </w:pPr>
    </w:p>
    <w:p w14:paraId="33EF357F" w14:textId="04A36928" w:rsidR="00062888" w:rsidRPr="00A0315A" w:rsidRDefault="00062888" w:rsidP="00062888">
      <w:pPr>
        <w:rPr>
          <w:sz w:val="16"/>
        </w:rPr>
      </w:pPr>
      <w:r w:rsidRPr="00E6606E">
        <w:rPr>
          <w:rStyle w:val="StyleUnderline"/>
        </w:rPr>
        <w:t xml:space="preserve">,” </w:t>
      </w:r>
      <w:r w:rsidRPr="00A0315A">
        <w:rPr>
          <w:sz w:val="16"/>
        </w:rPr>
        <w:t xml:space="preserve">Zoellick said. “The nature of </w:t>
      </w:r>
      <w:r w:rsidRPr="00E6606E">
        <w:rPr>
          <w:rStyle w:val="StyleUnderline"/>
        </w:rPr>
        <w:t xml:space="preserve">decoupling doesn’t mean the </w:t>
      </w:r>
      <w:r w:rsidRPr="001132A0">
        <w:rPr>
          <w:rStyle w:val="StyleUnderline"/>
          <w:highlight w:val="cyan"/>
        </w:rPr>
        <w:t>Chinese</w:t>
      </w:r>
      <w:r w:rsidRPr="00E6606E">
        <w:rPr>
          <w:rStyle w:val="StyleUnderline"/>
        </w:rPr>
        <w:t xml:space="preserve"> will stop” their disruptive behavior, “they will just </w:t>
      </w:r>
      <w:r w:rsidRPr="001132A0">
        <w:rPr>
          <w:rStyle w:val="StyleUnderline"/>
          <w:highlight w:val="cyan"/>
        </w:rPr>
        <w:t>be less concerned</w:t>
      </w:r>
      <w:r w:rsidRPr="00E6606E">
        <w:rPr>
          <w:rStyle w:val="StyleUnderline"/>
        </w:rPr>
        <w:t xml:space="preserve"> </w:t>
      </w:r>
      <w:r w:rsidRPr="001132A0">
        <w:rPr>
          <w:rStyle w:val="StyleUnderline"/>
          <w:highlight w:val="cyan"/>
        </w:rPr>
        <w:t>with norms</w:t>
      </w:r>
      <w:r w:rsidRPr="00E6606E">
        <w:rPr>
          <w:rStyle w:val="StyleUnderline"/>
        </w:rPr>
        <w:t xml:space="preserve"> that </w:t>
      </w:r>
      <w:r w:rsidRPr="001132A0">
        <w:rPr>
          <w:rStyle w:val="StyleUnderline"/>
          <w:highlight w:val="cyan"/>
        </w:rPr>
        <w:t>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would</w:t>
      </w:r>
      <w:r w:rsidRPr="00E6606E">
        <w:rPr>
          <w:rStyle w:val="StyleUnderline"/>
        </w:rPr>
        <w:t xml:space="preserve"> otherwise </w:t>
      </w:r>
      <w:r w:rsidRPr="001132A0">
        <w:rPr>
          <w:rStyle w:val="StyleUnderline"/>
          <w:highlight w:val="cyan"/>
        </w:rPr>
        <w:t>push</w:t>
      </w:r>
      <w:r w:rsidRPr="00A0315A">
        <w:rPr>
          <w:sz w:val="16"/>
        </w:rPr>
        <w:t>.”</w:t>
      </w:r>
    </w:p>
    <w:p w14:paraId="7AE40CA5" w14:textId="77777777" w:rsidR="00062888" w:rsidRPr="00A0315A" w:rsidRDefault="00062888" w:rsidP="00062888">
      <w:pPr>
        <w:rPr>
          <w:sz w:val="16"/>
        </w:rPr>
      </w:pPr>
      <w:r w:rsidRPr="00A0315A">
        <w:rPr>
          <w:sz w:val="16"/>
        </w:rPr>
        <w:t xml:space="preserve">In other words, </w:t>
      </w:r>
      <w:r w:rsidRPr="001132A0">
        <w:rPr>
          <w:rStyle w:val="StyleUnderline"/>
          <w:highlight w:val="cyan"/>
        </w:rPr>
        <w:t>after</w:t>
      </w:r>
      <w:r w:rsidRPr="00E6606E">
        <w:rPr>
          <w:rStyle w:val="StyleUnderline"/>
        </w:rPr>
        <w:t xml:space="preserve"> almost </w:t>
      </w:r>
      <w:r w:rsidRPr="001132A0">
        <w:rPr>
          <w:rStyle w:val="StyleUnderline"/>
          <w:highlight w:val="cyan"/>
        </w:rPr>
        <w:t>two decades of urging</w:t>
      </w:r>
      <w:r w:rsidRPr="00E6606E">
        <w:rPr>
          <w:rStyle w:val="StyleUnderline"/>
        </w:rPr>
        <w:t xml:space="preserve">, sometimes successfully, </w:t>
      </w:r>
      <w:r w:rsidRPr="001132A0">
        <w:rPr>
          <w:rStyle w:val="StyleUnderline"/>
          <w:highlight w:val="cyan"/>
        </w:rPr>
        <w:t>China to be</w:t>
      </w:r>
      <w:r w:rsidRPr="00E6606E">
        <w:rPr>
          <w:rStyle w:val="StyleUnderline"/>
        </w:rPr>
        <w:t xml:space="preserve">come </w:t>
      </w:r>
      <w:r w:rsidRPr="001132A0">
        <w:rPr>
          <w:rStyle w:val="StyleUnderline"/>
          <w:highlight w:val="cyan"/>
        </w:rPr>
        <w:t>a “</w:t>
      </w:r>
      <w:r w:rsidRPr="001132A0">
        <w:rPr>
          <w:rStyle w:val="Emphasis"/>
          <w:highlight w:val="cyan"/>
        </w:rPr>
        <w:t>responsible</w:t>
      </w:r>
      <w:r w:rsidRPr="00E6606E">
        <w:rPr>
          <w:rStyle w:val="Emphasis"/>
        </w:rPr>
        <w:t xml:space="preserve"> </w:t>
      </w:r>
      <w:r w:rsidRPr="001132A0">
        <w:rPr>
          <w:rStyle w:val="Emphasis"/>
          <w:highlight w:val="cyan"/>
        </w:rPr>
        <w:t>stakeholder</w:t>
      </w:r>
      <w:r w:rsidRPr="00E6606E">
        <w:rPr>
          <w:rStyle w:val="StyleUnderline"/>
        </w:rPr>
        <w:t>” in the global system</w:t>
      </w:r>
      <w:r w:rsidRPr="00A0315A">
        <w:rPr>
          <w:sz w:val="16"/>
        </w:rPr>
        <w:t xml:space="preserve">, as then-Deputy Secretary of State Zoellick famously urged in a 2005 </w:t>
      </w:r>
      <w:r w:rsidRPr="00EB5CEE">
        <w:rPr>
          <w:sz w:val="16"/>
        </w:rPr>
        <w:t xml:space="preserve">speech, </w:t>
      </w:r>
      <w:r w:rsidRPr="00EB5CEE">
        <w:rPr>
          <w:rStyle w:val="StyleUnderline"/>
        </w:rPr>
        <w:t xml:space="preserve">the United States would </w:t>
      </w:r>
      <w:r w:rsidRPr="00EB5CEE">
        <w:rPr>
          <w:rStyle w:val="Emphasis"/>
        </w:rPr>
        <w:t>essentially be throwing in the towel</w:t>
      </w:r>
      <w:r w:rsidRPr="00EB5CEE">
        <w:rPr>
          <w:rStyle w:val="StyleUnderline"/>
        </w:rPr>
        <w:t xml:space="preserve">. And, on a host of global challenges, giving up influence and engagement with the world’s largest population, second-largest economy, and a permanent member of the U.N. Security Council could </w:t>
      </w:r>
      <w:r w:rsidRPr="00EB5CEE">
        <w:rPr>
          <w:rStyle w:val="Emphasis"/>
        </w:rPr>
        <w:t>undermine U.S. interests across the board</w:t>
      </w:r>
      <w:r w:rsidRPr="00EB5CEE">
        <w:rPr>
          <w:rStyle w:val="StyleUnderline"/>
        </w:rPr>
        <w:t>, he warned</w:t>
      </w:r>
      <w:r w:rsidRPr="00EB5CEE">
        <w:rPr>
          <w:sz w:val="16"/>
        </w:rPr>
        <w:t>.</w:t>
      </w:r>
    </w:p>
    <w:p w14:paraId="19C60909" w14:textId="77777777" w:rsidR="00062888" w:rsidRPr="006E1285" w:rsidRDefault="00062888" w:rsidP="00062888">
      <w:pPr>
        <w:keepNext/>
        <w:keepLines/>
        <w:spacing w:before="40" w:after="0"/>
        <w:outlineLvl w:val="3"/>
        <w:rPr>
          <w:rFonts w:eastAsia="Times New Roman" w:cs="Times New Roman"/>
          <w:b/>
          <w:iCs/>
          <w:sz w:val="28"/>
          <w:szCs w:val="28"/>
        </w:rPr>
      </w:pPr>
      <w:r>
        <w:rPr>
          <w:rFonts w:eastAsia="Times New Roman" w:cs="Times New Roman"/>
          <w:b/>
          <w:iCs/>
          <w:sz w:val="28"/>
          <w:szCs w:val="28"/>
        </w:rPr>
        <w:t>M</w:t>
      </w:r>
      <w:r w:rsidRPr="006E1285">
        <w:rPr>
          <w:rFonts w:eastAsia="Times New Roman" w:cs="Times New Roman"/>
          <w:b/>
          <w:iCs/>
          <w:sz w:val="28"/>
          <w:szCs w:val="28"/>
        </w:rPr>
        <w:t xml:space="preserve">ilitary and economic confrontation </w:t>
      </w:r>
      <w:r>
        <w:rPr>
          <w:rFonts w:eastAsia="Times New Roman" w:cs="Times New Roman"/>
          <w:b/>
          <w:iCs/>
          <w:sz w:val="28"/>
          <w:szCs w:val="28"/>
        </w:rPr>
        <w:t>– transition wars</w:t>
      </w:r>
    </w:p>
    <w:p w14:paraId="5D5551BE" w14:textId="77777777" w:rsidR="00062888" w:rsidRPr="00C6217C" w:rsidRDefault="00062888" w:rsidP="00062888">
      <w:pPr>
        <w:rPr>
          <w:rFonts w:eastAsia="Cambria"/>
        </w:rPr>
      </w:pPr>
      <w:r w:rsidRPr="00C6217C">
        <w:rPr>
          <w:rFonts w:eastAsia="Cambria"/>
          <w:b/>
          <w:bCs/>
          <w:u w:val="single"/>
        </w:rPr>
        <w:t>Posen 18</w:t>
      </w:r>
      <w:r w:rsidRPr="00C6217C">
        <w:rPr>
          <w:rFonts w:eastAsia="Cambria"/>
        </w:rPr>
        <w:t xml:space="preserve"> [Adam Posen is the President of the Peterson Institute for International Economics, The Post-American World Economy: Globalization in the Trump Era, </w:t>
      </w:r>
      <w:r w:rsidRPr="00C6217C">
        <w:rPr>
          <w:rFonts w:eastAsia="Cambria"/>
          <w:u w:val="single"/>
        </w:rPr>
        <w:t>February 13</w:t>
      </w:r>
      <w:r w:rsidRPr="00C6217C">
        <w:rPr>
          <w:rFonts w:eastAsia="Cambria"/>
        </w:rPr>
        <w:t xml:space="preserve">, </w:t>
      </w:r>
      <w:hyperlink r:id="rId17" w:history="1">
        <w:r w:rsidRPr="00C6217C">
          <w:rPr>
            <w:rFonts w:eastAsia="Cambria"/>
            <w:color w:val="000000"/>
            <w:u w:val="single"/>
          </w:rPr>
          <w:t>https://www.foreignaffairs.com/articles/united-states/2018-02-13/post-american-world-economy</w:t>
        </w:r>
      </w:hyperlink>
      <w:r w:rsidRPr="00C6217C">
        <w:rPr>
          <w:rFonts w:eastAsia="Cambria"/>
        </w:rPr>
        <w:t>]</w:t>
      </w:r>
    </w:p>
    <w:p w14:paraId="2C6F59D0" w14:textId="77777777" w:rsidR="00E3688A" w:rsidRDefault="00062888" w:rsidP="00062888">
      <w:pPr>
        <w:rPr>
          <w:rFonts w:eastAsia="Cambria"/>
          <w:u w:val="single"/>
        </w:rPr>
      </w:pPr>
      <w:r w:rsidRPr="00C6217C">
        <w:rPr>
          <w:rFonts w:eastAsia="Cambria"/>
          <w:u w:val="single"/>
        </w:rPr>
        <w:t>The</w:t>
      </w:r>
      <w:r w:rsidRPr="00C6217C">
        <w:rPr>
          <w:rFonts w:eastAsia="Cambria"/>
          <w:sz w:val="16"/>
        </w:rPr>
        <w:t xml:space="preserve"> </w:t>
      </w:r>
      <w:r w:rsidRPr="00C6217C">
        <w:rPr>
          <w:rFonts w:eastAsia="Cambria"/>
          <w:b/>
          <w:iCs/>
          <w:u w:val="single"/>
          <w:bdr w:val="single" w:sz="8" w:space="0" w:color="auto"/>
        </w:rPr>
        <w:t>U</w:t>
      </w:r>
      <w:r w:rsidRPr="00C6217C">
        <w:rPr>
          <w:rFonts w:eastAsia="Cambria"/>
          <w:sz w:val="16"/>
        </w:rPr>
        <w:t xml:space="preserve">nited </w:t>
      </w:r>
      <w:r w:rsidRPr="00C6217C">
        <w:rPr>
          <w:rFonts w:eastAsia="Cambria"/>
          <w:b/>
          <w:iCs/>
          <w:u w:val="single"/>
          <w:bdr w:val="single" w:sz="8" w:space="0" w:color="auto"/>
        </w:rPr>
        <w:t>S</w:t>
      </w:r>
      <w:r w:rsidRPr="00C6217C">
        <w:rPr>
          <w:rFonts w:eastAsia="Cambria"/>
          <w:sz w:val="16"/>
        </w:rPr>
        <w:t xml:space="preserve">tates’ </w:t>
      </w:r>
      <w:r w:rsidRPr="00C6217C">
        <w:rPr>
          <w:rFonts w:eastAsia="Cambria"/>
          <w:u w:val="single"/>
        </w:rPr>
        <w:t xml:space="preserve">motivation for building the </w:t>
      </w:r>
      <w:r w:rsidRPr="00C6217C">
        <w:rPr>
          <w:rFonts w:eastAsia="MS Gothic"/>
          <w:b/>
          <w:highlight w:val="cyan"/>
          <w:u w:val="single"/>
        </w:rPr>
        <w:t>postwar economic system</w:t>
      </w:r>
      <w:r w:rsidRPr="00C6217C">
        <w:rPr>
          <w:rFonts w:eastAsia="Cambria"/>
          <w:highlight w:val="cyan"/>
          <w:u w:val="single"/>
        </w:rPr>
        <w:t xml:space="preserve"> </w:t>
      </w:r>
      <w:r w:rsidRPr="00C6217C">
        <w:rPr>
          <w:rFonts w:eastAsia="Cambria"/>
          <w:u w:val="single"/>
        </w:rPr>
        <w:t xml:space="preserve">was as much </w:t>
      </w:r>
      <w:r w:rsidRPr="00C6217C">
        <w:rPr>
          <w:rFonts w:eastAsia="Cambria"/>
          <w:b/>
          <w:iCs/>
          <w:highlight w:val="cyan"/>
          <w:u w:val="single"/>
          <w:bdr w:val="single" w:sz="8" w:space="0" w:color="auto"/>
        </w:rPr>
        <w:t>prevent</w:t>
      </w:r>
      <w:r w:rsidRPr="00C6217C">
        <w:rPr>
          <w:rFonts w:eastAsia="Cambria"/>
          <w:b/>
          <w:iCs/>
          <w:u w:val="single"/>
          <w:bdr w:val="single" w:sz="8" w:space="0" w:color="auto"/>
        </w:rPr>
        <w:t xml:space="preserve">ing </w:t>
      </w:r>
      <w:r w:rsidRPr="00C6217C">
        <w:rPr>
          <w:rFonts w:eastAsia="Cambria"/>
          <w:b/>
          <w:iCs/>
          <w:highlight w:val="cyan"/>
          <w:u w:val="single"/>
          <w:bdr w:val="single" w:sz="8" w:space="0" w:color="auto"/>
        </w:rPr>
        <w:t>conflict</w:t>
      </w:r>
      <w:r w:rsidRPr="00C6217C">
        <w:rPr>
          <w:rFonts w:eastAsia="Cambria"/>
          <w:sz w:val="16"/>
          <w:highlight w:val="cyan"/>
        </w:rPr>
        <w:t xml:space="preserve"> </w:t>
      </w:r>
      <w:r w:rsidRPr="00C6217C">
        <w:rPr>
          <w:rFonts w:eastAsia="Cambria"/>
          <w:sz w:val="16"/>
        </w:rPr>
        <w:t xml:space="preserve">as promoting growth. </w:t>
      </w:r>
      <w:r w:rsidRPr="00C6217C">
        <w:rPr>
          <w:rFonts w:eastAsia="Cambria"/>
          <w:u w:val="single"/>
        </w:rPr>
        <w:t xml:space="preserve">In setting out </w:t>
      </w:r>
      <w:r w:rsidRPr="00C6217C">
        <w:rPr>
          <w:rFonts w:eastAsia="MS Gothic"/>
          <w:b/>
          <w:u w:val="single"/>
        </w:rPr>
        <w:t xml:space="preserve">the </w:t>
      </w:r>
      <w:r w:rsidRPr="00C6217C">
        <w:rPr>
          <w:rFonts w:eastAsia="MS Gothic"/>
          <w:b/>
          <w:highlight w:val="cyan"/>
          <w:u w:val="single"/>
        </w:rPr>
        <w:t>rules</w:t>
      </w:r>
      <w:r w:rsidRPr="00C6217C">
        <w:rPr>
          <w:rFonts w:eastAsia="Cambria"/>
          <w:u w:val="single"/>
        </w:rPr>
        <w:t xml:space="preserve"> by which all members would conduct business</w:t>
      </w:r>
      <w:r w:rsidRPr="00C6217C">
        <w:rPr>
          <w:rFonts w:eastAsia="Cambria"/>
          <w:sz w:val="16"/>
        </w:rPr>
        <w:t xml:space="preserve">, </w:t>
      </w:r>
      <w:r w:rsidRPr="00C6217C">
        <w:rPr>
          <w:rFonts w:eastAsia="Cambria"/>
          <w:u w:val="single"/>
        </w:rPr>
        <w:t xml:space="preserve">the architects of the system hoped to </w:t>
      </w:r>
      <w:r w:rsidRPr="00C6217C">
        <w:rPr>
          <w:rFonts w:eastAsia="Cambria"/>
          <w:b/>
          <w:iCs/>
          <w:highlight w:val="cyan"/>
          <w:u w:val="single"/>
          <w:bdr w:val="single" w:sz="8" w:space="0" w:color="auto"/>
        </w:rPr>
        <w:t>separate economic from military competition</w:t>
      </w:r>
      <w:r w:rsidRPr="00C6217C">
        <w:rPr>
          <w:rFonts w:eastAsia="Cambria"/>
          <w:sz w:val="16"/>
          <w:highlight w:val="cyan"/>
        </w:rPr>
        <w:t xml:space="preserve">. </w:t>
      </w:r>
      <w:r w:rsidRPr="00C6217C">
        <w:rPr>
          <w:rFonts w:eastAsia="Cambria"/>
          <w:highlight w:val="cyan"/>
          <w:u w:val="single"/>
        </w:rPr>
        <w:t xml:space="preserve">U.S. </w:t>
      </w:r>
      <w:r w:rsidRPr="00C6217C">
        <w:rPr>
          <w:rFonts w:eastAsia="Cambria"/>
          <w:b/>
          <w:iCs/>
          <w:highlight w:val="cyan"/>
          <w:u w:val="single"/>
          <w:bdr w:val="single" w:sz="8" w:space="0" w:color="auto"/>
        </w:rPr>
        <w:t>withdrawal</w:t>
      </w:r>
      <w:r w:rsidRPr="00C6217C">
        <w:rPr>
          <w:rFonts w:eastAsia="Cambria"/>
          <w:sz w:val="16"/>
        </w:rPr>
        <w:t xml:space="preserve"> need not result in economic or physical wars, but it </w:t>
      </w:r>
      <w:r w:rsidRPr="00C6217C">
        <w:rPr>
          <w:rFonts w:eastAsia="Cambria"/>
          <w:u w:val="single"/>
        </w:rPr>
        <w:t xml:space="preserve">will </w:t>
      </w:r>
      <w:r w:rsidRPr="00C6217C">
        <w:rPr>
          <w:rFonts w:eastAsia="Cambria"/>
          <w:highlight w:val="cyan"/>
          <w:u w:val="single"/>
        </w:rPr>
        <w:t>raise</w:t>
      </w:r>
      <w:r w:rsidRPr="00C6217C">
        <w:rPr>
          <w:rFonts w:eastAsia="Cambria"/>
          <w:u w:val="single"/>
        </w:rPr>
        <w:t xml:space="preserve"> the </w:t>
      </w:r>
      <w:r w:rsidRPr="00C6217C">
        <w:rPr>
          <w:rFonts w:eastAsia="Cambria"/>
          <w:highlight w:val="cyan"/>
          <w:u w:val="single"/>
        </w:rPr>
        <w:t xml:space="preserve">risk of </w:t>
      </w:r>
      <w:r w:rsidRPr="00C6217C">
        <w:rPr>
          <w:rFonts w:eastAsia="Cambria"/>
          <w:u w:val="single"/>
        </w:rPr>
        <w:t xml:space="preserve">stumbling into </w:t>
      </w:r>
      <w:r w:rsidRPr="00C6217C">
        <w:rPr>
          <w:rFonts w:eastAsia="Cambria"/>
          <w:highlight w:val="cyan"/>
          <w:u w:val="single"/>
        </w:rPr>
        <w:t xml:space="preserve">conflict by </w:t>
      </w:r>
      <w:r w:rsidRPr="00C6217C">
        <w:rPr>
          <w:rFonts w:eastAsia="Cambria"/>
          <w:b/>
          <w:iCs/>
          <w:highlight w:val="cyan"/>
          <w:u w:val="single"/>
          <w:bdr w:val="single" w:sz="8" w:space="0" w:color="auto"/>
        </w:rPr>
        <w:lastRenderedPageBreak/>
        <w:t>accident</w:t>
      </w:r>
      <w:r w:rsidRPr="00C6217C">
        <w:rPr>
          <w:rFonts w:eastAsia="Cambria"/>
          <w:sz w:val="16"/>
        </w:rPr>
        <w:t xml:space="preserve">. </w:t>
      </w:r>
      <w:r w:rsidRPr="00C6217C">
        <w:rPr>
          <w:rFonts w:eastAsia="Cambria"/>
          <w:highlight w:val="cyan"/>
          <w:u w:val="single"/>
        </w:rPr>
        <w:t xml:space="preserve">Without </w:t>
      </w:r>
      <w:r w:rsidRPr="00C6217C">
        <w:rPr>
          <w:rFonts w:eastAsia="Cambria"/>
          <w:u w:val="single"/>
        </w:rPr>
        <w:t xml:space="preserve">agreed-on </w:t>
      </w:r>
      <w:r w:rsidRPr="00C6217C">
        <w:rPr>
          <w:rFonts w:eastAsia="Cambria"/>
          <w:highlight w:val="cyan"/>
          <w:u w:val="single"/>
        </w:rPr>
        <w:t>rules</w:t>
      </w:r>
      <w:r w:rsidRPr="00C6217C">
        <w:rPr>
          <w:rFonts w:eastAsia="Cambria"/>
          <w:sz w:val="16"/>
        </w:rPr>
        <w:t xml:space="preserve">, </w:t>
      </w:r>
      <w:r w:rsidRPr="00C6217C">
        <w:rPr>
          <w:rFonts w:eastAsia="Cambria"/>
          <w:b/>
          <w:iCs/>
          <w:u w:val="single"/>
          <w:bdr w:val="single" w:sz="8" w:space="0" w:color="auto"/>
        </w:rPr>
        <w:t xml:space="preserve">even </w:t>
      </w:r>
      <w:r w:rsidRPr="00C6217C">
        <w:rPr>
          <w:rFonts w:eastAsia="Cambria"/>
          <w:b/>
          <w:iCs/>
          <w:highlight w:val="cyan"/>
          <w:u w:val="single"/>
          <w:bdr w:val="single" w:sz="8" w:space="0" w:color="auto"/>
        </w:rPr>
        <w:t xml:space="preserve">minor </w:t>
      </w:r>
      <w:r w:rsidRPr="00C6217C">
        <w:rPr>
          <w:rFonts w:eastAsia="Cambria"/>
          <w:b/>
          <w:iCs/>
          <w:u w:val="single"/>
          <w:bdr w:val="single" w:sz="8" w:space="0" w:color="auto"/>
        </w:rPr>
        <w:t xml:space="preserve">economic </w:t>
      </w:r>
      <w:r w:rsidRPr="00C6217C">
        <w:rPr>
          <w:rFonts w:eastAsia="Cambria"/>
          <w:b/>
          <w:iCs/>
          <w:highlight w:val="cyan"/>
          <w:u w:val="single"/>
          <w:bdr w:val="single" w:sz="8" w:space="0" w:color="auto"/>
        </w:rPr>
        <w:t>disputes</w:t>
      </w:r>
      <w:r w:rsidRPr="00C6217C">
        <w:rPr>
          <w:rFonts w:eastAsia="Cambria"/>
          <w:sz w:val="16"/>
        </w:rPr>
        <w:t xml:space="preserve"> </w:t>
      </w:r>
      <w:r w:rsidRPr="00C6217C">
        <w:rPr>
          <w:rFonts w:eastAsia="Cambria"/>
          <w:u w:val="single"/>
        </w:rPr>
        <w:t xml:space="preserve">have the potential to </w:t>
      </w:r>
      <w:r w:rsidRPr="00C6217C">
        <w:rPr>
          <w:rFonts w:eastAsia="Cambria"/>
          <w:highlight w:val="cyan"/>
          <w:u w:val="single"/>
        </w:rPr>
        <w:t xml:space="preserve">set off </w:t>
      </w:r>
      <w:r w:rsidRPr="00C6217C">
        <w:rPr>
          <w:rFonts w:eastAsia="Cambria"/>
          <w:u w:val="single"/>
        </w:rPr>
        <w:t>escalating</w:t>
      </w:r>
      <w:r w:rsidRPr="00C6217C">
        <w:rPr>
          <w:rFonts w:eastAsia="Cambria"/>
          <w:highlight w:val="cyan"/>
          <w:u w:val="single"/>
        </w:rPr>
        <w:t xml:space="preserve"> </w:t>
      </w:r>
      <w:r w:rsidRPr="00C6217C">
        <w:rPr>
          <w:rFonts w:eastAsia="Cambria"/>
          <w:b/>
          <w:iCs/>
          <w:highlight w:val="cyan"/>
          <w:u w:val="single"/>
          <w:bdr w:val="single" w:sz="8" w:space="0" w:color="auto"/>
        </w:rPr>
        <w:t>counterattacks</w:t>
      </w:r>
      <w:r w:rsidRPr="00C6217C">
        <w:rPr>
          <w:rFonts w:eastAsia="Cambria"/>
          <w:sz w:val="16"/>
        </w:rPr>
        <w:t xml:space="preserve">. </w:t>
      </w:r>
      <w:r w:rsidRPr="00C6217C">
        <w:rPr>
          <w:rFonts w:eastAsia="Cambria"/>
          <w:u w:val="single"/>
        </w:rPr>
        <w:t xml:space="preserve">If the </w:t>
      </w:r>
      <w:r w:rsidRPr="00C6217C">
        <w:rPr>
          <w:rFonts w:eastAsia="Cambria"/>
          <w:b/>
          <w:iCs/>
          <w:highlight w:val="cyan"/>
          <w:u w:val="single"/>
          <w:bdr w:val="single" w:sz="8" w:space="0" w:color="auto"/>
        </w:rPr>
        <w:t>norm of separation between economic and military confrontations</w:t>
      </w:r>
      <w:r w:rsidRPr="00C6217C">
        <w:rPr>
          <w:rFonts w:eastAsia="Cambria"/>
          <w:u w:val="single"/>
        </w:rPr>
        <w:t xml:space="preserve"> </w:t>
      </w:r>
      <w:r w:rsidRPr="00C6217C">
        <w:rPr>
          <w:rFonts w:eastAsia="Cambria"/>
          <w:highlight w:val="cyan"/>
          <w:u w:val="single"/>
        </w:rPr>
        <w:t>break</w:t>
      </w:r>
      <w:r w:rsidRPr="00C6217C">
        <w:rPr>
          <w:rFonts w:eastAsia="Cambria"/>
          <w:u w:val="single"/>
        </w:rPr>
        <w:t xml:space="preserve">s </w:t>
      </w:r>
      <w:r w:rsidRPr="00C6217C">
        <w:rPr>
          <w:rFonts w:eastAsia="Cambria"/>
          <w:highlight w:val="cyan"/>
          <w:u w:val="single"/>
        </w:rPr>
        <w:t>down</w:t>
      </w:r>
      <w:r w:rsidRPr="00C6217C">
        <w:rPr>
          <w:rFonts w:eastAsia="Cambria"/>
          <w:sz w:val="16"/>
        </w:rPr>
        <w:t xml:space="preserve">, </w:t>
      </w:r>
      <w:r w:rsidRPr="00C6217C">
        <w:rPr>
          <w:rFonts w:eastAsia="Cambria"/>
          <w:highlight w:val="cyan"/>
          <w:u w:val="single"/>
        </w:rPr>
        <w:t>economic frictions</w:t>
      </w:r>
      <w:r w:rsidRPr="00C6217C">
        <w:rPr>
          <w:rFonts w:eastAsia="Cambria"/>
          <w:sz w:val="16"/>
        </w:rPr>
        <w:t xml:space="preserve">, such as Chinese theft of intellectual property or restrictions on trade with a nuclear Iran or North Korea, </w:t>
      </w:r>
      <w:r w:rsidRPr="00C6217C">
        <w:rPr>
          <w:rFonts w:eastAsia="Cambria"/>
          <w:u w:val="single"/>
        </w:rPr>
        <w:t xml:space="preserve">could </w:t>
      </w:r>
      <w:r w:rsidRPr="00C6217C">
        <w:rPr>
          <w:rFonts w:eastAsia="Cambria"/>
          <w:highlight w:val="cyan"/>
          <w:u w:val="single"/>
        </w:rPr>
        <w:t xml:space="preserve">turn into </w:t>
      </w:r>
      <w:r w:rsidRPr="00C6217C">
        <w:rPr>
          <w:rFonts w:eastAsia="Cambria"/>
          <w:b/>
          <w:iCs/>
          <w:u w:val="single"/>
          <w:bdr w:val="single" w:sz="8" w:space="0" w:color="auto"/>
        </w:rPr>
        <w:t xml:space="preserve">outright </w:t>
      </w:r>
      <w:r w:rsidRPr="00C6217C">
        <w:rPr>
          <w:rFonts w:eastAsia="Cambria"/>
          <w:b/>
          <w:iCs/>
          <w:highlight w:val="cyan"/>
          <w:u w:val="single"/>
          <w:bdr w:val="single" w:sz="8" w:space="0" w:color="auto"/>
        </w:rPr>
        <w:t>conflict</w:t>
      </w:r>
      <w:r w:rsidRPr="00C6217C">
        <w:rPr>
          <w:rFonts w:eastAsia="Cambria"/>
          <w:sz w:val="16"/>
          <w:highlight w:val="cyan"/>
        </w:rPr>
        <w:t>.</w:t>
      </w:r>
      <w:r w:rsidRPr="00C6217C">
        <w:rPr>
          <w:rFonts w:eastAsia="Cambria"/>
          <w:sz w:val="16"/>
        </w:rPr>
        <w:t xml:space="preserve"> It is plausible that </w:t>
      </w:r>
      <w:r w:rsidRPr="00C6217C">
        <w:rPr>
          <w:rFonts w:eastAsia="Cambria"/>
          <w:highlight w:val="cyan"/>
          <w:u w:val="single"/>
        </w:rPr>
        <w:t>as the</w:t>
      </w:r>
      <w:r w:rsidRPr="00C6217C">
        <w:rPr>
          <w:rFonts w:eastAsia="Cambria"/>
          <w:sz w:val="16"/>
          <w:highlight w:val="cyan"/>
        </w:rPr>
        <w:t xml:space="preserve"> </w:t>
      </w:r>
      <w:r w:rsidRPr="00C6217C">
        <w:rPr>
          <w:rFonts w:eastAsia="Cambria"/>
          <w:b/>
          <w:iCs/>
          <w:highlight w:val="cyan"/>
          <w:u w:val="single"/>
          <w:bdr w:val="single" w:sz="8" w:space="0" w:color="auto"/>
        </w:rPr>
        <w:t>U</w:t>
      </w:r>
      <w:r w:rsidRPr="00C6217C">
        <w:rPr>
          <w:rFonts w:eastAsia="Cambria"/>
          <w:sz w:val="16"/>
        </w:rPr>
        <w:t xml:space="preserve">nited </w:t>
      </w:r>
      <w:r w:rsidRPr="00C6217C">
        <w:rPr>
          <w:rFonts w:eastAsia="Cambria"/>
          <w:b/>
          <w:iCs/>
          <w:highlight w:val="cyan"/>
          <w:u w:val="single"/>
          <w:bdr w:val="single" w:sz="8" w:space="0" w:color="auto"/>
        </w:rPr>
        <w:t>S</w:t>
      </w:r>
      <w:r w:rsidRPr="00C6217C">
        <w:rPr>
          <w:rFonts w:eastAsia="Cambria"/>
          <w:sz w:val="16"/>
        </w:rPr>
        <w:t xml:space="preserve">tates </w:t>
      </w:r>
      <w:r w:rsidRPr="00C6217C">
        <w:rPr>
          <w:rFonts w:eastAsia="Cambria"/>
          <w:highlight w:val="cyan"/>
          <w:u w:val="single"/>
        </w:rPr>
        <w:t>retreats and</w:t>
      </w:r>
      <w:r w:rsidRPr="00C6217C">
        <w:rPr>
          <w:rFonts w:eastAsia="Cambria"/>
          <w:sz w:val="16"/>
        </w:rPr>
        <w:t xml:space="preserve"> thereby </w:t>
      </w:r>
      <w:r w:rsidRPr="00C6217C">
        <w:rPr>
          <w:rFonts w:eastAsia="MS Gothic"/>
          <w:b/>
          <w:highlight w:val="cyan"/>
          <w:u w:val="single"/>
        </w:rPr>
        <w:t>weakens its economy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will</w:t>
      </w:r>
      <w:r w:rsidRPr="00C6217C">
        <w:rPr>
          <w:rFonts w:eastAsia="Cambria"/>
          <w:sz w:val="16"/>
          <w:highlight w:val="cyan"/>
        </w:rPr>
        <w:t xml:space="preserve"> </w:t>
      </w:r>
      <w:r w:rsidRPr="00C6217C">
        <w:rPr>
          <w:rFonts w:eastAsia="Cambria"/>
          <w:b/>
          <w:iCs/>
          <w:highlight w:val="cyan"/>
          <w:u w:val="single"/>
          <w:bdr w:val="single" w:sz="8" w:space="0" w:color="auto"/>
        </w:rPr>
        <w:t>blame</w:t>
      </w:r>
      <w:r w:rsidRPr="00C6217C">
        <w:rPr>
          <w:rFonts w:eastAsia="Cambria"/>
          <w:sz w:val="16"/>
        </w:rPr>
        <w:t xml:space="preserve"> </w:t>
      </w:r>
      <w:r w:rsidRPr="00C6217C">
        <w:rPr>
          <w:rFonts w:eastAsia="Cambria"/>
          <w:u w:val="single"/>
        </w:rPr>
        <w:t xml:space="preserve">the economic </w:t>
      </w:r>
      <w:r w:rsidRPr="00C6217C">
        <w:rPr>
          <w:rFonts w:eastAsia="Cambria"/>
          <w:highlight w:val="cyan"/>
          <w:u w:val="single"/>
        </w:rPr>
        <w:t>damage</w:t>
      </w:r>
      <w:r w:rsidRPr="00C6217C">
        <w:rPr>
          <w:rFonts w:eastAsia="Cambria"/>
          <w:u w:val="single"/>
        </w:rPr>
        <w:t xml:space="preserve"> not on its own actions but </w:t>
      </w:r>
      <w:r w:rsidRPr="00C6217C">
        <w:rPr>
          <w:rFonts w:eastAsia="Cambria"/>
          <w:highlight w:val="cyan"/>
          <w:u w:val="single"/>
        </w:rPr>
        <w:t xml:space="preserve">on </w:t>
      </w:r>
      <w:r w:rsidRPr="00C6217C">
        <w:rPr>
          <w:rFonts w:eastAsia="Cambria"/>
          <w:b/>
          <w:iCs/>
          <w:highlight w:val="cyan"/>
          <w:u w:val="single"/>
          <w:bdr w:val="single" w:sz="8" w:space="0" w:color="auto"/>
        </w:rPr>
        <w:t>foreign governments</w:t>
      </w:r>
      <w:r w:rsidRPr="00C6217C">
        <w:rPr>
          <w:rFonts w:eastAsia="Cambria"/>
          <w:sz w:val="16"/>
        </w:rPr>
        <w:t xml:space="preserve">, </w:t>
      </w:r>
      <w:r w:rsidRPr="00C6217C">
        <w:rPr>
          <w:rFonts w:eastAsia="Cambria"/>
          <w:u w:val="single"/>
        </w:rPr>
        <w:t xml:space="preserve">creating a self-perpetuating </w:t>
      </w:r>
      <w:r w:rsidRPr="00C6217C">
        <w:rPr>
          <w:rFonts w:eastAsia="Cambria"/>
          <w:b/>
          <w:iCs/>
          <w:u w:val="single"/>
          <w:bdr w:val="single" w:sz="8" w:space="0" w:color="auto"/>
        </w:rPr>
        <w:t>cycle of anger</w:t>
      </w:r>
      <w:r w:rsidRPr="00C6217C">
        <w:rPr>
          <w:rFonts w:eastAsia="Cambria"/>
          <w:sz w:val="16"/>
        </w:rPr>
        <w:t xml:space="preserve">. </w:t>
      </w:r>
      <w:r w:rsidRPr="00C6217C">
        <w:rPr>
          <w:rFonts w:eastAsia="Cambria"/>
          <w:highlight w:val="cyan"/>
          <w:u w:val="single"/>
        </w:rPr>
        <w:t xml:space="preserve">When </w:t>
      </w:r>
      <w:r w:rsidRPr="00C6217C">
        <w:rPr>
          <w:rFonts w:eastAsia="Cambria"/>
          <w:u w:val="single"/>
        </w:rPr>
        <w:t xml:space="preserve">other major </w:t>
      </w:r>
      <w:r w:rsidRPr="00C6217C">
        <w:rPr>
          <w:rFonts w:eastAsia="Cambria"/>
          <w:highlight w:val="cyan"/>
          <w:u w:val="single"/>
        </w:rPr>
        <w:t xml:space="preserve">countries </w:t>
      </w:r>
      <w:r w:rsidRPr="00C6217C">
        <w:rPr>
          <w:rFonts w:eastAsia="Cambria"/>
          <w:b/>
          <w:iCs/>
          <w:highlight w:val="cyan"/>
          <w:u w:val="single"/>
          <w:bdr w:val="single" w:sz="8" w:space="0" w:color="auto"/>
        </w:rPr>
        <w:t>step forward</w:t>
      </w:r>
      <w:r w:rsidRPr="00C6217C">
        <w:rPr>
          <w:rFonts w:eastAsia="Cambria"/>
          <w:sz w:val="16"/>
        </w:rPr>
        <w:t xml:space="preserve"> to preserve the open economic order, or defend themselves </w:t>
      </w:r>
      <w:r w:rsidRPr="00C6217C">
        <w:rPr>
          <w:rFonts w:eastAsia="Cambria"/>
          <w:highlight w:val="cyan"/>
          <w:u w:val="single"/>
        </w:rPr>
        <w:t>against</w:t>
      </w:r>
      <w:r w:rsidRPr="00C6217C">
        <w:rPr>
          <w:rFonts w:eastAsia="Cambria"/>
          <w:u w:val="single"/>
        </w:rPr>
        <w:t xml:space="preserve"> U.S. </w:t>
      </w:r>
      <w:r w:rsidRPr="00C6217C">
        <w:rPr>
          <w:rFonts w:eastAsia="Cambria"/>
          <w:highlight w:val="cyan"/>
          <w:u w:val="single"/>
        </w:rPr>
        <w:t>economic aggression</w:t>
      </w:r>
    </w:p>
    <w:p w14:paraId="024D4F58" w14:textId="77777777" w:rsidR="00E3688A" w:rsidRDefault="00E3688A" w:rsidP="00062888">
      <w:pPr>
        <w:rPr>
          <w:rFonts w:eastAsia="Cambria"/>
          <w:u w:val="single"/>
        </w:rPr>
      </w:pPr>
    </w:p>
    <w:p w14:paraId="1D828D7F" w14:textId="77777777" w:rsidR="00E3688A" w:rsidRDefault="00E3688A" w:rsidP="00062888">
      <w:pPr>
        <w:rPr>
          <w:rFonts w:eastAsia="Cambria"/>
          <w:u w:val="single"/>
        </w:rPr>
      </w:pPr>
    </w:p>
    <w:p w14:paraId="2D2DDE0F" w14:textId="6AE99192" w:rsidR="00062888" w:rsidRDefault="00062888" w:rsidP="00062888">
      <w:pPr>
        <w:rPr>
          <w:rFonts w:eastAsia="Cambria"/>
          <w:sz w:val="16"/>
        </w:rPr>
      </w:pPr>
      <w:r w:rsidRPr="00C6217C">
        <w:rPr>
          <w:rFonts w:eastAsia="Cambria"/>
          <w:sz w:val="16"/>
        </w:rPr>
        <w:t xml:space="preserve">, </w:t>
      </w:r>
      <w:r w:rsidRPr="00C6217C">
        <w:rPr>
          <w:rFonts w:eastAsia="Cambria"/>
          <w:highlight w:val="cyan"/>
          <w:u w:val="single"/>
        </w:rPr>
        <w:t>Washington</w:t>
      </w:r>
      <w:r w:rsidRPr="00C6217C">
        <w:rPr>
          <w:rFonts w:eastAsia="Cambria"/>
          <w:u w:val="single"/>
        </w:rPr>
        <w:t xml:space="preserve"> may </w:t>
      </w:r>
      <w:r w:rsidRPr="00C6217C">
        <w:rPr>
          <w:rFonts w:eastAsia="Cambria"/>
          <w:b/>
          <w:iCs/>
          <w:highlight w:val="cyan"/>
          <w:u w:val="single"/>
          <w:bdr w:val="single" w:sz="8" w:space="0" w:color="auto"/>
        </w:rPr>
        <w:t>interpret</w:t>
      </w:r>
      <w:r w:rsidRPr="00C6217C">
        <w:rPr>
          <w:rFonts w:eastAsia="Cambria"/>
          <w:highlight w:val="cyan"/>
          <w:u w:val="single"/>
        </w:rPr>
        <w:t xml:space="preserve"> </w:t>
      </w:r>
      <w:r w:rsidRPr="00C6217C">
        <w:rPr>
          <w:rFonts w:eastAsia="Cambria"/>
          <w:u w:val="single"/>
        </w:rPr>
        <w:t xml:space="preserve">that as an </w:t>
      </w:r>
      <w:r w:rsidRPr="00C6217C">
        <w:rPr>
          <w:rFonts w:eastAsia="Cambria"/>
          <w:highlight w:val="cyan"/>
          <w:u w:val="single"/>
        </w:rPr>
        <w:t xml:space="preserve">attack </w:t>
      </w:r>
      <w:r w:rsidRPr="00C6217C">
        <w:rPr>
          <w:rFonts w:eastAsia="Cambria"/>
          <w:b/>
          <w:iCs/>
          <w:highlight w:val="cyan"/>
          <w:u w:val="single"/>
          <w:bdr w:val="single" w:sz="8" w:space="0" w:color="auto"/>
        </w:rPr>
        <w:t>on</w:t>
      </w:r>
      <w:r w:rsidRPr="00C6217C">
        <w:rPr>
          <w:rFonts w:eastAsia="Cambria"/>
          <w:b/>
          <w:iCs/>
          <w:u w:val="single"/>
          <w:bdr w:val="single" w:sz="8" w:space="0" w:color="auto"/>
        </w:rPr>
        <w:t xml:space="preserve"> U.S. </w:t>
      </w:r>
      <w:r w:rsidRPr="00C6217C">
        <w:rPr>
          <w:rFonts w:eastAsia="Cambria"/>
          <w:b/>
          <w:iCs/>
          <w:highlight w:val="cyan"/>
          <w:u w:val="single"/>
          <w:bdr w:val="single" w:sz="8" w:space="0" w:color="auto"/>
        </w:rPr>
        <w:t>primacy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might</w:t>
      </w:r>
      <w:r w:rsidRPr="00C6217C">
        <w:rPr>
          <w:rFonts w:eastAsia="Cambria"/>
          <w:u w:val="single"/>
        </w:rPr>
        <w:t xml:space="preserve"> even </w:t>
      </w:r>
      <w:r w:rsidRPr="00C6217C">
        <w:rPr>
          <w:rFonts w:eastAsia="Cambria"/>
          <w:b/>
          <w:iCs/>
          <w:highlight w:val="cyan"/>
          <w:u w:val="single"/>
          <w:bdr w:val="single" w:sz="8" w:space="0" w:color="auto"/>
        </w:rPr>
        <w:t>misinterpret</w:t>
      </w:r>
      <w:r w:rsidRPr="00C6217C">
        <w:rPr>
          <w:rFonts w:eastAsia="Cambria"/>
          <w:sz w:val="16"/>
        </w:rPr>
        <w:t xml:space="preserve"> </w:t>
      </w:r>
      <w:r w:rsidRPr="00C6217C">
        <w:rPr>
          <w:rFonts w:eastAsia="Cambria"/>
          <w:u w:val="single"/>
        </w:rPr>
        <w:t>the</w:t>
      </w:r>
      <w:r w:rsidRPr="00C6217C">
        <w:rPr>
          <w:rFonts w:eastAsia="Cambria"/>
          <w:sz w:val="16"/>
        </w:rPr>
        <w:t xml:space="preserve"> current </w:t>
      </w:r>
      <w:r w:rsidRPr="00C6217C">
        <w:rPr>
          <w:rFonts w:eastAsia="Cambria"/>
          <w:highlight w:val="cyan"/>
          <w:u w:val="single"/>
        </w:rPr>
        <w:t>forbearance</w:t>
      </w:r>
      <w:r w:rsidRPr="00C6217C">
        <w:rPr>
          <w:rFonts w:eastAsia="Cambria"/>
          <w:sz w:val="16"/>
        </w:rPr>
        <w:t xml:space="preserve"> </w:t>
      </w:r>
      <w:r w:rsidRPr="00C6217C">
        <w:rPr>
          <w:rFonts w:eastAsia="Cambria"/>
          <w:u w:val="single"/>
        </w:rPr>
        <w:t xml:space="preserve">by China or the EU </w:t>
      </w:r>
      <w:r w:rsidRPr="00C6217C">
        <w:rPr>
          <w:rFonts w:eastAsia="Cambria"/>
          <w:highlight w:val="cyan"/>
          <w:u w:val="single"/>
        </w:rPr>
        <w:t xml:space="preserve">as </w:t>
      </w:r>
      <w:r w:rsidRPr="00C6217C">
        <w:rPr>
          <w:rFonts w:eastAsia="Cambria"/>
          <w:b/>
          <w:iCs/>
          <w:highlight w:val="cyan"/>
          <w:u w:val="single"/>
          <w:bdr w:val="single" w:sz="8" w:space="0" w:color="auto"/>
        </w:rPr>
        <w:t>a sign of weakness</w:t>
      </w:r>
      <w:r w:rsidRPr="00C6217C">
        <w:rPr>
          <w:rFonts w:eastAsia="Cambria"/>
          <w:sz w:val="16"/>
          <w:highlight w:val="cyan"/>
        </w:rPr>
        <w:t xml:space="preserve"> </w:t>
      </w:r>
      <w:r w:rsidRPr="00C6217C">
        <w:rPr>
          <w:rFonts w:eastAsia="Cambria"/>
          <w:highlight w:val="cyan"/>
          <w:u w:val="single"/>
        </w:rPr>
        <w:t>and</w:t>
      </w:r>
      <w:r w:rsidRPr="00C6217C">
        <w:rPr>
          <w:rFonts w:eastAsia="Cambria"/>
          <w:u w:val="single"/>
        </w:rPr>
        <w:t xml:space="preserve"> </w:t>
      </w:r>
      <w:r w:rsidRPr="00C6217C">
        <w:rPr>
          <w:rFonts w:eastAsia="Cambria"/>
          <w:highlight w:val="cyan"/>
          <w:u w:val="single"/>
        </w:rPr>
        <w:t xml:space="preserve">an invitation to </w:t>
      </w:r>
      <w:r w:rsidRPr="00C6217C">
        <w:rPr>
          <w:rFonts w:eastAsia="Cambria"/>
          <w:b/>
          <w:iCs/>
          <w:highlight w:val="cyan"/>
          <w:u w:val="single"/>
          <w:bdr w:val="single" w:sz="8" w:space="0" w:color="auto"/>
        </w:rPr>
        <w:t>escalate</w:t>
      </w:r>
      <w:r w:rsidRPr="00C6217C">
        <w:rPr>
          <w:rFonts w:eastAsia="Cambria"/>
          <w:b/>
          <w:iCs/>
          <w:u w:val="single"/>
          <w:bdr w:val="single" w:sz="8" w:space="0" w:color="auto"/>
        </w:rPr>
        <w:t xml:space="preserve"> confrontations</w:t>
      </w:r>
      <w:r w:rsidRPr="00C6217C">
        <w:rPr>
          <w:rFonts w:eastAsia="Cambria"/>
          <w:sz w:val="16"/>
        </w:rPr>
        <w:t>.</w:t>
      </w:r>
    </w:p>
    <w:p w14:paraId="0BF6A92C" w14:textId="77777777" w:rsidR="006875DF" w:rsidRPr="00C6217C" w:rsidRDefault="006875DF" w:rsidP="00062888">
      <w:pPr>
        <w:rPr>
          <w:rFonts w:eastAsia="Cambria"/>
          <w:sz w:val="16"/>
        </w:rPr>
      </w:pPr>
    </w:p>
    <w:p w14:paraId="6F4E56F1" w14:textId="77777777" w:rsidR="00E3688A" w:rsidRDefault="00E3688A" w:rsidP="00AE002D">
      <w:pPr>
        <w:pStyle w:val="Heading4"/>
        <w:rPr>
          <w:rFonts w:cs="Calibri"/>
        </w:rPr>
      </w:pPr>
    </w:p>
    <w:p w14:paraId="282125F3" w14:textId="77777777" w:rsidR="00E3688A" w:rsidRDefault="00E3688A" w:rsidP="00AE002D">
      <w:pPr>
        <w:pStyle w:val="Heading4"/>
        <w:rPr>
          <w:rFonts w:cs="Calibri"/>
        </w:rPr>
      </w:pPr>
    </w:p>
    <w:p w14:paraId="617470EC" w14:textId="77777777" w:rsidR="00E3688A" w:rsidRDefault="00E3688A" w:rsidP="00AE002D">
      <w:pPr>
        <w:pStyle w:val="Heading4"/>
        <w:rPr>
          <w:rFonts w:cs="Calibri"/>
        </w:rPr>
      </w:pPr>
    </w:p>
    <w:p w14:paraId="35BF56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7240111">
    <w:abstractNumId w:val="10"/>
  </w:num>
  <w:num w:numId="2" w16cid:durableId="585843669">
    <w:abstractNumId w:val="8"/>
  </w:num>
  <w:num w:numId="3" w16cid:durableId="145631427">
    <w:abstractNumId w:val="7"/>
  </w:num>
  <w:num w:numId="4" w16cid:durableId="551503220">
    <w:abstractNumId w:val="6"/>
  </w:num>
  <w:num w:numId="5" w16cid:durableId="10838379">
    <w:abstractNumId w:val="5"/>
  </w:num>
  <w:num w:numId="6" w16cid:durableId="1465149841">
    <w:abstractNumId w:val="9"/>
  </w:num>
  <w:num w:numId="7" w16cid:durableId="1597207168">
    <w:abstractNumId w:val="4"/>
  </w:num>
  <w:num w:numId="8" w16cid:durableId="48579874">
    <w:abstractNumId w:val="3"/>
  </w:num>
  <w:num w:numId="9" w16cid:durableId="572860805">
    <w:abstractNumId w:val="2"/>
  </w:num>
  <w:num w:numId="10" w16cid:durableId="1817257561">
    <w:abstractNumId w:val="1"/>
  </w:num>
  <w:num w:numId="11" w16cid:durableId="130945666">
    <w:abstractNumId w:val="0"/>
  </w:num>
  <w:num w:numId="12" w16cid:durableId="523174428">
    <w:abstractNumId w:val="12"/>
  </w:num>
  <w:num w:numId="13" w16cid:durableId="1366829980">
    <w:abstractNumId w:val="13"/>
  </w:num>
  <w:num w:numId="14" w16cid:durableId="4604645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27F0"/>
    <w:rsid w:val="000029E3"/>
    <w:rsid w:val="000029E8"/>
    <w:rsid w:val="00004225"/>
    <w:rsid w:val="000066CA"/>
    <w:rsid w:val="00007264"/>
    <w:rsid w:val="000076A9"/>
    <w:rsid w:val="00014FAD"/>
    <w:rsid w:val="00015D2A"/>
    <w:rsid w:val="00017F73"/>
    <w:rsid w:val="0002490B"/>
    <w:rsid w:val="00026465"/>
    <w:rsid w:val="00030204"/>
    <w:rsid w:val="000312A0"/>
    <w:rsid w:val="000327C1"/>
    <w:rsid w:val="0003396C"/>
    <w:rsid w:val="00034A64"/>
    <w:rsid w:val="00035337"/>
    <w:rsid w:val="00052FB1"/>
    <w:rsid w:val="00053B67"/>
    <w:rsid w:val="00054276"/>
    <w:rsid w:val="000547B1"/>
    <w:rsid w:val="0006091E"/>
    <w:rsid w:val="00062888"/>
    <w:rsid w:val="000638C1"/>
    <w:rsid w:val="00065FEE"/>
    <w:rsid w:val="00066E3C"/>
    <w:rsid w:val="00070059"/>
    <w:rsid w:val="00072718"/>
    <w:rsid w:val="0007381E"/>
    <w:rsid w:val="00076094"/>
    <w:rsid w:val="0008785F"/>
    <w:rsid w:val="00090CBE"/>
    <w:rsid w:val="00094DEC"/>
    <w:rsid w:val="000A2D8A"/>
    <w:rsid w:val="000D26A6"/>
    <w:rsid w:val="000D2B90"/>
    <w:rsid w:val="000D6ED8"/>
    <w:rsid w:val="000D717B"/>
    <w:rsid w:val="000E7DCA"/>
    <w:rsid w:val="00100B28"/>
    <w:rsid w:val="00106266"/>
    <w:rsid w:val="00117316"/>
    <w:rsid w:val="001209B4"/>
    <w:rsid w:val="001362F4"/>
    <w:rsid w:val="00144186"/>
    <w:rsid w:val="001524B0"/>
    <w:rsid w:val="001761FC"/>
    <w:rsid w:val="00182655"/>
    <w:rsid w:val="001840F2"/>
    <w:rsid w:val="00185134"/>
    <w:rsid w:val="001856C6"/>
    <w:rsid w:val="00191B5F"/>
    <w:rsid w:val="00192487"/>
    <w:rsid w:val="00193416"/>
    <w:rsid w:val="00195073"/>
    <w:rsid w:val="0019668D"/>
    <w:rsid w:val="001A25FD"/>
    <w:rsid w:val="001A5371"/>
    <w:rsid w:val="001A72C7"/>
    <w:rsid w:val="001B1B8B"/>
    <w:rsid w:val="001B73E3"/>
    <w:rsid w:val="001C316D"/>
    <w:rsid w:val="001D1A0D"/>
    <w:rsid w:val="001D36BF"/>
    <w:rsid w:val="001D4C28"/>
    <w:rsid w:val="001E0B1F"/>
    <w:rsid w:val="001E0C0F"/>
    <w:rsid w:val="001E1AD5"/>
    <w:rsid w:val="001E1E0B"/>
    <w:rsid w:val="001F1173"/>
    <w:rsid w:val="002005A8"/>
    <w:rsid w:val="00203DD8"/>
    <w:rsid w:val="00204E1D"/>
    <w:rsid w:val="002059BD"/>
    <w:rsid w:val="0020656A"/>
    <w:rsid w:val="00207827"/>
    <w:rsid w:val="00207FD8"/>
    <w:rsid w:val="00210FAF"/>
    <w:rsid w:val="00213B1E"/>
    <w:rsid w:val="00215284"/>
    <w:rsid w:val="002168F2"/>
    <w:rsid w:val="0022589F"/>
    <w:rsid w:val="002343FE"/>
    <w:rsid w:val="002348B8"/>
    <w:rsid w:val="00235F7B"/>
    <w:rsid w:val="002502CF"/>
    <w:rsid w:val="00250642"/>
    <w:rsid w:val="00267EBB"/>
    <w:rsid w:val="0027023B"/>
    <w:rsid w:val="00272F3F"/>
    <w:rsid w:val="00273DB4"/>
    <w:rsid w:val="00274EDB"/>
    <w:rsid w:val="0027729E"/>
    <w:rsid w:val="002843B2"/>
    <w:rsid w:val="00284ED6"/>
    <w:rsid w:val="00290010"/>
    <w:rsid w:val="00290C5A"/>
    <w:rsid w:val="00290C92"/>
    <w:rsid w:val="00294ED2"/>
    <w:rsid w:val="0029647A"/>
    <w:rsid w:val="00296504"/>
    <w:rsid w:val="002A483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1B4E"/>
    <w:rsid w:val="0035488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BB6"/>
    <w:rsid w:val="00442018"/>
    <w:rsid w:val="00446567"/>
    <w:rsid w:val="00447B10"/>
    <w:rsid w:val="00452EE4"/>
    <w:rsid w:val="00452F0B"/>
    <w:rsid w:val="004536D6"/>
    <w:rsid w:val="00457224"/>
    <w:rsid w:val="004614BF"/>
    <w:rsid w:val="0047482C"/>
    <w:rsid w:val="00475436"/>
    <w:rsid w:val="0048047E"/>
    <w:rsid w:val="00482AF9"/>
    <w:rsid w:val="00496BB2"/>
    <w:rsid w:val="004B37B4"/>
    <w:rsid w:val="004B72B4"/>
    <w:rsid w:val="004C0314"/>
    <w:rsid w:val="004C0D3D"/>
    <w:rsid w:val="004C189F"/>
    <w:rsid w:val="004C213E"/>
    <w:rsid w:val="004C376C"/>
    <w:rsid w:val="004C657F"/>
    <w:rsid w:val="004D17D8"/>
    <w:rsid w:val="004D52D8"/>
    <w:rsid w:val="004E355B"/>
    <w:rsid w:val="004F1DD0"/>
    <w:rsid w:val="005028E5"/>
    <w:rsid w:val="00503735"/>
    <w:rsid w:val="00516A88"/>
    <w:rsid w:val="00522065"/>
    <w:rsid w:val="005224F2"/>
    <w:rsid w:val="00533F1C"/>
    <w:rsid w:val="00534C72"/>
    <w:rsid w:val="00536D8B"/>
    <w:rsid w:val="00536E44"/>
    <w:rsid w:val="005379C3"/>
    <w:rsid w:val="005519C2"/>
    <w:rsid w:val="005523E0"/>
    <w:rsid w:val="0055320F"/>
    <w:rsid w:val="0055699B"/>
    <w:rsid w:val="0056020A"/>
    <w:rsid w:val="005618BD"/>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04BD"/>
    <w:rsid w:val="005D3B4D"/>
    <w:rsid w:val="005D615C"/>
    <w:rsid w:val="005E1860"/>
    <w:rsid w:val="005E6983"/>
    <w:rsid w:val="005F063B"/>
    <w:rsid w:val="005F192D"/>
    <w:rsid w:val="005F24C8"/>
    <w:rsid w:val="005F26AF"/>
    <w:rsid w:val="00607D6C"/>
    <w:rsid w:val="006130ED"/>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865"/>
    <w:rsid w:val="00674A78"/>
    <w:rsid w:val="006875DF"/>
    <w:rsid w:val="00696A16"/>
    <w:rsid w:val="006A4840"/>
    <w:rsid w:val="006A52A0"/>
    <w:rsid w:val="006A7E1D"/>
    <w:rsid w:val="006C3A56"/>
    <w:rsid w:val="006D13F4"/>
    <w:rsid w:val="006D521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F3C"/>
    <w:rsid w:val="00775694"/>
    <w:rsid w:val="00793F46"/>
    <w:rsid w:val="007A1325"/>
    <w:rsid w:val="007A1A18"/>
    <w:rsid w:val="007A3BAF"/>
    <w:rsid w:val="007B005A"/>
    <w:rsid w:val="007B53D8"/>
    <w:rsid w:val="007C22C5"/>
    <w:rsid w:val="007C57E1"/>
    <w:rsid w:val="007C5811"/>
    <w:rsid w:val="007D2DF5"/>
    <w:rsid w:val="007D451A"/>
    <w:rsid w:val="007D5E3E"/>
    <w:rsid w:val="007D7596"/>
    <w:rsid w:val="007E242C"/>
    <w:rsid w:val="007E6631"/>
    <w:rsid w:val="007F10BB"/>
    <w:rsid w:val="00803A12"/>
    <w:rsid w:val="00805417"/>
    <w:rsid w:val="008266F9"/>
    <w:rsid w:val="008267E2"/>
    <w:rsid w:val="00826A9B"/>
    <w:rsid w:val="00834842"/>
    <w:rsid w:val="00840E7B"/>
    <w:rsid w:val="008536AF"/>
    <w:rsid w:val="00853D40"/>
    <w:rsid w:val="008564FC"/>
    <w:rsid w:val="00864E76"/>
    <w:rsid w:val="008660AC"/>
    <w:rsid w:val="00870464"/>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19D0"/>
    <w:rsid w:val="008F41FD"/>
    <w:rsid w:val="008F4479"/>
    <w:rsid w:val="008F4BA0"/>
    <w:rsid w:val="00901726"/>
    <w:rsid w:val="00920E6A"/>
    <w:rsid w:val="00931816"/>
    <w:rsid w:val="009326B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0DB"/>
    <w:rsid w:val="009A1467"/>
    <w:rsid w:val="009A2BEC"/>
    <w:rsid w:val="009A6464"/>
    <w:rsid w:val="009B69F5"/>
    <w:rsid w:val="009C3D2F"/>
    <w:rsid w:val="009C5FF7"/>
    <w:rsid w:val="009C6292"/>
    <w:rsid w:val="009D15DB"/>
    <w:rsid w:val="009D3133"/>
    <w:rsid w:val="009E160D"/>
    <w:rsid w:val="009F1CBB"/>
    <w:rsid w:val="009F3305"/>
    <w:rsid w:val="009F6FB2"/>
    <w:rsid w:val="009F7B20"/>
    <w:rsid w:val="00A071C0"/>
    <w:rsid w:val="00A22670"/>
    <w:rsid w:val="00A24B35"/>
    <w:rsid w:val="00A271BA"/>
    <w:rsid w:val="00A27F86"/>
    <w:rsid w:val="00A431C6"/>
    <w:rsid w:val="00A46086"/>
    <w:rsid w:val="00A54315"/>
    <w:rsid w:val="00A60FBC"/>
    <w:rsid w:val="00A65B30"/>
    <w:rsid w:val="00A65C0B"/>
    <w:rsid w:val="00A776BA"/>
    <w:rsid w:val="00A81FD2"/>
    <w:rsid w:val="00A8441A"/>
    <w:rsid w:val="00A8674A"/>
    <w:rsid w:val="00A96E24"/>
    <w:rsid w:val="00AA6F6E"/>
    <w:rsid w:val="00AB122B"/>
    <w:rsid w:val="00AB21B0"/>
    <w:rsid w:val="00AB48D3"/>
    <w:rsid w:val="00AC6165"/>
    <w:rsid w:val="00AD28CA"/>
    <w:rsid w:val="00AE002D"/>
    <w:rsid w:val="00AE0243"/>
    <w:rsid w:val="00AE1BAD"/>
    <w:rsid w:val="00AE2124"/>
    <w:rsid w:val="00AE24BC"/>
    <w:rsid w:val="00AE3E3F"/>
    <w:rsid w:val="00AF0131"/>
    <w:rsid w:val="00AF2516"/>
    <w:rsid w:val="00AF4760"/>
    <w:rsid w:val="00AF55D4"/>
    <w:rsid w:val="00B0505F"/>
    <w:rsid w:val="00B05C2D"/>
    <w:rsid w:val="00B127F0"/>
    <w:rsid w:val="00B12933"/>
    <w:rsid w:val="00B12B88"/>
    <w:rsid w:val="00B137E0"/>
    <w:rsid w:val="00B13BC8"/>
    <w:rsid w:val="00B24662"/>
    <w:rsid w:val="00B3569C"/>
    <w:rsid w:val="00B36EDF"/>
    <w:rsid w:val="00B43676"/>
    <w:rsid w:val="00B5221D"/>
    <w:rsid w:val="00B5602D"/>
    <w:rsid w:val="00B60125"/>
    <w:rsid w:val="00B6656B"/>
    <w:rsid w:val="00B71625"/>
    <w:rsid w:val="00B75C54"/>
    <w:rsid w:val="00B8710E"/>
    <w:rsid w:val="00B92A93"/>
    <w:rsid w:val="00BA17A8"/>
    <w:rsid w:val="00BA3C33"/>
    <w:rsid w:val="00BA47B0"/>
    <w:rsid w:val="00BA7D82"/>
    <w:rsid w:val="00BB0878"/>
    <w:rsid w:val="00BB1879"/>
    <w:rsid w:val="00BB2B2D"/>
    <w:rsid w:val="00BC0ABE"/>
    <w:rsid w:val="00BC30DB"/>
    <w:rsid w:val="00BC64FF"/>
    <w:rsid w:val="00BC7C37"/>
    <w:rsid w:val="00BD2244"/>
    <w:rsid w:val="00BE6472"/>
    <w:rsid w:val="00BF29B8"/>
    <w:rsid w:val="00BF46EA"/>
    <w:rsid w:val="00BF537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C41"/>
    <w:rsid w:val="00CA013C"/>
    <w:rsid w:val="00CA21F7"/>
    <w:rsid w:val="00CA6D6D"/>
    <w:rsid w:val="00CC483C"/>
    <w:rsid w:val="00CC7A4E"/>
    <w:rsid w:val="00CD1359"/>
    <w:rsid w:val="00CD144D"/>
    <w:rsid w:val="00CD4C83"/>
    <w:rsid w:val="00CE264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DF7"/>
    <w:rsid w:val="00E353A2"/>
    <w:rsid w:val="00E36881"/>
    <w:rsid w:val="00E3688A"/>
    <w:rsid w:val="00E42E4C"/>
    <w:rsid w:val="00E47013"/>
    <w:rsid w:val="00E541F9"/>
    <w:rsid w:val="00E57B79"/>
    <w:rsid w:val="00E63419"/>
    <w:rsid w:val="00E64496"/>
    <w:rsid w:val="00E70E01"/>
    <w:rsid w:val="00E72115"/>
    <w:rsid w:val="00E8322E"/>
    <w:rsid w:val="00E903E0"/>
    <w:rsid w:val="00E95A73"/>
    <w:rsid w:val="00EA1115"/>
    <w:rsid w:val="00EA39EB"/>
    <w:rsid w:val="00EA58CE"/>
    <w:rsid w:val="00EB33FF"/>
    <w:rsid w:val="00EB3D1A"/>
    <w:rsid w:val="00EB5CEE"/>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B4A52F"/>
  <w14:defaultImageDpi w14:val="300"/>
  <w15:docId w15:val="{FB368778-5DDB-C64B-B83C-7F21A2AA3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27F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127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27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127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t"/>
    <w:basedOn w:val="Normal"/>
    <w:next w:val="Normal"/>
    <w:link w:val="Heading4Char"/>
    <w:uiPriority w:val="9"/>
    <w:unhideWhenUsed/>
    <w:qFormat/>
    <w:rsid w:val="00B127F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35488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354880"/>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B127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27F0"/>
  </w:style>
  <w:style w:type="character" w:customStyle="1" w:styleId="Heading1Char">
    <w:name w:val="Heading 1 Char"/>
    <w:aliases w:val="Pocket Char"/>
    <w:basedOn w:val="DefaultParagraphFont"/>
    <w:link w:val="Heading1"/>
    <w:uiPriority w:val="9"/>
    <w:rsid w:val="00B127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27F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127F0"/>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B127F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27F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B"/>
    <w:basedOn w:val="DefaultParagraphFont"/>
    <w:uiPriority w:val="1"/>
    <w:qFormat/>
    <w:rsid w:val="00B127F0"/>
    <w:rPr>
      <w:b w:val="0"/>
      <w:sz w:val="26"/>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20"/>
    <w:qFormat/>
    <w:rsid w:val="00B127F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127F0"/>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Hat Char1,BlockText Char1,Tags v 2 Char1,Heading 1 Char2,cite"/>
    <w:basedOn w:val="DefaultParagraphFont"/>
    <w:uiPriority w:val="99"/>
    <w:unhideWhenUsed/>
    <w:rsid w:val="00B127F0"/>
    <w:rPr>
      <w:color w:val="auto"/>
      <w:u w:val="none"/>
    </w:rPr>
  </w:style>
  <w:style w:type="paragraph" w:styleId="DocumentMap">
    <w:name w:val="Document Map"/>
    <w:basedOn w:val="Normal"/>
    <w:link w:val="DocumentMapChar"/>
    <w:uiPriority w:val="99"/>
    <w:semiHidden/>
    <w:unhideWhenUsed/>
    <w:rsid w:val="00B127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27F0"/>
    <w:rPr>
      <w:rFonts w:ascii="Lucida Grande" w:hAnsi="Lucida Grande" w:cs="Lucida Grande"/>
    </w:rPr>
  </w:style>
  <w:style w:type="paragraph" w:customStyle="1" w:styleId="textbold">
    <w:name w:val="text bold"/>
    <w:basedOn w:val="Normal"/>
    <w:link w:val="Emphasis"/>
    <w:uiPriority w:val="20"/>
    <w:qFormat/>
    <w:rsid w:val="002A483C"/>
    <w:pPr>
      <w:ind w:left="720"/>
      <w:jc w:val="both"/>
    </w:pPr>
    <w:rPr>
      <w:b/>
      <w:iCs/>
      <w:sz w:val="26"/>
      <w:u w:val="single"/>
    </w:rPr>
  </w:style>
  <w:style w:type="character" w:customStyle="1" w:styleId="Heading5Char">
    <w:name w:val="Heading 5 Char"/>
    <w:basedOn w:val="DefaultParagraphFont"/>
    <w:link w:val="Heading5"/>
    <w:uiPriority w:val="99"/>
    <w:semiHidden/>
    <w:rsid w:val="00354880"/>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354880"/>
    <w:rPr>
      <w:rFonts w:asciiTheme="majorHAnsi" w:eastAsiaTheme="majorEastAsia" w:hAnsiTheme="majorHAnsi" w:cstheme="majorBidi"/>
      <w:color w:val="243F60" w:themeColor="accent1" w:themeShade="7F"/>
      <w:sz w:val="22"/>
    </w:rPr>
  </w:style>
  <w:style w:type="paragraph" w:customStyle="1" w:styleId="Emphasis1">
    <w:name w:val="Emphasis1"/>
    <w:basedOn w:val="Normal"/>
    <w:autoRedefine/>
    <w:uiPriority w:val="20"/>
    <w:qFormat/>
    <w:rsid w:val="00354880"/>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ListParagraph">
    <w:name w:val="List Paragraph"/>
    <w:aliases w:val="6 font"/>
    <w:basedOn w:val="Normal"/>
    <w:uiPriority w:val="34"/>
    <w:unhideWhenUsed/>
    <w:qFormat/>
    <w:rsid w:val="00354880"/>
    <w:pPr>
      <w:ind w:left="720"/>
      <w:contextualSpacing/>
    </w:pPr>
  </w:style>
  <w:style w:type="paragraph" w:styleId="Title">
    <w:name w:val="Title"/>
    <w:aliases w:val="Bold Underlined,UNDERLINE,Cites and Cards,title"/>
    <w:basedOn w:val="Normal"/>
    <w:next w:val="NoSpacing"/>
    <w:link w:val="TitleChar"/>
    <w:uiPriority w:val="5"/>
    <w:qFormat/>
    <w:rsid w:val="00354880"/>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354880"/>
    <w:rPr>
      <w:rFonts w:ascii="Calibri" w:eastAsia="SimSun" w:hAnsi="Calibri" w:cs="Mangal"/>
      <w:kern w:val="1"/>
      <w:sz w:val="22"/>
      <w:lang w:eastAsia="ja-JP" w:bidi="hi-IN"/>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
    <w:uiPriority w:val="99"/>
    <w:unhideWhenUsed/>
    <w:qFormat/>
    <w:rsid w:val="00354880"/>
    <w:rPr>
      <w:rFonts w:ascii="Calibri" w:eastAsiaTheme="minorHAnsi" w:hAnsi="Calibri" w:cs="Calibri"/>
      <w:sz w:val="22"/>
      <w:szCs w:val="22"/>
    </w:rPr>
  </w:style>
  <w:style w:type="character" w:customStyle="1" w:styleId="underline">
    <w:name w:val="underline"/>
    <w:basedOn w:val="DefaultParagraphFont"/>
    <w:qFormat/>
    <w:rsid w:val="00354880"/>
    <w:rPr>
      <w:b/>
      <w:u w:val="single"/>
    </w:rPr>
  </w:style>
  <w:style w:type="character" w:customStyle="1" w:styleId="Emphasis2">
    <w:name w:val="Emphasis2"/>
    <w:rsid w:val="00354880"/>
    <w:rPr>
      <w:rFonts w:ascii="Franklin Gothic Heavy" w:hAnsi="Franklin Gothic Heavy"/>
      <w:iCs/>
      <w:u w:val="single"/>
    </w:rPr>
  </w:style>
  <w:style w:type="character" w:styleId="UnresolvedMention">
    <w:name w:val="Unresolved Mention"/>
    <w:basedOn w:val="DefaultParagraphFont"/>
    <w:uiPriority w:val="99"/>
    <w:semiHidden/>
    <w:unhideWhenUsed/>
    <w:rsid w:val="00354880"/>
    <w:rPr>
      <w:color w:val="605E5C"/>
      <w:shd w:val="clear" w:color="auto" w:fill="E1DFDD"/>
    </w:rPr>
  </w:style>
  <w:style w:type="character" w:customStyle="1" w:styleId="MicroTextChar">
    <w:name w:val="MicroText Char"/>
    <w:link w:val="MicroText"/>
    <w:rsid w:val="00354880"/>
    <w:rPr>
      <w:rFonts w:ascii="Arial Narrow" w:hAnsi="Arial Narrow"/>
      <w:sz w:val="12"/>
    </w:rPr>
  </w:style>
  <w:style w:type="paragraph" w:customStyle="1" w:styleId="MicroText">
    <w:name w:val="MicroText"/>
    <w:basedOn w:val="Normal"/>
    <w:next w:val="Normal"/>
    <w:link w:val="MicroTextChar"/>
    <w:qFormat/>
    <w:rsid w:val="00354880"/>
    <w:rPr>
      <w:rFonts w:ascii="Arial Narrow" w:hAnsi="Arial Narrow" w:cstheme="minorBidi"/>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n.com/2019/03/03/asia/china-plans-solar-power-in-space-intl/index.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acelegalissues.com/the-legal-status-of-chinese-space-based-solar-power-stations/" TargetMode="External"/><Relationship Id="rId17" Type="http://schemas.openxmlformats.org/officeDocument/2006/relationships/hyperlink" Target="https://www.foreignaffairs.com/articles/united-states/2018-02-13/post-american-world-economy" TargetMode="External"/><Relationship Id="rId2" Type="http://schemas.openxmlformats.org/officeDocument/2006/relationships/customXml" Target="../customXml/item2.xml"/><Relationship Id="rId16" Type="http://schemas.openxmlformats.org/officeDocument/2006/relationships/hyperlink" Target="https://www.fhi.ox.ac.uk/wp-content/uploads/Existential-Risks-2017-01-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eb.lexis-nexis.com/universe/document?_m=cd9713b340d60abd42c2b34c36d8ef95&amp;_docnum=9&amp;wchp=dGLbVzz-zSkVA&amp;_md5=9645fa92f5740655bdc1c9ae7c82b328" TargetMode="External"/><Relationship Id="rId10" Type="http://schemas.openxmlformats.org/officeDocument/2006/relationships/hyperlink" Target="https://www.unoosa.org/oosa/en/ourwork/spacelaw/treaties/outerspacetreaty.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4" Type="http://schemas.openxmlformats.org/officeDocument/2006/relationships/hyperlink" Target="https://www.cnet.com/news/harvesting-energy-with-space-solar-panels-could-power-the-earth-2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34</Pages>
  <Words>13392</Words>
  <Characters>76339</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64</cp:revision>
  <dcterms:created xsi:type="dcterms:W3CDTF">2022-04-23T14:22:00Z</dcterms:created>
  <dcterms:modified xsi:type="dcterms:W3CDTF">2022-04-23T16:35:00Z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