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E7AB3" w14:textId="66482EB1" w:rsidR="00583955" w:rsidRDefault="009409BA" w:rsidP="00333579">
      <w:pPr>
        <w:pStyle w:val="Heading3"/>
      </w:pPr>
      <w:r>
        <w:t>Neg</w:t>
      </w:r>
    </w:p>
    <w:p w14:paraId="19A6A9C0" w14:textId="77777777" w:rsidR="009409BA" w:rsidRPr="007C49C1" w:rsidRDefault="009409BA" w:rsidP="009409BA">
      <w:pPr>
        <w:rPr>
          <w:rFonts w:asciiTheme="minorHAnsi" w:hAnsiTheme="minorHAnsi" w:cstheme="minorHAnsi"/>
        </w:rPr>
      </w:pPr>
    </w:p>
    <w:p w14:paraId="29CADB74" w14:textId="77777777" w:rsidR="009409BA" w:rsidRPr="007C49C1" w:rsidRDefault="009409BA" w:rsidP="009409BA">
      <w:pPr>
        <w:pStyle w:val="Heading4"/>
        <w:rPr>
          <w:rFonts w:asciiTheme="minorHAnsi" w:hAnsiTheme="minorHAnsi" w:cstheme="minorHAnsi"/>
        </w:rPr>
      </w:pPr>
      <w:r w:rsidRPr="007C49C1">
        <w:rPr>
          <w:rFonts w:asciiTheme="minorHAnsi" w:hAnsiTheme="minorHAnsi" w:cstheme="minorHAnsi"/>
        </w:rPr>
        <w:t>Interpretation</w:t>
      </w:r>
      <w:r>
        <w:rPr>
          <w:rFonts w:asciiTheme="minorHAnsi" w:hAnsiTheme="minorHAnsi" w:cstheme="minorHAnsi"/>
        </w:rPr>
        <w:t xml:space="preserve"> and violation</w:t>
      </w:r>
      <w:r w:rsidRPr="007C49C1">
        <w:rPr>
          <w:rFonts w:asciiTheme="minorHAnsi" w:hAnsiTheme="minorHAnsi" w:cstheme="minorHAnsi"/>
        </w:rPr>
        <w:t>: appropriation requires the exclusive use of property with a sense of permanence -  satellites don’t meet that criteria</w:t>
      </w:r>
    </w:p>
    <w:p w14:paraId="6651CD86" w14:textId="77777777" w:rsidR="009409BA" w:rsidRPr="007C49C1" w:rsidRDefault="009409BA" w:rsidP="009409BA">
      <w:pPr>
        <w:rPr>
          <w:rFonts w:asciiTheme="minorHAnsi" w:hAnsiTheme="minorHAnsi" w:cstheme="minorHAnsi"/>
        </w:rPr>
      </w:pPr>
      <w:r w:rsidRPr="007C49C1">
        <w:rPr>
          <w:rStyle w:val="Style13ptBold"/>
          <w:rFonts w:asciiTheme="minorHAnsi" w:hAnsiTheme="minorHAnsi" w:cstheme="minorHAnsi"/>
        </w:rPr>
        <w:t xml:space="preserve">Gorove 84 </w:t>
      </w:r>
      <w:r w:rsidRPr="007C49C1">
        <w:rPr>
          <w:rFonts w:asciiTheme="minorHAnsi" w:hAnsiTheme="minorHAnsi" w:cstheme="minorHAnsi"/>
        </w:rPr>
        <w:t xml:space="preserve">Stephen Gorove, Major Legal Issues Arising from the Use of the Geostationary Orbit, 5 MICH. J. INT'L L. 3 (1984). Available at: </w:t>
      </w:r>
      <w:hyperlink r:id="rId9" w:history="1">
        <w:r w:rsidRPr="007C49C1">
          <w:rPr>
            <w:rStyle w:val="Hyperlink"/>
            <w:rFonts w:asciiTheme="minorHAnsi" w:hAnsiTheme="minorHAnsi" w:cstheme="minorHAnsi"/>
          </w:rPr>
          <w:t>https://repository.law.umich.edu/mjil/vol5/iss1/1</w:t>
        </w:r>
      </w:hyperlink>
      <w:r w:rsidRPr="007C49C1">
        <w:rPr>
          <w:rFonts w:asciiTheme="minorHAnsi" w:hAnsiTheme="minorHAnsi" w:cstheme="minorHAnsi"/>
        </w:rPr>
        <w:t xml:space="preserve"> //RD Debatedrills</w:t>
      </w:r>
    </w:p>
    <w:p w14:paraId="6B468C75" w14:textId="77777777" w:rsidR="009409BA" w:rsidRDefault="009409BA" w:rsidP="009409BA">
      <w:pPr>
        <w:rPr>
          <w:rStyle w:val="StyleUnderline"/>
          <w:rFonts w:asciiTheme="minorHAnsi" w:hAnsiTheme="minorHAnsi" w:cstheme="minorHAnsi"/>
        </w:rPr>
      </w:pPr>
      <w:r w:rsidRPr="007C49C1">
        <w:rPr>
          <w:rStyle w:val="Emphasis"/>
          <w:rFonts w:asciiTheme="minorHAnsi" w:hAnsiTheme="minorHAnsi" w:cstheme="minorHAnsi"/>
        </w:rPr>
        <w:t xml:space="preserve">Crucial to a proper analysis of this issue is an understanding of </w:t>
      </w:r>
      <w:r w:rsidRPr="007C49C1">
        <w:rPr>
          <w:rStyle w:val="Emphasis"/>
          <w:rFonts w:asciiTheme="minorHAnsi" w:hAnsiTheme="minorHAnsi" w:cstheme="minorHAnsi"/>
          <w:highlight w:val="green"/>
        </w:rPr>
        <w:t>the concept</w:t>
      </w:r>
      <w:r w:rsidRPr="007C49C1">
        <w:rPr>
          <w:rStyle w:val="Emphasis"/>
          <w:rFonts w:asciiTheme="minorHAnsi" w:hAnsiTheme="minorHAnsi" w:cstheme="minorHAnsi"/>
        </w:rPr>
        <w:t xml:space="preserve"> of "</w:t>
      </w:r>
      <w:r w:rsidRPr="007C49C1">
        <w:rPr>
          <w:rStyle w:val="Emphasis"/>
          <w:rFonts w:asciiTheme="minorHAnsi" w:hAnsiTheme="minorHAnsi" w:cstheme="minorHAnsi"/>
          <w:highlight w:val="green"/>
        </w:rPr>
        <w:t>appropriation</w:t>
      </w:r>
      <w:r w:rsidRPr="007C49C1">
        <w:rPr>
          <w:rFonts w:asciiTheme="minorHAnsi" w:hAnsiTheme="minorHAnsi" w:cstheme="minorHAnsi"/>
          <w:sz w:val="16"/>
        </w:rPr>
        <w:t>." The term "</w:t>
      </w:r>
      <w:r w:rsidRPr="007C49C1">
        <w:rPr>
          <w:rStyle w:val="Emphasis"/>
          <w:rFonts w:asciiTheme="minorHAnsi" w:hAnsiTheme="minorHAnsi" w:cstheme="minorHAnsi"/>
        </w:rPr>
        <w:t xml:space="preserve">appropriation" </w:t>
      </w:r>
      <w:r w:rsidRPr="007C49C1">
        <w:rPr>
          <w:rStyle w:val="Emphasis"/>
          <w:rFonts w:asciiTheme="minorHAnsi" w:hAnsiTheme="minorHAnsi" w:cstheme="minorHAnsi"/>
          <w:highlight w:val="green"/>
        </w:rPr>
        <w:t>in law is use</w:t>
      </w:r>
      <w:r w:rsidRPr="007C49C1">
        <w:rPr>
          <w:rStyle w:val="Emphasis"/>
          <w:rFonts w:asciiTheme="minorHAnsi" w:hAnsiTheme="minorHAnsi" w:cstheme="minorHAnsi"/>
        </w:rPr>
        <w:t xml:space="preserve">d most frequently </w:t>
      </w:r>
      <w:r w:rsidRPr="007C49C1">
        <w:rPr>
          <w:rStyle w:val="Emphasis"/>
          <w:rFonts w:asciiTheme="minorHAnsi" w:hAnsiTheme="minorHAnsi" w:cstheme="minorHAnsi"/>
          <w:highlight w:val="green"/>
        </w:rPr>
        <w:t>to signify "the taking of property for one's own or exclusive use with a sense of permanenc</w:t>
      </w:r>
      <w:r w:rsidRPr="007C49C1">
        <w:rPr>
          <w:rStyle w:val="Emphasis"/>
          <w:rFonts w:asciiTheme="minorHAnsi" w:hAnsiTheme="minorHAnsi" w:cstheme="minorHAnsi"/>
        </w:rPr>
        <w:t>e</w:t>
      </w:r>
      <w:r w:rsidRPr="007C49C1">
        <w:rPr>
          <w:rFonts w:asciiTheme="minorHAnsi" w:hAnsiTheme="minorHAnsi" w:cstheme="minorHAnsi"/>
          <w:sz w:val="16"/>
        </w:rPr>
        <w:t xml:space="preserve">." 12 </w:t>
      </w:r>
      <w:r w:rsidRPr="007C49C1">
        <w:rPr>
          <w:rStyle w:val="Emphasis"/>
          <w:rFonts w:asciiTheme="minorHAnsi" w:hAnsiTheme="minorHAnsi" w:cstheme="minorHAnsi"/>
        </w:rPr>
        <w:t xml:space="preserve">The word" thus </w:t>
      </w:r>
      <w:r w:rsidRPr="007C49C1">
        <w:rPr>
          <w:rStyle w:val="Emphasis"/>
          <w:rFonts w:asciiTheme="minorHAnsi" w:hAnsiTheme="minorHAnsi" w:cstheme="minorHAnsi"/>
          <w:highlight w:val="green"/>
        </w:rPr>
        <w:t>indicates</w:t>
      </w:r>
      <w:r w:rsidRPr="007C49C1">
        <w:rPr>
          <w:rStyle w:val="Emphasis"/>
          <w:rFonts w:asciiTheme="minorHAnsi" w:hAnsiTheme="minorHAnsi" w:cstheme="minorHAnsi"/>
        </w:rPr>
        <w:t xml:space="preserve"> something </w:t>
      </w:r>
      <w:r w:rsidRPr="007C49C1">
        <w:rPr>
          <w:rStyle w:val="Emphasis"/>
          <w:rFonts w:asciiTheme="minorHAnsi" w:hAnsiTheme="minorHAnsi" w:cstheme="minorHAnsi"/>
          <w:highlight w:val="green"/>
        </w:rPr>
        <w:t>more tha</w:t>
      </w:r>
      <w:r w:rsidRPr="007C49C1">
        <w:rPr>
          <w:rStyle w:val="Emphasis"/>
          <w:rFonts w:asciiTheme="minorHAnsi" w:hAnsiTheme="minorHAnsi" w:cstheme="minorHAnsi"/>
        </w:rPr>
        <w:t xml:space="preserve">n just </w:t>
      </w:r>
      <w:r w:rsidRPr="007C49C1">
        <w:rPr>
          <w:rStyle w:val="Emphasis"/>
          <w:rFonts w:asciiTheme="minorHAnsi" w:hAnsiTheme="minorHAnsi" w:cstheme="minorHAnsi"/>
          <w:highlight w:val="green"/>
        </w:rPr>
        <w:t>casual use</w:t>
      </w:r>
      <w:r w:rsidRPr="007C49C1">
        <w:rPr>
          <w:rStyle w:val="Emphasis"/>
          <w:rFonts w:asciiTheme="minorHAnsi" w:hAnsiTheme="minorHAnsi" w:cstheme="minorHAnsi"/>
        </w:rPr>
        <w:t>. The question then becomes whether the continued exclusive occupation by a geostationary satellite of the same physical area is a violation of the ban on national appropriation</w:t>
      </w:r>
      <w:r w:rsidRPr="007C49C1">
        <w:rPr>
          <w:rFonts w:asciiTheme="minorHAnsi" w:hAnsiTheme="minorHAnsi" w:cstheme="minorHAnsi"/>
          <w:sz w:val="16"/>
        </w:rPr>
        <w:t>. While a state may certainly exercise exclusive control over a traditional object, such as a ship, or an aircraft, or a part of airspace</w:t>
      </w:r>
      <w:r w:rsidRPr="007C49C1">
        <w:rPr>
          <w:rStyle w:val="Emphasis"/>
          <w:rFonts w:asciiTheme="minorHAnsi" w:hAnsiTheme="minorHAnsi" w:cstheme="minorHAnsi"/>
        </w:rPr>
        <w:t xml:space="preserve">, </w:t>
      </w:r>
      <w:r w:rsidRPr="007C49C1">
        <w:rPr>
          <w:rStyle w:val="Emphasis"/>
          <w:rFonts w:asciiTheme="minorHAnsi" w:hAnsiTheme="minorHAnsi" w:cstheme="minorHAnsi"/>
          <w:highlight w:val="green"/>
        </w:rPr>
        <w:t>it is not clear</w:t>
      </w:r>
      <w:r w:rsidRPr="007C49C1">
        <w:rPr>
          <w:rStyle w:val="Emphasis"/>
          <w:rFonts w:asciiTheme="minorHAnsi" w:hAnsiTheme="minorHAnsi" w:cstheme="minorHAnsi"/>
        </w:rPr>
        <w:t xml:space="preserve"> that </w:t>
      </w:r>
      <w:r w:rsidRPr="007C49C1">
        <w:rPr>
          <w:rStyle w:val="Emphasis"/>
          <w:rFonts w:asciiTheme="minorHAnsi" w:hAnsiTheme="minorHAnsi" w:cstheme="minorHAnsi"/>
          <w:highlight w:val="green"/>
        </w:rPr>
        <w:t>a satellite in geostationary orbit would be able to maintai</w:t>
      </w:r>
      <w:r w:rsidRPr="007C49C1">
        <w:rPr>
          <w:rStyle w:val="Emphasis"/>
          <w:rFonts w:asciiTheme="minorHAnsi" w:hAnsiTheme="minorHAnsi" w:cstheme="minorHAnsi"/>
        </w:rPr>
        <w:t xml:space="preserve">n its </w:t>
      </w:r>
      <w:r w:rsidRPr="007C49C1">
        <w:rPr>
          <w:rStyle w:val="Emphasis"/>
          <w:rFonts w:asciiTheme="minorHAnsi" w:hAnsiTheme="minorHAnsi" w:cstheme="minorHAnsi"/>
          <w:highlight w:val="green"/>
        </w:rPr>
        <w:t>exact position and occupy the same area over a period of time</w:t>
      </w:r>
      <w:r w:rsidRPr="007C49C1">
        <w:rPr>
          <w:rStyle w:val="Emphasis"/>
          <w:rFonts w:asciiTheme="minorHAnsi" w:hAnsiTheme="minorHAnsi" w:cstheme="minorHAnsi"/>
        </w:rPr>
        <w:t xml:space="preserve">. </w:t>
      </w:r>
      <w:r w:rsidRPr="007C49C1">
        <w:rPr>
          <w:rStyle w:val="Emphasis"/>
          <w:rFonts w:asciiTheme="minorHAnsi" w:hAnsiTheme="minorHAnsi" w:cstheme="minorHAnsi"/>
          <w:highlight w:val="green"/>
        </w:rPr>
        <w:t>13 Even if</w:t>
      </w:r>
      <w:r w:rsidRPr="007C49C1">
        <w:rPr>
          <w:rStyle w:val="Emphasis"/>
          <w:rFonts w:asciiTheme="minorHAnsi" w:hAnsiTheme="minorHAnsi" w:cstheme="minorHAnsi"/>
        </w:rPr>
        <w:t xml:space="preserve"> a position could be accurately maintained, and thus possibly constitute an "appropriation" within the meaning of article II</w:t>
      </w:r>
      <w:r w:rsidRPr="007C49C1">
        <w:rPr>
          <w:rStyle w:val="Emphasis"/>
          <w:rFonts w:asciiTheme="minorHAnsi" w:hAnsiTheme="minorHAnsi" w:cstheme="minorHAnsi"/>
          <w:highlight w:val="green"/>
        </w:rPr>
        <w:t>, the satellite would have to be kept in</w:t>
      </w:r>
      <w:r w:rsidRPr="007C49C1">
        <w:rPr>
          <w:rStyle w:val="Emphasis"/>
          <w:rFonts w:asciiTheme="minorHAnsi" w:hAnsiTheme="minorHAnsi" w:cstheme="minorHAnsi"/>
        </w:rPr>
        <w:t xml:space="preserve"> that </w:t>
      </w:r>
      <w:r w:rsidRPr="007C49C1">
        <w:rPr>
          <w:rStyle w:val="Emphasis"/>
          <w:rFonts w:asciiTheme="minorHAnsi" w:hAnsiTheme="minorHAnsi" w:cstheme="minorHAnsi"/>
          <w:highlight w:val="green"/>
        </w:rPr>
        <w:t>orbit with a "sense of permanence</w:t>
      </w:r>
      <w:r w:rsidRPr="007C49C1">
        <w:rPr>
          <w:rStyle w:val="Emphasis"/>
          <w:rFonts w:asciiTheme="minorHAnsi" w:hAnsiTheme="minorHAnsi" w:cstheme="minorHAnsi"/>
        </w:rPr>
        <w:t xml:space="preserve">" </w:t>
      </w:r>
      <w:r w:rsidRPr="007C49C1">
        <w:rPr>
          <w:rStyle w:val="Emphasis"/>
          <w:rFonts w:asciiTheme="minorHAnsi" w:hAnsiTheme="minorHAnsi" w:cstheme="minorHAnsi"/>
          <w:highlight w:val="green"/>
        </w:rPr>
        <w:t>and not on a temporary basis</w:t>
      </w:r>
      <w:r w:rsidRPr="007C49C1">
        <w:rPr>
          <w:rStyle w:val="Emphasis"/>
          <w:rFonts w:asciiTheme="minorHAnsi" w:hAnsiTheme="minorHAnsi" w:cstheme="minorHAnsi"/>
        </w:rPr>
        <w:t>. It</w:t>
      </w:r>
      <w:r w:rsidRPr="007C49C1">
        <w:rPr>
          <w:rFonts w:asciiTheme="minorHAnsi" w:hAnsiTheme="minorHAnsi" w:cstheme="minorHAnsi"/>
          <w:sz w:val="16"/>
        </w:rPr>
        <w:t xml:space="preserve"> has been suggested that the keeping of a solar power satellite in geostationary orbit for a period of thirty years would not constitute appropriation. 14 </w:t>
      </w:r>
      <w:r w:rsidRPr="007C49C1">
        <w:rPr>
          <w:rStyle w:val="Emphasis"/>
          <w:rFonts w:asciiTheme="minorHAnsi" w:hAnsiTheme="minorHAnsi" w:cstheme="minorHAnsi"/>
        </w:rPr>
        <w:t xml:space="preserve">In point of fact, </w:t>
      </w:r>
      <w:r w:rsidRPr="007C49C1">
        <w:rPr>
          <w:rStyle w:val="Emphasis"/>
          <w:rFonts w:asciiTheme="minorHAnsi" w:hAnsiTheme="minorHAnsi" w:cstheme="minorHAnsi"/>
          <w:highlight w:val="green"/>
        </w:rPr>
        <w:t>thirty years would</w:t>
      </w:r>
      <w:r w:rsidRPr="007C49C1">
        <w:rPr>
          <w:rStyle w:val="Emphasis"/>
          <w:rFonts w:asciiTheme="minorHAnsi" w:hAnsiTheme="minorHAnsi" w:cstheme="minorHAnsi"/>
        </w:rPr>
        <w:t xml:space="preserve"> probably </w:t>
      </w:r>
      <w:r w:rsidRPr="007C49C1">
        <w:rPr>
          <w:rStyle w:val="Emphasis"/>
          <w:rFonts w:asciiTheme="minorHAnsi" w:hAnsiTheme="minorHAnsi" w:cstheme="minorHAnsi"/>
          <w:highlight w:val="green"/>
        </w:rPr>
        <w:t>satisfy</w:t>
      </w:r>
      <w:r w:rsidRPr="007C49C1">
        <w:rPr>
          <w:rStyle w:val="Emphasis"/>
          <w:rFonts w:asciiTheme="minorHAnsi" w:hAnsiTheme="minorHAnsi" w:cstheme="minorHAnsi"/>
        </w:rPr>
        <w:t xml:space="preserve"> the "</w:t>
      </w:r>
      <w:r w:rsidRPr="007C49C1">
        <w:rPr>
          <w:rStyle w:val="Emphasis"/>
          <w:rFonts w:asciiTheme="minorHAnsi" w:hAnsiTheme="minorHAnsi" w:cstheme="minorHAnsi"/>
          <w:highlight w:val="green"/>
        </w:rPr>
        <w:t>sense of permanenc</w:t>
      </w:r>
      <w:r w:rsidRPr="007C49C1">
        <w:rPr>
          <w:rStyle w:val="Emphasis"/>
          <w:rFonts w:asciiTheme="minorHAnsi" w:hAnsiTheme="minorHAnsi" w:cstheme="minorHAnsi"/>
        </w:rPr>
        <w:t>e" r</w:t>
      </w:r>
      <w:r w:rsidRPr="007C49C1">
        <w:rPr>
          <w:rStyle w:val="Emphasis"/>
          <w:rFonts w:asciiTheme="minorHAnsi" w:hAnsiTheme="minorHAnsi" w:cstheme="minorHAnsi"/>
          <w:highlight w:val="green"/>
        </w:rPr>
        <w:t>equirement</w:t>
      </w:r>
      <w:r w:rsidRPr="007C49C1">
        <w:rPr>
          <w:rStyle w:val="Emphasis"/>
          <w:rFonts w:asciiTheme="minorHAnsi" w:hAnsiTheme="minorHAnsi" w:cstheme="minorHAnsi"/>
        </w:rPr>
        <w:t>, unless the geostationary orbit were considered a natural resource as characterized by the International Telecommunication Convention of 1973 (ITC) 15 and as claimed by the equatorial countries</w:t>
      </w:r>
      <w:r w:rsidRPr="007C49C1">
        <w:rPr>
          <w:rFonts w:asciiTheme="minorHAnsi" w:hAnsiTheme="minorHAnsi" w:cstheme="minorHAnsi"/>
          <w:sz w:val="16"/>
        </w:rPr>
        <w:t xml:space="preserve">. </w:t>
      </w:r>
      <w:r w:rsidRPr="007C49C1">
        <w:rPr>
          <w:rStyle w:val="Emphasis"/>
          <w:rFonts w:asciiTheme="minorHAnsi" w:hAnsiTheme="minorHAnsi" w:cstheme="minorHAnsi"/>
        </w:rPr>
        <w:t>Authority exists to support the view that the ban on national appropriation of outer space does not relate to resources. 16 I</w:t>
      </w:r>
      <w:r w:rsidRPr="007C49C1">
        <w:rPr>
          <w:rFonts w:asciiTheme="minorHAnsi" w:hAnsiTheme="minorHAnsi" w:cstheme="minorHAnsi"/>
          <w:sz w:val="16"/>
        </w:rPr>
        <w:t xml:space="preserve">n view of this and the additional fact that solar energy </w:t>
      </w:r>
      <w:r w:rsidRPr="007C49C1">
        <w:rPr>
          <w:rStyle w:val="StyleUnderline"/>
          <w:rFonts w:asciiTheme="minorHAnsi" w:hAnsiTheme="minorHAnsi" w:cstheme="minorHAnsi"/>
        </w:rPr>
        <w:t>is an inexhaustible and unlimited resource, its utilization for transmission to earth by satellites does not appear to fall under the prohibition of article II of the 1967 Treaty.</w:t>
      </w:r>
    </w:p>
    <w:p w14:paraId="4AE5416C" w14:textId="77777777" w:rsidR="009409BA" w:rsidRPr="007C49C1" w:rsidRDefault="009409BA" w:rsidP="009409BA">
      <w:pPr>
        <w:pStyle w:val="Heading4"/>
        <w:rPr>
          <w:rFonts w:asciiTheme="minorHAnsi" w:hAnsiTheme="minorHAnsi" w:cstheme="minorHAnsi"/>
        </w:rPr>
      </w:pPr>
      <w:r>
        <w:rPr>
          <w:rFonts w:asciiTheme="minorHAnsi" w:hAnsiTheme="minorHAnsi" w:cstheme="minorHAnsi"/>
        </w:rPr>
        <w:t>Independently,</w:t>
      </w:r>
      <w:r w:rsidRPr="007C49C1">
        <w:rPr>
          <w:rFonts w:asciiTheme="minorHAnsi" w:hAnsiTheme="minorHAnsi" w:cstheme="minorHAnsi"/>
        </w:rPr>
        <w:t xml:space="preserve"> </w:t>
      </w:r>
      <w:r>
        <w:rPr>
          <w:rFonts w:asciiTheme="minorHAnsi" w:hAnsiTheme="minorHAnsi" w:cstheme="minorHAnsi"/>
        </w:rPr>
        <w:t>s</w:t>
      </w:r>
      <w:r w:rsidRPr="007C49C1">
        <w:rPr>
          <w:rFonts w:asciiTheme="minorHAnsi" w:hAnsiTheme="minorHAnsi" w:cstheme="minorHAnsi"/>
        </w:rPr>
        <w:t xml:space="preserve">atellite positioning is </w:t>
      </w:r>
      <w:r w:rsidRPr="007C49C1">
        <w:rPr>
          <w:rFonts w:asciiTheme="minorHAnsi" w:hAnsiTheme="minorHAnsi" w:cstheme="minorHAnsi"/>
          <w:u w:val="single"/>
        </w:rPr>
        <w:t>de facto appropriation</w:t>
      </w:r>
      <w:r w:rsidRPr="007C49C1">
        <w:rPr>
          <w:rFonts w:asciiTheme="minorHAnsi" w:hAnsiTheme="minorHAnsi" w:cstheme="minorHAnsi"/>
        </w:rPr>
        <w:t xml:space="preserve">, </w:t>
      </w:r>
      <w:r w:rsidRPr="007C49C1">
        <w:rPr>
          <w:rFonts w:asciiTheme="minorHAnsi" w:hAnsiTheme="minorHAnsi" w:cstheme="minorHAnsi"/>
          <w:u w:val="single"/>
        </w:rPr>
        <w:t>not appropriation proper</w:t>
      </w:r>
      <w:r w:rsidRPr="007C49C1">
        <w:rPr>
          <w:rFonts w:asciiTheme="minorHAnsi" w:hAnsiTheme="minorHAnsi" w:cstheme="minorHAnsi"/>
        </w:rPr>
        <w:t xml:space="preserve"> – repeatedly upheld in application of space law</w:t>
      </w:r>
    </w:p>
    <w:p w14:paraId="580BB5CF" w14:textId="77777777" w:rsidR="009409BA" w:rsidRPr="007C49C1" w:rsidRDefault="009409BA" w:rsidP="009409BA">
      <w:pPr>
        <w:rPr>
          <w:rFonts w:asciiTheme="minorHAnsi" w:hAnsiTheme="minorHAnsi" w:cstheme="minorHAnsi"/>
        </w:rPr>
      </w:pPr>
      <w:r w:rsidRPr="007C49C1">
        <w:rPr>
          <w:rStyle w:val="Style13ptBold"/>
          <w:rFonts w:asciiTheme="minorHAnsi" w:hAnsiTheme="minorHAnsi" w:cstheme="minorHAnsi"/>
        </w:rPr>
        <w:t>Matignon 19</w:t>
      </w:r>
      <w:r w:rsidRPr="007C49C1">
        <w:rPr>
          <w:rFonts w:asciiTheme="minorHAnsi" w:hAnsiTheme="minorHAnsi" w:cstheme="minorHAnsi"/>
        </w:rPr>
        <w:t xml:space="preserve"> [Louis de Gouyon Matignon, PhD in space law from Georgetown University, “ORBITAL SLOTS AND SPACE CONGESTION,” 06/03/19, </w:t>
      </w:r>
      <w:r w:rsidRPr="007C49C1">
        <w:rPr>
          <w:rFonts w:asciiTheme="minorHAnsi" w:hAnsiTheme="minorHAnsi" w:cstheme="minorHAnsi"/>
          <w:i/>
          <w:iCs/>
        </w:rPr>
        <w:t>Space Legal Issues</w:t>
      </w:r>
      <w:r w:rsidRPr="007C49C1">
        <w:rPr>
          <w:rFonts w:asciiTheme="minorHAnsi" w:hAnsiTheme="minorHAnsi" w:cstheme="minorHAnsi"/>
        </w:rPr>
        <w:t>, https://www.spacelegalissues.com/orbital-slots-and-space-congestion/, EA]</w:t>
      </w:r>
    </w:p>
    <w:p w14:paraId="544A9D6A" w14:textId="77777777" w:rsidR="009409BA" w:rsidRPr="007C49C1" w:rsidRDefault="009409BA" w:rsidP="009409BA">
      <w:pPr>
        <w:rPr>
          <w:rStyle w:val="StyleUnderline"/>
          <w:rFonts w:asciiTheme="minorHAnsi" w:hAnsiTheme="minorHAnsi" w:cstheme="minorHAnsi"/>
        </w:rPr>
      </w:pPr>
      <w:r w:rsidRPr="007C49C1">
        <w:rPr>
          <w:rFonts w:asciiTheme="minorHAnsi" w:hAnsiTheme="minorHAnsi" w:cstheme="minorHAnsi"/>
          <w:sz w:val="16"/>
        </w:rPr>
        <w:lastRenderedPageBreak/>
        <w:t xml:space="preserve">Near-Earth space is formed of different orbital layers. </w:t>
      </w:r>
      <w:r w:rsidRPr="007C49C1">
        <w:rPr>
          <w:rStyle w:val="StyleUnderline"/>
          <w:rFonts w:asciiTheme="minorHAnsi" w:hAnsiTheme="minorHAnsi" w:cstheme="minorHAnsi"/>
        </w:rPr>
        <w:t xml:space="preserve">Terrestrial </w:t>
      </w:r>
      <w:r w:rsidRPr="007C49C1">
        <w:rPr>
          <w:rStyle w:val="StyleUnderline"/>
          <w:rFonts w:asciiTheme="minorHAnsi" w:hAnsiTheme="minorHAnsi" w:cstheme="minorHAnsi"/>
          <w:highlight w:val="green"/>
        </w:rPr>
        <w:t>orbits are</w:t>
      </w:r>
      <w:r w:rsidRPr="007C49C1">
        <w:rPr>
          <w:rStyle w:val="StyleUnderline"/>
          <w:rFonts w:asciiTheme="minorHAnsi" w:hAnsiTheme="minorHAnsi" w:cstheme="minorHAnsi"/>
        </w:rPr>
        <w:t xml:space="preserve"> </w:t>
      </w:r>
      <w:r w:rsidRPr="007C49C1">
        <w:rPr>
          <w:rFonts w:asciiTheme="minorHAnsi" w:hAnsiTheme="minorHAnsi" w:cstheme="minorHAnsi"/>
          <w:sz w:val="16"/>
        </w:rPr>
        <w:t xml:space="preserve">limited common resources and inherently </w:t>
      </w:r>
      <w:r w:rsidRPr="007C49C1">
        <w:rPr>
          <w:rStyle w:val="StyleUnderline"/>
          <w:rFonts w:asciiTheme="minorHAnsi" w:hAnsiTheme="minorHAnsi" w:cstheme="minorHAnsi"/>
          <w:highlight w:val="green"/>
        </w:rPr>
        <w:t>repugnant to any appropriation: they are</w:t>
      </w:r>
      <w:r w:rsidRPr="007C49C1">
        <w:rPr>
          <w:rStyle w:val="Emphasis"/>
          <w:rFonts w:asciiTheme="minorHAnsi" w:hAnsiTheme="minorHAnsi" w:cstheme="minorHAnsi"/>
          <w:highlight w:val="green"/>
        </w:rPr>
        <w:t xml:space="preserve"> not property</w:t>
      </w:r>
      <w:r w:rsidRPr="007C49C1">
        <w:rPr>
          <w:rStyle w:val="Emphasis"/>
          <w:rFonts w:asciiTheme="minorHAnsi" w:hAnsiTheme="minorHAnsi" w:cstheme="minorHAnsi"/>
        </w:rPr>
        <w:t xml:space="preserve"> in the sense of law.</w:t>
      </w:r>
      <w:r w:rsidRPr="007C49C1">
        <w:rPr>
          <w:rFonts w:asciiTheme="minorHAnsi" w:hAnsiTheme="minorHAnsi" w:cstheme="minorHAnsi"/>
          <w:sz w:val="16"/>
        </w:rPr>
        <w:t xml:space="preserve"> Orbits and frequencies are res communis (a Latin term derived from Roman law that preceded today’s concepts of the commons and common heritage of mankind; it has relevance in international law and common law). </w:t>
      </w:r>
      <w:r w:rsidRPr="007C49C1">
        <w:rPr>
          <w:rStyle w:val="StyleUnderline"/>
          <w:rFonts w:asciiTheme="minorHAnsi" w:hAnsiTheme="minorHAnsi" w:cstheme="minorHAnsi"/>
          <w:highlight w:val="green"/>
        </w:rPr>
        <w:t>It’s the first-come, first-served principle</w:t>
      </w:r>
      <w:r w:rsidRPr="007C49C1">
        <w:rPr>
          <w:rStyle w:val="StyleUnderline"/>
          <w:rFonts w:asciiTheme="minorHAnsi" w:hAnsiTheme="minorHAnsi" w:cstheme="minorHAnsi"/>
        </w:rPr>
        <w:t xml:space="preserve"> that applies to orbital positioning</w:t>
      </w:r>
      <w:r w:rsidRPr="007C49C1">
        <w:rPr>
          <w:rFonts w:asciiTheme="minorHAnsi" w:hAnsiTheme="minorHAnsi" w:cstheme="minorHAnsi"/>
          <w:sz w:val="16"/>
        </w:rPr>
        <w:t xml:space="preserve">, which </w:t>
      </w:r>
      <w:r w:rsidRPr="007C49C1">
        <w:rPr>
          <w:rStyle w:val="StyleUnderline"/>
          <w:rFonts w:asciiTheme="minorHAnsi" w:hAnsiTheme="minorHAnsi" w:cstheme="minorHAnsi"/>
          <w:highlight w:val="green"/>
        </w:rPr>
        <w:t>without</w:t>
      </w:r>
      <w:r w:rsidRPr="007C49C1">
        <w:rPr>
          <w:rStyle w:val="StyleUnderline"/>
          <w:rFonts w:asciiTheme="minorHAnsi" w:hAnsiTheme="minorHAnsi" w:cstheme="minorHAnsi"/>
        </w:rPr>
        <w:t xml:space="preserve"> any formal </w:t>
      </w:r>
      <w:r w:rsidRPr="007C49C1">
        <w:rPr>
          <w:rStyle w:val="StyleUnderline"/>
          <w:rFonts w:asciiTheme="minorHAnsi" w:hAnsiTheme="minorHAnsi" w:cstheme="minorHAnsi"/>
          <w:highlight w:val="green"/>
        </w:rPr>
        <w:t>acquisition of sovereignty</w:t>
      </w:r>
      <w:r w:rsidRPr="007C49C1">
        <w:rPr>
          <w:rStyle w:val="StyleUnderline"/>
          <w:rFonts w:asciiTheme="minorHAnsi" w:hAnsiTheme="minorHAnsi" w:cstheme="minorHAnsi"/>
        </w:rPr>
        <w:t>, records a promptness behaviour to which it grants an exclusive grabbing effect of the space concerned. Geostationary orbit is a limited but permanent resource</w:t>
      </w:r>
      <w:r w:rsidRPr="007C49C1">
        <w:rPr>
          <w:rFonts w:asciiTheme="minorHAnsi" w:hAnsiTheme="minorHAnsi" w:cstheme="minorHAnsi"/>
          <w:sz w:val="16"/>
        </w:rPr>
        <w:t xml:space="preserve">: this </w:t>
      </w:r>
      <w:r w:rsidRPr="007C49C1">
        <w:rPr>
          <w:rStyle w:val="Emphasis"/>
          <w:rFonts w:asciiTheme="minorHAnsi" w:hAnsiTheme="minorHAnsi" w:cstheme="minorHAnsi"/>
          <w:highlight w:val="green"/>
        </w:rPr>
        <w:t>de facto appropriation</w:t>
      </w:r>
      <w:r w:rsidRPr="007C49C1">
        <w:rPr>
          <w:rStyle w:val="StyleUnderline"/>
          <w:rFonts w:asciiTheme="minorHAnsi" w:hAnsiTheme="minorHAnsi" w:cstheme="minorHAnsi"/>
        </w:rPr>
        <w:t xml:space="preserve"> by</w:t>
      </w:r>
      <w:r w:rsidRPr="007C49C1">
        <w:rPr>
          <w:rFonts w:asciiTheme="minorHAnsi" w:hAnsiTheme="minorHAnsi" w:cstheme="minorHAnsi"/>
          <w:sz w:val="16"/>
        </w:rPr>
        <w:t xml:space="preserve"> the </w:t>
      </w:r>
      <w:r w:rsidRPr="007C49C1">
        <w:rPr>
          <w:rStyle w:val="StyleUnderline"/>
          <w:rFonts w:asciiTheme="minorHAnsi" w:hAnsiTheme="minorHAnsi" w:cstheme="minorHAnsi"/>
        </w:rPr>
        <w:t>first-comers</w:t>
      </w:r>
      <w:r w:rsidRPr="007C49C1">
        <w:rPr>
          <w:rFonts w:asciiTheme="minorHAnsi" w:hAnsiTheme="minorHAnsi" w:cstheme="minorHAnsi"/>
          <w:sz w:val="16"/>
        </w:rPr>
        <w:t xml:space="preserve"> – the developed countries – </w:t>
      </w:r>
      <w:r w:rsidRPr="007C49C1">
        <w:rPr>
          <w:rStyle w:val="StyleUnderline"/>
          <w:rFonts w:asciiTheme="minorHAnsi" w:hAnsiTheme="minorHAnsi" w:cstheme="minorHAnsi"/>
        </w:rPr>
        <w:t>of</w:t>
      </w:r>
      <w:r w:rsidRPr="007C49C1">
        <w:rPr>
          <w:rFonts w:asciiTheme="minorHAnsi" w:hAnsiTheme="minorHAnsi" w:cstheme="minorHAnsi"/>
          <w:sz w:val="16"/>
        </w:rPr>
        <w:t xml:space="preserve"> the </w:t>
      </w:r>
      <w:r w:rsidRPr="007C49C1">
        <w:rPr>
          <w:rStyle w:val="StyleUnderline"/>
          <w:rFonts w:asciiTheme="minorHAnsi" w:hAnsiTheme="minorHAnsi" w:cstheme="minorHAnsi"/>
        </w:rPr>
        <w:t>orbit</w:t>
      </w:r>
      <w:r w:rsidRPr="007C49C1">
        <w:rPr>
          <w:rFonts w:asciiTheme="minorHAnsi" w:hAnsiTheme="minorHAnsi" w:cstheme="minorHAnsi"/>
          <w:sz w:val="16"/>
        </w:rPr>
        <w:t xml:space="preserve"> and the frequencies </w:t>
      </w:r>
      <w:r w:rsidRPr="007C49C1">
        <w:rPr>
          <w:rStyle w:val="StyleUnderline"/>
          <w:rFonts w:asciiTheme="minorHAnsi" w:hAnsiTheme="minorHAnsi" w:cstheme="minorHAnsi"/>
          <w:highlight w:val="green"/>
        </w:rPr>
        <w:t>is protected by Space Law</w:t>
      </w:r>
      <w:r w:rsidRPr="007C49C1">
        <w:rPr>
          <w:rFonts w:asciiTheme="minorHAnsi" w:hAnsiTheme="minorHAnsi" w:cstheme="minorHAnsi"/>
          <w:sz w:val="16"/>
        </w:rPr>
        <w:t xml:space="preserve"> and the International Telecommunications Law.</w:t>
      </w:r>
      <w:r w:rsidRPr="007C49C1">
        <w:rPr>
          <w:rStyle w:val="StyleUnderline"/>
          <w:rFonts w:asciiTheme="minorHAnsi" w:hAnsiTheme="minorHAnsi" w:cstheme="minorHAnsi"/>
        </w:rPr>
        <w:t xml:space="preserve"> The challenge by developing countries of grabbing</w:t>
      </w:r>
      <w:r w:rsidRPr="007C49C1">
        <w:rPr>
          <w:rFonts w:asciiTheme="minorHAnsi" w:hAnsiTheme="minorHAnsi" w:cstheme="minorHAnsi"/>
          <w:sz w:val="16"/>
        </w:rPr>
        <w:t xml:space="preserve"> these </w:t>
      </w:r>
      <w:r w:rsidRPr="007C49C1">
        <w:rPr>
          <w:rStyle w:val="StyleUnderline"/>
          <w:rFonts w:asciiTheme="minorHAnsi" w:hAnsiTheme="minorHAnsi" w:cstheme="minorHAnsi"/>
        </w:rPr>
        <w:t>resources is</w:t>
      </w:r>
      <w:r w:rsidRPr="007C49C1">
        <w:rPr>
          <w:rFonts w:asciiTheme="minorHAnsi" w:hAnsiTheme="minorHAnsi" w:cstheme="minorHAnsi"/>
          <w:sz w:val="16"/>
        </w:rPr>
        <w:t xml:space="preserve"> therefore </w:t>
      </w:r>
      <w:r w:rsidRPr="007C49C1">
        <w:rPr>
          <w:rStyle w:val="Emphasis"/>
          <w:rFonts w:asciiTheme="minorHAnsi" w:hAnsiTheme="minorHAnsi" w:cstheme="minorHAnsi"/>
        </w:rPr>
        <w:t>unjustified</w:t>
      </w:r>
      <w:r w:rsidRPr="007C49C1">
        <w:rPr>
          <w:rStyle w:val="StyleUnderline"/>
          <w:rFonts w:asciiTheme="minorHAnsi" w:hAnsiTheme="minorHAnsi" w:cstheme="minorHAnsi"/>
        </w:rPr>
        <w:t xml:space="preserve"> on the basis of existing law. Denying</w:t>
      </w:r>
      <w:r w:rsidRPr="007C49C1">
        <w:rPr>
          <w:rFonts w:asciiTheme="minorHAnsi" w:hAnsiTheme="minorHAnsi" w:cstheme="minorHAnsi"/>
          <w:sz w:val="16"/>
        </w:rPr>
        <w:t xml:space="preserve"> new </w:t>
      </w:r>
      <w:r w:rsidRPr="007C49C1">
        <w:rPr>
          <w:rStyle w:val="StyleUnderline"/>
          <w:rFonts w:asciiTheme="minorHAnsi" w:hAnsiTheme="minorHAnsi" w:cstheme="minorHAnsi"/>
        </w:rPr>
        <w:t xml:space="preserve">entrants geostationary-access or </w:t>
      </w:r>
      <w:r w:rsidRPr="007C49C1">
        <w:rPr>
          <w:rStyle w:val="StyleUnderline"/>
          <w:rFonts w:asciiTheme="minorHAnsi" w:hAnsiTheme="minorHAnsi" w:cstheme="minorHAnsi"/>
          <w:highlight w:val="green"/>
        </w:rPr>
        <w:t xml:space="preserve">making access more difficult </w:t>
      </w:r>
      <w:r w:rsidRPr="007C49C1">
        <w:rPr>
          <w:rStyle w:val="Emphasis"/>
          <w:rFonts w:asciiTheme="minorHAnsi" w:hAnsiTheme="minorHAnsi" w:cstheme="minorHAnsi"/>
          <w:highlight w:val="green"/>
        </w:rPr>
        <w:t>does not constitute appropriation</w:t>
      </w:r>
      <w:r w:rsidRPr="007C49C1">
        <w:rPr>
          <w:rFonts w:asciiTheme="minorHAnsi" w:hAnsiTheme="minorHAnsi" w:cstheme="minorHAnsi"/>
          <w:sz w:val="16"/>
        </w:rPr>
        <w:t xml:space="preserve">; </w:t>
      </w:r>
      <w:r w:rsidRPr="007C49C1">
        <w:rPr>
          <w:rStyle w:val="StyleUnderline"/>
          <w:rFonts w:asciiTheme="minorHAnsi" w:hAnsiTheme="minorHAnsi" w:cstheme="minorHAnsi"/>
        </w:rPr>
        <w:t xml:space="preserve">it simply </w:t>
      </w:r>
      <w:r w:rsidRPr="007C49C1">
        <w:rPr>
          <w:rStyle w:val="Emphasis"/>
          <w:rFonts w:asciiTheme="minorHAnsi" w:hAnsiTheme="minorHAnsi" w:cstheme="minorHAnsi"/>
        </w:rPr>
        <w:t>results from</w:t>
      </w:r>
      <w:r w:rsidRPr="007C49C1">
        <w:rPr>
          <w:rStyle w:val="StyleUnderline"/>
          <w:rFonts w:asciiTheme="minorHAnsi" w:hAnsiTheme="minorHAnsi" w:cstheme="minorHAnsi"/>
        </w:rPr>
        <w:t xml:space="preserve"> </w:t>
      </w:r>
      <w:r w:rsidRPr="007C49C1">
        <w:rPr>
          <w:rStyle w:val="Emphasis"/>
          <w:rFonts w:asciiTheme="minorHAnsi" w:hAnsiTheme="minorHAnsi" w:cstheme="minorHAnsi"/>
        </w:rPr>
        <w:t>the</w:t>
      </w:r>
      <w:r w:rsidRPr="007C49C1">
        <w:rPr>
          <w:rFonts w:asciiTheme="minorHAnsi" w:hAnsiTheme="minorHAnsi" w:cstheme="minorHAnsi"/>
          <w:sz w:val="16"/>
        </w:rPr>
        <w:t xml:space="preserve"> traditional system of </w:t>
      </w:r>
      <w:r w:rsidRPr="007C49C1">
        <w:rPr>
          <w:rStyle w:val="Emphasis"/>
          <w:rFonts w:asciiTheme="minorHAnsi" w:hAnsiTheme="minorHAnsi" w:cstheme="minorHAnsi"/>
        </w:rPr>
        <w:t>distribution of access rights.</w:t>
      </w:r>
      <w:r w:rsidRPr="007C49C1">
        <w:rPr>
          <w:rStyle w:val="StyleUnderline"/>
          <w:rFonts w:asciiTheme="minorHAnsi" w:hAnsiTheme="minorHAnsi" w:cstheme="minorHAnsi"/>
        </w:rPr>
        <w:t xml:space="preserve"> The </w:t>
      </w:r>
      <w:r w:rsidRPr="007C49C1">
        <w:rPr>
          <w:rStyle w:val="StyleUnderline"/>
          <w:rFonts w:asciiTheme="minorHAnsi" w:hAnsiTheme="minorHAnsi" w:cstheme="minorHAnsi"/>
          <w:highlight w:val="green"/>
        </w:rPr>
        <w:t>practice</w:t>
      </w:r>
      <w:r w:rsidRPr="007C49C1">
        <w:rPr>
          <w:rStyle w:val="StyleUnderline"/>
          <w:rFonts w:asciiTheme="minorHAnsi" w:hAnsiTheme="minorHAnsi" w:cstheme="minorHAnsi"/>
        </w:rPr>
        <w:t xml:space="preserve"> of developed States </w:t>
      </w:r>
      <w:r w:rsidRPr="007C49C1">
        <w:rPr>
          <w:rStyle w:val="StyleUnderline"/>
          <w:rFonts w:asciiTheme="minorHAnsi" w:hAnsiTheme="minorHAnsi" w:cstheme="minorHAnsi"/>
          <w:highlight w:val="green"/>
        </w:rPr>
        <w:t xml:space="preserve">is based on </w:t>
      </w:r>
      <w:r w:rsidRPr="007C49C1">
        <w:rPr>
          <w:rStyle w:val="Emphasis"/>
          <w:rFonts w:asciiTheme="minorHAnsi" w:hAnsiTheme="minorHAnsi" w:cstheme="minorHAnsi"/>
          <w:highlight w:val="green"/>
        </w:rPr>
        <w:t>free</w:t>
      </w:r>
      <w:r w:rsidRPr="007C49C1">
        <w:rPr>
          <w:rStyle w:val="StyleUnderline"/>
          <w:rFonts w:asciiTheme="minorHAnsi" w:hAnsiTheme="minorHAnsi" w:cstheme="minorHAnsi"/>
          <w:highlight w:val="green"/>
        </w:rPr>
        <w:t xml:space="preserve"> </w:t>
      </w:r>
      <w:r w:rsidRPr="007C49C1">
        <w:rPr>
          <w:rStyle w:val="Emphasis"/>
          <w:rFonts w:asciiTheme="minorHAnsi" w:hAnsiTheme="minorHAnsi" w:cstheme="minorHAnsi"/>
          <w:highlight w:val="green"/>
        </w:rPr>
        <w:t>access</w:t>
      </w:r>
      <w:r w:rsidRPr="007C49C1">
        <w:rPr>
          <w:rStyle w:val="StyleUnderline"/>
          <w:rFonts w:asciiTheme="minorHAnsi" w:hAnsiTheme="minorHAnsi" w:cstheme="minorHAnsi"/>
          <w:highlight w:val="green"/>
        </w:rPr>
        <w:t xml:space="preserve"> and </w:t>
      </w:r>
      <w:r w:rsidRPr="007C49C1">
        <w:rPr>
          <w:rStyle w:val="Emphasis"/>
          <w:rFonts w:asciiTheme="minorHAnsi" w:hAnsiTheme="minorHAnsi" w:cstheme="minorHAnsi"/>
          <w:highlight w:val="green"/>
        </w:rPr>
        <w:t>priority</w:t>
      </w:r>
      <w:r w:rsidRPr="007C49C1">
        <w:rPr>
          <w:rStyle w:val="StyleUnderline"/>
          <w:rFonts w:asciiTheme="minorHAnsi" w:hAnsiTheme="minorHAnsi" w:cstheme="minorHAnsi"/>
        </w:rPr>
        <w:t xml:space="preserve"> given to the first satellites placed in geostationary orbit.</w:t>
      </w:r>
    </w:p>
    <w:p w14:paraId="4D85D5D5" w14:textId="77777777" w:rsidR="009409BA" w:rsidRPr="007C49C1" w:rsidRDefault="009409BA" w:rsidP="009409BA">
      <w:pPr>
        <w:pStyle w:val="Heading4"/>
        <w:rPr>
          <w:rFonts w:asciiTheme="minorHAnsi" w:hAnsiTheme="minorHAnsi" w:cstheme="minorHAnsi"/>
        </w:rPr>
      </w:pPr>
      <w:r w:rsidRPr="007C49C1">
        <w:rPr>
          <w:rFonts w:asciiTheme="minorHAnsi" w:hAnsiTheme="minorHAnsi" w:cstheme="minorHAnsi"/>
        </w:rPr>
        <w:t>Past international legal precedent is the only way to resolve legal ambiguities of space law and terminology – reject random lawyers writing their aff is topical</w:t>
      </w:r>
    </w:p>
    <w:p w14:paraId="22691C8E" w14:textId="77777777" w:rsidR="009409BA" w:rsidRPr="007C49C1" w:rsidRDefault="009409BA" w:rsidP="009409BA">
      <w:pPr>
        <w:spacing w:line="257" w:lineRule="auto"/>
        <w:rPr>
          <w:rStyle w:val="Emphasis"/>
          <w:rFonts w:asciiTheme="minorHAnsi" w:eastAsia="Calibri" w:hAnsiTheme="minorHAnsi" w:cstheme="minorHAnsi"/>
          <w:b w:val="0"/>
          <w:iCs w:val="0"/>
          <w:sz w:val="22"/>
        </w:rPr>
      </w:pPr>
      <w:r w:rsidRPr="007C49C1">
        <w:rPr>
          <w:rFonts w:asciiTheme="minorHAnsi" w:eastAsia="Calibri" w:hAnsiTheme="minorHAnsi" w:cstheme="minorHAnsi"/>
          <w:b/>
        </w:rPr>
        <w:t>Trapp 13</w:t>
      </w:r>
      <w:r w:rsidRPr="007C49C1">
        <w:rPr>
          <w:rFonts w:asciiTheme="minorHAnsi" w:eastAsia="Calibri" w:hAnsiTheme="minorHAnsi" w:cstheme="minorHAnsi"/>
        </w:rPr>
        <w:t xml:space="preserve"> (TIMOTHY JUSTIN TRAPP, JD Candidate @ UIUC Law, ‘13, TAKING UP SPACE BY ANY OTHER MEANS: COMING TO TERMS WITH THE NONAPPROPRIATION ARTICLE OF THE OUTER SPACE TREATY UNIVERSITY OF ILLINOIS LAW REVIEW [Vol. 2013 No. 4])//DebateDrills RD</w:t>
      </w:r>
    </w:p>
    <w:p w14:paraId="357934B3" w14:textId="77777777" w:rsidR="009409BA" w:rsidRPr="007C49C1" w:rsidRDefault="009409BA" w:rsidP="009409BA">
      <w:pPr>
        <w:spacing w:after="0" w:line="240" w:lineRule="auto"/>
        <w:rPr>
          <w:rStyle w:val="Emphasis"/>
          <w:rFonts w:asciiTheme="minorHAnsi" w:hAnsiTheme="minorHAnsi" w:cstheme="minorHAnsi"/>
        </w:rPr>
      </w:pPr>
      <w:r w:rsidRPr="007C49C1">
        <w:rPr>
          <w:rStyle w:val="Emphasis"/>
          <w:rFonts w:asciiTheme="minorHAnsi" w:hAnsiTheme="minorHAnsi" w:cstheme="minorHAnsi"/>
        </w:rPr>
        <w:t>As commercial space flight becomes more and more prevalent,153 the question of whether private entities can appropriate property in space becomes very important</w:t>
      </w:r>
      <w:r w:rsidRPr="007C49C1">
        <w:rPr>
          <w:rFonts w:asciiTheme="minorHAnsi" w:eastAsia="Times New Roman" w:hAnsiTheme="minorHAnsi" w:cstheme="minorHAnsi"/>
          <w:sz w:val="24"/>
        </w:rPr>
        <w:t xml:space="preserve">.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w:t>
      </w:r>
      <w:r w:rsidRPr="007C49C1">
        <w:rPr>
          <w:rStyle w:val="Emphasis"/>
          <w:rFonts w:asciiTheme="minorHAnsi" w:hAnsiTheme="minorHAnsi" w:cstheme="minorHAnsi"/>
        </w:rPr>
        <w:t>This is because the only value that lies in recognition of a claim is the ability to have that claim enforced.156 If a nation recognized and enforced such a claim, this enforcement would constitute state action</w:t>
      </w:r>
      <w:r w:rsidRPr="007C49C1">
        <w:rPr>
          <w:rFonts w:asciiTheme="minorHAnsi" w:eastAsia="Times New Roman" w:hAnsiTheme="minorHAnsi" w:cstheme="minorHAnsi"/>
          <w:sz w:val="24"/>
        </w:rPr>
        <w:t xml:space="preserve">.157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t>
      </w:r>
      <w:r w:rsidRPr="007C49C1">
        <w:rPr>
          <w:rStyle w:val="Emphasis"/>
          <w:rFonts w:asciiTheme="minorHAnsi" w:hAnsiTheme="minorHAnsi" w:cstheme="minorHAnsi"/>
        </w:rPr>
        <w:t xml:space="preserve">While this nonappropriation principle is great for allowing free access to space, thereby encouraging research and development in the </w:t>
      </w:r>
      <w:r w:rsidRPr="007C49C1">
        <w:rPr>
          <w:rStyle w:val="Emphasis"/>
          <w:rFonts w:asciiTheme="minorHAnsi" w:hAnsiTheme="minorHAnsi" w:cstheme="minorHAnsi"/>
        </w:rPr>
        <w:lastRenderedPageBreak/>
        <w:t>field, it makes it difficult to create or police a solution to the space debris problem.</w:t>
      </w:r>
      <w:r w:rsidRPr="007C49C1">
        <w:rPr>
          <w:rFonts w:asciiTheme="minorHAnsi" w:eastAsia="Times New Roman" w:hAnsiTheme="minorHAnsi" w:cstheme="minorHAnsi"/>
          <w:sz w:val="24"/>
        </w:rPr>
        <w:t xml:space="preserve"> A viable solution will have to work without becoming an appropriation. </w:t>
      </w:r>
      <w:r w:rsidRPr="007C49C1">
        <w:rPr>
          <w:rStyle w:val="Emphasis"/>
          <w:rFonts w:asciiTheme="minorHAnsi" w:hAnsiTheme="minorHAnsi" w:cstheme="minorHAnsi"/>
          <w:highlight w:val="green"/>
        </w:rPr>
        <w:t>There is</w:t>
      </w:r>
      <w:r w:rsidRPr="007C49C1">
        <w:rPr>
          <w:rStyle w:val="Emphasis"/>
          <w:rFonts w:asciiTheme="minorHAnsi" w:hAnsiTheme="minorHAnsi" w:cstheme="minorHAnsi"/>
        </w:rPr>
        <w:t xml:space="preserve">, however, very </w:t>
      </w:r>
      <w:r w:rsidRPr="007C49C1">
        <w:rPr>
          <w:rStyle w:val="Emphasis"/>
          <w:rFonts w:asciiTheme="minorHAnsi" w:hAnsiTheme="minorHAnsi" w:cstheme="minorHAnsi"/>
          <w:highlight w:val="green"/>
        </w:rPr>
        <w:t>little substantive law on what</w:t>
      </w:r>
      <w:r w:rsidRPr="007C49C1">
        <w:rPr>
          <w:rStyle w:val="Emphasis"/>
          <w:rFonts w:asciiTheme="minorHAnsi" w:hAnsiTheme="minorHAnsi" w:cstheme="minorHAnsi"/>
        </w:rPr>
        <w:t xml:space="preserve"> actually </w:t>
      </w:r>
      <w:r w:rsidRPr="007C49C1">
        <w:rPr>
          <w:rStyle w:val="Emphasis"/>
          <w:rFonts w:asciiTheme="minorHAnsi" w:hAnsiTheme="minorHAnsi" w:cstheme="minorHAnsi"/>
          <w:highlight w:val="green"/>
        </w:rPr>
        <w:t>counts as appropriation in</w:t>
      </w:r>
      <w:r w:rsidRPr="007C49C1">
        <w:rPr>
          <w:rStyle w:val="Emphasis"/>
          <w:rFonts w:asciiTheme="minorHAnsi" w:hAnsiTheme="minorHAnsi" w:cstheme="minorHAnsi"/>
        </w:rPr>
        <w:t xml:space="preserve"> the context of </w:t>
      </w:r>
      <w:r w:rsidRPr="007C49C1">
        <w:rPr>
          <w:rStyle w:val="Emphasis"/>
          <w:rFonts w:asciiTheme="minorHAnsi" w:hAnsiTheme="minorHAnsi" w:cstheme="minorHAnsi"/>
          <w:highlight w:val="green"/>
        </w:rPr>
        <w:t>space.</w:t>
      </w:r>
      <w:r w:rsidRPr="007C49C1">
        <w:rPr>
          <w:rFonts w:asciiTheme="minorHAnsi" w:eastAsia="Times New Roman" w:hAnsiTheme="minorHAnsi" w:cstheme="minorHAnsi"/>
          <w:sz w:val="24"/>
          <w:highlight w:val="green"/>
        </w:rPr>
        <w:t>161</w:t>
      </w:r>
      <w:r w:rsidRPr="007C49C1">
        <w:rPr>
          <w:rFonts w:asciiTheme="minorHAnsi" w:eastAsia="Times New Roman" w:hAnsiTheme="minorHAnsi" w:cstheme="minorHAnsi"/>
          <w:sz w:val="24"/>
        </w:rPr>
        <w:t xml:space="preserve"> So, </w:t>
      </w:r>
      <w:r w:rsidRPr="007C49C1">
        <w:rPr>
          <w:rStyle w:val="Emphasis"/>
          <w:rFonts w:asciiTheme="minorHAnsi" w:hAnsiTheme="minorHAnsi" w:cstheme="minorHAnsi"/>
          <w:highlight w:val="green"/>
        </w:rPr>
        <w:t>the best way to see what is and is not allowed is to look both at</w:t>
      </w:r>
      <w:r w:rsidRPr="007C49C1">
        <w:rPr>
          <w:rStyle w:val="Emphasis"/>
          <w:rFonts w:asciiTheme="minorHAnsi" w:hAnsiTheme="minorHAnsi" w:cstheme="minorHAnsi"/>
        </w:rPr>
        <w:t xml:space="preserve"> the </w:t>
      </w:r>
      <w:r w:rsidRPr="007C49C1">
        <w:rPr>
          <w:rStyle w:val="Emphasis"/>
          <w:rFonts w:asciiTheme="minorHAnsi" w:hAnsiTheme="minorHAnsi" w:cstheme="minorHAnsi"/>
          <w:highlight w:val="green"/>
        </w:rPr>
        <w:t>general international law regarding appropriations and</w:t>
      </w:r>
      <w:r w:rsidRPr="007C49C1">
        <w:rPr>
          <w:rStyle w:val="Emphasis"/>
          <w:rFonts w:asciiTheme="minorHAnsi" w:hAnsiTheme="minorHAnsi" w:cstheme="minorHAnsi"/>
        </w:rPr>
        <w:t xml:space="preserve"> to look at the </w:t>
      </w:r>
      <w:r w:rsidRPr="007C49C1">
        <w:rPr>
          <w:rStyle w:val="Emphasis"/>
          <w:rFonts w:asciiTheme="minorHAnsi" w:hAnsiTheme="minorHAnsi" w:cstheme="minorHAnsi"/>
          <w:highlight w:val="green"/>
        </w:rPr>
        <w:t xml:space="preserve">past actions of space actors to see what has been allowed (or at least tolerated) and what has been </w:t>
      </w:r>
      <w:r w:rsidRPr="007C49C1">
        <w:rPr>
          <w:rStyle w:val="Emphasis"/>
          <w:rFonts w:asciiTheme="minorHAnsi" w:hAnsiTheme="minorHAnsi" w:cstheme="minorHAnsi"/>
          <w:b w:val="0"/>
          <w:bCs/>
          <w:highlight w:val="green"/>
        </w:rPr>
        <w:t>prohibite</w:t>
      </w:r>
      <w:r w:rsidRPr="007C49C1">
        <w:rPr>
          <w:rStyle w:val="Emphasis"/>
          <w:rFonts w:asciiTheme="minorHAnsi" w:hAnsiTheme="minorHAnsi" w:cstheme="minorHAnsi"/>
          <w:b w:val="0"/>
          <w:bCs/>
        </w:rPr>
        <w:t>d</w:t>
      </w:r>
      <w:r w:rsidRPr="007C49C1">
        <w:rPr>
          <w:rStyle w:val="Emphasis"/>
          <w:rFonts w:asciiTheme="minorHAnsi" w:hAnsiTheme="minorHAnsi" w:cstheme="minorHAnsi"/>
        </w:rPr>
        <w:t xml:space="preserve"> or rejected. </w:t>
      </w:r>
    </w:p>
    <w:p w14:paraId="05E78AF3" w14:textId="77777777" w:rsidR="009409BA" w:rsidRDefault="009409BA" w:rsidP="009409BA">
      <w:pPr>
        <w:rPr>
          <w:rFonts w:asciiTheme="minorHAnsi" w:hAnsiTheme="minorHAnsi" w:cstheme="minorHAnsi"/>
          <w:u w:val="single"/>
        </w:rPr>
      </w:pPr>
    </w:p>
    <w:p w14:paraId="1ECA508A" w14:textId="77777777" w:rsidR="009409BA" w:rsidRPr="007C49C1" w:rsidRDefault="009409BA" w:rsidP="009409BA">
      <w:pPr>
        <w:pStyle w:val="Heading4"/>
        <w:rPr>
          <w:u w:val="single"/>
        </w:rPr>
      </w:pPr>
      <w:r>
        <w:t xml:space="preserve">Precision comes first and link turns predictable limits – the </w:t>
      </w:r>
      <w:r w:rsidRPr="006A041E">
        <w:t xml:space="preserve">resolution is the only predictable stasis point for dividing ground—any deviation justifies the aff arbitrarily jettisoning words in the resolution at their whim which decks negative ground and preparation because the aff is no longer bounded by </w:t>
      </w:r>
      <w:r>
        <w:t>a predictable stasis point.</w:t>
      </w:r>
    </w:p>
    <w:p w14:paraId="528083D1" w14:textId="77777777" w:rsidR="009409BA" w:rsidRDefault="009409BA" w:rsidP="009409BA">
      <w:pPr>
        <w:rPr>
          <w:rFonts w:asciiTheme="minorHAnsi" w:hAnsiTheme="minorHAnsi" w:cstheme="minorHAnsi"/>
        </w:rPr>
      </w:pPr>
    </w:p>
    <w:p w14:paraId="274DBFEB" w14:textId="77777777" w:rsidR="009409BA" w:rsidRDefault="009409BA" w:rsidP="009409BA">
      <w:pPr>
        <w:pStyle w:val="Heading4"/>
        <w:rPr>
          <w:rFonts w:asciiTheme="minorHAnsi" w:hAnsiTheme="minorHAnsi" w:cstheme="minorHAnsi"/>
        </w:rPr>
      </w:pPr>
      <w:r w:rsidRPr="006A041E">
        <w:rPr>
          <w:rFonts w:asciiTheme="minorHAnsi" w:hAnsiTheme="minorHAnsi" w:cstheme="minorHAnsi"/>
        </w:rPr>
        <w:t xml:space="preserve">Predictable limits—including satellite slots offers huge explosion in the topic since they get permutations of different satellite systems – LEO MEO and </w:t>
      </w:r>
      <w:r>
        <w:rPr>
          <w:rFonts w:asciiTheme="minorHAnsi" w:hAnsiTheme="minorHAnsi" w:cstheme="minorHAnsi"/>
        </w:rPr>
        <w:t>G</w:t>
      </w:r>
      <w:r w:rsidRPr="006A041E">
        <w:rPr>
          <w:rFonts w:asciiTheme="minorHAnsi" w:hAnsiTheme="minorHAnsi" w:cstheme="minorHAnsi"/>
        </w:rPr>
        <w:t xml:space="preserve">EO, plus different companies, plus sizes of constellations, et cetera. </w:t>
      </w:r>
      <w:r>
        <w:rPr>
          <w:rFonts w:asciiTheme="minorHAnsi" w:hAnsiTheme="minorHAnsi" w:cstheme="minorHAnsi"/>
        </w:rPr>
        <w:t>Letting temporary occupation be appropriation is a limits diaster - a</w:t>
      </w:r>
      <w:r w:rsidRPr="00CB481C">
        <w:rPr>
          <w:rFonts w:asciiTheme="minorHAnsi" w:hAnsiTheme="minorHAnsi" w:cstheme="minorHAnsi"/>
        </w:rPr>
        <w:t xml:space="preserve">ny aff about a single space ship, satellite, </w:t>
      </w:r>
      <w:r>
        <w:rPr>
          <w:rFonts w:asciiTheme="minorHAnsi" w:hAnsiTheme="minorHAnsi" w:cstheme="minorHAnsi"/>
        </w:rPr>
        <w:t xml:space="preserve">probe, </w:t>
      </w:r>
      <w:r w:rsidRPr="00CB481C">
        <w:rPr>
          <w:rFonts w:asciiTheme="minorHAnsi" w:hAnsiTheme="minorHAnsi" w:cstheme="minorHAnsi"/>
        </w:rPr>
        <w:t>or weapon would be T</w:t>
      </w:r>
      <w:r>
        <w:rPr>
          <w:rFonts w:asciiTheme="minorHAnsi" w:hAnsiTheme="minorHAnsi" w:cstheme="minorHAnsi"/>
        </w:rPr>
        <w:t xml:space="preserve"> because they temporarily occupy space. </w:t>
      </w:r>
      <w:r w:rsidRPr="006A041E">
        <w:rPr>
          <w:rFonts w:asciiTheme="minorHAnsi" w:hAnsiTheme="minorHAnsi" w:cstheme="minorHAnsi"/>
        </w:rPr>
        <w:t xml:space="preserve">Limits explodes neg prep burden and draws un-reciprocal lines of debate, where the aff is always ahead, turns their pragmatics offense </w:t>
      </w:r>
    </w:p>
    <w:p w14:paraId="6CC86FC9" w14:textId="77777777" w:rsidR="009409BA" w:rsidRDefault="009409BA" w:rsidP="009409BA">
      <w:pPr>
        <w:rPr>
          <w:rFonts w:asciiTheme="minorHAnsi" w:hAnsiTheme="minorHAnsi" w:cstheme="minorHAnsi"/>
        </w:rPr>
      </w:pPr>
    </w:p>
    <w:p w14:paraId="607574EB" w14:textId="77777777" w:rsidR="009409BA" w:rsidRDefault="009409BA" w:rsidP="009409BA">
      <w:pPr>
        <w:pStyle w:val="Heading4"/>
        <w:rPr>
          <w:rFonts w:asciiTheme="minorHAnsi" w:eastAsia="Times New Roman" w:hAnsiTheme="minorHAnsi" w:cstheme="minorHAnsi"/>
        </w:rPr>
      </w:pPr>
      <w:r w:rsidRPr="006A041E">
        <w:rPr>
          <w:rFonts w:asciiTheme="minorHAnsi" w:eastAsia="Times New Roman" w:hAnsiTheme="minorHAnsi" w:cstheme="minorHAnsi"/>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151341CD" w14:textId="477A18AF" w:rsidR="009409BA" w:rsidRDefault="00171474" w:rsidP="009409BA">
      <w:pPr>
        <w:rPr>
          <w:rFonts w:asciiTheme="minorHAnsi" w:hAnsiTheme="minorHAnsi" w:cstheme="minorHAnsi"/>
        </w:rPr>
      </w:pPr>
      <w:r>
        <w:rPr>
          <w:rFonts w:asciiTheme="minorHAnsi" w:hAnsiTheme="minorHAnsi" w:cstheme="minorHAnsi"/>
        </w:rPr>
        <w:t xml:space="preserve">Dtd – no arg + norms </w:t>
      </w:r>
    </w:p>
    <w:p w14:paraId="3211C3EC" w14:textId="37473E73" w:rsidR="008A541E" w:rsidRPr="007C49C1" w:rsidRDefault="008A541E" w:rsidP="009409BA">
      <w:pPr>
        <w:rPr>
          <w:rFonts w:asciiTheme="minorHAnsi" w:hAnsiTheme="minorHAnsi" w:cstheme="minorHAnsi"/>
        </w:rPr>
      </w:pPr>
      <w:r>
        <w:rPr>
          <w:rFonts w:asciiTheme="minorHAnsi" w:hAnsiTheme="minorHAnsi" w:cstheme="minorHAnsi"/>
        </w:rPr>
        <w:t>No rvis</w:t>
      </w:r>
    </w:p>
    <w:p w14:paraId="128CE628" w14:textId="0CA6A79C" w:rsidR="009409BA" w:rsidRDefault="00BA07D0" w:rsidP="009409BA">
      <w:r>
        <w:t>Def whhat the entire aff is abt – if we win sats arent t vote neg on presumption – also applies to the only other exmpalin space cuz ehalisa aslo not permenent</w:t>
      </w:r>
    </w:p>
    <w:p w14:paraId="07059E13" w14:textId="63013BB8" w:rsidR="00171474" w:rsidRPr="00E40BE2" w:rsidRDefault="00171474" w:rsidP="0000662B">
      <w:bookmarkStart w:id="0" w:name="_Hlk93151080"/>
    </w:p>
    <w:bookmarkEnd w:id="0"/>
    <w:p w14:paraId="29DF3C4B" w14:textId="77777777" w:rsidR="0000662B" w:rsidRPr="00E40BE2" w:rsidRDefault="0000662B" w:rsidP="0000662B">
      <w:pPr>
        <w:pStyle w:val="Heading3"/>
        <w:rPr>
          <w:rFonts w:cs="Calibri"/>
        </w:rPr>
      </w:pPr>
      <w:r w:rsidRPr="00E40BE2">
        <w:rPr>
          <w:rFonts w:cs="Calibri"/>
        </w:rPr>
        <w:lastRenderedPageBreak/>
        <w:t>New Affs Bad</w:t>
      </w:r>
    </w:p>
    <w:p w14:paraId="7418C1E4" w14:textId="77777777" w:rsidR="0000662B" w:rsidRPr="00E40BE2" w:rsidRDefault="0000662B" w:rsidP="0000662B">
      <w:pPr>
        <w:pStyle w:val="Heading4"/>
        <w:rPr>
          <w:rFonts w:cs="Calibri"/>
        </w:rPr>
      </w:pPr>
      <w:r w:rsidRPr="00E40BE2">
        <w:rPr>
          <w:rFonts w:cs="Calibri"/>
        </w:rPr>
        <w:t>Interpretation—the aff must disclose the plan text, framework, and advantage areas 30 minutes before the round. To clarify, disclosure can occur on the wiki or over message.</w:t>
      </w:r>
    </w:p>
    <w:p w14:paraId="74D32DF4" w14:textId="77777777" w:rsidR="0000662B" w:rsidRPr="00E40BE2" w:rsidRDefault="0000662B" w:rsidP="0000662B"/>
    <w:p w14:paraId="6496D9A8" w14:textId="77777777" w:rsidR="0000662B" w:rsidRPr="00E40BE2" w:rsidRDefault="0000662B" w:rsidP="0000662B">
      <w:pPr>
        <w:pStyle w:val="Heading4"/>
        <w:rPr>
          <w:rFonts w:cs="Calibri"/>
        </w:rPr>
      </w:pPr>
      <w:r w:rsidRPr="00E40BE2">
        <w:rPr>
          <w:rFonts w:cs="Calibri"/>
        </w:rPr>
        <w:t>Violation—they didn’t</w:t>
      </w:r>
    </w:p>
    <w:p w14:paraId="0A28F127" w14:textId="77777777" w:rsidR="0000662B" w:rsidRPr="00E40BE2" w:rsidRDefault="0000662B" w:rsidP="0000662B"/>
    <w:p w14:paraId="5FB826F4" w14:textId="77777777" w:rsidR="0000662B" w:rsidRPr="00E40BE2" w:rsidRDefault="0000662B" w:rsidP="0000662B">
      <w:pPr>
        <w:pStyle w:val="Heading4"/>
        <w:rPr>
          <w:rFonts w:cs="Calibri"/>
        </w:rPr>
      </w:pPr>
      <w:bookmarkStart w:id="1" w:name="_Hlk12873938"/>
      <w:r w:rsidRPr="00E40BE2">
        <w:rPr>
          <w:rFonts w:cs="Calibri"/>
        </w:rPr>
        <w:t>Vote neg for prep and clash—two internal links—</w:t>
      </w:r>
      <w:r w:rsidRPr="00E40BE2">
        <w:rPr>
          <w:rFonts w:cs="Calibri"/>
          <w:u w:val="single"/>
        </w:rPr>
        <w:t>a) neg prep</w:t>
      </w:r>
      <w:r w:rsidRPr="00E40BE2">
        <w:rPr>
          <w:rFonts w:cs="Calibri"/>
        </w:rP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E40BE2">
        <w:rPr>
          <w:rFonts w:cs="Calibri"/>
          <w:u w:val="single"/>
        </w:rPr>
        <w:t>b) aff quality</w:t>
      </w:r>
      <w:r w:rsidRPr="00E40BE2">
        <w:rPr>
          <w:rFonts w:cs="Calibri"/>
        </w:rP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bookmarkEnd w:id="1"/>
    <w:p w14:paraId="36BB4AEA" w14:textId="77777777" w:rsidR="0000662B" w:rsidRPr="00E40BE2" w:rsidRDefault="0000662B" w:rsidP="0000662B"/>
    <w:p w14:paraId="7078CB0F" w14:textId="77777777" w:rsidR="00BA07D0" w:rsidRPr="009409BA" w:rsidRDefault="00BA07D0" w:rsidP="009409BA"/>
    <w:p w14:paraId="05DD119E" w14:textId="381F2D02" w:rsidR="00333579" w:rsidRDefault="00333579" w:rsidP="00333579">
      <w:pPr>
        <w:pStyle w:val="Heading3"/>
      </w:pPr>
      <w:r>
        <w:lastRenderedPageBreak/>
        <w:t>NC – CP</w:t>
      </w:r>
    </w:p>
    <w:p w14:paraId="5B0A06F5" w14:textId="1577D5A3" w:rsidR="00333579" w:rsidRDefault="00333579" w:rsidP="00333579">
      <w:pPr>
        <w:pStyle w:val="Heading4"/>
        <w:rPr>
          <w:rFonts w:asciiTheme="minorHAnsi" w:hAnsiTheme="minorHAnsi" w:cstheme="minorHAnsi"/>
        </w:rPr>
      </w:pPr>
      <w:r w:rsidRPr="00BE4B5F">
        <w:rPr>
          <w:rFonts w:asciiTheme="majorHAnsi" w:hAnsiTheme="majorHAnsi" w:cstheme="majorHAnsi"/>
        </w:rPr>
        <w:t xml:space="preserve">The Islamic Republic of Iran </w:t>
      </w:r>
      <w:r>
        <w:t xml:space="preserve">creating significant subsidies for private entites to create terrestrially accessible blockchain verification computing centers and cryptocurrency mining centers on the Moon is just. </w:t>
      </w:r>
      <w:r w:rsidRPr="00764705">
        <w:rPr>
          <w:rFonts w:asciiTheme="minorHAnsi" w:hAnsiTheme="minorHAnsi" w:cstheme="minorHAnsi"/>
        </w:rPr>
        <w:t xml:space="preserve">The appropriation of outer space by private entities in the </w:t>
      </w:r>
      <w:r w:rsidR="002B749C" w:rsidRPr="00BE4B5F">
        <w:rPr>
          <w:rFonts w:asciiTheme="majorHAnsi" w:hAnsiTheme="majorHAnsi" w:cstheme="majorHAnsi"/>
        </w:rPr>
        <w:t xml:space="preserve">The Islamic Republic of Iran </w:t>
      </w:r>
      <w:r>
        <w:rPr>
          <w:rFonts w:asciiTheme="minorHAnsi" w:hAnsiTheme="minorHAnsi" w:cstheme="minorHAnsi"/>
        </w:rPr>
        <w:t xml:space="preserve">for all other purposes </w:t>
      </w:r>
      <w:r w:rsidRPr="00764705">
        <w:rPr>
          <w:rFonts w:asciiTheme="minorHAnsi" w:hAnsiTheme="minorHAnsi" w:cstheme="minorHAnsi"/>
        </w:rPr>
        <w:t>is unjust.</w:t>
      </w:r>
    </w:p>
    <w:p w14:paraId="2AB9BAE7" w14:textId="77777777" w:rsidR="00333579" w:rsidRDefault="00333579" w:rsidP="00333579"/>
    <w:p w14:paraId="3243F0F5" w14:textId="77777777" w:rsidR="00333579" w:rsidRPr="0042124D" w:rsidRDefault="00333579" w:rsidP="00333579">
      <w:pPr>
        <w:pStyle w:val="Heading4"/>
      </w:pPr>
      <w:r>
        <w:t xml:space="preserve">The plan would </w:t>
      </w:r>
      <w:r>
        <w:rPr>
          <w:u w:val="single"/>
        </w:rPr>
        <w:t>destroy</w:t>
      </w:r>
      <w:r>
        <w:t xml:space="preserve"> the </w:t>
      </w:r>
      <w:r>
        <w:rPr>
          <w:u w:val="single"/>
        </w:rPr>
        <w:t>basic value</w:t>
      </w:r>
      <w:r>
        <w:t xml:space="preserve"> of crypto by making </w:t>
      </w:r>
      <w:r>
        <w:rPr>
          <w:u w:val="single"/>
        </w:rPr>
        <w:t>property rights</w:t>
      </w:r>
      <w:r>
        <w:t xml:space="preserve"> reliant on </w:t>
      </w:r>
      <w:r>
        <w:rPr>
          <w:u w:val="single"/>
        </w:rPr>
        <w:t>government approval</w:t>
      </w:r>
      <w:r>
        <w:t xml:space="preserve">, which nukes </w:t>
      </w:r>
      <w:r>
        <w:rPr>
          <w:u w:val="single"/>
        </w:rPr>
        <w:t>adoption</w:t>
      </w:r>
      <w:r>
        <w:t xml:space="preserve"> and </w:t>
      </w:r>
      <w:r>
        <w:rPr>
          <w:u w:val="single"/>
        </w:rPr>
        <w:t>value</w:t>
      </w:r>
      <w:r>
        <w:t xml:space="preserve"> – appropriation is </w:t>
      </w:r>
      <w:r>
        <w:rPr>
          <w:u w:val="single"/>
        </w:rPr>
        <w:t>key</w:t>
      </w:r>
    </w:p>
    <w:p w14:paraId="737FB3F4" w14:textId="77777777" w:rsidR="00333579" w:rsidRPr="0042124D" w:rsidRDefault="00333579" w:rsidP="00333579">
      <w:r w:rsidRPr="0042124D">
        <w:rPr>
          <w:rStyle w:val="Style13ptBold"/>
        </w:rPr>
        <w:t>Rule</w:t>
      </w:r>
      <w:r w:rsidRPr="0042124D">
        <w:t xml:space="preserve"> &amp; LeClair </w:t>
      </w:r>
      <w:r w:rsidRPr="0042124D">
        <w:rPr>
          <w:rStyle w:val="Style13ptBold"/>
        </w:rPr>
        <w:t>21</w:t>
      </w:r>
      <w:r w:rsidRPr="0042124D">
        <w:t xml:space="preserve"> [Dylan LeClair And Sam Rule  Bitcoin Magazine. "Bitcoin’s Private Property Rights."</w:t>
      </w:r>
      <w:r>
        <w:t xml:space="preserve"> https://www.nasdaq.com/articles/bitcoins-private-property-rights-2021-09-28]</w:t>
      </w:r>
    </w:p>
    <w:p w14:paraId="05278663" w14:textId="77777777" w:rsidR="00333579" w:rsidRPr="0042124D" w:rsidRDefault="00333579" w:rsidP="00333579">
      <w:pPr>
        <w:rPr>
          <w:sz w:val="16"/>
        </w:rPr>
      </w:pPr>
      <w:r w:rsidRPr="0042124D">
        <w:rPr>
          <w:rStyle w:val="StyleUnderline"/>
          <w:highlight w:val="cyan"/>
        </w:rPr>
        <w:t>Bitcoin’s</w:t>
      </w:r>
      <w:r w:rsidRPr="0042124D">
        <w:rPr>
          <w:sz w:val="16"/>
          <w:highlight w:val="cyan"/>
        </w:rPr>
        <w:t xml:space="preserve"> </w:t>
      </w:r>
      <w:r w:rsidRPr="0042124D">
        <w:rPr>
          <w:rStyle w:val="Emphasis"/>
          <w:highlight w:val="cyan"/>
        </w:rPr>
        <w:t>Superior</w:t>
      </w:r>
      <w:r w:rsidRPr="0042124D">
        <w:rPr>
          <w:rStyle w:val="StyleUnderline"/>
        </w:rPr>
        <w:t xml:space="preserve"> Private </w:t>
      </w:r>
      <w:r w:rsidRPr="0042124D">
        <w:rPr>
          <w:rStyle w:val="Emphasis"/>
          <w:highlight w:val="cyan"/>
        </w:rPr>
        <w:t>Property Rights</w:t>
      </w:r>
      <w:r w:rsidRPr="0042124D">
        <w:rPr>
          <w:sz w:val="16"/>
        </w:rPr>
        <w:t xml:space="preserve"> </w:t>
      </w:r>
    </w:p>
    <w:p w14:paraId="585B496C" w14:textId="77777777" w:rsidR="00333579" w:rsidRPr="0042124D" w:rsidRDefault="00333579" w:rsidP="00333579">
      <w:pPr>
        <w:rPr>
          <w:sz w:val="16"/>
        </w:rPr>
      </w:pPr>
      <w:r w:rsidRPr="0042124D">
        <w:rPr>
          <w:sz w:val="16"/>
        </w:rPr>
        <w:t>Fo</w:t>
      </w:r>
      <w:r w:rsidRPr="0042124D">
        <w:rPr>
          <w:rStyle w:val="StyleUnderline"/>
        </w:rPr>
        <w:t>r the first time in history, bitcoin offers us a property option that does not rely on a local authority or legal system to enforce or protect it.</w:t>
      </w:r>
      <w:r w:rsidRPr="0042124D">
        <w:rPr>
          <w:sz w:val="16"/>
        </w:rPr>
        <w:t xml:space="preserve"> </w:t>
      </w:r>
      <w:r w:rsidRPr="0042124D">
        <w:rPr>
          <w:rStyle w:val="StyleUnderline"/>
        </w:rPr>
        <w:t xml:space="preserve">It’s protected by the natural </w:t>
      </w:r>
      <w:r w:rsidRPr="0042124D">
        <w:rPr>
          <w:rStyle w:val="Emphasis"/>
        </w:rPr>
        <w:t>incentives</w:t>
      </w:r>
      <w:r w:rsidRPr="0042124D">
        <w:rPr>
          <w:rStyle w:val="StyleUnderline"/>
        </w:rPr>
        <w:t xml:space="preserve"> of those </w:t>
      </w:r>
      <w:r w:rsidRPr="0042124D">
        <w:rPr>
          <w:rStyle w:val="Emphasis"/>
        </w:rPr>
        <w:t>participating</w:t>
      </w:r>
      <w:r w:rsidRPr="0042124D">
        <w:rPr>
          <w:rStyle w:val="StyleUnderline"/>
        </w:rPr>
        <w:t xml:space="preserve"> in the network</w:t>
      </w:r>
      <w:r w:rsidRPr="0042124D">
        <w:rPr>
          <w:sz w:val="16"/>
        </w:rPr>
        <w:t>.</w:t>
      </w:r>
    </w:p>
    <w:p w14:paraId="411C9CAF" w14:textId="77777777" w:rsidR="00333579" w:rsidRPr="0042124D" w:rsidRDefault="00333579" w:rsidP="00333579">
      <w:pPr>
        <w:rPr>
          <w:sz w:val="16"/>
        </w:rPr>
      </w:pPr>
      <w:r w:rsidRPr="0042124D">
        <w:rPr>
          <w:sz w:val="16"/>
        </w:rPr>
        <w:t xml:space="preserve">“Satoshi </w:t>
      </w:r>
      <w:r w:rsidRPr="0042124D">
        <w:rPr>
          <w:rStyle w:val="Emphasis"/>
          <w:highlight w:val="cyan"/>
        </w:rPr>
        <w:t>Nakamoto</w:t>
      </w:r>
      <w:r w:rsidRPr="0042124D">
        <w:rPr>
          <w:sz w:val="16"/>
        </w:rPr>
        <w:t xml:space="preserve"> </w:t>
      </w:r>
      <w:r w:rsidRPr="0042124D">
        <w:rPr>
          <w:rStyle w:val="StyleUnderline"/>
        </w:rPr>
        <w:t xml:space="preserve">has </w:t>
      </w:r>
      <w:r w:rsidRPr="0042124D">
        <w:rPr>
          <w:rStyle w:val="StyleUnderline"/>
          <w:highlight w:val="cyan"/>
        </w:rPr>
        <w:t>created</w:t>
      </w:r>
      <w:r w:rsidRPr="0042124D">
        <w:rPr>
          <w:rStyle w:val="StyleUnderline"/>
        </w:rPr>
        <w:t xml:space="preserve"> a form of </w:t>
      </w:r>
      <w:r w:rsidRPr="0042124D">
        <w:rPr>
          <w:rStyle w:val="StyleUnderline"/>
          <w:highlight w:val="cyan"/>
        </w:rPr>
        <w:t>property</w:t>
      </w:r>
      <w:r w:rsidRPr="0042124D">
        <w:rPr>
          <w:rStyle w:val="StyleUnderline"/>
        </w:rPr>
        <w:t xml:space="preserve"> that can exist </w:t>
      </w:r>
      <w:r w:rsidRPr="0042124D">
        <w:rPr>
          <w:rStyle w:val="Emphasis"/>
          <w:highlight w:val="cyan"/>
        </w:rPr>
        <w:t>without</w:t>
      </w:r>
      <w:r w:rsidRPr="0042124D">
        <w:rPr>
          <w:rStyle w:val="Emphasis"/>
        </w:rPr>
        <w:t xml:space="preserve"> relying</w:t>
      </w:r>
      <w:r w:rsidRPr="0042124D">
        <w:rPr>
          <w:rStyle w:val="StyleUnderline"/>
        </w:rPr>
        <w:t xml:space="preserve"> on </w:t>
      </w:r>
      <w:r w:rsidRPr="0042124D">
        <w:rPr>
          <w:rStyle w:val="StyleUnderline"/>
          <w:highlight w:val="cyan"/>
        </w:rPr>
        <w:t>the state</w:t>
      </w:r>
      <w:r w:rsidRPr="0042124D">
        <w:rPr>
          <w:rStyle w:val="StyleUnderline"/>
        </w:rPr>
        <w:t xml:space="preserve">, </w:t>
      </w:r>
      <w:r w:rsidRPr="0042124D">
        <w:rPr>
          <w:rStyle w:val="StyleUnderline"/>
          <w:highlight w:val="cyan"/>
        </w:rPr>
        <w:t xml:space="preserve">centralized </w:t>
      </w:r>
      <w:r w:rsidRPr="0042124D">
        <w:rPr>
          <w:rStyle w:val="Emphasis"/>
          <w:highlight w:val="cyan"/>
        </w:rPr>
        <w:t>authority</w:t>
      </w:r>
      <w:r w:rsidRPr="0042124D">
        <w:rPr>
          <w:rStyle w:val="StyleUnderline"/>
          <w:highlight w:val="cyan"/>
        </w:rPr>
        <w:t>, or</w:t>
      </w:r>
      <w:r w:rsidRPr="0042124D">
        <w:rPr>
          <w:rStyle w:val="StyleUnderline"/>
        </w:rPr>
        <w:t xml:space="preserve"> traditional </w:t>
      </w:r>
      <w:r w:rsidRPr="0042124D">
        <w:rPr>
          <w:rStyle w:val="Emphasis"/>
          <w:highlight w:val="cyan"/>
        </w:rPr>
        <w:t>legal structures</w:t>
      </w:r>
      <w:r w:rsidRPr="0042124D">
        <w:rPr>
          <w:sz w:val="16"/>
        </w:rPr>
        <w:t>.” - Eric D. Chason,"How Bitcoin Functions As Property Law"</w:t>
      </w:r>
    </w:p>
    <w:p w14:paraId="01B3C75C" w14:textId="77777777" w:rsidR="00333579" w:rsidRPr="0042124D" w:rsidRDefault="00333579" w:rsidP="00333579">
      <w:pPr>
        <w:rPr>
          <w:sz w:val="16"/>
        </w:rPr>
      </w:pPr>
      <w:r w:rsidRPr="0042124D">
        <w:rPr>
          <w:rStyle w:val="StyleUnderline"/>
          <w:highlight w:val="cyan"/>
        </w:rPr>
        <w:t>It provides</w:t>
      </w:r>
      <w:r w:rsidRPr="0042124D">
        <w:rPr>
          <w:rStyle w:val="StyleUnderline"/>
        </w:rPr>
        <w:t xml:space="preserve"> us with </w:t>
      </w:r>
      <w:r w:rsidRPr="0042124D">
        <w:rPr>
          <w:rStyle w:val="StyleUnderline"/>
          <w:highlight w:val="cyan"/>
        </w:rPr>
        <w:t xml:space="preserve">a </w:t>
      </w:r>
      <w:r w:rsidRPr="0042124D">
        <w:rPr>
          <w:rStyle w:val="Emphasis"/>
          <w:highlight w:val="cyan"/>
        </w:rPr>
        <w:t>store of value</w:t>
      </w:r>
      <w:r w:rsidRPr="0042124D">
        <w:rPr>
          <w:rStyle w:val="StyleUnderline"/>
        </w:rPr>
        <w:t xml:space="preserve"> and savings</w:t>
      </w:r>
      <w:r w:rsidRPr="0042124D">
        <w:rPr>
          <w:sz w:val="16"/>
        </w:rPr>
        <w:t xml:space="preserve"> technology </w:t>
      </w:r>
      <w:r w:rsidRPr="0042124D">
        <w:rPr>
          <w:rStyle w:val="StyleUnderline"/>
        </w:rPr>
        <w:t xml:space="preserve">where </w:t>
      </w:r>
      <w:r w:rsidRPr="0042124D">
        <w:rPr>
          <w:rStyle w:val="StyleUnderline"/>
          <w:highlight w:val="cyan"/>
        </w:rPr>
        <w:t>no government</w:t>
      </w:r>
      <w:r w:rsidRPr="0042124D">
        <w:rPr>
          <w:sz w:val="16"/>
        </w:rPr>
        <w:t xml:space="preserve">, central </w:t>
      </w:r>
      <w:r w:rsidRPr="0042124D">
        <w:rPr>
          <w:rStyle w:val="Emphasis"/>
          <w:highlight w:val="cyan"/>
        </w:rPr>
        <w:t>institution</w:t>
      </w:r>
      <w:r w:rsidRPr="0042124D">
        <w:rPr>
          <w:sz w:val="16"/>
          <w:highlight w:val="cyan"/>
        </w:rPr>
        <w:t xml:space="preserve"> </w:t>
      </w:r>
      <w:r w:rsidRPr="0042124D">
        <w:rPr>
          <w:rStyle w:val="StyleUnderline"/>
          <w:highlight w:val="cyan"/>
        </w:rPr>
        <w:t>or</w:t>
      </w:r>
      <w:r w:rsidRPr="0042124D">
        <w:rPr>
          <w:rStyle w:val="StyleUnderline"/>
        </w:rPr>
        <w:t xml:space="preserve"> voting </w:t>
      </w:r>
      <w:r w:rsidRPr="0042124D">
        <w:rPr>
          <w:rStyle w:val="StyleUnderline"/>
          <w:highlight w:val="cyan"/>
        </w:rPr>
        <w:t xml:space="preserve">bloc can </w:t>
      </w:r>
      <w:r w:rsidRPr="0042124D">
        <w:rPr>
          <w:rStyle w:val="Emphasis"/>
          <w:highlight w:val="cyan"/>
        </w:rPr>
        <w:t>seize, freeze or access</w:t>
      </w:r>
      <w:r w:rsidRPr="0042124D">
        <w:rPr>
          <w:rStyle w:val="Emphasis"/>
        </w:rPr>
        <w:t xml:space="preserve"> it</w:t>
      </w:r>
      <w:r w:rsidRPr="0042124D">
        <w:rPr>
          <w:sz w:val="16"/>
        </w:rPr>
        <w:t xml:space="preserve"> </w:t>
      </w:r>
      <w:r w:rsidRPr="0042124D">
        <w:rPr>
          <w:rStyle w:val="StyleUnderline"/>
        </w:rPr>
        <w:t xml:space="preserve">through violence or force when properly secured. Anyone in the world with an internet connection can secure this property without permission, and </w:t>
      </w:r>
      <w:r w:rsidRPr="0042124D">
        <w:rPr>
          <w:rStyle w:val="Emphasis"/>
          <w:highlight w:val="cyan"/>
        </w:rPr>
        <w:t>no other person or institution</w:t>
      </w:r>
      <w:r w:rsidRPr="0042124D">
        <w:rPr>
          <w:rStyle w:val="StyleUnderline"/>
          <w:highlight w:val="cyan"/>
        </w:rPr>
        <w:t xml:space="preserve"> may take it</w:t>
      </w:r>
      <w:r w:rsidRPr="0042124D">
        <w:rPr>
          <w:rStyle w:val="StyleUnderline"/>
        </w:rPr>
        <w:t xml:space="preserve"> away or </w:t>
      </w:r>
      <w:r w:rsidRPr="0042124D">
        <w:rPr>
          <w:rStyle w:val="Emphasis"/>
        </w:rPr>
        <w:t>erode its value</w:t>
      </w:r>
      <w:r w:rsidRPr="0042124D">
        <w:rPr>
          <w:sz w:val="16"/>
        </w:rPr>
        <w:t xml:space="preserve">. Whether it’s real estate, cash, equities, bonds, or gold, </w:t>
      </w:r>
      <w:r w:rsidRPr="0042124D">
        <w:rPr>
          <w:rStyle w:val="Emphasis"/>
          <w:highlight w:val="cyan"/>
        </w:rPr>
        <w:t>no other asset</w:t>
      </w:r>
      <w:r w:rsidRPr="0042124D">
        <w:rPr>
          <w:sz w:val="16"/>
        </w:rPr>
        <w:t xml:space="preserve"> </w:t>
      </w:r>
      <w:r w:rsidRPr="0042124D">
        <w:rPr>
          <w:rStyle w:val="StyleUnderline"/>
        </w:rPr>
        <w:t xml:space="preserve">on the market </w:t>
      </w:r>
      <w:r w:rsidRPr="0042124D">
        <w:rPr>
          <w:rStyle w:val="StyleUnderline"/>
          <w:highlight w:val="cyan"/>
        </w:rPr>
        <w:t>provides this level of</w:t>
      </w:r>
      <w:r w:rsidRPr="0042124D">
        <w:rPr>
          <w:rStyle w:val="StyleUnderline"/>
        </w:rPr>
        <w:t xml:space="preserve"> </w:t>
      </w:r>
      <w:r w:rsidRPr="0042124D">
        <w:rPr>
          <w:rStyle w:val="Emphasis"/>
        </w:rPr>
        <w:t>assurance</w:t>
      </w:r>
      <w:r w:rsidRPr="0042124D">
        <w:rPr>
          <w:rStyle w:val="StyleUnderline"/>
        </w:rPr>
        <w:t xml:space="preserve"> and </w:t>
      </w:r>
      <w:r w:rsidRPr="0042124D">
        <w:rPr>
          <w:rStyle w:val="Emphasis"/>
          <w:highlight w:val="cyan"/>
        </w:rPr>
        <w:t>security</w:t>
      </w:r>
      <w:r w:rsidRPr="0042124D">
        <w:rPr>
          <w:sz w:val="16"/>
        </w:rPr>
        <w:t>.</w:t>
      </w:r>
    </w:p>
    <w:p w14:paraId="68F3C978" w14:textId="77777777" w:rsidR="00333579" w:rsidRPr="00EC1EAF" w:rsidRDefault="00333579" w:rsidP="00333579">
      <w:pPr>
        <w:rPr>
          <w:u w:val="single"/>
        </w:rPr>
      </w:pPr>
      <w:r w:rsidRPr="0042124D">
        <w:rPr>
          <w:sz w:val="16"/>
        </w:rPr>
        <w:t xml:space="preserve">What we know of </w:t>
      </w:r>
      <w:r w:rsidRPr="0042124D">
        <w:rPr>
          <w:rStyle w:val="Emphasis"/>
          <w:highlight w:val="cyan"/>
        </w:rPr>
        <w:t>strong, well-defined property rights</w:t>
      </w:r>
      <w:r w:rsidRPr="0042124D">
        <w:rPr>
          <w:rStyle w:val="StyleUnderline"/>
        </w:rPr>
        <w:t xml:space="preserve"> is that they </w:t>
      </w:r>
      <w:r w:rsidRPr="0042124D">
        <w:rPr>
          <w:rStyle w:val="StyleUnderline"/>
          <w:highlight w:val="cyan"/>
        </w:rPr>
        <w:t xml:space="preserve">are the </w:t>
      </w:r>
      <w:r w:rsidRPr="0042124D">
        <w:rPr>
          <w:rStyle w:val="Emphasis"/>
          <w:highlight w:val="cyan"/>
        </w:rPr>
        <w:t>basis</w:t>
      </w:r>
      <w:r w:rsidRPr="0042124D">
        <w:rPr>
          <w:rStyle w:val="StyleUnderline"/>
          <w:highlight w:val="cyan"/>
        </w:rPr>
        <w:t xml:space="preserve"> of</w:t>
      </w:r>
      <w:r w:rsidRPr="0042124D">
        <w:rPr>
          <w:rStyle w:val="StyleUnderline"/>
        </w:rPr>
        <w:t xml:space="preserve"> human cooperation and </w:t>
      </w:r>
      <w:r w:rsidRPr="0042124D">
        <w:rPr>
          <w:rStyle w:val="Emphasis"/>
          <w:highlight w:val="cyan"/>
        </w:rPr>
        <w:t>economic activity</w:t>
      </w:r>
      <w:r w:rsidRPr="0042124D">
        <w:rPr>
          <w:sz w:val="16"/>
        </w:rPr>
        <w:t xml:space="preserve">. </w:t>
      </w:r>
      <w:r w:rsidRPr="0042124D">
        <w:rPr>
          <w:rStyle w:val="StyleUnderline"/>
          <w:highlight w:val="cyan"/>
        </w:rPr>
        <w:t>When</w:t>
      </w:r>
      <w:r w:rsidRPr="0042124D">
        <w:rPr>
          <w:rStyle w:val="StyleUnderline"/>
        </w:rPr>
        <w:t xml:space="preserve"> private </w:t>
      </w:r>
      <w:r w:rsidRPr="0042124D">
        <w:rPr>
          <w:rStyle w:val="StyleUnderline"/>
          <w:highlight w:val="cyan"/>
        </w:rPr>
        <w:t>property rights flourish, so do the people</w:t>
      </w:r>
      <w:r w:rsidRPr="0042124D">
        <w:rPr>
          <w:sz w:val="16"/>
        </w:rPr>
        <w:t xml:space="preserve">. </w:t>
      </w:r>
      <w:r w:rsidRPr="0042124D">
        <w:rPr>
          <w:rStyle w:val="StyleUnderline"/>
        </w:rPr>
        <w:t>When we look at the nations of the world with the lowest ranking of property rights, we also find some of the key regions where bitcoin is making its mark.</w:t>
      </w:r>
    </w:p>
    <w:p w14:paraId="6B84F183" w14:textId="77777777" w:rsidR="00333579" w:rsidRPr="00EC1EAF" w:rsidRDefault="00333579" w:rsidP="00333579"/>
    <w:p w14:paraId="6632152A" w14:textId="77777777" w:rsidR="00333579" w:rsidRDefault="00333579" w:rsidP="00333579">
      <w:pPr>
        <w:pStyle w:val="Heading4"/>
      </w:pPr>
      <w:r>
        <w:lastRenderedPageBreak/>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2A62DFB9" w14:textId="77777777" w:rsidR="00333579" w:rsidRPr="0081599A" w:rsidRDefault="00333579" w:rsidP="00333579">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Hardfork, 8 June 2021, thenextweb.com/news/bitcoin-billionaires-build-cryptocurrency-miners-on-moon-bitcoin.</w:t>
      </w:r>
    </w:p>
    <w:p w14:paraId="2E2D9287" w14:textId="77777777" w:rsidR="00333579" w:rsidRPr="006C79D9" w:rsidRDefault="00333579" w:rsidP="00333579">
      <w:pPr>
        <w:rPr>
          <w:rStyle w:val="StyleUnderlin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players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But,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r w:rsidRPr="006C79D9">
        <w:rPr>
          <w:sz w:val="16"/>
        </w:rPr>
        <w:t xml:space="preserve">In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have to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r w:rsidRPr="006C79D9">
        <w:rPr>
          <w:rStyle w:val="StyleUnderline"/>
        </w:rPr>
        <w:t>BitMEX</w:t>
      </w:r>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BitMEX’s official announcement: BitMEX will mint a one-of-a-kind physical bitcoin, similar to the Casascius coins of 2013, which will be delivered to the Moon by Astrobotic. The coin will hold one bitcoin at an address to be publicly released, underneath a tamper-evident hologram covering. The coin will proudly display the BitMEX name, the mission name, the date it was minted and the bitcoin price at the time of minting. According to BitMEX, this isn’t just a ceremonial or token delivery. The coin itself is a hardware wallet containing an actual Bitcoin, so its value will change with the value of the BTC here on Earth. In other words, BitMEX is sending a literal treasure to the Moon for anyone brave (or rich) enough to retrieve it. Per the company’s blog post: A moon surface background with text superimposed, quote below Credit: BitMEX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Arnault, whose $193.6 billion empire edges out Jeff Bezos’ $189 billion. At some point, if Bezos wants to pull away with it or Elon Musk wants to close the widening gap between his $151.4 billion and a first place finish, the world’s richest people are going to have to do more than squeeze terrestrial markets for every last drop of profit. That’s why many experts view Elon Musk’s heavy involvement in cryptocurrency as the potential difference maker. On any </w:t>
      </w:r>
      <w:r w:rsidRPr="006C79D9">
        <w:rPr>
          <w:sz w:val="16"/>
        </w:rPr>
        <w:lastRenderedPageBreak/>
        <w:t xml:space="preserve">given day the Tesla, SpaceX, and Neuralink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cryptomarket. But that’s not the only purpose they serve. These acts remind us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r w:rsidRPr="003945C0">
        <w:rPr>
          <w:rStyle w:val="StyleUnderline"/>
          <w:highlight w:val="cyan"/>
        </w:rPr>
        <w:t>cryptomining</w:t>
      </w:r>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They would, of course, need to be able to build their own batteries, have experience with artificial intelligence and supercomputers, and already have their own satellite network set up in space – all boxes Elon Musk can tick today.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255B021D" w14:textId="77777777" w:rsidR="00333579" w:rsidRPr="00105E8F" w:rsidRDefault="00333579" w:rsidP="00333579">
      <w:pPr>
        <w:pStyle w:val="Heading4"/>
      </w:pPr>
      <w:r>
        <w:t xml:space="preserve">Cryptocurrency reach a </w:t>
      </w:r>
      <w:r>
        <w:rPr>
          <w:u w:val="single"/>
        </w:rPr>
        <w:t>wide</w:t>
      </w:r>
      <w:r>
        <w:t xml:space="preserve"> rollout---that builds </w:t>
      </w:r>
      <w:r>
        <w:rPr>
          <w:u w:val="single"/>
        </w:rPr>
        <w:t>resilience</w:t>
      </w:r>
      <w:r>
        <w:t xml:space="preserve"> to </w:t>
      </w:r>
      <w:r>
        <w:rPr>
          <w:u w:val="single"/>
        </w:rPr>
        <w:t>survive</w:t>
      </w:r>
      <w:r>
        <w:t xml:space="preserve"> inevitable </w:t>
      </w:r>
      <w:r>
        <w:rPr>
          <w:u w:val="single"/>
        </w:rPr>
        <w:t>existential filters</w:t>
      </w:r>
      <w:r>
        <w:t>.</w:t>
      </w:r>
    </w:p>
    <w:p w14:paraId="2F6CC770" w14:textId="77777777" w:rsidR="00333579" w:rsidRDefault="00333579" w:rsidP="00333579">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7B2BD04D" w14:textId="77777777" w:rsidR="00333579" w:rsidRPr="00B854A5" w:rsidRDefault="00333579" w:rsidP="00333579">
      <w:pPr>
        <w:rPr>
          <w:sz w:val="16"/>
        </w:rPr>
      </w:pPr>
      <w:r w:rsidRPr="00B854A5">
        <w:rPr>
          <w:sz w:val="16"/>
        </w:rPr>
        <w:t xml:space="preserve">TL;DR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5AE31827" w14:textId="77777777" w:rsidR="00333579" w:rsidRPr="00B854A5" w:rsidRDefault="00333579" w:rsidP="00333579">
      <w:pPr>
        <w:rPr>
          <w:sz w:val="16"/>
        </w:rPr>
      </w:pPr>
      <w:r w:rsidRPr="00B854A5">
        <w:rPr>
          <w:sz w:val="16"/>
        </w:rPr>
        <w:t>EXTERNAL NON-ANTHROPOGENIC</w:t>
      </w:r>
    </w:p>
    <w:p w14:paraId="55226583" w14:textId="77777777" w:rsidR="00333579" w:rsidRPr="00B854A5" w:rsidRDefault="00333579" w:rsidP="00333579">
      <w:pPr>
        <w:rPr>
          <w:sz w:val="16"/>
        </w:rPr>
      </w:pPr>
      <w:r w:rsidRPr="00D850CD">
        <w:rPr>
          <w:rStyle w:val="StyleUnderline"/>
        </w:rPr>
        <w:lastRenderedPageBreak/>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239D2829" w14:textId="77777777" w:rsidR="00333579" w:rsidRPr="00B854A5" w:rsidRDefault="00333579" w:rsidP="00333579">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5F1A7101" w14:textId="77777777" w:rsidR="00333579" w:rsidRPr="00B854A5" w:rsidRDefault="00333579" w:rsidP="00333579">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146E117A" w14:textId="77777777" w:rsidR="00333579" w:rsidRPr="002D078B" w:rsidRDefault="00333579" w:rsidP="00333579">
      <w:pPr>
        <w:rPr>
          <w:sz w:val="16"/>
        </w:rPr>
      </w:pP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species, and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5DA12E30" w14:textId="77777777" w:rsidR="00333579" w:rsidRPr="002D078B" w:rsidRDefault="00333579" w:rsidP="00333579">
      <w:pPr>
        <w:rPr>
          <w:sz w:val="16"/>
        </w:rPr>
      </w:pP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it is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0B75E279" w14:textId="77777777" w:rsidR="00333579" w:rsidRPr="002D078B" w:rsidRDefault="00333579" w:rsidP="00333579">
      <w:pPr>
        <w:rPr>
          <w:sz w:val="16"/>
        </w:rPr>
      </w:pPr>
      <w:r w:rsidRPr="002D078B">
        <w:rPr>
          <w:sz w:val="16"/>
        </w:rPr>
        <w:t>66 Million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between 4 and 8 million years ago.</w:t>
      </w:r>
    </w:p>
    <w:p w14:paraId="447DF92C" w14:textId="77777777" w:rsidR="00333579" w:rsidRPr="002D078B" w:rsidRDefault="00333579" w:rsidP="00333579">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Today, the risk posed by an asteroid impact or something similar would still be external in its origin, but at what point does the burden of responsibility to migrate off of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2FCCF62F" w14:textId="77777777" w:rsidR="00333579" w:rsidRPr="002D078B" w:rsidRDefault="00333579" w:rsidP="00333579">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Bitcoin is not only a solution, it is a societal responsibility.</w:t>
      </w:r>
    </w:p>
    <w:p w14:paraId="650D43CF" w14:textId="77777777" w:rsidR="00333579" w:rsidRPr="002D078B" w:rsidRDefault="00333579" w:rsidP="00333579">
      <w:pPr>
        <w:rPr>
          <w:sz w:val="16"/>
        </w:rPr>
      </w:pPr>
      <w:r w:rsidRPr="002D078B">
        <w:rPr>
          <w:sz w:val="16"/>
        </w:rPr>
        <w:t>INTERNAL ANTHROPOGENIC</w:t>
      </w:r>
    </w:p>
    <w:p w14:paraId="48EF5B21" w14:textId="77777777" w:rsidR="00333579" w:rsidRPr="002D078B" w:rsidRDefault="00333579" w:rsidP="00333579">
      <w:pPr>
        <w:rPr>
          <w:sz w:val="16"/>
        </w:rPr>
      </w:pPr>
      <w:r w:rsidRPr="00D26DF9">
        <w:rPr>
          <w:rStyle w:val="Emphasis"/>
          <w:highlight w:val="cyan"/>
        </w:rPr>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self destructive, and relatively self contained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guess I would say virtual emergencies and </w:t>
      </w:r>
      <w:r w:rsidRPr="00D26DF9">
        <w:rPr>
          <w:rStyle w:val="Emphasis"/>
          <w:highlight w:val="cyan"/>
        </w:rPr>
        <w:t>cyber pandemics</w:t>
      </w:r>
      <w:r w:rsidRPr="002D078B">
        <w:rPr>
          <w:rStyle w:val="StyleUnderline"/>
        </w:rPr>
        <w:t xml:space="preserve"> are next</w:t>
      </w:r>
      <w:r w:rsidRPr="002D078B">
        <w:rPr>
          <w:sz w:val="16"/>
        </w:rPr>
        <w:t>. These self constructed catastrophes are the government’s misguided attempts at proof of work. This is a topic for another time. Do not surrender your ability to think and speak freely.</w:t>
      </w:r>
    </w:p>
    <w:p w14:paraId="2187CF4A" w14:textId="77777777" w:rsidR="00333579" w:rsidRPr="002D078B" w:rsidRDefault="00333579" w:rsidP="00333579">
      <w:pPr>
        <w:rPr>
          <w:sz w:val="16"/>
        </w:rPr>
      </w:pPr>
      <w:r w:rsidRPr="002D078B">
        <w:rPr>
          <w:sz w:val="16"/>
        </w:rPr>
        <w:lastRenderedPageBreak/>
        <w:t>The second law of thermodynamics can summed thus, processes that involve the transfer or conversion of heat energy are irreversible. The law indicates we have not observed a spontaneous transfer of energy from cold to hot. Another way to think of this is that there is no such thing as cold, only lesser degrees of hot. Nothing cannot transfer. So broadly, within a closed system, the second law of thermodynamics would indicate that all differences tend to level out.</w:t>
      </w:r>
    </w:p>
    <w:p w14:paraId="72281C9A" w14:textId="77777777" w:rsidR="00333579" w:rsidRPr="002D078B" w:rsidRDefault="00333579" w:rsidP="00333579">
      <w:pPr>
        <w:rPr>
          <w:sz w:val="16"/>
        </w:rPr>
      </w:pPr>
      <w:r w:rsidRPr="002D078B">
        <w:rPr>
          <w:sz w:val="16"/>
        </w:rPr>
        <w:t>So what has this got to do with Bitcoin?</w:t>
      </w:r>
    </w:p>
    <w:p w14:paraId="07DE2E2B" w14:textId="77777777" w:rsidR="00333579" w:rsidRPr="002D078B" w:rsidRDefault="00333579" w:rsidP="00333579">
      <w:pPr>
        <w:rPr>
          <w:sz w:val="16"/>
        </w:rPr>
      </w:pPr>
      <w:r w:rsidRPr="002D078B">
        <w:rPr>
          <w:sz w:val="16"/>
        </w:rPr>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At Bitcoin’s inception, imagine a failure because Satoshi’s computer randomly crashed. Distributed networks are inherently hedged against this particular centralized form of existential risk.</w:t>
      </w:r>
    </w:p>
    <w:p w14:paraId="719DE296" w14:textId="77777777" w:rsidR="00333579" w:rsidRPr="002D078B" w:rsidRDefault="00333579" w:rsidP="00333579">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510A92D2" w14:textId="77777777" w:rsidR="00333579" w:rsidRPr="002D078B" w:rsidRDefault="00333579" w:rsidP="00333579">
      <w:pPr>
        <w:rPr>
          <w:sz w:val="16"/>
        </w:rPr>
      </w:pPr>
      <w:r w:rsidRPr="002D078B">
        <w:rPr>
          <w:sz w:val="16"/>
        </w:rPr>
        <w:t>Bitcoin uses proof of work to stave off entropy. The system cannot stay dormant. It must continue to use proof of work to advance the state of the chain, and to fight entropy to secure the monetary value all of the users have stored in the network. The U.S. dollar, as many have pointed out, relies on proof of war, or distributed political energies to maintain dominance. Its methodology can be described as haphazard at best.</w:t>
      </w:r>
    </w:p>
    <w:p w14:paraId="1DAF65B9" w14:textId="77777777" w:rsidR="00333579" w:rsidRPr="002D078B" w:rsidRDefault="00333579" w:rsidP="00333579">
      <w:pPr>
        <w:rPr>
          <w:sz w:val="16"/>
        </w:rPr>
      </w:pPr>
      <w:r w:rsidRPr="002D078B">
        <w:rPr>
          <w:sz w:val="16"/>
        </w:rPr>
        <w:t>INTERNAL NON-ANTHROPOGENIC</w:t>
      </w:r>
    </w:p>
    <w:p w14:paraId="6CDE1F1B" w14:textId="77777777" w:rsidR="00333579" w:rsidRPr="002D078B" w:rsidRDefault="00333579" w:rsidP="00333579">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205C31CB" w14:textId="77777777" w:rsidR="00333579" w:rsidRPr="002D078B" w:rsidRDefault="00333579" w:rsidP="00333579">
      <w:pPr>
        <w:rPr>
          <w:sz w:val="16"/>
        </w:rPr>
      </w:pP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r w:rsidRPr="002D078B">
        <w:rPr>
          <w:rStyle w:val="Emphasis"/>
        </w:rPr>
        <w:t>innovation</w:t>
      </w:r>
      <w:r w:rsidRPr="002D078B">
        <w:rPr>
          <w:rStyle w:val="StyleUnderline"/>
        </w:rPr>
        <w:t xml:space="preserve">, </w:t>
      </w:r>
      <w:r w:rsidRPr="00D26DF9">
        <w:rPr>
          <w:rStyle w:val="StyleUnderline"/>
          <w:highlight w:val="cyan"/>
        </w:rPr>
        <w:t>and</w:t>
      </w:r>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 w:val="24"/>
          <w:szCs w:val="26"/>
          <w:highlight w:val="cyan"/>
        </w:rPr>
        <w:t>as</w:t>
      </w:r>
      <w:r w:rsidRPr="00D26DF9">
        <w:rPr>
          <w:rStyle w:val="Emphasis"/>
          <w:sz w:val="24"/>
          <w:szCs w:val="26"/>
        </w:rPr>
        <w:t xml:space="preserve"> humans the further Bitcoin </w:t>
      </w:r>
      <w:r w:rsidRPr="00D26DF9">
        <w:rPr>
          <w:rStyle w:val="Emphasis"/>
          <w:sz w:val="24"/>
          <w:szCs w:val="26"/>
          <w:highlight w:val="cyan"/>
        </w:rPr>
        <w:t>adoption spreads</w:t>
      </w:r>
      <w:r w:rsidRPr="002D078B">
        <w:rPr>
          <w:sz w:val="16"/>
        </w:rPr>
        <w:t>. It is worth mentioning that Bitcoin also maintains and appreciates wealth to such a degree that often those of us to chose to live our lives on a Bitcoin standard will experience relatively greater freedoms, and vastly greater amounts of free time than our peers who chose to continue their lives on a fiat standard, and are perpetually working to outpace their chronic debt. Many Bitcoiners will likely forego that newfound free time to work and continue to provide value to others in whatever area interests them, because Bitcoin incentivizes the collaborative accumulation of capital but also the responsible reallocation of it.</w:t>
      </w:r>
    </w:p>
    <w:p w14:paraId="0BEEEA47" w14:textId="77777777" w:rsidR="00333579" w:rsidRPr="002D078B" w:rsidRDefault="00333579" w:rsidP="00333579">
      <w:pPr>
        <w:rPr>
          <w:sz w:val="16"/>
        </w:rPr>
      </w:pPr>
      <w:r w:rsidRPr="002D078B">
        <w:rPr>
          <w:sz w:val="16"/>
        </w:rPr>
        <w:t>EXTERNAL ANTHROPOGENIC</w:t>
      </w:r>
    </w:p>
    <w:p w14:paraId="679E5BBD" w14:textId="77777777" w:rsidR="00333579" w:rsidRPr="002D078B" w:rsidRDefault="00333579" w:rsidP="00333579">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41325979" w14:textId="77777777" w:rsidR="00333579" w:rsidRPr="002D078B" w:rsidRDefault="00333579" w:rsidP="00333579">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439F3B71" w14:textId="77777777" w:rsidR="00333579" w:rsidRPr="002D078B" w:rsidRDefault="00333579" w:rsidP="00333579">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4EB838A3" w14:textId="77777777" w:rsidR="00333579" w:rsidRPr="002D078B" w:rsidRDefault="00333579" w:rsidP="00333579">
      <w:pPr>
        <w:rPr>
          <w:sz w:val="16"/>
        </w:rPr>
      </w:pPr>
      <w:r w:rsidRPr="002D078B">
        <w:rPr>
          <w:rStyle w:val="StyleUnderline"/>
        </w:rPr>
        <w:t>A Bitcoin standard</w:t>
      </w:r>
      <w:r w:rsidRPr="002D078B">
        <w:rPr>
          <w:sz w:val="16"/>
        </w:rPr>
        <w:t xml:space="preserve"> is not only our current best bet, it </w:t>
      </w:r>
      <w:r w:rsidRPr="002D078B">
        <w:rPr>
          <w:rStyle w:val="StyleUnderline"/>
        </w:rPr>
        <w:t xml:space="preserve">is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w:t>
      </w:r>
      <w:r w:rsidRPr="002D078B">
        <w:rPr>
          <w:sz w:val="16"/>
        </w:rPr>
        <w:lastRenderedPageBreak/>
        <w:t>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0C61B636" w14:textId="77777777" w:rsidR="00333579" w:rsidRPr="002D078B" w:rsidRDefault="00333579" w:rsidP="00333579">
      <w:pPr>
        <w:rPr>
          <w:sz w:val="16"/>
        </w:rPr>
      </w:pPr>
      <w:r w:rsidRPr="002D078B">
        <w:rPr>
          <w:sz w:val="16"/>
        </w:rPr>
        <w:t>The most distant human made object from the earth is the Voyager 1, which is over 13 billion miles away. (For perspective, Apha Centuri, the nearest star system to Earth, is 25 trillion miles away.) Human radio signals have announced our presence and our intelligence to the cosmos since around 1900. The first human radio signals have all ready traveled 114 light years, that is 681,920,540,000,000 miles. Although the reach of our radio signals is very great, the probability of us being heard and subsequently extinguished is negligible. External anthropogenic risks are the least of our concerns at the moment.</w:t>
      </w:r>
    </w:p>
    <w:p w14:paraId="1B97E5CC" w14:textId="77777777" w:rsidR="00333579" w:rsidRPr="002D078B" w:rsidRDefault="00333579" w:rsidP="00333579">
      <w:pPr>
        <w:rPr>
          <w:sz w:val="16"/>
        </w:rPr>
      </w:pPr>
      <w:r w:rsidRPr="002D078B">
        <w:rPr>
          <w:sz w:val="16"/>
        </w:rPr>
        <w:t>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at the moment there is nothing we can do to prevent the Sun from becoming a red giant star and subsuming the Earth.</w:t>
      </w:r>
    </w:p>
    <w:p w14:paraId="2D579515" w14:textId="77777777" w:rsidR="00333579" w:rsidRDefault="00333579" w:rsidP="00333579">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is arguably our greatest task as a species. Adopting Bitcoin, and protecting this network is proceeding with diligence and a long eye toward the future in all of our political and scientific affairs. The existential risks of living are great, though it is human nature for our ambitions to out pace our current abilities. The only evidence of life is change. To change is to exit fiat currency, it is to use Bitcoin instead. </w:t>
      </w:r>
    </w:p>
    <w:p w14:paraId="1F8CFF62" w14:textId="0B5A1EB6" w:rsidR="00F66CFB" w:rsidRDefault="00F66CFB" w:rsidP="00CE02EA">
      <w:pPr>
        <w:pStyle w:val="Heading2"/>
      </w:pPr>
      <w:r>
        <w:lastRenderedPageBreak/>
        <w:t>Advantage</w:t>
      </w:r>
    </w:p>
    <w:p w14:paraId="657B7A01" w14:textId="77777777" w:rsidR="00CE02EA" w:rsidRPr="00F2794C" w:rsidRDefault="00CE02EA" w:rsidP="00CE02EA">
      <w:pPr>
        <w:keepNext/>
        <w:keepLines/>
        <w:pageBreakBefore/>
        <w:spacing w:before="40" w:after="0"/>
        <w:jc w:val="center"/>
        <w:outlineLvl w:val="2"/>
        <w:rPr>
          <w:rFonts w:eastAsia="MS Gothic" w:cstheme="majorBidi"/>
          <w:b/>
          <w:sz w:val="32"/>
          <w:u w:val="single"/>
        </w:rPr>
      </w:pPr>
      <w:r w:rsidRPr="002D4172">
        <w:rPr>
          <w:rFonts w:eastAsia="MS Gothic" w:cstheme="majorBidi"/>
          <w:b/>
          <w:sz w:val="32"/>
          <w:u w:val="single"/>
        </w:rPr>
        <w:lastRenderedPageBreak/>
        <w:t xml:space="preserve">1NC </w:t>
      </w:r>
      <w:r>
        <w:rPr>
          <w:rFonts w:eastAsia="MS Gothic" w:cstheme="majorBidi"/>
          <w:b/>
          <w:sz w:val="32"/>
          <w:u w:val="single"/>
        </w:rPr>
        <w:t>–ME War Defense</w:t>
      </w:r>
    </w:p>
    <w:p w14:paraId="2094F4B4" w14:textId="7BA9F95D" w:rsidR="00583955" w:rsidRDefault="00583955" w:rsidP="00CE02EA">
      <w:pPr>
        <w:pStyle w:val="Heading4"/>
      </w:pPr>
      <w:r>
        <w:t>Public sector</w:t>
      </w:r>
      <w:r w:rsidR="00A70F83">
        <w:t xml:space="preserve"> alt cuase – incentives to develop m sisles, - their unq proves that its learng which pmeans the have capability</w:t>
      </w:r>
    </w:p>
    <w:p w14:paraId="42D05075" w14:textId="52A13C04" w:rsidR="00A70F83" w:rsidRDefault="00A70F83" w:rsidP="00A70F83">
      <w:r>
        <w:t>Def applies to nioko -= abt relatsions between countires</w:t>
      </w:r>
    </w:p>
    <w:p w14:paraId="0E8854CD" w14:textId="07A731AC" w:rsidR="00A70F83" w:rsidRDefault="00A70F83" w:rsidP="00A70F83">
      <w:r>
        <w:t>Their card about phow it’s the private ctor does not sayh anthign abtou tep riave sector</w:t>
      </w:r>
    </w:p>
    <w:p w14:paraId="34293A73" w14:textId="415A17E5" w:rsidR="00A70F83" w:rsidRDefault="00A70F83" w:rsidP="00A70F83">
      <w:r>
        <w:t>Halive is just some random new things – not miltiary – 8 things not war</w:t>
      </w:r>
    </w:p>
    <w:p w14:paraId="385391DF" w14:textId="77777777" w:rsidR="00A70F83" w:rsidRPr="00A70F83" w:rsidRDefault="00A70F83" w:rsidP="00A70F83"/>
    <w:p w14:paraId="4D045D12" w14:textId="39B6457F" w:rsidR="00CE02EA" w:rsidRDefault="00CE02EA" w:rsidP="00CE02EA">
      <w:pPr>
        <w:pStyle w:val="Heading4"/>
      </w:pPr>
      <w:r>
        <w:t>No great power draw in – stays regional, presumes Russia</w:t>
      </w:r>
    </w:p>
    <w:p w14:paraId="3B734AD0" w14:textId="77777777" w:rsidR="00CE02EA" w:rsidRPr="00301EBF" w:rsidRDefault="00CE02EA" w:rsidP="00CE02EA">
      <w:r w:rsidRPr="00062920">
        <w:rPr>
          <w:rStyle w:val="Style13ptBold"/>
        </w:rPr>
        <w:t xml:space="preserve">Trofimov </w:t>
      </w:r>
      <w:r>
        <w:rPr>
          <w:rStyle w:val="Style13ptBold"/>
        </w:rPr>
        <w:t>2020</w:t>
      </w:r>
      <w:r w:rsidRPr="00301EBF">
        <w:t xml:space="preserve"> [Yaroslav Trofimov is an award-winning author and journalist who serves as Chief Foreign-Affairs Correspondent at The Wall Street Journal. Previously he wrote a weekly column on the Greater Middle East, Middle East Crossroads, in The Wall Street Journal. Iran Lacks Allies in Confronting the U.S. January 5, </w:t>
      </w:r>
      <w:r>
        <w:t>2020</w:t>
      </w:r>
      <w:r w:rsidRPr="00301EBF">
        <w:t>. https://www.wsj.com/articles/iran-lacks-allies-in-confronting-the-u-s-11578253765</w:t>
      </w:r>
      <w:r>
        <w:t>]</w:t>
      </w:r>
    </w:p>
    <w:p w14:paraId="5109EE25" w14:textId="77777777" w:rsidR="00CE02EA" w:rsidRPr="002641EE" w:rsidRDefault="00CE02EA" w:rsidP="00CE02EA">
      <w:r w:rsidRPr="002641EE">
        <w:t xml:space="preserve">Instead of leaving, President Trump now is sending thousands more American troops to the Middle East to confront Iran. As for </w:t>
      </w:r>
      <w:r w:rsidRPr="00062920">
        <w:rPr>
          <w:highlight w:val="cyan"/>
          <w:u w:val="single"/>
        </w:rPr>
        <w:t>Russia and China</w:t>
      </w:r>
      <w:r w:rsidRPr="002641EE">
        <w:t xml:space="preserve">, they </w:t>
      </w:r>
      <w:r w:rsidRPr="00062920">
        <w:rPr>
          <w:highlight w:val="cyan"/>
          <w:u w:val="single"/>
        </w:rPr>
        <w:t>have</w:t>
      </w:r>
      <w:r w:rsidRPr="002641EE">
        <w:rPr>
          <w:u w:val="single"/>
        </w:rPr>
        <w:t xml:space="preserve"> shown </w:t>
      </w:r>
      <w:r w:rsidRPr="00062920">
        <w:rPr>
          <w:rStyle w:val="Emphasis"/>
          <w:highlight w:val="cyan"/>
        </w:rPr>
        <w:t>little desire</w:t>
      </w:r>
      <w:r w:rsidRPr="00062920">
        <w:rPr>
          <w:highlight w:val="cyan"/>
          <w:u w:val="single"/>
        </w:rPr>
        <w:t xml:space="preserve"> to get</w:t>
      </w:r>
      <w:r w:rsidRPr="002641EE">
        <w:rPr>
          <w:u w:val="single"/>
        </w:rPr>
        <w:t xml:space="preserve"> embroiled </w:t>
      </w:r>
      <w:r w:rsidRPr="00062920">
        <w:rPr>
          <w:highlight w:val="cyan"/>
          <w:u w:val="single"/>
        </w:rPr>
        <w:t>in an</w:t>
      </w:r>
      <w:r w:rsidRPr="002641EE">
        <w:t xml:space="preserve"> increasingly </w:t>
      </w:r>
      <w:r w:rsidRPr="00062920">
        <w:rPr>
          <w:rStyle w:val="Emphasis"/>
          <w:highlight w:val="cyan"/>
        </w:rPr>
        <w:t>unpredictable</w:t>
      </w:r>
      <w:r w:rsidRPr="00062920">
        <w:rPr>
          <w:highlight w:val="cyan"/>
          <w:u w:val="single"/>
        </w:rPr>
        <w:t xml:space="preserve"> conflict</w:t>
      </w:r>
      <w:r w:rsidRPr="002641EE">
        <w:t>.</w:t>
      </w:r>
    </w:p>
    <w:p w14:paraId="0501E074" w14:textId="77777777" w:rsidR="00CE02EA" w:rsidRPr="002641EE" w:rsidRDefault="00CE02EA" w:rsidP="00CE02EA">
      <w:r w:rsidRPr="002641EE">
        <w:t xml:space="preserve">This means that </w:t>
      </w:r>
      <w:r w:rsidRPr="00062920">
        <w:rPr>
          <w:highlight w:val="cyan"/>
          <w:u w:val="single"/>
        </w:rPr>
        <w:t>despite</w:t>
      </w:r>
      <w:r w:rsidRPr="002641EE">
        <w:rPr>
          <w:u w:val="single"/>
        </w:rPr>
        <w:t xml:space="preserve"> the </w:t>
      </w:r>
      <w:r w:rsidRPr="00062920">
        <w:rPr>
          <w:u w:val="single"/>
        </w:rPr>
        <w:t xml:space="preserve">feverish </w:t>
      </w:r>
      <w:r w:rsidRPr="00062920">
        <w:rPr>
          <w:highlight w:val="cyan"/>
          <w:u w:val="single"/>
        </w:rPr>
        <w:t>talk of</w:t>
      </w:r>
      <w:r w:rsidRPr="002641EE">
        <w:t xml:space="preserve"> Gen. </w:t>
      </w:r>
      <w:r w:rsidRPr="002641EE">
        <w:rPr>
          <w:u w:val="single"/>
        </w:rPr>
        <w:t xml:space="preserve">Soleimani’s death sparking a </w:t>
      </w:r>
      <w:r w:rsidRPr="00062920">
        <w:rPr>
          <w:rStyle w:val="Emphasis"/>
          <w:highlight w:val="cyan"/>
        </w:rPr>
        <w:t>World War III</w:t>
      </w:r>
      <w:r w:rsidRPr="00062920">
        <w:rPr>
          <w:highlight w:val="cyan"/>
        </w:rPr>
        <w:t xml:space="preserve">, </w:t>
      </w:r>
      <w:r w:rsidRPr="00062920">
        <w:rPr>
          <w:highlight w:val="cyan"/>
          <w:u w:val="single"/>
        </w:rPr>
        <w:t>Iran</w:t>
      </w:r>
      <w:r w:rsidRPr="002641EE">
        <w:t xml:space="preserve"> </w:t>
      </w:r>
      <w:r w:rsidRPr="002641EE">
        <w:rPr>
          <w:u w:val="single"/>
        </w:rPr>
        <w:t xml:space="preserve">nowadays </w:t>
      </w:r>
      <w:r w:rsidRPr="00062920">
        <w:rPr>
          <w:highlight w:val="cyan"/>
          <w:u w:val="single"/>
        </w:rPr>
        <w:t xml:space="preserve">can </w:t>
      </w:r>
      <w:r w:rsidRPr="00062920">
        <w:rPr>
          <w:rStyle w:val="Emphasis"/>
          <w:highlight w:val="cyan"/>
        </w:rPr>
        <w:t>only count on itself</w:t>
      </w:r>
      <w:r w:rsidRPr="002641EE">
        <w:t>—and on the network of irregular Shiite militias and proxies that the Quds Force commander had nurtured in Lebanon, Iraq, Syria, Yemen and beyond.</w:t>
      </w:r>
    </w:p>
    <w:p w14:paraId="340C81E8" w14:textId="77777777" w:rsidR="00CE02EA" w:rsidRPr="002641EE" w:rsidRDefault="00CE02EA" w:rsidP="00CE02EA">
      <w:r w:rsidRPr="002641EE">
        <w:t>“</w:t>
      </w:r>
      <w:r w:rsidRPr="002641EE">
        <w:rPr>
          <w:u w:val="single"/>
        </w:rPr>
        <w:t xml:space="preserve">Iran is one of the </w:t>
      </w:r>
      <w:r w:rsidRPr="002641EE">
        <w:rPr>
          <w:rStyle w:val="Emphasis"/>
        </w:rPr>
        <w:t>most</w:t>
      </w:r>
      <w:r w:rsidRPr="002641EE">
        <w:rPr>
          <w:u w:val="single"/>
        </w:rPr>
        <w:t xml:space="preserve"> strategically </w:t>
      </w:r>
      <w:r w:rsidRPr="002641EE">
        <w:rPr>
          <w:rStyle w:val="Emphasis"/>
        </w:rPr>
        <w:t>lonely countries</w:t>
      </w:r>
      <w:r w:rsidRPr="002641EE">
        <w:rPr>
          <w:u w:val="single"/>
        </w:rPr>
        <w:t xml:space="preserve"> in the </w:t>
      </w:r>
      <w:r w:rsidRPr="002641EE">
        <w:rPr>
          <w:rStyle w:val="Emphasis"/>
        </w:rPr>
        <w:t>world</w:t>
      </w:r>
      <w:r w:rsidRPr="002641EE">
        <w:t xml:space="preserve">. It considers dozens of countries around the world its adversary, and </w:t>
      </w:r>
      <w:r w:rsidRPr="002641EE">
        <w:rPr>
          <w:u w:val="single"/>
        </w:rPr>
        <w:t xml:space="preserve">its </w:t>
      </w:r>
      <w:r w:rsidRPr="002641EE">
        <w:rPr>
          <w:rStyle w:val="Emphasis"/>
        </w:rPr>
        <w:t>only reliable friend</w:t>
      </w:r>
      <w:r w:rsidRPr="002641EE">
        <w:rPr>
          <w:u w:val="single"/>
        </w:rPr>
        <w:t xml:space="preserve"> has been</w:t>
      </w:r>
      <w:r w:rsidRPr="002641EE">
        <w:t xml:space="preserve"> the </w:t>
      </w:r>
      <w:r w:rsidRPr="002641EE">
        <w:rPr>
          <w:rStyle w:val="Emphasis"/>
        </w:rPr>
        <w:t>Assad</w:t>
      </w:r>
      <w:r w:rsidRPr="002641EE">
        <w:t xml:space="preserve"> regime in Syria,” said Karim Sadjadpour, an Iran specialist at the Carnegie Endowment for International Peace in Washington.</w:t>
      </w:r>
    </w:p>
    <w:p w14:paraId="5EE06ADC" w14:textId="77777777" w:rsidR="00CE02EA" w:rsidRPr="002641EE" w:rsidRDefault="00CE02EA" w:rsidP="00CE02EA">
      <w:r w:rsidRPr="002641EE">
        <w:t xml:space="preserve">As for </w:t>
      </w:r>
      <w:r w:rsidRPr="00062920">
        <w:rPr>
          <w:highlight w:val="cyan"/>
          <w:u w:val="single"/>
        </w:rPr>
        <w:t>Russia</w:t>
      </w:r>
      <w:r w:rsidRPr="002641EE">
        <w:t xml:space="preserve">, Mr. Sadjadpour added, “it </w:t>
      </w:r>
      <w:r w:rsidRPr="00062920">
        <w:rPr>
          <w:rStyle w:val="Emphasis"/>
          <w:highlight w:val="cyan"/>
        </w:rPr>
        <w:t>benefits</w:t>
      </w:r>
      <w:r w:rsidRPr="00062920">
        <w:rPr>
          <w:highlight w:val="cyan"/>
        </w:rPr>
        <w:t xml:space="preserve"> </w:t>
      </w:r>
      <w:r w:rsidRPr="00062920">
        <w:rPr>
          <w:highlight w:val="cyan"/>
          <w:u w:val="single"/>
        </w:rPr>
        <w:t>from</w:t>
      </w:r>
      <w:r w:rsidRPr="002641EE">
        <w:rPr>
          <w:u w:val="single"/>
        </w:rPr>
        <w:t xml:space="preserve"> an </w:t>
      </w:r>
      <w:r w:rsidRPr="00062920">
        <w:rPr>
          <w:rStyle w:val="Emphasis"/>
          <w:highlight w:val="cyan"/>
        </w:rPr>
        <w:t>isolated</w:t>
      </w:r>
      <w:r w:rsidRPr="002641EE">
        <w:rPr>
          <w:u w:val="single"/>
        </w:rPr>
        <w:t xml:space="preserve">, </w:t>
      </w:r>
      <w:r w:rsidRPr="002641EE">
        <w:rPr>
          <w:rStyle w:val="Emphasis"/>
        </w:rPr>
        <w:t xml:space="preserve">anti-American </w:t>
      </w:r>
      <w:r w:rsidRPr="00062920">
        <w:rPr>
          <w:rStyle w:val="Emphasis"/>
          <w:highlight w:val="cyan"/>
        </w:rPr>
        <w:t>Iran</w:t>
      </w:r>
      <w:r w:rsidRPr="002641EE">
        <w:rPr>
          <w:u w:val="single"/>
        </w:rPr>
        <w:t xml:space="preserve"> that can’t exploit its energy</w:t>
      </w:r>
      <w:r w:rsidRPr="002641EE">
        <w:t xml:space="preserve"> resources.”</w:t>
      </w:r>
    </w:p>
    <w:p w14:paraId="627061FF" w14:textId="77777777" w:rsidR="00CE02EA" w:rsidRPr="002641EE" w:rsidRDefault="00CE02EA" w:rsidP="00CE02EA">
      <w:r w:rsidRPr="002641EE">
        <w:t xml:space="preserve">While observers say </w:t>
      </w:r>
      <w:r w:rsidRPr="00062920">
        <w:rPr>
          <w:highlight w:val="cyan"/>
          <w:u w:val="single"/>
        </w:rPr>
        <w:t>Beijing and Moscow</w:t>
      </w:r>
      <w:r w:rsidRPr="002641EE">
        <w:t xml:space="preserve"> would be happy to watch the U.S. get bogged down even deeper in the Middle East—a diversion that would give them a freer hand in their own neighborhoods—they </w:t>
      </w:r>
      <w:r w:rsidRPr="00062920">
        <w:rPr>
          <w:highlight w:val="cyan"/>
          <w:u w:val="single"/>
        </w:rPr>
        <w:t xml:space="preserve">have </w:t>
      </w:r>
      <w:r w:rsidRPr="00062920">
        <w:rPr>
          <w:rStyle w:val="Emphasis"/>
          <w:highlight w:val="cyan"/>
        </w:rPr>
        <w:t>no appetite</w:t>
      </w:r>
      <w:r w:rsidRPr="00062920">
        <w:rPr>
          <w:highlight w:val="cyan"/>
          <w:u w:val="single"/>
        </w:rPr>
        <w:t xml:space="preserve"> for</w:t>
      </w:r>
      <w:r w:rsidRPr="002641EE">
        <w:rPr>
          <w:u w:val="single"/>
        </w:rPr>
        <w:t xml:space="preserve"> exposing themselves to the risks of a possible </w:t>
      </w:r>
      <w:r w:rsidRPr="00062920">
        <w:rPr>
          <w:rStyle w:val="Emphasis"/>
          <w:highlight w:val="cyan"/>
        </w:rPr>
        <w:t>confrontation</w:t>
      </w:r>
      <w:r w:rsidRPr="002641EE">
        <w:t>.</w:t>
      </w:r>
    </w:p>
    <w:p w14:paraId="0C6C58F1" w14:textId="77777777" w:rsidR="00CE02EA" w:rsidRPr="002641EE" w:rsidRDefault="00CE02EA" w:rsidP="00CE02EA">
      <w:r w:rsidRPr="002641EE">
        <w:t>“</w:t>
      </w:r>
      <w:r w:rsidRPr="00062920">
        <w:rPr>
          <w:highlight w:val="cyan"/>
          <w:u w:val="single"/>
        </w:rPr>
        <w:t xml:space="preserve">Russia </w:t>
      </w:r>
      <w:r w:rsidRPr="00062920">
        <w:rPr>
          <w:rStyle w:val="Emphasis"/>
          <w:highlight w:val="cyan"/>
        </w:rPr>
        <w:t>doesn’t have</w:t>
      </w:r>
      <w:r w:rsidRPr="00062920">
        <w:rPr>
          <w:highlight w:val="cyan"/>
          <w:u w:val="single"/>
        </w:rPr>
        <w:t xml:space="preserve"> the </w:t>
      </w:r>
      <w:r w:rsidRPr="00062920">
        <w:rPr>
          <w:rStyle w:val="Emphasis"/>
          <w:highlight w:val="cyan"/>
        </w:rPr>
        <w:t>slightest intention</w:t>
      </w:r>
      <w:r w:rsidRPr="00062920">
        <w:rPr>
          <w:highlight w:val="cyan"/>
          <w:u w:val="single"/>
        </w:rPr>
        <w:t xml:space="preserve"> of </w:t>
      </w:r>
      <w:r w:rsidRPr="00062920">
        <w:rPr>
          <w:rStyle w:val="Emphasis"/>
          <w:highlight w:val="cyan"/>
        </w:rPr>
        <w:t>getting involved</w:t>
      </w:r>
      <w:r w:rsidRPr="002641EE">
        <w:rPr>
          <w:u w:val="single"/>
        </w:rPr>
        <w:t xml:space="preserve"> in this squabble</w:t>
      </w:r>
      <w:r w:rsidRPr="002641EE">
        <w:t xml:space="preserve">, </w:t>
      </w:r>
      <w:r w:rsidRPr="002641EE">
        <w:rPr>
          <w:u w:val="single"/>
        </w:rPr>
        <w:t xml:space="preserve">and is trying to </w:t>
      </w:r>
      <w:r w:rsidRPr="002641EE">
        <w:rPr>
          <w:rStyle w:val="Emphasis"/>
        </w:rPr>
        <w:t>distance itself</w:t>
      </w:r>
      <w:r w:rsidRPr="002641EE">
        <w:rPr>
          <w:u w:val="single"/>
        </w:rPr>
        <w:t xml:space="preserve"> from it </w:t>
      </w:r>
      <w:r w:rsidRPr="002641EE">
        <w:rPr>
          <w:rStyle w:val="Emphasis"/>
        </w:rPr>
        <w:t>as far as possible</w:t>
      </w:r>
      <w:r w:rsidRPr="002641EE">
        <w:t>—</w:t>
      </w:r>
      <w:r w:rsidRPr="00062920">
        <w:rPr>
          <w:rStyle w:val="Emphasis"/>
          <w:highlight w:val="cyan"/>
        </w:rPr>
        <w:t>even though</w:t>
      </w:r>
      <w:r w:rsidRPr="00062920">
        <w:rPr>
          <w:highlight w:val="cyan"/>
        </w:rPr>
        <w:t xml:space="preserve"> </w:t>
      </w:r>
      <w:r w:rsidRPr="00062920">
        <w:rPr>
          <w:highlight w:val="cyan"/>
          <w:u w:val="single"/>
        </w:rPr>
        <w:t>it will</w:t>
      </w:r>
      <w:r w:rsidRPr="002641EE">
        <w:rPr>
          <w:u w:val="single"/>
        </w:rPr>
        <w:t xml:space="preserve"> </w:t>
      </w:r>
      <w:r w:rsidRPr="00062920">
        <w:rPr>
          <w:u w:val="single"/>
        </w:rPr>
        <w:t xml:space="preserve">keep </w:t>
      </w:r>
      <w:r w:rsidRPr="00062920">
        <w:rPr>
          <w:highlight w:val="cyan"/>
          <w:u w:val="single"/>
        </w:rPr>
        <w:t>express</w:t>
      </w:r>
      <w:r w:rsidRPr="002641EE">
        <w:rPr>
          <w:u w:val="single"/>
        </w:rPr>
        <w:t xml:space="preserve">ing </w:t>
      </w:r>
      <w:r w:rsidRPr="00062920">
        <w:rPr>
          <w:highlight w:val="cyan"/>
          <w:u w:val="single"/>
        </w:rPr>
        <w:t>support</w:t>
      </w:r>
      <w:r w:rsidRPr="002641EE">
        <w:rPr>
          <w:u w:val="single"/>
        </w:rPr>
        <w:t xml:space="preserve"> for Iran with</w:t>
      </w:r>
      <w:r w:rsidRPr="002641EE">
        <w:t xml:space="preserve"> very </w:t>
      </w:r>
      <w:r w:rsidRPr="002641EE">
        <w:rPr>
          <w:rStyle w:val="Emphasis"/>
        </w:rPr>
        <w:t>loud declarations</w:t>
      </w:r>
      <w:r w:rsidRPr="002641EE">
        <w:t xml:space="preserve">,” </w:t>
      </w:r>
      <w:r w:rsidRPr="00062920">
        <w:rPr>
          <w:highlight w:val="cyan"/>
          <w:u w:val="single"/>
        </w:rPr>
        <w:t>said</w:t>
      </w:r>
      <w:r w:rsidRPr="002641EE">
        <w:t xml:space="preserve"> Ruslan </w:t>
      </w:r>
      <w:r w:rsidRPr="00062920">
        <w:rPr>
          <w:rStyle w:val="Emphasis"/>
          <w:highlight w:val="cyan"/>
        </w:rPr>
        <w:t>Pukhov</w:t>
      </w:r>
      <w:r w:rsidRPr="00062920">
        <w:rPr>
          <w:highlight w:val="cyan"/>
        </w:rPr>
        <w:t>,</w:t>
      </w:r>
      <w:r w:rsidRPr="002641EE">
        <w:t xml:space="preserve"> </w:t>
      </w:r>
      <w:r w:rsidRPr="00062920">
        <w:rPr>
          <w:highlight w:val="cyan"/>
          <w:u w:val="single"/>
        </w:rPr>
        <w:t>director of the</w:t>
      </w:r>
      <w:r w:rsidRPr="002641EE">
        <w:t xml:space="preserve"> Center for Analysis of Strategies and Technologies, a </w:t>
      </w:r>
      <w:r w:rsidRPr="002641EE">
        <w:rPr>
          <w:rStyle w:val="Emphasis"/>
        </w:rPr>
        <w:t xml:space="preserve">Moscow </w:t>
      </w:r>
      <w:r w:rsidRPr="00062920">
        <w:rPr>
          <w:rStyle w:val="Emphasis"/>
          <w:highlight w:val="cyan"/>
        </w:rPr>
        <w:t>think tank</w:t>
      </w:r>
      <w:r w:rsidRPr="00062920">
        <w:rPr>
          <w:highlight w:val="cyan"/>
        </w:rPr>
        <w:t xml:space="preserve"> </w:t>
      </w:r>
      <w:r w:rsidRPr="00062920">
        <w:rPr>
          <w:highlight w:val="cyan"/>
          <w:u w:val="single"/>
        </w:rPr>
        <w:t xml:space="preserve">that </w:t>
      </w:r>
      <w:r w:rsidRPr="00062920">
        <w:rPr>
          <w:rStyle w:val="Emphasis"/>
          <w:highlight w:val="cyan"/>
        </w:rPr>
        <w:t>advises Russia</w:t>
      </w:r>
      <w:r w:rsidRPr="002641EE">
        <w:rPr>
          <w:u w:val="single"/>
        </w:rPr>
        <w:t>’s defense establishment</w:t>
      </w:r>
      <w:r w:rsidRPr="002641EE">
        <w:t>.</w:t>
      </w:r>
    </w:p>
    <w:p w14:paraId="339CDF35" w14:textId="77777777" w:rsidR="00CE02EA" w:rsidRPr="002641EE" w:rsidRDefault="00CE02EA" w:rsidP="00CE02EA">
      <w:r w:rsidRPr="002641EE">
        <w:lastRenderedPageBreak/>
        <w:t xml:space="preserve">“Short-term at least, </w:t>
      </w:r>
      <w:r w:rsidRPr="002641EE">
        <w:rPr>
          <w:u w:val="single"/>
        </w:rPr>
        <w:t>this is all beneficial to Russia</w:t>
      </w:r>
      <w:r w:rsidRPr="002641EE">
        <w:t xml:space="preserve">: </w:t>
      </w:r>
      <w:r w:rsidRPr="002641EE">
        <w:rPr>
          <w:u w:val="single"/>
        </w:rPr>
        <w:t>oil prices are up</w:t>
      </w:r>
      <w:r w:rsidRPr="002641EE">
        <w:t xml:space="preserve">, and the </w:t>
      </w:r>
      <w:r w:rsidRPr="002641EE">
        <w:rPr>
          <w:u w:val="single"/>
        </w:rPr>
        <w:t>Iranians</w:t>
      </w:r>
      <w:r w:rsidRPr="002641EE">
        <w:t>—a very difficult partner—</w:t>
      </w:r>
      <w:r w:rsidRPr="002641EE">
        <w:rPr>
          <w:u w:val="single"/>
        </w:rPr>
        <w:t>are being</w:t>
      </w:r>
      <w:r w:rsidRPr="002641EE">
        <w:t xml:space="preserve"> forced to become much </w:t>
      </w:r>
      <w:r w:rsidRPr="002641EE">
        <w:rPr>
          <w:u w:val="single"/>
        </w:rPr>
        <w:t>more cooperative</w:t>
      </w:r>
      <w:r w:rsidRPr="002641EE">
        <w:t>,” he added.</w:t>
      </w:r>
    </w:p>
    <w:p w14:paraId="242BBCF0" w14:textId="77777777" w:rsidR="00CE02EA" w:rsidRPr="002641EE" w:rsidRDefault="00CE02EA" w:rsidP="00CE02EA">
      <w:r w:rsidRPr="002641EE">
        <w:t>Iran’s strategic isolation perhaps explains a tone of caution that has accompanied its denunciations of Gen. Soleimani’s death. Iranian Armed Forces spokesman Brig. Gen. Abolfazl Shekarchi on Saturday promised a revenge that will be “tough”—but “not hasty,” an indication that Tehran may seek to avoid an immediate escalation that could risk sparking an all-out war with the U.S.</w:t>
      </w:r>
    </w:p>
    <w:p w14:paraId="3CFBFE02" w14:textId="77777777" w:rsidR="00CE02EA" w:rsidRPr="002641EE" w:rsidRDefault="00CE02EA" w:rsidP="00CE02EA">
      <w:r w:rsidRPr="002641EE">
        <w:t>“</w:t>
      </w:r>
      <w:r w:rsidRPr="00062920">
        <w:rPr>
          <w:highlight w:val="cyan"/>
          <w:u w:val="single"/>
        </w:rPr>
        <w:t>Iran is talking about</w:t>
      </w:r>
      <w:r w:rsidRPr="002641EE">
        <w:t xml:space="preserve"> a response, a </w:t>
      </w:r>
      <w:r w:rsidRPr="00062920">
        <w:rPr>
          <w:rStyle w:val="Emphasis"/>
          <w:highlight w:val="cyan"/>
        </w:rPr>
        <w:t>revenge</w:t>
      </w:r>
      <w:r w:rsidRPr="002641EE">
        <w:t xml:space="preserve">, and </w:t>
      </w:r>
      <w:r w:rsidRPr="00062920">
        <w:rPr>
          <w:highlight w:val="cyan"/>
          <w:u w:val="single"/>
        </w:rPr>
        <w:t>not</w:t>
      </w:r>
      <w:r w:rsidRPr="002641EE">
        <w:rPr>
          <w:u w:val="single"/>
        </w:rPr>
        <w:t xml:space="preserve"> about </w:t>
      </w:r>
      <w:r w:rsidRPr="00062920">
        <w:rPr>
          <w:highlight w:val="cyan"/>
          <w:u w:val="single"/>
        </w:rPr>
        <w:t>initiating</w:t>
      </w:r>
      <w:r w:rsidRPr="002641EE">
        <w:rPr>
          <w:u w:val="single"/>
        </w:rPr>
        <w:t xml:space="preserve"> a </w:t>
      </w:r>
      <w:r w:rsidRPr="00062920">
        <w:rPr>
          <w:highlight w:val="cyan"/>
          <w:u w:val="single"/>
        </w:rPr>
        <w:t>war</w:t>
      </w:r>
      <w:r w:rsidRPr="002641EE">
        <w:t>,” said Abas Aslani, senior fellow at the Center for Middle East Strategic Studies in Tehran.</w:t>
      </w:r>
    </w:p>
    <w:p w14:paraId="2A4C5CC2" w14:textId="77777777" w:rsidR="00CE02EA" w:rsidRPr="002641EE" w:rsidRDefault="00CE02EA" w:rsidP="00CE02EA">
      <w:r w:rsidRPr="002641EE">
        <w:rPr>
          <w:u w:val="single"/>
        </w:rPr>
        <w:t>Should</w:t>
      </w:r>
      <w:r w:rsidRPr="002641EE">
        <w:t xml:space="preserve"> such a </w:t>
      </w:r>
      <w:r w:rsidRPr="002641EE">
        <w:rPr>
          <w:u w:val="single"/>
        </w:rPr>
        <w:t>direct conflict erupt</w:t>
      </w:r>
      <w:r w:rsidRPr="002641EE">
        <w:t>, he added, “</w:t>
      </w:r>
      <w:r w:rsidRPr="002641EE">
        <w:rPr>
          <w:u w:val="single"/>
        </w:rPr>
        <w:t>I don’t think Iran expects Russia and China to start a war</w:t>
      </w:r>
      <w:r w:rsidRPr="002641EE">
        <w:t xml:space="preserve"> with the U.S. </w:t>
      </w:r>
      <w:r w:rsidRPr="002641EE">
        <w:rPr>
          <w:u w:val="single"/>
        </w:rPr>
        <w:t>on its beha</w:t>
      </w:r>
      <w:r w:rsidRPr="002641EE">
        <w:t>lf. The help they may offer to Iran is different: political support, support in some international institutions. Whether that can also be applicable to providing Iran with some equipment, that is the question.”</w:t>
      </w:r>
    </w:p>
    <w:p w14:paraId="4E8F43A3" w14:textId="77777777" w:rsidR="00CE02EA" w:rsidRPr="002641EE" w:rsidRDefault="00CE02EA" w:rsidP="00CE02EA">
      <w:r w:rsidRPr="002641EE">
        <w:t>Iran certainly craves military hardware to replace its obsolete warplanes, ships and tanks—but neither Russia nor China can legally supply such equipment until October at the earliest, the date when United Nations sanctions on most military sales to Tehran are set to expire.</w:t>
      </w:r>
    </w:p>
    <w:p w14:paraId="692290CA" w14:textId="77777777" w:rsidR="00CE02EA" w:rsidRPr="002641EE" w:rsidRDefault="00CE02EA" w:rsidP="00CE02EA">
      <w:r w:rsidRPr="002641EE">
        <w:t>Russia did deliver an S-300 air-defense system to Iran in 2016, but even that happened after six years of delays that ended only as a result of Moscow’s alienation from the West following its invasion of Ukraine.</w:t>
      </w:r>
    </w:p>
    <w:p w14:paraId="6E1987A5" w14:textId="77777777" w:rsidR="00CE02EA" w:rsidRPr="002641EE" w:rsidRDefault="00CE02EA" w:rsidP="00CE02EA">
      <w:r w:rsidRPr="002641EE">
        <w:t xml:space="preserve">In their official reactions, both </w:t>
      </w:r>
      <w:r w:rsidRPr="002641EE">
        <w:rPr>
          <w:u w:val="single"/>
        </w:rPr>
        <w:t>Moscow and Beijing condemned the strike</w:t>
      </w:r>
      <w:r w:rsidRPr="002641EE">
        <w:t xml:space="preserve"> against Gen. Soleimani—</w:t>
      </w:r>
      <w:r w:rsidRPr="002641EE">
        <w:rPr>
          <w:u w:val="single"/>
        </w:rPr>
        <w:t xml:space="preserve">but </w:t>
      </w:r>
      <w:r w:rsidRPr="002641EE">
        <w:rPr>
          <w:rStyle w:val="Emphasis"/>
        </w:rPr>
        <w:t>stopped short</w:t>
      </w:r>
      <w:r w:rsidRPr="002641EE">
        <w:rPr>
          <w:u w:val="single"/>
        </w:rPr>
        <w:t xml:space="preserve"> of </w:t>
      </w:r>
      <w:r w:rsidRPr="002641EE">
        <w:rPr>
          <w:rStyle w:val="Emphasis"/>
        </w:rPr>
        <w:t>pledging to do anything</w:t>
      </w:r>
      <w:r w:rsidRPr="002641EE">
        <w:t xml:space="preserve"> about it.</w:t>
      </w:r>
    </w:p>
    <w:p w14:paraId="6475C537" w14:textId="77777777" w:rsidR="00CE02EA" w:rsidRPr="002641EE" w:rsidRDefault="00CE02EA" w:rsidP="00CE02EA">
      <w:r w:rsidRPr="002641EE">
        <w:t>Russian Foreign Minister Sergei Lavrov said in a phone call Friday with Secretary of State Mike Pompeo that the killing “grossly violates the norms of international law” and urged Washington to “solve all problems at the negotiating table,” according to a Russian foreign ministry statement.</w:t>
      </w:r>
    </w:p>
    <w:p w14:paraId="151BCDFD" w14:textId="77777777" w:rsidR="00CE02EA" w:rsidRPr="002641EE" w:rsidRDefault="00CE02EA" w:rsidP="00CE02EA">
      <w:r w:rsidRPr="002641EE">
        <w:t>China’s foreign minister, Wang Yi, a day later told his Iranian counterpart that Beijing condemns “the military adventurist act by the U.S.” and that China will continue to “play a constructive role in safeguarding peace and security in the Gulf region.”</w:t>
      </w:r>
    </w:p>
    <w:p w14:paraId="66BA11D0" w14:textId="77777777" w:rsidR="00CE02EA" w:rsidRPr="002641EE" w:rsidRDefault="00CE02EA" w:rsidP="00CE02EA">
      <w:r w:rsidRPr="002641EE">
        <w:t>Though China has promised to invest hundreds of billions of dollars in Iran’s oil and gas infrastructure, so far U.S. economic sanctions on Iran have hobbled such plans.</w:t>
      </w:r>
    </w:p>
    <w:p w14:paraId="0B4A4D87" w14:textId="77777777" w:rsidR="00CE02EA" w:rsidRPr="002641EE" w:rsidRDefault="00CE02EA" w:rsidP="00CE02EA">
      <w:r w:rsidRPr="002641EE">
        <w:t>Russia and Iran have teamed up in Syria—with Russian warplanes using Iranian airspace and even briefly operating out of an air base in Iran—but as the Syrian regime stabilized and Moscow found a new accommodation with Turkey in recent months, Moscow’s and Tehran’s interests there have begun to diverge.</w:t>
      </w:r>
    </w:p>
    <w:p w14:paraId="3C8CFC46" w14:textId="77777777" w:rsidR="00CE02EA" w:rsidRPr="002641EE" w:rsidRDefault="00CE02EA" w:rsidP="00CE02EA">
      <w:r w:rsidRPr="002641EE">
        <w:t xml:space="preserve">Both </w:t>
      </w:r>
      <w:r w:rsidRPr="00062920">
        <w:rPr>
          <w:highlight w:val="cyan"/>
          <w:u w:val="single"/>
        </w:rPr>
        <w:t>Moscow and Beijing maintain</w:t>
      </w:r>
      <w:r w:rsidRPr="00062920">
        <w:rPr>
          <w:highlight w:val="cyan"/>
        </w:rPr>
        <w:t xml:space="preserve"> </w:t>
      </w:r>
      <w:r w:rsidRPr="00062920">
        <w:rPr>
          <w:rStyle w:val="Emphasis"/>
          <w:highlight w:val="cyan"/>
        </w:rPr>
        <w:t>friendly ties</w:t>
      </w:r>
      <w:r w:rsidRPr="00062920">
        <w:rPr>
          <w:highlight w:val="cyan"/>
        </w:rPr>
        <w:t xml:space="preserve"> </w:t>
      </w:r>
      <w:r w:rsidRPr="00062920">
        <w:rPr>
          <w:highlight w:val="cyan"/>
          <w:u w:val="single"/>
        </w:rPr>
        <w:t xml:space="preserve">with </w:t>
      </w:r>
      <w:r w:rsidRPr="00062920">
        <w:rPr>
          <w:rStyle w:val="Emphasis"/>
          <w:highlight w:val="cyan"/>
        </w:rPr>
        <w:t>Iran’s archenemies</w:t>
      </w:r>
      <w:r w:rsidRPr="002641EE">
        <w:t xml:space="preserve"> in the region: </w:t>
      </w:r>
      <w:r w:rsidRPr="00062920">
        <w:rPr>
          <w:highlight w:val="cyan"/>
          <w:u w:val="single"/>
        </w:rPr>
        <w:t>Saudi Arabia and Israel</w:t>
      </w:r>
      <w:r w:rsidRPr="002641EE">
        <w:t>.</w:t>
      </w:r>
    </w:p>
    <w:p w14:paraId="07B6E72B" w14:textId="77777777" w:rsidR="00CE02EA" w:rsidRPr="002641EE" w:rsidRDefault="00CE02EA" w:rsidP="00CE02EA">
      <w:r w:rsidRPr="002641EE">
        <w:lastRenderedPageBreak/>
        <w:t>Russia’s and Iran’s mutual history is rife with hostility. Russians remember the murder of Russia’s ambassador and playwright Alexander Griboedov when the Russian embassy in Tehran was sacked in 1829, and the Islamic Republic’s support for anti-Soviet rebels in Afghanistan in the 1980s.</w:t>
      </w:r>
    </w:p>
    <w:p w14:paraId="0ECF1904" w14:textId="77777777" w:rsidR="00CE02EA" w:rsidRPr="002641EE" w:rsidRDefault="00CE02EA" w:rsidP="00CE02EA">
      <w:r w:rsidRPr="002641EE">
        <w:t>Looming in Iran’s national memory are lands that Russia annexed from the Persian Empire over the centuries, and the Soviet military invasions and occupations of Iran in 1920 and 1941.</w:t>
      </w:r>
    </w:p>
    <w:p w14:paraId="39FF715D" w14:textId="77777777" w:rsidR="00CE02EA" w:rsidRPr="002641EE" w:rsidRDefault="00CE02EA" w:rsidP="00CE02EA">
      <w:r w:rsidRPr="002641EE">
        <w:t>“</w:t>
      </w:r>
      <w:r w:rsidRPr="00062920">
        <w:rPr>
          <w:highlight w:val="cyan"/>
          <w:u w:val="single"/>
        </w:rPr>
        <w:t>Nobody in Russia</w:t>
      </w:r>
      <w:r w:rsidRPr="002641EE">
        <w:rPr>
          <w:u w:val="single"/>
        </w:rPr>
        <w:t xml:space="preserve"> really </w:t>
      </w:r>
      <w:r w:rsidRPr="00062920">
        <w:rPr>
          <w:highlight w:val="cyan"/>
          <w:u w:val="single"/>
        </w:rPr>
        <w:t>cares</w:t>
      </w:r>
      <w:r w:rsidRPr="002641EE">
        <w:rPr>
          <w:u w:val="single"/>
        </w:rPr>
        <w:t xml:space="preserve"> about Iran</w:t>
      </w:r>
      <w:r w:rsidRPr="002641EE">
        <w:t xml:space="preserve">, </w:t>
      </w:r>
      <w:r w:rsidRPr="002641EE">
        <w:rPr>
          <w:u w:val="single"/>
        </w:rPr>
        <w:t xml:space="preserve">the </w:t>
      </w:r>
      <w:r w:rsidRPr="00062920">
        <w:rPr>
          <w:rStyle w:val="Emphasis"/>
          <w:highlight w:val="cyan"/>
        </w:rPr>
        <w:t>society</w:t>
      </w:r>
      <w:r w:rsidRPr="00062920">
        <w:rPr>
          <w:highlight w:val="cyan"/>
          <w:u w:val="single"/>
        </w:rPr>
        <w:t xml:space="preserve"> doesn’t see Iran as</w:t>
      </w:r>
      <w:r w:rsidRPr="002641EE">
        <w:rPr>
          <w:u w:val="single"/>
        </w:rPr>
        <w:t xml:space="preserve"> a partner</w:t>
      </w:r>
      <w:r w:rsidRPr="002641EE">
        <w:t xml:space="preserve">, </w:t>
      </w:r>
      <w:r w:rsidRPr="002641EE">
        <w:rPr>
          <w:u w:val="single"/>
        </w:rPr>
        <w:t xml:space="preserve">and certainly </w:t>
      </w:r>
      <w:r w:rsidRPr="002641EE">
        <w:rPr>
          <w:rStyle w:val="Emphasis"/>
        </w:rPr>
        <w:t>not</w:t>
      </w:r>
      <w:r w:rsidRPr="002641EE">
        <w:rPr>
          <w:u w:val="single"/>
        </w:rPr>
        <w:t xml:space="preserve"> as a friend </w:t>
      </w:r>
      <w:r w:rsidRPr="00062920">
        <w:rPr>
          <w:rStyle w:val="Emphasis"/>
          <w:highlight w:val="cyan"/>
        </w:rPr>
        <w:t>worth</w:t>
      </w:r>
      <w:r w:rsidRPr="002641EE">
        <w:rPr>
          <w:rStyle w:val="Emphasis"/>
        </w:rPr>
        <w:t xml:space="preserve"> </w:t>
      </w:r>
      <w:r w:rsidRPr="00062920">
        <w:rPr>
          <w:rStyle w:val="Emphasis"/>
          <w:highlight w:val="cyan"/>
        </w:rPr>
        <w:t>dying for</w:t>
      </w:r>
      <w:r w:rsidRPr="002641EE">
        <w:t>,” said Alexander Gabuev, chair of the Russia in the Asia-Pacific program at the Carnegie Moscow Center.</w:t>
      </w:r>
    </w:p>
    <w:p w14:paraId="17ACDE7F" w14:textId="77777777" w:rsidR="00CE02EA" w:rsidRPr="002641EE" w:rsidRDefault="00CE02EA" w:rsidP="00CE02EA">
      <w:r w:rsidRPr="002641EE">
        <w:t>Both Russia and China, he added, are secretly delighted by the rise of tensions between the U.S. and Iran, hoping that a conflict in the Middle East would give them a few years of respite by distracting American attention away from their own core areas of interests in Eastern Europe and Asia, respectively.</w:t>
      </w:r>
    </w:p>
    <w:p w14:paraId="5DE05C37" w14:textId="77777777" w:rsidR="00CE02EA" w:rsidRPr="002641EE" w:rsidRDefault="00CE02EA" w:rsidP="00CE02EA">
      <w:r w:rsidRPr="002641EE">
        <w:t>Even though China is now the biggest buyer of Middle Eastern oil, experts in the country’s security and foreign-policy establishment have long argued that Beijing should resist the temptation of getting involved in the volatile region—in part because oil has continued to flow despite the political shocks of recent decades.</w:t>
      </w:r>
    </w:p>
    <w:p w14:paraId="033E9F06" w14:textId="77777777" w:rsidR="00CE02EA" w:rsidRPr="002641EE" w:rsidRDefault="00CE02EA" w:rsidP="00CE02EA">
      <w:r w:rsidRPr="002641EE">
        <w:t>“</w:t>
      </w:r>
      <w:r w:rsidRPr="00062920">
        <w:rPr>
          <w:highlight w:val="cyan"/>
          <w:u w:val="single"/>
        </w:rPr>
        <w:t xml:space="preserve">The </w:t>
      </w:r>
      <w:r w:rsidRPr="00062920">
        <w:rPr>
          <w:rStyle w:val="Emphasis"/>
          <w:highlight w:val="cyan"/>
        </w:rPr>
        <w:t>Mid</w:t>
      </w:r>
      <w:r w:rsidRPr="002641EE">
        <w:rPr>
          <w:u w:val="single"/>
        </w:rPr>
        <w:t xml:space="preserve">dle </w:t>
      </w:r>
      <w:r w:rsidRPr="00062920">
        <w:rPr>
          <w:rStyle w:val="Emphasis"/>
          <w:highlight w:val="cyan"/>
        </w:rPr>
        <w:t>East</w:t>
      </w:r>
      <w:r w:rsidRPr="00062920">
        <w:rPr>
          <w:highlight w:val="cyan"/>
          <w:u w:val="single"/>
        </w:rPr>
        <w:t xml:space="preserve"> presents</w:t>
      </w:r>
      <w:r w:rsidRPr="002641EE">
        <w:rPr>
          <w:u w:val="single"/>
        </w:rPr>
        <w:t xml:space="preserve"> a </w:t>
      </w:r>
      <w:r w:rsidRPr="00062920">
        <w:rPr>
          <w:rStyle w:val="Emphasis"/>
          <w:highlight w:val="cyan"/>
        </w:rPr>
        <w:t>falling significance</w:t>
      </w:r>
      <w:r w:rsidRPr="00062920">
        <w:rPr>
          <w:highlight w:val="cyan"/>
          <w:u w:val="single"/>
        </w:rPr>
        <w:t xml:space="preserve"> in</w:t>
      </w:r>
      <w:r w:rsidRPr="002641EE">
        <w:rPr>
          <w:u w:val="single"/>
        </w:rPr>
        <w:t xml:space="preserve"> the </w:t>
      </w:r>
      <w:r w:rsidRPr="00062920">
        <w:rPr>
          <w:rStyle w:val="Emphasis"/>
          <w:highlight w:val="cyan"/>
        </w:rPr>
        <w:t>grand strategy</w:t>
      </w:r>
      <w:r w:rsidRPr="00062920">
        <w:rPr>
          <w:highlight w:val="cyan"/>
          <w:u w:val="single"/>
        </w:rPr>
        <w:t xml:space="preserve"> of </w:t>
      </w:r>
      <w:r w:rsidRPr="00062920">
        <w:rPr>
          <w:rStyle w:val="Emphasis"/>
          <w:highlight w:val="cyan"/>
        </w:rPr>
        <w:t>China</w:t>
      </w:r>
      <w:r w:rsidRPr="002641EE">
        <w:t>,” Niu Xinchun, director of the Institute of Middle East Studies at CICIR, a think tank affiliated with China’s Ministry of State Security, wrote in a 2017 policy paper. “As a matter of fact, since 2011, many Middle Eastern countries have descended into civil war at the same time, which failed to exert material impacts on China’s economy.”</w:t>
      </w:r>
    </w:p>
    <w:p w14:paraId="14675205" w14:textId="77777777" w:rsidR="00CE02EA" w:rsidRDefault="00CE02EA" w:rsidP="00CE02EA">
      <w:r w:rsidRPr="002641EE">
        <w:rPr>
          <w:u w:val="single"/>
        </w:rPr>
        <w:t xml:space="preserve">China’s </w:t>
      </w:r>
      <w:r w:rsidRPr="00062920">
        <w:rPr>
          <w:highlight w:val="cyan"/>
          <w:u w:val="single"/>
        </w:rPr>
        <w:t>participation</w:t>
      </w:r>
      <w:r w:rsidRPr="002641EE">
        <w:rPr>
          <w:u w:val="single"/>
        </w:rPr>
        <w:t xml:space="preserve"> in</w:t>
      </w:r>
      <w:r w:rsidRPr="002641EE">
        <w:t xml:space="preserve"> the December </w:t>
      </w:r>
      <w:r w:rsidRPr="002641EE">
        <w:rPr>
          <w:u w:val="single"/>
        </w:rPr>
        <w:t xml:space="preserve">naval exercises with Iran </w:t>
      </w:r>
      <w:r w:rsidRPr="00062920">
        <w:rPr>
          <w:highlight w:val="cyan"/>
          <w:u w:val="single"/>
        </w:rPr>
        <w:t xml:space="preserve">is “more </w:t>
      </w:r>
      <w:r w:rsidRPr="00062920">
        <w:rPr>
          <w:rStyle w:val="Emphasis"/>
          <w:highlight w:val="cyan"/>
        </w:rPr>
        <w:t>symbolic</w:t>
      </w:r>
      <w:r w:rsidRPr="00062920">
        <w:rPr>
          <w:highlight w:val="cyan"/>
          <w:u w:val="single"/>
        </w:rPr>
        <w:t xml:space="preserve"> than substantial</w:t>
      </w:r>
      <w:r w:rsidRPr="002641EE">
        <w:t>,” added Zhu Feng, director of the Institute of International Studies at Nanjing University. “</w:t>
      </w:r>
      <w:r w:rsidRPr="00062920">
        <w:rPr>
          <w:highlight w:val="cyan"/>
          <w:u w:val="single"/>
        </w:rPr>
        <w:t xml:space="preserve">I </w:t>
      </w:r>
      <w:r w:rsidRPr="00062920">
        <w:rPr>
          <w:rStyle w:val="Emphasis"/>
          <w:highlight w:val="cyan"/>
        </w:rPr>
        <w:t>don’t think</w:t>
      </w:r>
      <w:r w:rsidRPr="00062920">
        <w:rPr>
          <w:highlight w:val="cyan"/>
          <w:u w:val="single"/>
        </w:rPr>
        <w:t xml:space="preserve"> China has </w:t>
      </w:r>
      <w:r w:rsidRPr="00062920">
        <w:rPr>
          <w:rStyle w:val="Emphasis"/>
          <w:highlight w:val="cyan"/>
        </w:rPr>
        <w:t>any interest</w:t>
      </w:r>
      <w:r w:rsidRPr="00062920">
        <w:rPr>
          <w:highlight w:val="cyan"/>
          <w:u w:val="single"/>
        </w:rPr>
        <w:t xml:space="preserve"> in getting involved</w:t>
      </w:r>
      <w:r w:rsidRPr="002641EE">
        <w:rPr>
          <w:u w:val="single"/>
        </w:rPr>
        <w:t xml:space="preserve"> in the escalation of tensions there</w:t>
      </w:r>
      <w:r w:rsidRPr="002641EE">
        <w:t>.”</w:t>
      </w:r>
    </w:p>
    <w:p w14:paraId="5AC23D12" w14:textId="77777777" w:rsidR="00CE02EA" w:rsidRPr="00423C8E" w:rsidRDefault="00CE02EA" w:rsidP="00CE02EA">
      <w:pPr>
        <w:pStyle w:val="Heading4"/>
        <w:rPr>
          <w:rFonts w:cs="Arial"/>
          <w:u w:val="single"/>
        </w:rPr>
      </w:pPr>
      <w:r>
        <w:rPr>
          <w:rFonts w:cs="Arial"/>
        </w:rPr>
        <w:t>No great power draw in</w:t>
      </w:r>
    </w:p>
    <w:p w14:paraId="68ADAF4F" w14:textId="77777777" w:rsidR="00CE02EA" w:rsidRPr="00423C8E" w:rsidRDefault="00CE02EA" w:rsidP="00CE02EA">
      <w:pPr>
        <w:rPr>
          <w:rStyle w:val="Style13ptBold"/>
          <w:b w:val="0"/>
          <w:bCs/>
          <w:sz w:val="16"/>
        </w:rPr>
      </w:pPr>
      <w:r w:rsidRPr="00423C8E">
        <w:rPr>
          <w:rStyle w:val="Style13ptBold"/>
        </w:rPr>
        <w:t xml:space="preserve">McConnell 14 </w:t>
      </w:r>
      <w:r w:rsidRPr="00423C8E">
        <w:t xml:space="preserve">– Scott McConnell, Ph.D in history at Columbia University, founding editor of The American Conservative, 2014 (“The Middle East Doesn’t Matter,” </w:t>
      </w:r>
      <w:r w:rsidRPr="00423C8E">
        <w:rPr>
          <w:i/>
        </w:rPr>
        <w:t>The American Conservative</w:t>
      </w:r>
      <w:r w:rsidRPr="00423C8E">
        <w:t>, October 15</w:t>
      </w:r>
      <w:r w:rsidRPr="00423C8E">
        <w:rPr>
          <w:vertAlign w:val="superscript"/>
        </w:rPr>
        <w:t>th</w:t>
      </w:r>
      <w:r w:rsidRPr="00423C8E">
        <w:t xml:space="preserve">, </w:t>
      </w:r>
      <w:hyperlink r:id="rId10" w:history="1">
        <w:r w:rsidRPr="00423C8E">
          <w:rPr>
            <w:rStyle w:val="Hyperlink"/>
          </w:rPr>
          <w:t>http://www.theamericanconservative.com/articles/the-middle-east-doesnt-matter/</w:t>
        </w:r>
      </w:hyperlink>
      <w:r w:rsidRPr="00423C8E">
        <w:t>)</w:t>
      </w:r>
    </w:p>
    <w:p w14:paraId="6A2B4662" w14:textId="77777777" w:rsidR="00CE02EA" w:rsidRPr="00D57CE5" w:rsidRDefault="00CE02EA" w:rsidP="00CE02EA">
      <w:pPr>
        <w:rPr>
          <w:sz w:val="14"/>
        </w:rPr>
      </w:pPr>
      <w:r w:rsidRPr="00423C8E">
        <w:rPr>
          <w:sz w:val="14"/>
        </w:rPr>
        <w:t xml:space="preserve">What silver lining? It’s rooted in the fact that </w:t>
      </w:r>
      <w:r w:rsidRPr="00423C8E">
        <w:rPr>
          <w:rStyle w:val="StyleUnderline"/>
          <w:highlight w:val="yellow"/>
        </w:rPr>
        <w:t>the Mideast may</w:t>
      </w:r>
      <w:r w:rsidRPr="00423C8E">
        <w:rPr>
          <w:rStyle w:val="StyleUnderline"/>
        </w:rPr>
        <w:t xml:space="preserve"> now actually </w:t>
      </w:r>
      <w:r w:rsidRPr="00423C8E">
        <w:rPr>
          <w:rStyle w:val="StyleUnderline"/>
          <w:highlight w:val="yellow"/>
        </w:rPr>
        <w:t>matter</w:t>
      </w:r>
      <w:r w:rsidRPr="00423C8E">
        <w:rPr>
          <w:sz w:val="14"/>
          <w:highlight w:val="yellow"/>
        </w:rPr>
        <w:t xml:space="preserve"> </w:t>
      </w:r>
      <w:r w:rsidRPr="00423C8E">
        <w:rPr>
          <w:rStyle w:val="Emphasis"/>
          <w:highlight w:val="yellow"/>
        </w:rPr>
        <w:t>much less than we think</w:t>
      </w:r>
      <w:r w:rsidRPr="00423C8E">
        <w:rPr>
          <w:rStyle w:val="Emphasis"/>
        </w:rPr>
        <w:t xml:space="preserve"> it does</w:t>
      </w:r>
      <w:r w:rsidRPr="00423C8E">
        <w:rPr>
          <w:sz w:val="14"/>
        </w:rPr>
        <w:t xml:space="preserve">. We do have the option of pretty much ignoring it, if we choose. Its contribution to the world economy is negligible. Its oil will reach the market one way or another. </w:t>
      </w:r>
      <w:r w:rsidRPr="00423C8E">
        <w:rPr>
          <w:rStyle w:val="StyleUnderline"/>
          <w:highlight w:val="yellow"/>
        </w:rPr>
        <w:t xml:space="preserve">The </w:t>
      </w:r>
      <w:r w:rsidRPr="00423C8E">
        <w:rPr>
          <w:rStyle w:val="Emphasis"/>
          <w:highlight w:val="yellow"/>
        </w:rPr>
        <w:t>security and well-being</w:t>
      </w:r>
      <w:r w:rsidRPr="00423C8E">
        <w:rPr>
          <w:rStyle w:val="StyleUnderline"/>
          <w:highlight w:val="yellow"/>
        </w:rPr>
        <w:t xml:space="preserve"> of the American people is not linked to</w:t>
      </w:r>
      <w:r w:rsidRPr="00423C8E">
        <w:rPr>
          <w:rStyle w:val="StyleUnderline"/>
        </w:rPr>
        <w:t xml:space="preserve"> the </w:t>
      </w:r>
      <w:r w:rsidRPr="00423C8E">
        <w:rPr>
          <w:rStyle w:val="StyleUnderline"/>
          <w:highlight w:val="yellow"/>
        </w:rPr>
        <w:t>survival of a Shi’ite regime</w:t>
      </w:r>
      <w:r w:rsidRPr="00423C8E">
        <w:rPr>
          <w:rStyle w:val="StyleUnderline"/>
        </w:rPr>
        <w:t xml:space="preserve"> in Baghdad, </w:t>
      </w:r>
      <w:r w:rsidRPr="00423C8E">
        <w:rPr>
          <w:rStyle w:val="StyleUnderline"/>
          <w:highlight w:val="yellow"/>
        </w:rPr>
        <w:t>a</w:t>
      </w:r>
      <w:r w:rsidRPr="00423C8E">
        <w:rPr>
          <w:rStyle w:val="StyleUnderline"/>
        </w:rPr>
        <w:t xml:space="preserve"> medieval </w:t>
      </w:r>
      <w:r w:rsidRPr="00423C8E">
        <w:rPr>
          <w:rStyle w:val="StyleUnderline"/>
          <w:highlight w:val="yellow"/>
        </w:rPr>
        <w:t>monarch in Riyadh</w:t>
      </w:r>
      <w:r w:rsidRPr="00423C8E">
        <w:rPr>
          <w:rStyle w:val="StyleUnderline"/>
        </w:rPr>
        <w:t>, or</w:t>
      </w:r>
      <w:r w:rsidRPr="00423C8E">
        <w:rPr>
          <w:sz w:val="14"/>
        </w:rPr>
        <w:t xml:space="preserve">, for that matter, </w:t>
      </w:r>
      <w:r w:rsidRPr="00423C8E">
        <w:rPr>
          <w:rStyle w:val="StyleUnderline"/>
        </w:rPr>
        <w:t>a Jewish state in Jerusalem</w:t>
      </w:r>
      <w:r w:rsidRPr="00423C8E">
        <w:rPr>
          <w:sz w:val="14"/>
        </w:rPr>
        <w:t xml:space="preserve">. Recognition of this fact is only beginning to seep into the discourse: Justin Logan argues persuasively here that </w:t>
      </w:r>
      <w:r w:rsidRPr="00423C8E">
        <w:rPr>
          <w:rStyle w:val="Emphasis"/>
          <w:highlight w:val="yellow"/>
        </w:rPr>
        <w:t>virtually nothing</w:t>
      </w:r>
      <w:r w:rsidRPr="00423C8E">
        <w:rPr>
          <w:rStyle w:val="StyleUnderline"/>
          <w:highlight w:val="yellow"/>
        </w:rPr>
        <w:t xml:space="preserve"> that goes on in the Middle East can </w:t>
      </w:r>
      <w:r w:rsidRPr="00423C8E">
        <w:rPr>
          <w:rStyle w:val="StyleUnderline"/>
          <w:highlight w:val="yellow"/>
        </w:rPr>
        <w:lastRenderedPageBreak/>
        <w:t>threaten us</w:t>
      </w:r>
      <w:r w:rsidRPr="00423C8E">
        <w:rPr>
          <w:rStyle w:val="StyleUnderline"/>
        </w:rPr>
        <w:t xml:space="preserve"> very much</w:t>
      </w:r>
      <w:r w:rsidRPr="00423C8E">
        <w:rPr>
          <w:sz w:val="14"/>
        </w:rPr>
        <w:t>, that no country in the region is worth starting a war over, and that the amount of money we’ve spent combatting terrorism in the region is wildly disproportionate to the actual threat. (It goes without saying that American bombing, with its inevitable “collateral damage,” will create a growing class of Muslims who have concrete reason to want to harm Americans.) In an recent interview, Francis Fukuyama elaborates on this view. 9/11 didn’t “change everything” as many claimed, or shouldn’t have; it was essentially a lucky shot. “</w:t>
      </w:r>
      <w:r w:rsidRPr="00423C8E">
        <w:rPr>
          <w:rStyle w:val="StyleUnderline"/>
        </w:rPr>
        <w:t>These are really marginal people who survive in countries where you don’t have strong states</w:t>
      </w:r>
      <w:r w:rsidRPr="00423C8E">
        <w:rPr>
          <w:sz w:val="14"/>
        </w:rPr>
        <w:t xml:space="preserve"> … Their ability to take over and run a serious country that can master technology and stay at the forefront of great-power politics is almost zero,” he says. Elsewhere he notes that the crisis over ISIS is really a subset of the Sunni-Shia civil war, and America’s ability to have any lasting impact on that is also almost zero. This perspective—that </w:t>
      </w:r>
      <w:r w:rsidRPr="00423C8E">
        <w:rPr>
          <w:rStyle w:val="StyleUnderline"/>
          <w:highlight w:val="yellow"/>
        </w:rPr>
        <w:t xml:space="preserve">the Mideast </w:t>
      </w:r>
      <w:r w:rsidRPr="00423C8E">
        <w:rPr>
          <w:rStyle w:val="Emphasis"/>
          <w:highlight w:val="yellow"/>
        </w:rPr>
        <w:t>isn’t</w:t>
      </w:r>
      <w:r w:rsidRPr="00423C8E">
        <w:rPr>
          <w:rStyle w:val="Emphasis"/>
        </w:rPr>
        <w:t xml:space="preserve"> actually all </w:t>
      </w:r>
      <w:r w:rsidRPr="00423C8E">
        <w:rPr>
          <w:rStyle w:val="Emphasis"/>
          <w:highlight w:val="yellow"/>
        </w:rPr>
        <w:t>that important</w:t>
      </w:r>
      <w:r w:rsidRPr="00423C8E">
        <w:rPr>
          <w:rStyle w:val="StyleUnderline"/>
          <w:highlight w:val="yellow"/>
        </w:rPr>
        <w:t xml:space="preserve"> to American security</w:t>
      </w:r>
      <w:r w:rsidRPr="00423C8E">
        <w:rPr>
          <w:sz w:val="14"/>
          <w:highlight w:val="yellow"/>
        </w:rPr>
        <w:t xml:space="preserve"> </w:t>
      </w:r>
      <w:r w:rsidRPr="00423C8E">
        <w:rPr>
          <w:sz w:val="14"/>
        </w:rPr>
        <w:t xml:space="preserve">and we should pay much less attention to it—should now become a critical part of the American conversation. </w:t>
      </w:r>
      <w:r w:rsidRPr="00423C8E">
        <w:rPr>
          <w:rStyle w:val="StyleUnderline"/>
        </w:rPr>
        <w:t xml:space="preserve">The </w:t>
      </w:r>
      <w:r w:rsidRPr="00423C8E">
        <w:rPr>
          <w:rStyle w:val="StyleUnderline"/>
          <w:highlight w:val="yellow"/>
        </w:rPr>
        <w:t>thinkers cited here</w:t>
      </w:r>
      <w:r w:rsidRPr="00423C8E">
        <w:rPr>
          <w:sz w:val="14"/>
        </w:rPr>
        <w:t>—Logan and Fukuyama, and one should add the popular blogger Andrew Sullivan, also writing along these lines—</w:t>
      </w:r>
      <w:r w:rsidRPr="00423C8E">
        <w:rPr>
          <w:rStyle w:val="StyleUnderline"/>
          <w:highlight w:val="yellow"/>
        </w:rPr>
        <w:t>are far from knee-jerk “isolationists</w:t>
      </w:r>
      <w:r w:rsidRPr="00423C8E">
        <w:rPr>
          <w:rStyle w:val="StyleUnderline"/>
        </w:rPr>
        <w:t>.”</w:t>
      </w:r>
      <w:r w:rsidRPr="00423C8E">
        <w:rPr>
          <w:sz w:val="14"/>
        </w:rPr>
        <w:t xml:space="preserve"> Fukuyama posits particularly that we should use military offshore balancing to ensure that no single power controls the oil fields; and obviously Iran would not want or allow ISIS to shut off its ability to export oil. But beyond that, we can afford to take the region much less seriously.</w:t>
      </w:r>
    </w:p>
    <w:p w14:paraId="193811E5" w14:textId="77777777" w:rsidR="00CE02EA" w:rsidRPr="00423C8E" w:rsidRDefault="00CE02EA" w:rsidP="00CE02EA">
      <w:pPr>
        <w:pStyle w:val="Heading4"/>
        <w:rPr>
          <w:rFonts w:cs="Arial"/>
        </w:rPr>
      </w:pPr>
      <w:r w:rsidRPr="00423C8E">
        <w:rPr>
          <w:rFonts w:cs="Arial"/>
        </w:rPr>
        <w:t xml:space="preserve">Middle East war </w:t>
      </w:r>
      <w:r w:rsidRPr="00423C8E">
        <w:rPr>
          <w:rFonts w:cs="Arial"/>
          <w:u w:val="single"/>
        </w:rPr>
        <w:t>won’t go nuclear</w:t>
      </w:r>
      <w:r w:rsidRPr="00423C8E">
        <w:rPr>
          <w:rFonts w:cs="Arial"/>
        </w:rPr>
        <w:t xml:space="preserve"> – balanced alliances, Chinese non-intervention, and cooperation </w:t>
      </w:r>
      <w:r w:rsidRPr="00423C8E">
        <w:rPr>
          <w:rFonts w:cs="Arial"/>
          <w:u w:val="single"/>
        </w:rPr>
        <w:t>prevent</w:t>
      </w:r>
      <w:r w:rsidRPr="00423C8E">
        <w:rPr>
          <w:rFonts w:cs="Arial"/>
        </w:rPr>
        <w:t xml:space="preserve"> great power draw-in</w:t>
      </w:r>
    </w:p>
    <w:p w14:paraId="17132E13" w14:textId="77777777" w:rsidR="00CE02EA" w:rsidRPr="00423C8E" w:rsidRDefault="00CE02EA" w:rsidP="00CE02EA">
      <w:pPr>
        <w:rPr>
          <w:rStyle w:val="Style13ptBold"/>
          <w:b w:val="0"/>
          <w:bCs/>
          <w:sz w:val="16"/>
        </w:rPr>
      </w:pPr>
      <w:r w:rsidRPr="00423C8E">
        <w:rPr>
          <w:rStyle w:val="Style13ptBold"/>
        </w:rPr>
        <w:t xml:space="preserve">Mead 14 </w:t>
      </w:r>
      <w:r w:rsidRPr="00423C8E">
        <w:t xml:space="preserve">– Walter Russell Mead, James Clarke Chace Professor of Foreign Affairs and Humanities at Bard College and Professor of American foreign policy at Yale University, Editor-at-Large of The American Interest magazine and a non-resident Scholar at the Hudson Institute, 2014 (“Have We Gone From a Post-War to a Pre-War World?” </w:t>
      </w:r>
      <w:r w:rsidRPr="00423C8E">
        <w:rPr>
          <w:i/>
        </w:rPr>
        <w:t>Huffington Post</w:t>
      </w:r>
      <w:r w:rsidRPr="00423C8E">
        <w:t>, July 7</w:t>
      </w:r>
      <w:r w:rsidRPr="00423C8E">
        <w:rPr>
          <w:vertAlign w:val="superscript"/>
        </w:rPr>
        <w:t>th</w:t>
      </w:r>
      <w:r w:rsidRPr="00423C8E">
        <w:t xml:space="preserve">, </w:t>
      </w:r>
      <w:hyperlink r:id="rId11" w:history="1">
        <w:r w:rsidRPr="00423C8E">
          <w:rPr>
            <w:rStyle w:val="Hyperlink"/>
          </w:rPr>
          <w:t>http://www.huffingtonpost.com/walter-russell-mead/new-global-war_b_5562664.html</w:t>
        </w:r>
      </w:hyperlink>
      <w:r w:rsidRPr="00423C8E">
        <w:t>)</w:t>
      </w:r>
    </w:p>
    <w:p w14:paraId="55DB4500" w14:textId="77777777" w:rsidR="00CE02EA" w:rsidRPr="00423C8E" w:rsidRDefault="00CE02EA" w:rsidP="00CE02EA">
      <w:r w:rsidRPr="00423C8E">
        <w:rPr>
          <w:rStyle w:val="StyleUnderline"/>
          <w:highlight w:val="yellow"/>
        </w:rPr>
        <w:t xml:space="preserve">The Middle East </w:t>
      </w:r>
      <w:r w:rsidRPr="00423C8E">
        <w:rPr>
          <w:rStyle w:val="StyleUnderline"/>
        </w:rPr>
        <w:t xml:space="preserve">today </w:t>
      </w:r>
      <w:r w:rsidRPr="00423C8E">
        <w:rPr>
          <w:rStyle w:val="StyleUnderline"/>
          <w:highlight w:val="yellow"/>
        </w:rPr>
        <w:t>bears an ominous resemblance to the Balkans</w:t>
      </w:r>
      <w:r w:rsidRPr="00423C8E">
        <w:rPr>
          <w:rStyle w:val="StyleUnderline"/>
        </w:rPr>
        <w:t xml:space="preserve"> of that period</w:t>
      </w:r>
      <w:r w:rsidRPr="00423C8E">
        <w:t xml:space="preserve">. </w:t>
      </w:r>
      <w:r w:rsidRPr="00423C8E">
        <w:rPr>
          <w:rStyle w:val="StyleUnderline"/>
        </w:rPr>
        <w:t>The contemporary Middle East has an unstable blend of ethnicities and religions uneasily coexisting within boundaries arbitrarily marked off</w:t>
      </w:r>
      <w:r w:rsidRPr="00423C8E">
        <w:t xml:space="preserve"> by external empires. Ninety-five years after the French and the British first parceled out the lands of the fallen Ottoman caliphate, that arrangement is now coming to an end. Events in Iraq and Syria suggest that </w:t>
      </w:r>
      <w:r w:rsidRPr="00423C8E">
        <w:rPr>
          <w:rStyle w:val="StyleUnderline"/>
        </w:rPr>
        <w:t xml:space="preserve">the Middle East could be in for </w:t>
      </w:r>
      <w:r w:rsidRPr="00423C8E">
        <w:rPr>
          <w:rStyle w:val="Emphasis"/>
        </w:rPr>
        <w:t>carnage and upheaval</w:t>
      </w:r>
      <w:r w:rsidRPr="00423C8E">
        <w:t xml:space="preserve"> as great as anything the Balkans saw. The great powers are losing the ability to hold their clients in check; the Middle East today is at least as explosive as the Balkan region was a century ago.</w:t>
      </w:r>
    </w:p>
    <w:p w14:paraId="57F2F062" w14:textId="77777777" w:rsidR="00CE02EA" w:rsidRPr="00423C8E" w:rsidRDefault="00CE02EA" w:rsidP="00CE02EA">
      <w:r w:rsidRPr="00423C8E">
        <w:t>GERMANS THEN, CHINESE NOW</w:t>
      </w:r>
    </w:p>
    <w:p w14:paraId="1DFCC236" w14:textId="77777777" w:rsidR="00CE02EA" w:rsidRPr="00423C8E" w:rsidRDefault="00CE02EA" w:rsidP="00CE02EA">
      <w:pPr>
        <w:rPr>
          <w:rStyle w:val="StyleUnderline"/>
        </w:rPr>
      </w:pPr>
      <w:r w:rsidRPr="00423C8E">
        <w:rPr>
          <w:rStyle w:val="StyleUnderline"/>
        </w:rPr>
        <w:t xml:space="preserve">What blew the Archduke's murder up into a </w:t>
      </w:r>
      <w:r w:rsidRPr="00423C8E">
        <w:rPr>
          <w:rStyle w:val="Emphasis"/>
        </w:rPr>
        <w:t>catastrophic world war</w:t>
      </w:r>
      <w:r w:rsidRPr="00423C8E">
        <w:t xml:space="preserve">, though, </w:t>
      </w:r>
      <w:r w:rsidRPr="00423C8E">
        <w:rPr>
          <w:rStyle w:val="StyleUnderline"/>
        </w:rPr>
        <w:t>was not the tribal struggle in southeastern Europe. It took the hegemonic ambitions of the German Empire to turn a local conflict into a universal conflagration</w:t>
      </w:r>
      <w:r w:rsidRPr="00423C8E">
        <w:t xml:space="preserve">. Having eclipsed France as the dominant military power in Europe, Germany aimed to surpass Britain on the seas and to recast the emerging world order along lines that better suited it. Yet </w:t>
      </w:r>
      <w:r w:rsidRPr="00423C8E">
        <w:rPr>
          <w:rStyle w:val="StyleUnderline"/>
        </w:rPr>
        <w:t>the rising power was also insecure</w:t>
      </w:r>
      <w:r w:rsidRPr="00423C8E">
        <w:t xml:space="preserve">, fearing that worried neighbors would gang up against it. In the crisis in the Balkans, </w:t>
      </w:r>
      <w:r w:rsidRPr="00423C8E">
        <w:rPr>
          <w:rStyle w:val="StyleUnderline"/>
        </w:rPr>
        <w:t>Germany both felt a need to back its weak ally Austria and saw a chance to deal with its opponents on favorable terms.</w:t>
      </w:r>
    </w:p>
    <w:p w14:paraId="04B34698" w14:textId="77777777" w:rsidR="00CE02EA" w:rsidRPr="00423C8E" w:rsidRDefault="00CE02EA" w:rsidP="00CE02EA">
      <w:r w:rsidRPr="00423C8E">
        <w:rPr>
          <w:rStyle w:val="Emphasis"/>
          <w:highlight w:val="yellow"/>
        </w:rPr>
        <w:t>Could</w:t>
      </w:r>
      <w:r w:rsidRPr="00423C8E">
        <w:rPr>
          <w:rStyle w:val="Emphasis"/>
        </w:rPr>
        <w:t xml:space="preserve"> something like </w:t>
      </w:r>
      <w:r w:rsidRPr="00423C8E">
        <w:rPr>
          <w:rStyle w:val="Emphasis"/>
          <w:highlight w:val="yellow"/>
        </w:rPr>
        <w:t>that happen again?</w:t>
      </w:r>
      <w:r w:rsidRPr="00423C8E">
        <w:t xml:space="preserve"> China today is both rising and turning to the sea in ways that Kaiser Wilhelm would understand. Like Germany in 1914, </w:t>
      </w:r>
      <w:r w:rsidRPr="00423C8E">
        <w:rPr>
          <w:rStyle w:val="StyleUnderline"/>
        </w:rPr>
        <w:t xml:space="preserve">China has </w:t>
      </w:r>
      <w:r w:rsidRPr="00423C8E">
        <w:rPr>
          <w:rStyle w:val="StyleUnderline"/>
        </w:rPr>
        <w:lastRenderedPageBreak/>
        <w:t>emerged in the last 30 years as a major economic power</w:t>
      </w:r>
      <w:r w:rsidRPr="00423C8E">
        <w:t>, and it has chosen to invest a growing share of its growing wealth in military spending.</w:t>
      </w:r>
    </w:p>
    <w:p w14:paraId="6CA7F8CD" w14:textId="77777777" w:rsidR="00CE02EA" w:rsidRPr="00423C8E" w:rsidRDefault="00CE02EA" w:rsidP="00CE02EA">
      <w:r w:rsidRPr="00423C8E">
        <w:rPr>
          <w:rStyle w:val="StyleUnderline"/>
        </w:rPr>
        <w:t xml:space="preserve">But here </w:t>
      </w:r>
      <w:r w:rsidRPr="00423C8E">
        <w:rPr>
          <w:rStyle w:val="StyleUnderline"/>
          <w:highlight w:val="yellow"/>
        </w:rPr>
        <w:t>the analogy begins to</w:t>
      </w:r>
      <w:r w:rsidRPr="00423C8E">
        <w:rPr>
          <w:rStyle w:val="StyleUnderline"/>
        </w:rPr>
        <w:t xml:space="preserve"> get complicated and even </w:t>
      </w:r>
      <w:r w:rsidRPr="00423C8E">
        <w:rPr>
          <w:rStyle w:val="Emphasis"/>
          <w:highlight w:val="yellow"/>
        </w:rPr>
        <w:t>break</w:t>
      </w:r>
      <w:r w:rsidRPr="00423C8E">
        <w:rPr>
          <w:rStyle w:val="Emphasis"/>
        </w:rPr>
        <w:t xml:space="preserve">s </w:t>
      </w:r>
      <w:r w:rsidRPr="00423C8E">
        <w:rPr>
          <w:rStyle w:val="Emphasis"/>
          <w:highlight w:val="yellow"/>
        </w:rPr>
        <w:t>down</w:t>
      </w:r>
      <w:r w:rsidRPr="00423C8E">
        <w:t xml:space="preserve"> a bit. </w:t>
      </w:r>
      <w:r w:rsidRPr="00423C8E">
        <w:rPr>
          <w:rStyle w:val="StyleUnderline"/>
          <w:highlight w:val="yellow"/>
        </w:rPr>
        <w:t xml:space="preserve">Neither China nor any Chinese ally is </w:t>
      </w:r>
      <w:r w:rsidRPr="00423C8E">
        <w:rPr>
          <w:rStyle w:val="Emphasis"/>
          <w:highlight w:val="yellow"/>
        </w:rPr>
        <w:t>competing</w:t>
      </w:r>
      <w:r w:rsidRPr="00423C8E">
        <w:rPr>
          <w:rStyle w:val="StyleUnderline"/>
        </w:rPr>
        <w:t xml:space="preserve"> directly </w:t>
      </w:r>
      <w:r w:rsidRPr="00423C8E">
        <w:rPr>
          <w:rStyle w:val="StyleUnderline"/>
          <w:highlight w:val="yellow"/>
        </w:rPr>
        <w:t>with the United States</w:t>
      </w:r>
      <w:r w:rsidRPr="00423C8E">
        <w:rPr>
          <w:rStyle w:val="StyleUnderline"/>
        </w:rPr>
        <w:t xml:space="preserve"> and its allies </w:t>
      </w:r>
      <w:r w:rsidRPr="00423C8E">
        <w:rPr>
          <w:rStyle w:val="StyleUnderline"/>
          <w:highlight w:val="yellow"/>
        </w:rPr>
        <w:t>in the Middle East</w:t>
      </w:r>
      <w:r w:rsidRPr="00423C8E">
        <w:rPr>
          <w:rStyle w:val="StyleUnderline"/>
        </w:rPr>
        <w:t xml:space="preserve">. </w:t>
      </w:r>
      <w:r w:rsidRPr="00423C8E">
        <w:rPr>
          <w:rStyle w:val="StyleUnderline"/>
          <w:highlight w:val="yellow"/>
        </w:rPr>
        <w:t>China isn't</w:t>
      </w:r>
      <w:r w:rsidRPr="00423C8E">
        <w:t xml:space="preserve"> (yet) </w:t>
      </w:r>
      <w:r w:rsidRPr="00423C8E">
        <w:rPr>
          <w:rStyle w:val="StyleUnderline"/>
          <w:highlight w:val="yellow"/>
        </w:rPr>
        <w:t>taking a side in the Sunni-Shia dispute</w:t>
      </w:r>
      <w:r w:rsidRPr="00423C8E">
        <w:rPr>
          <w:rStyle w:val="StyleUnderline"/>
        </w:rPr>
        <w:t xml:space="preserve">, and </w:t>
      </w:r>
      <w:r w:rsidRPr="00423C8E">
        <w:rPr>
          <w:rStyle w:val="StyleUnderline"/>
          <w:highlight w:val="yellow"/>
        </w:rPr>
        <w:t>all it really wants</w:t>
      </w:r>
      <w:r w:rsidRPr="00423C8E">
        <w:rPr>
          <w:rStyle w:val="StyleUnderline"/>
        </w:rPr>
        <w:t xml:space="preserve"> in the </w:t>
      </w:r>
      <w:r w:rsidRPr="00423C8E">
        <w:rPr>
          <w:rStyle w:val="Emphasis"/>
        </w:rPr>
        <w:t xml:space="preserve">Middle East </w:t>
      </w:r>
      <w:r w:rsidRPr="00423C8E">
        <w:rPr>
          <w:rStyle w:val="Emphasis"/>
          <w:highlight w:val="yellow"/>
        </w:rPr>
        <w:t>is quiet</w:t>
      </w:r>
      <w:r w:rsidRPr="00423C8E">
        <w:t>; China wants that oil to flow as peacefully and cheaply as possible.</w:t>
      </w:r>
    </w:p>
    <w:p w14:paraId="0300CA89" w14:textId="77777777" w:rsidR="00CE02EA" w:rsidRPr="00423C8E" w:rsidRDefault="00CE02EA" w:rsidP="00CE02EA">
      <w:r w:rsidRPr="00423C8E">
        <w:t>AMERICA HAS ALL THE ALLIES</w:t>
      </w:r>
    </w:p>
    <w:p w14:paraId="50669933" w14:textId="77777777" w:rsidR="00CE02EA" w:rsidRPr="00423C8E" w:rsidRDefault="00CE02EA" w:rsidP="00CE02EA">
      <w:r w:rsidRPr="00423C8E">
        <w:t xml:space="preserve">And </w:t>
      </w:r>
      <w:r w:rsidRPr="00423C8E">
        <w:rPr>
          <w:rStyle w:val="StyleUnderline"/>
        </w:rPr>
        <w:t xml:space="preserve">there's another difference: </w:t>
      </w:r>
      <w:r w:rsidRPr="00423C8E">
        <w:rPr>
          <w:rStyle w:val="Emphasis"/>
        </w:rPr>
        <w:t>alliance systems</w:t>
      </w:r>
      <w:r w:rsidRPr="00423C8E">
        <w:t>. The Great Powers of 1914 were divided into two roughly equal military blocs: Austria, Germany, Italy and potentially the Ottoman Empire confronted Russia, France and potentially Britain.</w:t>
      </w:r>
    </w:p>
    <w:p w14:paraId="0B10128C" w14:textId="77777777" w:rsidR="00CE02EA" w:rsidRPr="00423C8E" w:rsidRDefault="00CE02EA" w:rsidP="00CE02EA">
      <w:r w:rsidRPr="00423C8E">
        <w:t xml:space="preserve">Today </w:t>
      </w:r>
      <w:r w:rsidRPr="00423C8E">
        <w:rPr>
          <w:rStyle w:val="StyleUnderline"/>
          <w:highlight w:val="yellow"/>
        </w:rPr>
        <w:t xml:space="preserve">the </w:t>
      </w:r>
      <w:r w:rsidRPr="00423C8E">
        <w:rPr>
          <w:rStyle w:val="Emphasis"/>
          <w:highlight w:val="yellow"/>
        </w:rPr>
        <w:t>global U.S. alliance system</w:t>
      </w:r>
      <w:r w:rsidRPr="00423C8E">
        <w:rPr>
          <w:rStyle w:val="StyleUnderline"/>
          <w:highlight w:val="yellow"/>
        </w:rPr>
        <w:t xml:space="preserve"> has no rival or peer</w:t>
      </w:r>
      <w:r w:rsidRPr="00423C8E">
        <w:rPr>
          <w:rStyle w:val="StyleUnderline"/>
        </w:rPr>
        <w:t xml:space="preserve">; while </w:t>
      </w:r>
      <w:r w:rsidRPr="00423C8E">
        <w:rPr>
          <w:rStyle w:val="StyleUnderline"/>
          <w:highlight w:val="yellow"/>
        </w:rPr>
        <w:t>China</w:t>
      </w:r>
      <w:r w:rsidRPr="00423C8E">
        <w:rPr>
          <w:rStyle w:val="StyleUnderline"/>
        </w:rPr>
        <w:t xml:space="preserve">, </w:t>
      </w:r>
      <w:r w:rsidRPr="00423C8E">
        <w:rPr>
          <w:rStyle w:val="StyleUnderline"/>
          <w:highlight w:val="yellow"/>
        </w:rPr>
        <w:t>Russia</w:t>
      </w:r>
      <w:r w:rsidRPr="00423C8E">
        <w:rPr>
          <w:rStyle w:val="StyleUnderline"/>
        </w:rPr>
        <w:t xml:space="preserve"> </w:t>
      </w:r>
      <w:r w:rsidRPr="00423C8E">
        <w:rPr>
          <w:rStyle w:val="StyleUnderline"/>
          <w:highlight w:val="yellow"/>
        </w:rPr>
        <w:t>and</w:t>
      </w:r>
      <w:r w:rsidRPr="00423C8E">
        <w:rPr>
          <w:rStyle w:val="StyleUnderline"/>
        </w:rPr>
        <w:t xml:space="preserve"> a handful of </w:t>
      </w:r>
      <w:r w:rsidRPr="00423C8E">
        <w:rPr>
          <w:rStyle w:val="StyleUnderline"/>
          <w:highlight w:val="yellow"/>
        </w:rPr>
        <w:t>lesser powers are disengaged</w:t>
      </w:r>
      <w:r w:rsidRPr="00423C8E">
        <w:rPr>
          <w:rStyle w:val="StyleUnderline"/>
        </w:rPr>
        <w:t xml:space="preserve"> from</w:t>
      </w:r>
      <w:r w:rsidRPr="00423C8E">
        <w:t xml:space="preserve">, and in some cases even hostile to, </w:t>
      </w:r>
      <w:r w:rsidRPr="00423C8E">
        <w:rPr>
          <w:rStyle w:val="StyleUnderline"/>
        </w:rPr>
        <w:t xml:space="preserve">the U.S. system, </w:t>
      </w:r>
      <w:r w:rsidRPr="00423C8E">
        <w:rPr>
          <w:rStyle w:val="StyleUnderline"/>
          <w:highlight w:val="yellow"/>
        </w:rPr>
        <w:t>the military balance isn't even close</w:t>
      </w:r>
      <w:r w:rsidRPr="00423C8E">
        <w:t>.</w:t>
      </w:r>
    </w:p>
    <w:p w14:paraId="02A44740" w14:textId="77777777" w:rsidR="00CE02EA" w:rsidRDefault="00CE02EA" w:rsidP="00CE02EA">
      <w:r w:rsidRPr="00423C8E">
        <w:t xml:space="preserve">While crises between China and U.S. allies on its periphery like the Philippines could escalate into US-China crises, </w:t>
      </w:r>
      <w:r w:rsidRPr="00423C8E">
        <w:rPr>
          <w:rStyle w:val="StyleUnderline"/>
          <w:highlight w:val="yellow"/>
        </w:rPr>
        <w:t xml:space="preserve">we don't have anything comparable to the </w:t>
      </w:r>
      <w:r w:rsidRPr="00423C8E">
        <w:rPr>
          <w:rStyle w:val="StyleUnderline"/>
        </w:rPr>
        <w:t xml:space="preserve">complex and </w:t>
      </w:r>
      <w:r w:rsidRPr="00423C8E">
        <w:rPr>
          <w:rStyle w:val="StyleUnderline"/>
          <w:highlight w:val="yellow"/>
        </w:rPr>
        <w:t>finely</w:t>
      </w:r>
      <w:r w:rsidRPr="00423C8E">
        <w:rPr>
          <w:rStyle w:val="StyleUnderline"/>
        </w:rPr>
        <w:t xml:space="preserve"> </w:t>
      </w:r>
      <w:r w:rsidRPr="00423C8E">
        <w:rPr>
          <w:rStyle w:val="StyleUnderline"/>
          <w:highlight w:val="yellow"/>
        </w:rPr>
        <w:t>balanced</w:t>
      </w:r>
      <w:r w:rsidRPr="00423C8E">
        <w:rPr>
          <w:rStyle w:val="StyleUnderline"/>
        </w:rPr>
        <w:t xml:space="preserve"> international </w:t>
      </w:r>
      <w:r w:rsidRPr="00423C8E">
        <w:rPr>
          <w:rStyle w:val="StyleUnderline"/>
          <w:highlight w:val="yellow"/>
        </w:rPr>
        <w:t>system at the time of World War I</w:t>
      </w:r>
      <w:r w:rsidRPr="00423C8E">
        <w:t xml:space="preserve">. Austria-Hungary attacked Serbia and as a direct result of that Germany attacked Belgium. </w:t>
      </w:r>
      <w:r w:rsidRPr="00423C8E">
        <w:rPr>
          <w:rStyle w:val="StyleUnderline"/>
        </w:rPr>
        <w:t>It's hard to see how</w:t>
      </w:r>
      <w:r w:rsidRPr="00423C8E">
        <w:t xml:space="preserve">, for example, </w:t>
      </w:r>
      <w:r w:rsidRPr="00423C8E">
        <w:rPr>
          <w:rStyle w:val="StyleUnderline"/>
        </w:rPr>
        <w:t xml:space="preserve">a Turkish attack on Syria could cause China to attack Vietnam. </w:t>
      </w:r>
      <w:r w:rsidRPr="00423C8E">
        <w:rPr>
          <w:rStyle w:val="Emphasis"/>
          <w:highlight w:val="yellow"/>
        </w:rPr>
        <w:t>Today's crises are simpler</w:t>
      </w:r>
      <w:r w:rsidRPr="00423C8E">
        <w:t xml:space="preserve">, </w:t>
      </w:r>
      <w:r w:rsidRPr="00423C8E">
        <w:rPr>
          <w:rStyle w:val="StyleUnderline"/>
        </w:rPr>
        <w:t xml:space="preserve">more direct </w:t>
      </w:r>
      <w:r w:rsidRPr="00423C8E">
        <w:rPr>
          <w:rStyle w:val="StyleUnderline"/>
          <w:highlight w:val="yellow"/>
        </w:rPr>
        <w:t>and more easily controlled by</w:t>
      </w:r>
      <w:r w:rsidRPr="00423C8E">
        <w:rPr>
          <w:rStyle w:val="StyleUnderline"/>
        </w:rPr>
        <w:t xml:space="preserve"> the </w:t>
      </w:r>
      <w:r w:rsidRPr="00423C8E">
        <w:rPr>
          <w:rStyle w:val="StyleUnderline"/>
          <w:highlight w:val="yellow"/>
        </w:rPr>
        <w:t>top powers</w:t>
      </w:r>
      <w:r w:rsidRPr="00423C8E">
        <w:t>.</w:t>
      </w:r>
    </w:p>
    <w:p w14:paraId="734E132D" w14:textId="77777777" w:rsidR="00CE02EA" w:rsidRDefault="00CE02EA" w:rsidP="00CE02EA"/>
    <w:p w14:paraId="154296A5" w14:textId="77777777" w:rsidR="00CE02EA" w:rsidRPr="00423C8E" w:rsidRDefault="00CE02EA" w:rsidP="00CE02EA">
      <w:pPr>
        <w:rPr>
          <w:sz w:val="14"/>
        </w:rPr>
      </w:pPr>
    </w:p>
    <w:p w14:paraId="273B35F1" w14:textId="77777777" w:rsidR="00F66CFB" w:rsidRDefault="00F66CFB" w:rsidP="00F66CFB">
      <w:pPr>
        <w:pStyle w:val="Heading4"/>
      </w:pPr>
      <w:r>
        <w:t>No Mid East escalation</w:t>
      </w:r>
    </w:p>
    <w:p w14:paraId="259135FE" w14:textId="77777777" w:rsidR="00F66CFB" w:rsidRDefault="00F66CFB" w:rsidP="00F66CFB">
      <w:pPr>
        <w:pStyle w:val="ListParagraph"/>
        <w:numPr>
          <w:ilvl w:val="0"/>
          <w:numId w:val="12"/>
        </w:numPr>
      </w:pPr>
      <w:r>
        <w:t xml:space="preserve">Proxy wars stay </w:t>
      </w:r>
      <w:r w:rsidRPr="001B365B">
        <w:rPr>
          <w:u w:val="single"/>
        </w:rPr>
        <w:t>localized</w:t>
      </w:r>
    </w:p>
    <w:p w14:paraId="4ED12A23" w14:textId="77777777" w:rsidR="00F66CFB" w:rsidRDefault="00F66CFB" w:rsidP="00F66CFB">
      <w:pPr>
        <w:pStyle w:val="ListParagraph"/>
      </w:pPr>
      <w:r>
        <w:t xml:space="preserve">They are </w:t>
      </w:r>
      <w:r w:rsidRPr="001B365B">
        <w:rPr>
          <w:u w:val="single"/>
        </w:rPr>
        <w:t>cheaper</w:t>
      </w:r>
      <w:r>
        <w:t xml:space="preserve"> to change the status quo</w:t>
      </w:r>
    </w:p>
    <w:p w14:paraId="494A6AE3" w14:textId="77777777" w:rsidR="00F66CFB" w:rsidRDefault="00F66CFB" w:rsidP="00F66CFB">
      <w:pPr>
        <w:pStyle w:val="ListParagraph"/>
      </w:pPr>
      <w:r>
        <w:t xml:space="preserve">Gives countries the opportunity to </w:t>
      </w:r>
      <w:r w:rsidRPr="001B365B">
        <w:rPr>
          <w:u w:val="single"/>
        </w:rPr>
        <w:t>deny</w:t>
      </w:r>
      <w:r>
        <w:t xml:space="preserve"> conflict</w:t>
      </w:r>
    </w:p>
    <w:p w14:paraId="46F36F11" w14:textId="77777777" w:rsidR="00F66CFB" w:rsidRDefault="00F66CFB" w:rsidP="00F66CFB">
      <w:pPr>
        <w:pStyle w:val="ListParagraph"/>
      </w:pPr>
      <w:r>
        <w:t xml:space="preserve">Non-state actors can’t escalate because of </w:t>
      </w:r>
      <w:r w:rsidRPr="001B365B">
        <w:rPr>
          <w:u w:val="single"/>
        </w:rPr>
        <w:t>institutional capacity</w:t>
      </w:r>
    </w:p>
    <w:p w14:paraId="03F8A889" w14:textId="77777777" w:rsidR="00F66CFB" w:rsidRDefault="00F66CFB" w:rsidP="00F66CFB">
      <w:pPr>
        <w:pStyle w:val="ListParagraph"/>
        <w:numPr>
          <w:ilvl w:val="0"/>
          <w:numId w:val="13"/>
        </w:numPr>
      </w:pPr>
      <w:r w:rsidRPr="001B365B">
        <w:rPr>
          <w:u w:val="single"/>
        </w:rPr>
        <w:t>Consensus</w:t>
      </w:r>
      <w:r>
        <w:t xml:space="preserve"> of international scholars and data conclude</w:t>
      </w:r>
    </w:p>
    <w:p w14:paraId="75663C93" w14:textId="77777777" w:rsidR="00F66CFB" w:rsidRPr="001B365B" w:rsidRDefault="00F66CFB" w:rsidP="00F66CFB">
      <w:r w:rsidRPr="001B365B">
        <w:rPr>
          <w:rStyle w:val="Style13ptBold"/>
        </w:rPr>
        <w:t>Imran 2/6</w:t>
      </w:r>
      <w:r>
        <w:t>/19 [Myra Imran, writer for The News International. Citing the international seminar on “Strategic Dimensions of Peace and Conflict in South Asia and the Middle East”. Seminar on ‘Strategic dimensions of peace and conflict in South Asia, Middle East’. 2/6/19, https://www.thenews.com.pk/print/428298-seminar-on-strategic-dimensions-of-peace-and-conflict-in-south-asia-middle-east]</w:t>
      </w:r>
    </w:p>
    <w:p w14:paraId="6E2EC511" w14:textId="77777777" w:rsidR="00F66CFB" w:rsidRDefault="00F66CFB" w:rsidP="00F66CFB">
      <w:pPr>
        <w:rPr>
          <w:rStyle w:val="StyleUnderline"/>
        </w:rPr>
      </w:pPr>
      <w:r w:rsidRPr="001B365B">
        <w:rPr>
          <w:sz w:val="16"/>
        </w:rPr>
        <w:t xml:space="preserve">Islamabad : </w:t>
      </w:r>
      <w:r w:rsidRPr="001B365B">
        <w:rPr>
          <w:rStyle w:val="StyleUnderline"/>
        </w:rPr>
        <w:t>There is</w:t>
      </w:r>
      <w:r w:rsidRPr="00FD5A82">
        <w:rPr>
          <w:rStyle w:val="StyleUnderline"/>
        </w:rPr>
        <w:t xml:space="preserve"> a need to study the causes of proxy wars, and what are the potential impacts of such wars on the overall conflict. These thoughts in a daylong </w:t>
      </w:r>
      <w:r w:rsidRPr="00152A1C">
        <w:rPr>
          <w:rStyle w:val="StyleUnderline"/>
          <w:highlight w:val="yellow"/>
        </w:rPr>
        <w:t>international seminar on</w:t>
      </w:r>
      <w:r w:rsidRPr="00FD5A82">
        <w:rPr>
          <w:rStyle w:val="StyleUnderline"/>
        </w:rPr>
        <w:t xml:space="preserve"> ‘Strategic Dimensions of Peace and </w:t>
      </w:r>
      <w:r w:rsidRPr="00152A1C">
        <w:rPr>
          <w:rStyle w:val="StyleUnderline"/>
          <w:highlight w:val="yellow"/>
        </w:rPr>
        <w:t>Conflict in</w:t>
      </w:r>
      <w:r w:rsidRPr="001B365B">
        <w:rPr>
          <w:sz w:val="16"/>
        </w:rPr>
        <w:t xml:space="preserve"> </w:t>
      </w:r>
      <w:r w:rsidRPr="001B365B">
        <w:rPr>
          <w:sz w:val="16"/>
        </w:rPr>
        <w:lastRenderedPageBreak/>
        <w:t xml:space="preserve">South Asia and </w:t>
      </w:r>
      <w:r w:rsidRPr="00152A1C">
        <w:rPr>
          <w:rStyle w:val="StyleUnderline"/>
          <w:highlight w:val="yellow"/>
        </w:rPr>
        <w:t>the Middle East</w:t>
      </w:r>
      <w:r w:rsidRPr="00FD5A82">
        <w:rPr>
          <w:rStyle w:val="StyleUnderline"/>
        </w:rPr>
        <w:t>,’ organised by Pak Institute for Peace Studies (PIPS</w:t>
      </w:r>
      <w:r w:rsidRPr="001B365B">
        <w:rPr>
          <w:sz w:val="16"/>
        </w:rPr>
        <w:t xml:space="preserve">), an Islamabad-based think tank, </w:t>
      </w:r>
      <w:r w:rsidRPr="00152A1C">
        <w:rPr>
          <w:rStyle w:val="StyleUnderline"/>
          <w:highlight w:val="yellow"/>
        </w:rPr>
        <w:t xml:space="preserve">participated by </w:t>
      </w:r>
      <w:r w:rsidRPr="00152A1C">
        <w:rPr>
          <w:rStyle w:val="Emphasis"/>
          <w:highlight w:val="yellow"/>
        </w:rPr>
        <w:t>prominent</w:t>
      </w:r>
      <w:r w:rsidRPr="00FD5A82">
        <w:rPr>
          <w:rStyle w:val="Emphasis"/>
        </w:rPr>
        <w:t xml:space="preserve"> national and </w:t>
      </w:r>
      <w:r w:rsidRPr="00152A1C">
        <w:rPr>
          <w:rStyle w:val="Emphasis"/>
          <w:highlight w:val="yellow"/>
        </w:rPr>
        <w:t>international scholars</w:t>
      </w:r>
      <w:r w:rsidRPr="00FD5A82">
        <w:rPr>
          <w:rStyle w:val="StyleUnderline"/>
        </w:rPr>
        <w:t>.</w:t>
      </w:r>
    </w:p>
    <w:p w14:paraId="134B0C26" w14:textId="77777777" w:rsidR="00F66CFB" w:rsidRPr="001B365B" w:rsidRDefault="00F66CFB" w:rsidP="00F66CFB">
      <w:pPr>
        <w:rPr>
          <w:sz w:val="16"/>
        </w:rPr>
      </w:pPr>
      <w:r w:rsidRPr="00FD5A82">
        <w:rPr>
          <w:rStyle w:val="StyleUnderline"/>
        </w:rPr>
        <w:t>Prof</w:t>
      </w:r>
      <w:r w:rsidRPr="001B365B">
        <w:rPr>
          <w:sz w:val="16"/>
        </w:rPr>
        <w:t xml:space="preserve">. Shahram </w:t>
      </w:r>
      <w:r w:rsidRPr="00FD5A82">
        <w:rPr>
          <w:rStyle w:val="StyleUnderline"/>
        </w:rPr>
        <w:t>Akbarzadeh</w:t>
      </w:r>
      <w:r w:rsidRPr="001B365B">
        <w:rPr>
          <w:sz w:val="16"/>
        </w:rPr>
        <w:t xml:space="preserve">, Deakin University, Australia, </w:t>
      </w:r>
      <w:r w:rsidRPr="00152A1C">
        <w:rPr>
          <w:rStyle w:val="StyleUnderline"/>
          <w:highlight w:val="yellow"/>
        </w:rPr>
        <w:t>argued</w:t>
      </w:r>
      <w:r w:rsidRPr="00FD5A82">
        <w:rPr>
          <w:rStyle w:val="StyleUnderline"/>
        </w:rPr>
        <w:t xml:space="preserve"> there is significant gap in the literature on non-state actors</w:t>
      </w:r>
      <w:r w:rsidRPr="001B365B">
        <w:rPr>
          <w:sz w:val="16"/>
        </w:rPr>
        <w:t>. He called for empirical research, along with concrete policy suggestions, on the topic, so as to mitigate the conflicts in the region, in particular South Asia and Middle East.</w:t>
      </w:r>
    </w:p>
    <w:p w14:paraId="411DC1BB" w14:textId="77777777" w:rsidR="00F66CFB" w:rsidRPr="001B365B" w:rsidRDefault="00F66CFB" w:rsidP="00F66CFB">
      <w:pPr>
        <w:rPr>
          <w:sz w:val="16"/>
        </w:rPr>
      </w:pPr>
      <w:r w:rsidRPr="001B365B">
        <w:rPr>
          <w:sz w:val="16"/>
        </w:rPr>
        <w:t xml:space="preserve">Speakers grappled at the notion of non-state actors and proxy wars: PIPS director Muhammad Amir Rana said </w:t>
      </w:r>
      <w:r w:rsidRPr="00FD5A82">
        <w:rPr>
          <w:rStyle w:val="StyleUnderline"/>
        </w:rPr>
        <w:t>non-state actors often evoke memories of violent elements</w:t>
      </w:r>
      <w:r w:rsidRPr="001B365B">
        <w:rPr>
          <w:sz w:val="16"/>
        </w:rPr>
        <w:t>. This despite that as per definition, non-state actors include organizations working for human rights.</w:t>
      </w:r>
    </w:p>
    <w:p w14:paraId="2D9DF80E" w14:textId="77777777" w:rsidR="00F66CFB" w:rsidRPr="001B365B" w:rsidRDefault="00F66CFB" w:rsidP="00F66CFB">
      <w:pPr>
        <w:rPr>
          <w:sz w:val="16"/>
        </w:rPr>
      </w:pPr>
      <w:r w:rsidRPr="001B365B">
        <w:rPr>
          <w:sz w:val="16"/>
        </w:rPr>
        <w:t>Prof. Syed Rifaat Hussain, Department of Government and Public Policy, NUST, said the term “proxy wars” is a contested notion. There is no universal agreement on its definition, nor on the set of circumstances behind such wars. Interestingly, he said, proxy wars are as old as the phenomena of conventional war itself.</w:t>
      </w:r>
    </w:p>
    <w:p w14:paraId="2041F1C0" w14:textId="77777777" w:rsidR="00F66CFB" w:rsidRPr="001B365B" w:rsidRDefault="00F66CFB" w:rsidP="00F66CFB">
      <w:pPr>
        <w:rPr>
          <w:sz w:val="16"/>
        </w:rPr>
      </w:pPr>
      <w:r w:rsidRPr="001B365B">
        <w:rPr>
          <w:sz w:val="16"/>
        </w:rPr>
        <w:t xml:space="preserve">Speakers noted </w:t>
      </w:r>
      <w:r w:rsidRPr="00152A1C">
        <w:rPr>
          <w:rStyle w:val="StyleUnderline"/>
          <w:highlight w:val="yellow"/>
        </w:rPr>
        <w:t>proxy wars are instruments of state power</w:t>
      </w:r>
      <w:r w:rsidRPr="001B365B">
        <w:rPr>
          <w:sz w:val="16"/>
        </w:rPr>
        <w:t xml:space="preserve">. As to why states go for it, it was argued, </w:t>
      </w:r>
      <w:r w:rsidRPr="00FD5A82">
        <w:rPr>
          <w:rStyle w:val="StyleUnderline"/>
        </w:rPr>
        <w:t xml:space="preserve">it is </w:t>
      </w:r>
      <w:r w:rsidRPr="00152A1C">
        <w:rPr>
          <w:rStyle w:val="StyleUnderline"/>
          <w:highlight w:val="yellow"/>
        </w:rPr>
        <w:t>because they are</w:t>
      </w:r>
      <w:r w:rsidRPr="00FD5A82">
        <w:rPr>
          <w:rStyle w:val="StyleUnderline"/>
        </w:rPr>
        <w:t xml:space="preserve"> often </w:t>
      </w:r>
      <w:r w:rsidRPr="00152A1C">
        <w:rPr>
          <w:rStyle w:val="StyleUnderline"/>
          <w:highlight w:val="yellow"/>
        </w:rPr>
        <w:t>cheap</w:t>
      </w:r>
      <w:r w:rsidRPr="00FD5A82">
        <w:rPr>
          <w:rStyle w:val="StyleUnderline"/>
        </w:rPr>
        <w:t xml:space="preserve"> undertaking to change the status quo</w:t>
      </w:r>
      <w:r w:rsidRPr="001B365B">
        <w:rPr>
          <w:sz w:val="16"/>
        </w:rPr>
        <w:t>.</w:t>
      </w:r>
    </w:p>
    <w:p w14:paraId="1CE4233A" w14:textId="77777777" w:rsidR="00F66CFB" w:rsidRDefault="00F66CFB" w:rsidP="00F66CFB">
      <w:pPr>
        <w:rPr>
          <w:rStyle w:val="Emphasis"/>
        </w:rPr>
      </w:pPr>
      <w:r w:rsidRPr="001B365B">
        <w:rPr>
          <w:sz w:val="16"/>
        </w:rPr>
        <w:t xml:space="preserve">Participants noted over the decades, </w:t>
      </w:r>
      <w:r w:rsidRPr="00FD5A82">
        <w:rPr>
          <w:rStyle w:val="StyleUnderline"/>
        </w:rPr>
        <w:t xml:space="preserve">much of the </w:t>
      </w:r>
      <w:r w:rsidRPr="00152A1C">
        <w:rPr>
          <w:rStyle w:val="StyleUnderline"/>
          <w:highlight w:val="yellow"/>
        </w:rPr>
        <w:t>conflict involves non-state actors</w:t>
      </w:r>
      <w:r w:rsidRPr="00152A1C">
        <w:rPr>
          <w:sz w:val="16"/>
          <w:highlight w:val="yellow"/>
        </w:rPr>
        <w:t xml:space="preserve">. </w:t>
      </w:r>
      <w:r w:rsidRPr="00152A1C">
        <w:rPr>
          <w:rStyle w:val="Emphasis"/>
          <w:highlight w:val="yellow"/>
        </w:rPr>
        <w:t>Interstate conflict</w:t>
      </w:r>
      <w:r w:rsidRPr="001B365B">
        <w:rPr>
          <w:sz w:val="16"/>
        </w:rPr>
        <w:t xml:space="preserve">, on the other hand, </w:t>
      </w:r>
      <w:r w:rsidRPr="00152A1C">
        <w:rPr>
          <w:rStyle w:val="Emphasis"/>
          <w:highlight w:val="yellow"/>
        </w:rPr>
        <w:t>has declined</w:t>
      </w:r>
      <w:r w:rsidRPr="001B365B">
        <w:rPr>
          <w:sz w:val="16"/>
        </w:rPr>
        <w:t xml:space="preserve">. In recent times, he said </w:t>
      </w:r>
      <w:r w:rsidRPr="00152A1C">
        <w:rPr>
          <w:rStyle w:val="Emphasis"/>
          <w:highlight w:val="yellow"/>
        </w:rPr>
        <w:t>tit-for-tat tactics on behalf of such actors have reduced their appeal.</w:t>
      </w:r>
    </w:p>
    <w:p w14:paraId="77281EB1" w14:textId="77777777" w:rsidR="00F66CFB" w:rsidRDefault="00F66CFB" w:rsidP="00F66CFB">
      <w:pPr>
        <w:rPr>
          <w:rStyle w:val="StyleUnderline"/>
        </w:rPr>
      </w:pPr>
      <w:r w:rsidRPr="001B365B">
        <w:rPr>
          <w:sz w:val="16"/>
        </w:rPr>
        <w:t xml:space="preserve">Dr. Ibrahim </w:t>
      </w:r>
      <w:r w:rsidRPr="00FD5A82">
        <w:rPr>
          <w:rStyle w:val="StyleUnderline"/>
        </w:rPr>
        <w:t>Fraihat</w:t>
      </w:r>
      <w:r w:rsidRPr="001B365B">
        <w:rPr>
          <w:sz w:val="16"/>
        </w:rPr>
        <w:t xml:space="preserve">, Doha Institute of Graduate Studies, Doha, </w:t>
      </w:r>
      <w:r w:rsidRPr="001B365B">
        <w:rPr>
          <w:rStyle w:val="StyleUnderline"/>
        </w:rPr>
        <w:t>termed proxy war as an arms conflict between two parties, though one of them is not directly involved</w:t>
      </w:r>
      <w:r w:rsidRPr="001B365B">
        <w:rPr>
          <w:sz w:val="16"/>
        </w:rPr>
        <w:t xml:space="preserve">. This way, </w:t>
      </w:r>
      <w:r w:rsidRPr="001B365B">
        <w:rPr>
          <w:rStyle w:val="StyleUnderline"/>
        </w:rPr>
        <w:t>domestic conflicts are escalated by external power intervention</w:t>
      </w:r>
      <w:r w:rsidRPr="001B365B">
        <w:rPr>
          <w:sz w:val="16"/>
        </w:rPr>
        <w:t xml:space="preserve">. At the same time, proxy war, if unresolved, can take the shape of conventional war, the most significant example was of Vietnam War. </w:t>
      </w:r>
      <w:r w:rsidRPr="00152A1C">
        <w:rPr>
          <w:rStyle w:val="StyleUnderline"/>
          <w:highlight w:val="yellow"/>
        </w:rPr>
        <w:t>In contemporary times</w:t>
      </w:r>
      <w:r w:rsidRPr="001B365B">
        <w:rPr>
          <w:sz w:val="16"/>
        </w:rPr>
        <w:t xml:space="preserve">, he lamented, </w:t>
      </w:r>
      <w:r w:rsidRPr="00152A1C">
        <w:rPr>
          <w:rStyle w:val="StyleUnderline"/>
          <w:highlight w:val="yellow"/>
        </w:rPr>
        <w:t>the Middle East has been rendered a stock market of proxy organizations</w:t>
      </w:r>
      <w:r w:rsidRPr="001B365B">
        <w:rPr>
          <w:rStyle w:val="StyleUnderline"/>
        </w:rPr>
        <w:t>.</w:t>
      </w:r>
    </w:p>
    <w:p w14:paraId="592E5619" w14:textId="77777777" w:rsidR="00F66CFB" w:rsidRPr="001B365B" w:rsidRDefault="00F66CFB" w:rsidP="00F66CFB">
      <w:pPr>
        <w:rPr>
          <w:sz w:val="16"/>
        </w:rPr>
      </w:pPr>
      <w:r w:rsidRPr="001B365B">
        <w:rPr>
          <w:sz w:val="16"/>
        </w:rPr>
        <w:t>William Gueriache, Associate Professor American University in the Emirates Dubai, said on surface, all states support open diplomacy and multilateralism. Yet the survival of patronage has paved the way for foreign intervention during conflicts in the whole Middle East.</w:t>
      </w:r>
    </w:p>
    <w:p w14:paraId="61A9E934" w14:textId="77777777" w:rsidR="00F66CFB" w:rsidRPr="001B365B" w:rsidRDefault="00F66CFB" w:rsidP="00F66CFB">
      <w:pPr>
        <w:rPr>
          <w:sz w:val="16"/>
        </w:rPr>
      </w:pPr>
      <w:r w:rsidRPr="001B365B">
        <w:rPr>
          <w:sz w:val="16"/>
        </w:rPr>
        <w:t>Dr. Marwan Kablan, Director Policy Analysis at the Arab Center for Research and Policy Studies Doha, also hinted multiplicity of actors involved in Syrian conflict, calling it as mother of conflicts in the region. It was said that wars cannot be ended unless patron states achieve their interests.</w:t>
      </w:r>
    </w:p>
    <w:p w14:paraId="4E644DDA" w14:textId="77777777" w:rsidR="00F66CFB" w:rsidRPr="001B365B" w:rsidRDefault="00F66CFB" w:rsidP="00F66CFB">
      <w:pPr>
        <w:rPr>
          <w:sz w:val="16"/>
        </w:rPr>
      </w:pPr>
      <w:r w:rsidRPr="001B365B">
        <w:rPr>
          <w:sz w:val="16"/>
        </w:rPr>
        <w:t>Dr. Shaheen Akhtar, Professor National Defence University Islamabad focused on the apprehension of Pakistan about India’s involvement in Afghanistan. She said Pakistan’s uneasy relationship with Kabul reinforces a perception of encirclement while growing US-India strategic cooperation further aggravates these apprehensions.</w:t>
      </w:r>
    </w:p>
    <w:p w14:paraId="790B757D" w14:textId="77777777" w:rsidR="00F66CFB" w:rsidRPr="00FD5A82" w:rsidRDefault="00F66CFB" w:rsidP="00F66CFB">
      <w:r w:rsidRPr="001B365B">
        <w:rPr>
          <w:rStyle w:val="StyleUnderline"/>
        </w:rPr>
        <w:t>Dr</w:t>
      </w:r>
      <w:r w:rsidRPr="001B365B">
        <w:rPr>
          <w:sz w:val="16"/>
        </w:rPr>
        <w:t xml:space="preserve">. Muhammad Riaz </w:t>
      </w:r>
      <w:r w:rsidRPr="001B365B">
        <w:rPr>
          <w:rStyle w:val="StyleUnderline"/>
        </w:rPr>
        <w:t>Shad</w:t>
      </w:r>
      <w:r w:rsidRPr="001B365B">
        <w:rPr>
          <w:sz w:val="16"/>
        </w:rPr>
        <w:t xml:space="preserve">, National University of Modern Languages (NUML) Islamabad, said </w:t>
      </w:r>
      <w:r w:rsidRPr="00152A1C">
        <w:rPr>
          <w:rStyle w:val="Emphasis"/>
          <w:highlight w:val="yellow"/>
        </w:rPr>
        <w:t>fighting through proxies gives states an opportunity of deniability</w:t>
      </w:r>
      <w:r w:rsidRPr="001B365B">
        <w:rPr>
          <w:sz w:val="16"/>
        </w:rPr>
        <w:t>.</w:t>
      </w:r>
    </w:p>
    <w:p w14:paraId="605D4223" w14:textId="77777777" w:rsidR="00CE02EA" w:rsidRDefault="00CE02EA" w:rsidP="00CE02EA">
      <w:pPr>
        <w:pStyle w:val="Heading4"/>
      </w:pPr>
      <w:r>
        <w:t>Limited Middle Eastern War is good</w:t>
      </w:r>
    </w:p>
    <w:p w14:paraId="74BF2043" w14:textId="77777777" w:rsidR="00CE02EA" w:rsidRDefault="00CE02EA" w:rsidP="00CE02EA">
      <w:pPr>
        <w:pStyle w:val="Heading4"/>
        <w:rPr>
          <w:b w:val="0"/>
          <w:bCs w:val="0"/>
        </w:rPr>
      </w:pPr>
      <w:r>
        <w:t xml:space="preserve">Oil prices are </w:t>
      </w:r>
      <w:r>
        <w:rPr>
          <w:u w:val="single"/>
        </w:rPr>
        <w:t>sliding</w:t>
      </w:r>
      <w:r>
        <w:t xml:space="preserve"> – </w:t>
      </w:r>
      <w:r>
        <w:rPr>
          <w:b w:val="0"/>
        </w:rPr>
        <w:t xml:space="preserve">two days in a row, dollar strength, Ida, increased production, and tapering asset purchases </w:t>
      </w:r>
    </w:p>
    <w:p w14:paraId="6345AB97" w14:textId="77777777" w:rsidR="00CE02EA" w:rsidRPr="00CC51A2" w:rsidRDefault="00CE02EA" w:rsidP="00CE02EA">
      <w:r w:rsidRPr="00CC51A2">
        <w:rPr>
          <w:rStyle w:val="Style13ptBold"/>
        </w:rPr>
        <w:t>Paraskova 9/20</w:t>
      </w:r>
      <w:r w:rsidRPr="00CC51A2">
        <w:t xml:space="preserve">/21 [Tsvetana is a writer for Oilprice.com with over a decade of experience writing for news outlets such as iNVEZZ and SeeNews. "Oil Prices Fall As Traders Anxiously Await </w:t>
      </w:r>
      <w:r w:rsidRPr="00CC51A2">
        <w:lastRenderedPageBreak/>
        <w:t>Fed’s Decision."</w:t>
      </w:r>
      <w:r>
        <w:t xml:space="preserve"> </w:t>
      </w:r>
      <w:r w:rsidRPr="00CC51A2">
        <w:t>https://oilprice.com/Energy/Oil-Prices/Oil-Prices-Fall-As-Traders-Anxiously-Await-Feds-Decision.html</w:t>
      </w:r>
      <w:r>
        <w:t>]</w:t>
      </w:r>
    </w:p>
    <w:p w14:paraId="02D4A670" w14:textId="77777777" w:rsidR="00CE02EA" w:rsidRPr="00916723" w:rsidRDefault="00CE02EA" w:rsidP="00CE02EA">
      <w:pPr>
        <w:rPr>
          <w:sz w:val="16"/>
        </w:rPr>
      </w:pPr>
      <w:r w:rsidRPr="00916723">
        <w:rPr>
          <w:sz w:val="16"/>
        </w:rPr>
        <w:t xml:space="preserve">Oil </w:t>
      </w:r>
      <w:r w:rsidRPr="00CC51A2">
        <w:rPr>
          <w:rStyle w:val="Emphasis"/>
          <w:highlight w:val="cyan"/>
        </w:rPr>
        <w:t>prices</w:t>
      </w:r>
      <w:r w:rsidRPr="00916723">
        <w:rPr>
          <w:sz w:val="16"/>
          <w:highlight w:val="cyan"/>
        </w:rPr>
        <w:t xml:space="preserve"> </w:t>
      </w:r>
      <w:r w:rsidRPr="00CC51A2">
        <w:rPr>
          <w:rStyle w:val="StyleUnderline"/>
          <w:highlight w:val="cyan"/>
        </w:rPr>
        <w:t>dropped</w:t>
      </w:r>
      <w:r w:rsidRPr="00CC51A2">
        <w:rPr>
          <w:rStyle w:val="StyleUnderline"/>
        </w:rPr>
        <w:t xml:space="preserve"> early on Monday </w:t>
      </w:r>
      <w:r w:rsidRPr="00CC51A2">
        <w:rPr>
          <w:rStyle w:val="StyleUnderline"/>
          <w:highlight w:val="cyan"/>
        </w:rPr>
        <w:t>as the</w:t>
      </w:r>
      <w:r w:rsidRPr="00CC51A2">
        <w:rPr>
          <w:rStyle w:val="StyleUnderline"/>
        </w:rPr>
        <w:t xml:space="preserve"> U.S. </w:t>
      </w:r>
      <w:r w:rsidRPr="00CC51A2">
        <w:rPr>
          <w:rStyle w:val="StyleUnderline"/>
          <w:highlight w:val="cyan"/>
        </w:rPr>
        <w:t xml:space="preserve">dollar continues to </w:t>
      </w:r>
      <w:r w:rsidRPr="00CC51A2">
        <w:rPr>
          <w:rStyle w:val="Emphasis"/>
          <w:highlight w:val="cyan"/>
        </w:rPr>
        <w:t>strengthen</w:t>
      </w:r>
      <w:r w:rsidRPr="00916723">
        <w:rPr>
          <w:sz w:val="16"/>
        </w:rPr>
        <w:t xml:space="preserve"> </w:t>
      </w:r>
      <w:r w:rsidRPr="00CC51A2">
        <w:rPr>
          <w:rStyle w:val="StyleUnderline"/>
        </w:rPr>
        <w:t>ahead of the Fed’s much-anticipated policy meeting this week, which could announce the beginning of stimulus easing</w:t>
      </w:r>
      <w:r w:rsidRPr="00916723">
        <w:rPr>
          <w:sz w:val="16"/>
        </w:rPr>
        <w:t>.</w:t>
      </w:r>
    </w:p>
    <w:p w14:paraId="3301BD5A" w14:textId="77777777" w:rsidR="00CE02EA" w:rsidRPr="00916723" w:rsidRDefault="00CE02EA" w:rsidP="00CE02EA">
      <w:pPr>
        <w:rPr>
          <w:sz w:val="16"/>
        </w:rPr>
      </w:pPr>
      <w:r w:rsidRPr="00916723">
        <w:rPr>
          <w:sz w:val="16"/>
        </w:rPr>
        <w:t>As of 9:05 a.m. EDT, WTI Crude was losing 1.75% at $70.71 and Brent Crude prices were down 1.49% at $74.21.</w:t>
      </w:r>
    </w:p>
    <w:p w14:paraId="47B333D2" w14:textId="77777777" w:rsidR="00D8426F" w:rsidRDefault="00CE02EA" w:rsidP="00CE02EA">
      <w:pPr>
        <w:rPr>
          <w:rStyle w:val="Emphasis"/>
        </w:rPr>
      </w:pPr>
      <w:r w:rsidRPr="00CC51A2">
        <w:rPr>
          <w:rStyle w:val="StyleUnderline"/>
          <w:highlight w:val="cyan"/>
        </w:rPr>
        <w:t>The</w:t>
      </w:r>
      <w:r w:rsidRPr="00CC51A2">
        <w:rPr>
          <w:rStyle w:val="StyleUnderline"/>
        </w:rPr>
        <w:t xml:space="preserve"> oil </w:t>
      </w:r>
      <w:r w:rsidRPr="00CC51A2">
        <w:rPr>
          <w:rStyle w:val="StyleUnderline"/>
          <w:highlight w:val="cyan"/>
        </w:rPr>
        <w:t>market is down for a second</w:t>
      </w:r>
      <w:r w:rsidRPr="00916723">
        <w:rPr>
          <w:sz w:val="16"/>
        </w:rPr>
        <w:t xml:space="preserve"> </w:t>
      </w:r>
      <w:r w:rsidRPr="00CC51A2">
        <w:rPr>
          <w:rStyle w:val="Emphasis"/>
        </w:rPr>
        <w:t xml:space="preserve">consecutive </w:t>
      </w:r>
      <w:r w:rsidRPr="00CC51A2">
        <w:rPr>
          <w:rStyle w:val="Emphasis"/>
          <w:highlight w:val="cyan"/>
        </w:rPr>
        <w:t>day</w:t>
      </w:r>
      <w:r w:rsidRPr="00916723">
        <w:rPr>
          <w:sz w:val="16"/>
        </w:rPr>
        <w:t xml:space="preserve"> after Friday’s session settled in the red, </w:t>
      </w:r>
      <w:r w:rsidRPr="00CC51A2">
        <w:rPr>
          <w:rStyle w:val="StyleUnderline"/>
          <w:highlight w:val="cyan"/>
        </w:rPr>
        <w:t>as</w:t>
      </w:r>
      <w:r w:rsidRPr="00CC51A2">
        <w:rPr>
          <w:rStyle w:val="StyleUnderline"/>
        </w:rPr>
        <w:t xml:space="preserve"> broader </w:t>
      </w:r>
      <w:r w:rsidRPr="00CC51A2">
        <w:rPr>
          <w:rStyle w:val="StyleUnderline"/>
          <w:highlight w:val="cyan"/>
        </w:rPr>
        <w:t>markets are anxiously watching</w:t>
      </w:r>
      <w:r w:rsidRPr="00CC51A2">
        <w:rPr>
          <w:rStyle w:val="StyleUnderline"/>
        </w:rPr>
        <w:t xml:space="preserve"> </w:t>
      </w:r>
      <w:r w:rsidRPr="00CC51A2">
        <w:rPr>
          <w:rStyle w:val="StyleUnderline"/>
          <w:highlight w:val="cyan"/>
        </w:rPr>
        <w:t>whether the</w:t>
      </w:r>
      <w:r w:rsidRPr="00916723">
        <w:rPr>
          <w:sz w:val="16"/>
        </w:rPr>
        <w:t xml:space="preserve"> Federal </w:t>
      </w:r>
      <w:r w:rsidRPr="00CC51A2">
        <w:rPr>
          <w:rStyle w:val="Emphasis"/>
          <w:highlight w:val="cyan"/>
        </w:rPr>
        <w:t>Reserve</w:t>
      </w:r>
      <w:r w:rsidRPr="00916723">
        <w:rPr>
          <w:sz w:val="16"/>
          <w:highlight w:val="cyan"/>
        </w:rPr>
        <w:t xml:space="preserve"> </w:t>
      </w:r>
      <w:r w:rsidRPr="00CC51A2">
        <w:rPr>
          <w:rStyle w:val="StyleUnderline"/>
          <w:highlight w:val="cyan"/>
        </w:rPr>
        <w:t>will announce</w:t>
      </w:r>
      <w:r w:rsidRPr="00CC51A2">
        <w:rPr>
          <w:rStyle w:val="StyleUnderline"/>
        </w:rPr>
        <w:t xml:space="preserve"> the start of </w:t>
      </w:r>
      <w:r w:rsidRPr="00CC51A2">
        <w:rPr>
          <w:rStyle w:val="Emphasis"/>
          <w:highlight w:val="cyan"/>
        </w:rPr>
        <w:t>asset purchase tapering</w:t>
      </w:r>
      <w:r w:rsidRPr="00916723">
        <w:rPr>
          <w:sz w:val="16"/>
        </w:rPr>
        <w:t xml:space="preserve"> at its meetings on Tuesday and Wednesday. </w:t>
      </w:r>
      <w:r w:rsidRPr="00CC51A2">
        <w:rPr>
          <w:rStyle w:val="StyleUnderline"/>
        </w:rPr>
        <w:t>The</w:t>
      </w:r>
      <w:r w:rsidRPr="00916723">
        <w:rPr>
          <w:sz w:val="16"/>
        </w:rPr>
        <w:t xml:space="preserve"> U.S. </w:t>
      </w:r>
      <w:r w:rsidRPr="00CC51A2">
        <w:rPr>
          <w:rStyle w:val="StyleUnderline"/>
          <w:highlight w:val="cyan"/>
        </w:rPr>
        <w:t xml:space="preserve">dollar gains were </w:t>
      </w:r>
      <w:r w:rsidRPr="00CC51A2">
        <w:rPr>
          <w:rStyle w:val="Emphasis"/>
          <w:highlight w:val="cyan"/>
        </w:rPr>
        <w:t>depressing the oil market</w:t>
      </w:r>
    </w:p>
    <w:p w14:paraId="36AE3643" w14:textId="77777777" w:rsidR="00D8426F" w:rsidRDefault="00D8426F" w:rsidP="00CE02EA">
      <w:pPr>
        <w:rPr>
          <w:rStyle w:val="Emphasis"/>
        </w:rPr>
      </w:pPr>
    </w:p>
    <w:p w14:paraId="64C9F50B" w14:textId="40D7ED0F" w:rsidR="00CE02EA" w:rsidRPr="00916723" w:rsidRDefault="00CE02EA" w:rsidP="00CE02EA">
      <w:pPr>
        <w:rPr>
          <w:sz w:val="16"/>
        </w:rPr>
      </w:pPr>
      <w:r w:rsidRPr="00CC51A2">
        <w:rPr>
          <w:rStyle w:val="StyleUnderline"/>
        </w:rPr>
        <w:t xml:space="preserve"> as a stronger </w:t>
      </w:r>
      <w:r w:rsidRPr="00CC51A2">
        <w:rPr>
          <w:rStyle w:val="Emphasis"/>
        </w:rPr>
        <w:t>greenback</w:t>
      </w:r>
      <w:r w:rsidRPr="00916723">
        <w:rPr>
          <w:sz w:val="16"/>
        </w:rPr>
        <w:t xml:space="preserve"> </w:t>
      </w:r>
      <w:r w:rsidRPr="00CC51A2">
        <w:rPr>
          <w:rStyle w:val="StyleUnderline"/>
        </w:rPr>
        <w:t>makes oil buying more expensive</w:t>
      </w:r>
      <w:r w:rsidRPr="00916723">
        <w:rPr>
          <w:sz w:val="16"/>
        </w:rPr>
        <w:t xml:space="preserve"> for holders of other currencies.</w:t>
      </w:r>
    </w:p>
    <w:p w14:paraId="32CAA58D" w14:textId="77777777" w:rsidR="00CE02EA" w:rsidRPr="00916723" w:rsidRDefault="00CE02EA" w:rsidP="00CE02EA">
      <w:pPr>
        <w:rPr>
          <w:sz w:val="16"/>
        </w:rPr>
      </w:pPr>
      <w:r w:rsidRPr="00CC51A2">
        <w:rPr>
          <w:rStyle w:val="StyleUnderline"/>
          <w:highlight w:val="cyan"/>
        </w:rPr>
        <w:t xml:space="preserve">The </w:t>
      </w:r>
      <w:r w:rsidRPr="00CC51A2">
        <w:rPr>
          <w:rStyle w:val="StyleUnderline"/>
        </w:rPr>
        <w:t xml:space="preserve">risk to </w:t>
      </w:r>
      <w:r w:rsidRPr="00916723">
        <w:rPr>
          <w:sz w:val="16"/>
        </w:rPr>
        <w:t xml:space="preserve">U.S. oil </w:t>
      </w:r>
      <w:r w:rsidRPr="00CC51A2">
        <w:rPr>
          <w:rStyle w:val="StyleUnderline"/>
        </w:rPr>
        <w:t>production in the Gulf</w:t>
      </w:r>
      <w:r w:rsidRPr="00916723">
        <w:rPr>
          <w:sz w:val="16"/>
        </w:rPr>
        <w:t xml:space="preserve"> of Mexico </w:t>
      </w:r>
      <w:r w:rsidRPr="00CC51A2">
        <w:rPr>
          <w:rStyle w:val="StyleUnderline"/>
          <w:highlight w:val="cyan"/>
        </w:rPr>
        <w:t xml:space="preserve">is now </w:t>
      </w:r>
      <w:r w:rsidRPr="00CC51A2">
        <w:rPr>
          <w:rStyle w:val="Emphasis"/>
          <w:highlight w:val="cyan"/>
        </w:rPr>
        <w:t>diminishing</w:t>
      </w:r>
      <w:r w:rsidRPr="00CC51A2">
        <w:rPr>
          <w:rStyle w:val="StyleUnderline"/>
          <w:highlight w:val="cyan"/>
        </w:rPr>
        <w:t xml:space="preserve"> as </w:t>
      </w:r>
      <w:r w:rsidRPr="00CC51A2">
        <w:rPr>
          <w:rStyle w:val="StyleUnderline"/>
        </w:rPr>
        <w:t xml:space="preserve">more </w:t>
      </w:r>
      <w:r w:rsidRPr="00CC51A2">
        <w:rPr>
          <w:rStyle w:val="StyleUnderline"/>
          <w:highlight w:val="cyan"/>
        </w:rPr>
        <w:t xml:space="preserve">output is being </w:t>
      </w:r>
      <w:r w:rsidRPr="00CC51A2">
        <w:rPr>
          <w:rStyle w:val="Emphasis"/>
          <w:highlight w:val="cyan"/>
        </w:rPr>
        <w:t>restored</w:t>
      </w:r>
      <w:r w:rsidRPr="00916723">
        <w:rPr>
          <w:sz w:val="16"/>
        </w:rPr>
        <w:t xml:space="preserve"> in the wake of Hurricane Ida</w:t>
      </w:r>
      <w:r w:rsidRPr="00916723">
        <w:rPr>
          <w:sz w:val="16"/>
          <w:highlight w:val="cyan"/>
        </w:rPr>
        <w:t xml:space="preserve">. </w:t>
      </w:r>
      <w:r w:rsidRPr="00CC51A2">
        <w:rPr>
          <w:rStyle w:val="StyleUnderline"/>
          <w:highlight w:val="cyan"/>
        </w:rPr>
        <w:t>The return of</w:t>
      </w:r>
      <w:r w:rsidRPr="00CC51A2">
        <w:rPr>
          <w:rStyle w:val="StyleUnderline"/>
        </w:rPr>
        <w:t xml:space="preserve"> more </w:t>
      </w:r>
      <w:r w:rsidRPr="00CC51A2">
        <w:rPr>
          <w:rStyle w:val="StyleUnderline"/>
          <w:highlight w:val="cyan"/>
        </w:rPr>
        <w:t>production from the U.</w:t>
      </w:r>
      <w:r w:rsidRPr="00CC51A2">
        <w:rPr>
          <w:rStyle w:val="StyleUnderline"/>
        </w:rPr>
        <w:t xml:space="preserve">S. offshore also </w:t>
      </w:r>
      <w:r w:rsidRPr="00CC51A2">
        <w:rPr>
          <w:rStyle w:val="Emphasis"/>
          <w:highlight w:val="cyan"/>
        </w:rPr>
        <w:t>weighed on oil</w:t>
      </w:r>
      <w:r w:rsidRPr="00916723">
        <w:rPr>
          <w:sz w:val="16"/>
        </w:rPr>
        <w:t xml:space="preserve"> prices early on Monday.</w:t>
      </w:r>
    </w:p>
    <w:p w14:paraId="233DE40C" w14:textId="77777777" w:rsidR="00CE02EA" w:rsidRPr="00916723" w:rsidRDefault="00CE02EA" w:rsidP="00CE02EA">
      <w:pPr>
        <w:rPr>
          <w:sz w:val="16"/>
        </w:rPr>
      </w:pPr>
      <w:r w:rsidRPr="00916723">
        <w:rPr>
          <w:sz w:val="16"/>
        </w:rPr>
        <w:t xml:space="preserve">“As this week starts, much of the US market tightening on account of </w:t>
      </w:r>
      <w:r w:rsidRPr="00CC51A2">
        <w:rPr>
          <w:rStyle w:val="StyleUnderline"/>
          <w:highlight w:val="cyan"/>
        </w:rPr>
        <w:t>Ida is</w:t>
      </w:r>
      <w:r w:rsidRPr="00CC51A2">
        <w:rPr>
          <w:rStyle w:val="StyleUnderline"/>
        </w:rPr>
        <w:t xml:space="preserve"> already </w:t>
      </w:r>
      <w:r w:rsidRPr="00CC51A2">
        <w:rPr>
          <w:rStyle w:val="Emphasis"/>
          <w:highlight w:val="cyan"/>
        </w:rPr>
        <w:t>baked into prices</w:t>
      </w:r>
      <w:r w:rsidRPr="00916723">
        <w:rPr>
          <w:sz w:val="16"/>
        </w:rPr>
        <w:t xml:space="preserve">, </w:t>
      </w:r>
      <w:r w:rsidRPr="00CC51A2">
        <w:rPr>
          <w:rStyle w:val="StyleUnderline"/>
        </w:rPr>
        <w:t xml:space="preserve">while </w:t>
      </w:r>
      <w:r w:rsidRPr="00CC51A2">
        <w:rPr>
          <w:rStyle w:val="StyleUnderline"/>
          <w:highlight w:val="cyan"/>
        </w:rPr>
        <w:t>outages</w:t>
      </w:r>
      <w:r w:rsidRPr="00CC51A2">
        <w:rPr>
          <w:rStyle w:val="StyleUnderline"/>
        </w:rPr>
        <w:t xml:space="preserve"> in offshore oil production and Louisiana refining capacity </w:t>
      </w:r>
      <w:r w:rsidRPr="00CC51A2">
        <w:rPr>
          <w:rStyle w:val="StyleUnderline"/>
          <w:highlight w:val="cyan"/>
        </w:rPr>
        <w:t xml:space="preserve">are </w:t>
      </w:r>
      <w:r w:rsidRPr="00CC51A2">
        <w:rPr>
          <w:rStyle w:val="Emphasis"/>
          <w:highlight w:val="cyan"/>
        </w:rPr>
        <w:t>continuing to ease</w:t>
      </w:r>
      <w:r w:rsidRPr="00916723">
        <w:rPr>
          <w:sz w:val="16"/>
        </w:rPr>
        <w:t>,” Vanda Insights said in a note early on Monday.</w:t>
      </w:r>
    </w:p>
    <w:p w14:paraId="18626153" w14:textId="77777777" w:rsidR="00CE02EA" w:rsidRPr="00916723" w:rsidRDefault="00CE02EA" w:rsidP="00CE02EA">
      <w:pPr>
        <w:rPr>
          <w:sz w:val="16"/>
        </w:rPr>
      </w:pPr>
      <w:r w:rsidRPr="00916723">
        <w:rPr>
          <w:sz w:val="16"/>
        </w:rPr>
        <w:t>The U.S. dollar and the Fed meeting will be the key external factors that will determine oil’s direction this week, apart from the usual U.S. inventory reports by the API and EIA, ING strategists Warren Patterson and Wenyu Yao say.</w:t>
      </w:r>
    </w:p>
    <w:p w14:paraId="113C7323" w14:textId="77777777" w:rsidR="00CE02EA" w:rsidRPr="00EC6811" w:rsidRDefault="00CE02EA" w:rsidP="00CE02EA">
      <w:pPr>
        <w:rPr>
          <w:sz w:val="16"/>
        </w:rPr>
      </w:pPr>
      <w:r w:rsidRPr="00916723">
        <w:rPr>
          <w:sz w:val="16"/>
        </w:rPr>
        <w:t xml:space="preserve">“All eyes will be on the FOMC meeting on Wednesday, where some believe we could already see the Fed announce its intentions to start tapering asset purchases, though our US economist is of the view that an announcement is more likely in November. </w:t>
      </w:r>
      <w:r w:rsidRPr="00CC51A2">
        <w:rPr>
          <w:rStyle w:val="StyleUnderline"/>
        </w:rPr>
        <w:t xml:space="preserve">A tapering announcement this week </w:t>
      </w:r>
      <w:r w:rsidRPr="00CC51A2">
        <w:rPr>
          <w:rStyle w:val="StyleUnderline"/>
          <w:highlight w:val="cyan"/>
        </w:rPr>
        <w:t>would</w:t>
      </w:r>
      <w:r w:rsidRPr="00CC51A2">
        <w:rPr>
          <w:rStyle w:val="StyleUnderline"/>
        </w:rPr>
        <w:t xml:space="preserve"> likely </w:t>
      </w:r>
      <w:r w:rsidRPr="00CC51A2">
        <w:rPr>
          <w:rStyle w:val="StyleUnderline"/>
          <w:highlight w:val="cyan"/>
        </w:rPr>
        <w:t>put</w:t>
      </w:r>
      <w:r w:rsidRPr="00CC51A2">
        <w:rPr>
          <w:rStyle w:val="StyleUnderline"/>
        </w:rPr>
        <w:t xml:space="preserve"> some </w:t>
      </w:r>
      <w:r w:rsidRPr="00CC51A2">
        <w:rPr>
          <w:rStyle w:val="Emphasis"/>
          <w:highlight w:val="cyan"/>
        </w:rPr>
        <w:t>downward pressure on oil</w:t>
      </w:r>
      <w:r w:rsidRPr="00916723">
        <w:rPr>
          <w:sz w:val="16"/>
        </w:rPr>
        <w:t xml:space="preserve"> </w:t>
      </w:r>
      <w:r w:rsidRPr="00CC51A2">
        <w:rPr>
          <w:rStyle w:val="StyleUnderline"/>
        </w:rPr>
        <w:t>and the broader commodities complex</w:t>
      </w:r>
      <w:r w:rsidRPr="00916723">
        <w:rPr>
          <w:sz w:val="16"/>
        </w:rPr>
        <w:t>,” they noted.</w:t>
      </w:r>
    </w:p>
    <w:p w14:paraId="5719D237" w14:textId="77777777" w:rsidR="00CE02EA" w:rsidRDefault="00CE02EA" w:rsidP="00CE02EA">
      <w:pPr>
        <w:pStyle w:val="Heading4"/>
      </w:pPr>
      <w:r>
        <w:t>Oil prices will decline – OPEC will increase production – our ev is predictive</w:t>
      </w:r>
    </w:p>
    <w:p w14:paraId="14A27348" w14:textId="77777777" w:rsidR="00CE02EA" w:rsidRPr="004939F5" w:rsidRDefault="00CE02EA" w:rsidP="00CE02EA">
      <w:r>
        <w:t>Julia Fanzeres 9-30-21, "Biden renews OPEC outreach as oil prices climb 10% in September," 9-30-2021 https://www.worldoil.com/news/2021/9/30/biden-renews-opec-outreach-as-oil-prices-climb-10-in-september</w:t>
      </w:r>
    </w:p>
    <w:p w14:paraId="372D48D4" w14:textId="77777777" w:rsidR="00CE02EA" w:rsidRPr="004939F5" w:rsidRDefault="00CE02EA" w:rsidP="00CE02EA">
      <w:pPr>
        <w:rPr>
          <w:sz w:val="16"/>
        </w:rPr>
      </w:pPr>
      <w:r w:rsidRPr="004939F5">
        <w:rPr>
          <w:sz w:val="16"/>
        </w:rPr>
        <w:t xml:space="preserve">The rising price of oil “is of concern for the U.S.,” said White House press secretary Jennifer Psaki. </w:t>
      </w:r>
      <w:r w:rsidRPr="004939F5">
        <w:rPr>
          <w:rStyle w:val="StyleUnderline"/>
          <w:highlight w:val="yellow"/>
        </w:rPr>
        <w:t>The U.S. has been in touch with OPEC about oil prices</w:t>
      </w:r>
      <w:r w:rsidRPr="004939F5">
        <w:rPr>
          <w:rStyle w:val="StyleUnderline"/>
        </w:rPr>
        <w:t xml:space="preserve">, she said at a press briefing. Heading into next week’s meeting between OPEC and its partners, </w:t>
      </w:r>
      <w:r w:rsidRPr="004939F5">
        <w:rPr>
          <w:rStyle w:val="StyleUnderline"/>
          <w:highlight w:val="yellow"/>
        </w:rPr>
        <w:t xml:space="preserve">there is increased speculation that the organization will consider </w:t>
      </w:r>
      <w:r w:rsidRPr="004939F5">
        <w:rPr>
          <w:rStyle w:val="Emphasis"/>
          <w:highlight w:val="yellow"/>
        </w:rPr>
        <w:t>raising production</w:t>
      </w:r>
      <w:r w:rsidRPr="004939F5">
        <w:rPr>
          <w:rStyle w:val="StyleUnderline"/>
          <w:highlight w:val="yellow"/>
        </w:rPr>
        <w:t xml:space="preserve"> more than the previously announced hike </w:t>
      </w:r>
      <w:r w:rsidRPr="004939F5">
        <w:rPr>
          <w:rStyle w:val="StyleUnderline"/>
        </w:rPr>
        <w:t>of 400,000 barrels a day.</w:t>
      </w:r>
    </w:p>
    <w:p w14:paraId="5F4FC548" w14:textId="77777777" w:rsidR="00CE02EA" w:rsidRPr="00947C5E" w:rsidRDefault="00CE02EA" w:rsidP="00CE02EA">
      <w:pPr>
        <w:rPr>
          <w:u w:val="single"/>
        </w:rPr>
      </w:pPr>
      <w:r w:rsidRPr="004939F5">
        <w:rPr>
          <w:rStyle w:val="StyleUnderline"/>
        </w:rPr>
        <w:lastRenderedPageBreak/>
        <w:t xml:space="preserve">“With oil prices at multi-year highs, we think that </w:t>
      </w:r>
      <w:r w:rsidRPr="004939F5">
        <w:rPr>
          <w:rStyle w:val="StyleUnderline"/>
          <w:highlight w:val="yellow"/>
        </w:rPr>
        <w:t xml:space="preserve">OPEC will come under increasingly </w:t>
      </w:r>
      <w:r w:rsidRPr="004939F5">
        <w:rPr>
          <w:rStyle w:val="Emphasis"/>
          <w:highlight w:val="yellow"/>
        </w:rPr>
        <w:t xml:space="preserve">intense pressure from Washington </w:t>
      </w:r>
      <w:r w:rsidRPr="004939F5">
        <w:rPr>
          <w:rStyle w:val="Emphasis"/>
        </w:rPr>
        <w:t>to increase production</w:t>
      </w:r>
      <w:r w:rsidRPr="004939F5">
        <w:rPr>
          <w:rStyle w:val="StyleUnderline"/>
        </w:rPr>
        <w:t>,” RBC analyst Helima Croft said in report.</w:t>
      </w:r>
    </w:p>
    <w:p w14:paraId="125033F3" w14:textId="77777777" w:rsidR="00CE02EA" w:rsidRPr="00423C8E" w:rsidRDefault="00CE02EA" w:rsidP="00CE02EA">
      <w:pPr>
        <w:pStyle w:val="Heading4"/>
        <w:rPr>
          <w:rFonts w:cs="Arial"/>
          <w:u w:val="single"/>
        </w:rPr>
      </w:pPr>
      <w:r w:rsidRPr="00423C8E">
        <w:rPr>
          <w:rFonts w:cs="Arial"/>
        </w:rPr>
        <w:t xml:space="preserve">Middle East war is good—it </w:t>
      </w:r>
      <w:r w:rsidRPr="00423C8E">
        <w:rPr>
          <w:rFonts w:cs="Arial"/>
          <w:u w:val="single"/>
        </w:rPr>
        <w:t>raises oil prices</w:t>
      </w:r>
    </w:p>
    <w:p w14:paraId="29E5AE1F" w14:textId="77777777" w:rsidR="00CE02EA" w:rsidRPr="00423C8E" w:rsidRDefault="00CE02EA" w:rsidP="00CE02EA">
      <w:r w:rsidRPr="00423C8E">
        <w:rPr>
          <w:rStyle w:val="Style13ptBold"/>
        </w:rPr>
        <w:t>Lynch 18</w:t>
      </w:r>
      <w:r w:rsidRPr="00423C8E">
        <w:t xml:space="preserve"> [Michael Lynch spent nearly 30 years at MIT as a student and then researcher at the Energy Laboratory and Center for International Studies. He then spent several years at what is now IHS Global Insight and was chief energy economist. Currently, Lynch serves as the president of Strategic Energy and Economic Research, Inc., and lectures MBA students at Vienna University. He’s been president of the US Association for Energy Economics and serves on the editorial boards of three publications. Will Oil Prices Blow Up With The Middle East? April 12, 2018. https://www.forbes.com/sites/michaellynch/2018/04/12/will-the-oil-price-blow-up-with-the-middle-east/#166754c23d19]</w:t>
      </w:r>
    </w:p>
    <w:p w14:paraId="2B84972F" w14:textId="77777777" w:rsidR="00D8426F" w:rsidRDefault="00CE02EA" w:rsidP="00CE02EA">
      <w:r w:rsidRPr="00423C8E">
        <w:t xml:space="preserve">It's said that a woman once approached 19th century German Chancellor Bismarck and asked him to explain the controversy over Schleswig-Holstein, to which Bismarck responded, “Madam, only three people have ever understood Schleswig-Holstein. One is dead, the second has gone mad, and I’m the third and I’ve quite forgot.” This summarizes how I feel about the </w:t>
      </w:r>
      <w:r w:rsidRPr="00423C8E">
        <w:rPr>
          <w:highlight w:val="green"/>
          <w:u w:val="single"/>
        </w:rPr>
        <w:t>current Middle East situation</w:t>
      </w:r>
      <w:r w:rsidRPr="00423C8E">
        <w:t xml:space="preserve">. </w:t>
      </w:r>
      <w:r w:rsidRPr="00423C8E">
        <w:rPr>
          <w:u w:val="single"/>
        </w:rPr>
        <w:t>The</w:t>
      </w:r>
      <w:r w:rsidRPr="00423C8E">
        <w:t xml:space="preserve"> public </w:t>
      </w:r>
      <w:r w:rsidRPr="00423C8E">
        <w:rPr>
          <w:highlight w:val="green"/>
          <w:u w:val="single"/>
        </w:rPr>
        <w:t>rhetoric</w:t>
      </w:r>
      <w:r w:rsidRPr="00423C8E">
        <w:t xml:space="preserve"> (including tweets) </w:t>
      </w:r>
      <w:r w:rsidRPr="00423C8E">
        <w:rPr>
          <w:highlight w:val="green"/>
          <w:u w:val="single"/>
        </w:rPr>
        <w:t>suggests</w:t>
      </w:r>
      <w:r w:rsidRPr="00423C8E">
        <w:t xml:space="preserve"> that </w:t>
      </w:r>
      <w:r w:rsidRPr="00423C8E">
        <w:rPr>
          <w:u w:val="single"/>
        </w:rPr>
        <w:t xml:space="preserve">the </w:t>
      </w:r>
      <w:r w:rsidRPr="00423C8E">
        <w:rPr>
          <w:rStyle w:val="Emphasis"/>
          <w:highlight w:val="green"/>
        </w:rPr>
        <w:t>U.S. and Russia</w:t>
      </w:r>
      <w:r w:rsidRPr="00423C8E">
        <w:rPr>
          <w:highlight w:val="green"/>
          <w:u w:val="single"/>
        </w:rPr>
        <w:t xml:space="preserve"> are</w:t>
      </w:r>
      <w:r w:rsidRPr="00423C8E">
        <w:rPr>
          <w:u w:val="single"/>
        </w:rPr>
        <w:t xml:space="preserve"> both </w:t>
      </w:r>
      <w:r w:rsidRPr="00423C8E">
        <w:rPr>
          <w:rStyle w:val="Emphasis"/>
          <w:highlight w:val="green"/>
        </w:rPr>
        <w:t>willing to attack each other</w:t>
      </w:r>
      <w:r w:rsidRPr="00423C8E">
        <w:rPr>
          <w:u w:val="single"/>
        </w:rPr>
        <w:t>’s forces</w:t>
      </w:r>
      <w:r w:rsidRPr="00423C8E">
        <w:t xml:space="preserve"> -- </w:t>
      </w:r>
      <w:r w:rsidRPr="00423C8E">
        <w:rPr>
          <w:u w:val="single"/>
        </w:rPr>
        <w:t>the U.S. is planning an attack on Syrian forces that might affect Russian personnel</w:t>
      </w:r>
      <w:r w:rsidRPr="00423C8E">
        <w:t xml:space="preserve"> and Russia is apparently threatening to shoot down U.S. planes. This is obviously concerning, and while incidental Russia casualties might not lead to a direct military response, if Russia shot down a U.S. plane (as opposed to an unmanned missile), the U.S. would almost certainly respond. Given that the Russians know this, they are unlikely to take such a step. </w:t>
      </w:r>
      <w:r w:rsidRPr="00423C8E">
        <w:rPr>
          <w:highlight w:val="green"/>
          <w:u w:val="single"/>
        </w:rPr>
        <w:t>An additional factor is the possibility</w:t>
      </w:r>
      <w:r w:rsidRPr="00423C8E">
        <w:rPr>
          <w:u w:val="single"/>
        </w:rPr>
        <w:t xml:space="preserve"> that </w:t>
      </w:r>
      <w:r w:rsidRPr="00423C8E">
        <w:rPr>
          <w:rStyle w:val="Emphasis"/>
          <w:highlight w:val="green"/>
        </w:rPr>
        <w:t>Iranian forces</w:t>
      </w:r>
      <w:r w:rsidRPr="00423C8E">
        <w:rPr>
          <w:highlight w:val="green"/>
          <w:u w:val="single"/>
        </w:rPr>
        <w:t xml:space="preserve"> in </w:t>
      </w:r>
      <w:r w:rsidRPr="00423C8E">
        <w:rPr>
          <w:rStyle w:val="Emphasis"/>
          <w:highlight w:val="green"/>
        </w:rPr>
        <w:t>Syria</w:t>
      </w:r>
      <w:r w:rsidRPr="00423C8E">
        <w:rPr>
          <w:highlight w:val="green"/>
          <w:u w:val="single"/>
        </w:rPr>
        <w:t xml:space="preserve"> would be hit by</w:t>
      </w:r>
      <w:r w:rsidRPr="00423C8E">
        <w:rPr>
          <w:u w:val="single"/>
        </w:rPr>
        <w:t xml:space="preserve"> any </w:t>
      </w:r>
      <w:r w:rsidRPr="00423C8E">
        <w:rPr>
          <w:highlight w:val="green"/>
          <w:u w:val="single"/>
        </w:rPr>
        <w:t>U.S. attack</w:t>
      </w:r>
      <w:r w:rsidRPr="00423C8E">
        <w:t xml:space="preserve">, </w:t>
      </w:r>
      <w:r w:rsidRPr="00423C8E">
        <w:rPr>
          <w:u w:val="single"/>
        </w:rPr>
        <w:t>which might invite retaliation</w:t>
      </w:r>
      <w:r w:rsidRPr="00423C8E">
        <w:t xml:space="preserve">. Iran is unlikely to be able to attack U.S. forces in the Mediterranean directly, but forces in Iraq and Syria might be subject to ‘asymmetrical warfare,’ i.e., small-scale attacks, possibly including suicide bombers. The threat to oil markets come if Iranian actions encourage President Trump to refuse to recertify the Iranian nuclear agreement in mid-May. While many of Iran’s customers in Asia would not be concerned, there might be some drop in sales from companies fearful of U.S. legal action. Sanctions on financial transfers would also deter the more conventional customers, but the Iranians should be able to work around that after a brief pause. Could this also mean an escalation in the conflict between Iran and Saudi Arabia (or more broadly but less accurately, Shia versus Sunni regimes)? Given that the Saudis have been attacking Iranian-supported Houthis in Yemen without direct response by Iran for some time now, any Saudi actions in Syria seem unlikely to be a provocation that would worsen the situation in the Gulf. FDR’s comment that ‘we have nothing to fear but fear itself’ seems appropriate for oil traders. </w:t>
      </w:r>
      <w:r w:rsidRPr="00423C8E">
        <w:rPr>
          <w:rStyle w:val="Emphasis"/>
          <w:highlight w:val="green"/>
        </w:rPr>
        <w:t>Bombs</w:t>
      </w:r>
      <w:r w:rsidRPr="00423C8E">
        <w:rPr>
          <w:highlight w:val="green"/>
          <w:u w:val="single"/>
        </w:rPr>
        <w:t xml:space="preserve"> and </w:t>
      </w:r>
      <w:r w:rsidRPr="00423C8E">
        <w:rPr>
          <w:rStyle w:val="Emphasis"/>
          <w:highlight w:val="green"/>
        </w:rPr>
        <w:t>missiles</w:t>
      </w:r>
      <w:r w:rsidRPr="00423C8E">
        <w:rPr>
          <w:highlight w:val="green"/>
          <w:u w:val="single"/>
        </w:rPr>
        <w:t xml:space="preserve"> flying in the</w:t>
      </w:r>
      <w:r w:rsidRPr="00423C8E">
        <w:rPr>
          <w:u w:val="single"/>
        </w:rPr>
        <w:t xml:space="preserve"> greater </w:t>
      </w:r>
      <w:r w:rsidRPr="00423C8E">
        <w:rPr>
          <w:rStyle w:val="Emphasis"/>
          <w:highlight w:val="green"/>
        </w:rPr>
        <w:t>Middle East</w:t>
      </w:r>
      <w:r w:rsidRPr="00423C8E">
        <w:rPr>
          <w:highlight w:val="green"/>
          <w:u w:val="single"/>
        </w:rPr>
        <w:t xml:space="preserve"> </w:t>
      </w:r>
      <w:r w:rsidRPr="00423C8E">
        <w:rPr>
          <w:rStyle w:val="Emphasis"/>
          <w:highlight w:val="green"/>
        </w:rPr>
        <w:t>always</w:t>
      </w:r>
      <w:r w:rsidRPr="00423C8E">
        <w:rPr>
          <w:highlight w:val="green"/>
          <w:u w:val="single"/>
        </w:rPr>
        <w:t xml:space="preserve"> creates</w:t>
      </w:r>
      <w:r w:rsidRPr="00423C8E">
        <w:rPr>
          <w:u w:val="single"/>
        </w:rPr>
        <w:t xml:space="preserve"> a </w:t>
      </w:r>
      <w:r w:rsidRPr="00423C8E">
        <w:rPr>
          <w:rStyle w:val="Emphasis"/>
          <w:highlight w:val="green"/>
        </w:rPr>
        <w:t>bullish impetus on prices</w:t>
      </w:r>
      <w:r w:rsidRPr="00423C8E">
        <w:rPr>
          <w:highlight w:val="green"/>
        </w:rPr>
        <w:t xml:space="preserve">, </w:t>
      </w:r>
      <w:r w:rsidRPr="00423C8E">
        <w:rPr>
          <w:rStyle w:val="Emphasis"/>
          <w:highlight w:val="green"/>
        </w:rPr>
        <w:t>even if</w:t>
      </w:r>
      <w:r w:rsidRPr="00423C8E">
        <w:rPr>
          <w:u w:val="single"/>
        </w:rPr>
        <w:t xml:space="preserve"> the </w:t>
      </w:r>
      <w:r w:rsidRPr="00423C8E">
        <w:rPr>
          <w:rStyle w:val="Emphasis"/>
          <w:highlight w:val="green"/>
        </w:rPr>
        <w:t>oil fields</w:t>
      </w:r>
      <w:r w:rsidRPr="00423C8E">
        <w:rPr>
          <w:highlight w:val="green"/>
          <w:u w:val="single"/>
        </w:rPr>
        <w:t xml:space="preserve"> remain </w:t>
      </w:r>
      <w:r w:rsidRPr="00423C8E">
        <w:rPr>
          <w:rStyle w:val="Emphasis"/>
          <w:highlight w:val="green"/>
        </w:rPr>
        <w:t>distant</w:t>
      </w:r>
      <w:r w:rsidRPr="00423C8E">
        <w:rPr>
          <w:highlight w:val="green"/>
          <w:u w:val="single"/>
        </w:rPr>
        <w:t xml:space="preserve"> from</w:t>
      </w:r>
      <w:r w:rsidRPr="00423C8E">
        <w:rPr>
          <w:u w:val="single"/>
        </w:rPr>
        <w:t xml:space="preserve"> the </w:t>
      </w:r>
      <w:r w:rsidRPr="00423C8E">
        <w:rPr>
          <w:rStyle w:val="Emphasis"/>
          <w:highlight w:val="green"/>
        </w:rPr>
        <w:t>actual violence</w:t>
      </w:r>
      <w:r w:rsidRPr="00423C8E">
        <w:t>.</w:t>
      </w:r>
    </w:p>
    <w:p w14:paraId="1853B9AC" w14:textId="77777777" w:rsidR="00D8426F" w:rsidRDefault="00D8426F" w:rsidP="00CE02EA"/>
    <w:p w14:paraId="6B55A19E" w14:textId="18A8A1CB" w:rsidR="00CE02EA" w:rsidRDefault="00CE02EA" w:rsidP="00CE02EA">
      <w:r w:rsidRPr="00423C8E">
        <w:lastRenderedPageBreak/>
        <w:t xml:space="preserve"> The death of Russian personnel would worsen this, as it implies </w:t>
      </w:r>
      <w:r w:rsidRPr="00423C8E">
        <w:rPr>
          <w:highlight w:val="green"/>
          <w:u w:val="single"/>
        </w:rPr>
        <w:t xml:space="preserve">a </w:t>
      </w:r>
      <w:r w:rsidRPr="00423C8E">
        <w:rPr>
          <w:rStyle w:val="Emphasis"/>
          <w:highlight w:val="green"/>
        </w:rPr>
        <w:t>greater probability</w:t>
      </w:r>
      <w:r w:rsidRPr="00423C8E">
        <w:rPr>
          <w:highlight w:val="green"/>
          <w:u w:val="single"/>
        </w:rPr>
        <w:t xml:space="preserve"> of </w:t>
      </w:r>
      <w:r w:rsidRPr="00423C8E">
        <w:rPr>
          <w:rStyle w:val="Emphasis"/>
          <w:highlight w:val="green"/>
        </w:rPr>
        <w:t>retaliation</w:t>
      </w:r>
      <w:r w:rsidRPr="00423C8E">
        <w:rPr>
          <w:highlight w:val="green"/>
          <w:u w:val="single"/>
        </w:rPr>
        <w:t xml:space="preserve"> and </w:t>
      </w:r>
      <w:r w:rsidRPr="00423C8E">
        <w:rPr>
          <w:rStyle w:val="Emphasis"/>
          <w:highlight w:val="green"/>
        </w:rPr>
        <w:t>continuation of</w:t>
      </w:r>
      <w:r w:rsidRPr="00423C8E">
        <w:rPr>
          <w:u w:val="single"/>
        </w:rPr>
        <w:t xml:space="preserve"> the </w:t>
      </w:r>
      <w:r w:rsidRPr="00423C8E">
        <w:rPr>
          <w:rStyle w:val="Emphasis"/>
          <w:highlight w:val="green"/>
        </w:rPr>
        <w:t>conflict</w:t>
      </w:r>
      <w:r w:rsidRPr="00423C8E">
        <w:rPr>
          <w:u w:val="single"/>
        </w:rPr>
        <w:t xml:space="preserve"> which, again, </w:t>
      </w:r>
      <w:r w:rsidRPr="00423C8E">
        <w:rPr>
          <w:highlight w:val="green"/>
          <w:u w:val="single"/>
        </w:rPr>
        <w:t xml:space="preserve">would </w:t>
      </w:r>
      <w:r w:rsidRPr="00423C8E">
        <w:rPr>
          <w:rStyle w:val="Emphasis"/>
          <w:highlight w:val="green"/>
        </w:rPr>
        <w:t>push up oil prices</w:t>
      </w:r>
      <w:r w:rsidRPr="00423C8E">
        <w:t xml:space="preserve">. And naturally, should Iranian personnel be affected, there would be very rational concerns that they might respond with some sort of attack that could affect Gulf oil trade. The worst case scenarios -- </w:t>
      </w:r>
      <w:r w:rsidRPr="00423C8E">
        <w:rPr>
          <w:highlight w:val="green"/>
          <w:u w:val="single"/>
        </w:rPr>
        <w:t>ongoing U.S.-Russian combat</w:t>
      </w:r>
      <w:r w:rsidRPr="00423C8E">
        <w:rPr>
          <w:u w:val="single"/>
        </w:rPr>
        <w:t xml:space="preserve"> or direct Saudi-Iranian fighting</w:t>
      </w:r>
      <w:r w:rsidRPr="00423C8E">
        <w:t xml:space="preserve"> -- </w:t>
      </w:r>
      <w:r w:rsidRPr="00423C8E">
        <w:rPr>
          <w:highlight w:val="green"/>
          <w:u w:val="single"/>
        </w:rPr>
        <w:t xml:space="preserve">seem </w:t>
      </w:r>
      <w:r w:rsidRPr="00423C8E">
        <w:rPr>
          <w:rStyle w:val="Emphasis"/>
          <w:highlight w:val="green"/>
        </w:rPr>
        <w:t>very unlikely</w:t>
      </w:r>
      <w:r w:rsidRPr="00423C8E">
        <w:t xml:space="preserve"> to happen. </w:t>
      </w:r>
      <w:r w:rsidRPr="00423C8E">
        <w:rPr>
          <w:rStyle w:val="Emphasis"/>
          <w:highlight w:val="green"/>
        </w:rPr>
        <w:t>But</w:t>
      </w:r>
      <w:r w:rsidRPr="00423C8E">
        <w:rPr>
          <w:highlight w:val="green"/>
        </w:rPr>
        <w:t xml:space="preserve"> </w:t>
      </w:r>
      <w:r w:rsidRPr="00423C8E">
        <w:rPr>
          <w:highlight w:val="green"/>
          <w:u w:val="single"/>
        </w:rPr>
        <w:t xml:space="preserve">as long as the </w:t>
      </w:r>
      <w:r w:rsidRPr="00423C8E">
        <w:rPr>
          <w:rStyle w:val="Emphasis"/>
          <w:highlight w:val="green"/>
        </w:rPr>
        <w:t>possibility exists</w:t>
      </w:r>
      <w:r w:rsidRPr="00423C8E">
        <w:rPr>
          <w:highlight w:val="green"/>
        </w:rPr>
        <w:t xml:space="preserve">, </w:t>
      </w:r>
      <w:r w:rsidRPr="00423C8E">
        <w:rPr>
          <w:rStyle w:val="Emphasis"/>
          <w:highlight w:val="green"/>
        </w:rPr>
        <w:t>oil prices</w:t>
      </w:r>
      <w:r w:rsidRPr="00423C8E">
        <w:rPr>
          <w:highlight w:val="green"/>
          <w:u w:val="single"/>
        </w:rPr>
        <w:t xml:space="preserve"> will </w:t>
      </w:r>
      <w:r w:rsidRPr="00423C8E">
        <w:rPr>
          <w:rStyle w:val="Emphasis"/>
          <w:highlight w:val="green"/>
        </w:rPr>
        <w:t>remain elevated</w:t>
      </w:r>
      <w:r w:rsidRPr="00423C8E">
        <w:t xml:space="preserve">, with WTI perhaps hitting $70 or higher, </w:t>
      </w:r>
      <w:r w:rsidRPr="00423C8E">
        <w:rPr>
          <w:u w:val="single"/>
        </w:rPr>
        <w:t xml:space="preserve">and </w:t>
      </w:r>
      <w:r w:rsidRPr="00423C8E">
        <w:rPr>
          <w:rStyle w:val="Emphasis"/>
        </w:rPr>
        <w:t xml:space="preserve">only </w:t>
      </w:r>
      <w:r w:rsidRPr="00423C8E">
        <w:rPr>
          <w:rStyle w:val="Emphasis"/>
          <w:highlight w:val="green"/>
        </w:rPr>
        <w:t>coming down</w:t>
      </w:r>
      <w:r w:rsidRPr="00423C8E">
        <w:rPr>
          <w:highlight w:val="green"/>
          <w:u w:val="single"/>
        </w:rPr>
        <w:t xml:space="preserve"> when it has become </w:t>
      </w:r>
      <w:r w:rsidRPr="00423C8E">
        <w:rPr>
          <w:rStyle w:val="Emphasis"/>
          <w:highlight w:val="green"/>
        </w:rPr>
        <w:t>clear</w:t>
      </w:r>
      <w:r w:rsidRPr="00423C8E">
        <w:rPr>
          <w:u w:val="single"/>
        </w:rPr>
        <w:t xml:space="preserve"> that the </w:t>
      </w:r>
      <w:r w:rsidRPr="00423C8E">
        <w:rPr>
          <w:rStyle w:val="Emphasis"/>
          <w:highlight w:val="green"/>
        </w:rPr>
        <w:t>violence is diminishing</w:t>
      </w:r>
      <w:r w:rsidRPr="00423C8E">
        <w:rPr>
          <w:highlight w:val="green"/>
          <w:u w:val="single"/>
        </w:rPr>
        <w:t xml:space="preserve"> and </w:t>
      </w:r>
      <w:r w:rsidRPr="00423C8E">
        <w:rPr>
          <w:rStyle w:val="Emphasis"/>
          <w:highlight w:val="green"/>
        </w:rPr>
        <w:t>will not spread</w:t>
      </w:r>
      <w:r w:rsidRPr="00423C8E">
        <w:t>. Until then, expect a bumpy ride.</w:t>
      </w:r>
    </w:p>
    <w:p w14:paraId="4F2619BE" w14:textId="77777777" w:rsidR="00CE02EA" w:rsidRPr="006D5BAF" w:rsidRDefault="00CE02EA" w:rsidP="00CE02EA">
      <w:pPr>
        <w:pStyle w:val="Heading4"/>
        <w:rPr>
          <w:rFonts w:cs="Arial"/>
        </w:rPr>
      </w:pPr>
      <w:r w:rsidRPr="006D5BAF">
        <w:rPr>
          <w:rFonts w:cs="Arial"/>
        </w:rPr>
        <w:t>Low prices destroy Chinese foreign investment</w:t>
      </w:r>
    </w:p>
    <w:p w14:paraId="03B664DF" w14:textId="77777777" w:rsidR="00CE02EA" w:rsidRPr="006D5BAF" w:rsidRDefault="00CE02EA" w:rsidP="00CE02EA">
      <w:pPr>
        <w:rPr>
          <w:rStyle w:val="Style13ptBold"/>
          <w:b w:val="0"/>
          <w:bCs/>
        </w:rPr>
      </w:pPr>
      <w:r w:rsidRPr="006D5BAF">
        <w:rPr>
          <w:rStyle w:val="Style13ptBold"/>
        </w:rPr>
        <w:t>Tao ’16</w:t>
      </w:r>
      <w:r w:rsidRPr="006D5BAF">
        <w:t xml:space="preserve"> (Wang Tao – PhD in Environmental Economics @ the University of York, Nonresident scholar in Carnegie’s Energy and Climate Program base at the Carnegie–Tsinghua Center for Global Policy. “WILL LOW OIL PRICES DESTABILIZE THE WORLD?” 20 January 2016, http://www.newsweek.com/will-low-oil-prices-destabilize-world-417885)</w:t>
      </w:r>
    </w:p>
    <w:p w14:paraId="1F6FD9A9" w14:textId="77777777" w:rsidR="00D8426F" w:rsidRDefault="00CE02EA" w:rsidP="00CE02EA">
      <w:pPr>
        <w:rPr>
          <w:rStyle w:val="StyleUnderline"/>
        </w:rPr>
      </w:pPr>
      <w:r w:rsidRPr="006D5BAF">
        <w:rPr>
          <w:sz w:val="16"/>
        </w:rPr>
        <w:t xml:space="preserve">Counterintuitively, </w:t>
      </w:r>
      <w:r w:rsidRPr="006D5BAF">
        <w:rPr>
          <w:rStyle w:val="StyleUnderline"/>
        </w:rPr>
        <w:t>China</w:t>
      </w:r>
      <w:r w:rsidRPr="006D5BAF">
        <w:rPr>
          <w:sz w:val="16"/>
        </w:rPr>
        <w:t xml:space="preserve">, as the world’s largest oil importer, </w:t>
      </w:r>
      <w:r w:rsidRPr="006D5BAF">
        <w:rPr>
          <w:rStyle w:val="StyleUnderline"/>
        </w:rPr>
        <w:t>is not applauding the current low oil price</w:t>
      </w:r>
      <w:r w:rsidRPr="006D5BAF">
        <w:rPr>
          <w:sz w:val="16"/>
        </w:rPr>
        <w:t xml:space="preserve">. It is true that low oil prices could mean large savings for China in terms of oil imports, but Beijing’s non-transparent pricing of domestic oil products increased discontent among the public when China’s price adjustment of gasoline failed to follow international trends. Chinese citizens dismissed the government’s excuse of protecting the environment, despite three air pollution red alerts in Beijing in four weeks at the end of 2015. </w:t>
      </w:r>
      <w:r w:rsidRPr="006D5BAF">
        <w:rPr>
          <w:rStyle w:val="StyleUnderline"/>
        </w:rPr>
        <w:t xml:space="preserve">The </w:t>
      </w:r>
      <w:r w:rsidRPr="006D5BAF">
        <w:rPr>
          <w:rStyle w:val="StyleUnderline"/>
          <w:highlight w:val="yellow"/>
        </w:rPr>
        <w:t>low oil price</w:t>
      </w:r>
      <w:r w:rsidRPr="006D5BAF">
        <w:rPr>
          <w:rStyle w:val="StyleUnderline"/>
        </w:rPr>
        <w:t xml:space="preserve"> has </w:t>
      </w:r>
      <w:r w:rsidRPr="006D5BAF">
        <w:rPr>
          <w:rStyle w:val="StyleUnderline"/>
          <w:highlight w:val="yellow"/>
        </w:rPr>
        <w:t>made</w:t>
      </w:r>
      <w:r w:rsidRPr="006D5BAF">
        <w:rPr>
          <w:rStyle w:val="StyleUnderline"/>
        </w:rPr>
        <w:t xml:space="preserve"> </w:t>
      </w:r>
      <w:r w:rsidRPr="006D5BAF">
        <w:rPr>
          <w:rStyle w:val="StyleUnderline"/>
          <w:highlight w:val="yellow"/>
        </w:rPr>
        <w:t>many of China’s overseas</w:t>
      </w:r>
      <w:r w:rsidRPr="006D5BAF">
        <w:rPr>
          <w:rStyle w:val="StyleUnderline"/>
        </w:rPr>
        <w:t xml:space="preserve"> oil </w:t>
      </w:r>
      <w:r w:rsidRPr="006D5BAF">
        <w:rPr>
          <w:rStyle w:val="StyleUnderline"/>
          <w:highlight w:val="yellow"/>
        </w:rPr>
        <w:t>investment projects</w:t>
      </w:r>
      <w:r w:rsidRPr="006D5BAF">
        <w:rPr>
          <w:rStyle w:val="StyleUnderline"/>
        </w:rPr>
        <w:t xml:space="preserve"> </w:t>
      </w:r>
      <w:r w:rsidRPr="006D5BAF">
        <w:rPr>
          <w:rStyle w:val="Emphasis"/>
          <w:highlight w:val="yellow"/>
        </w:rPr>
        <w:t>uneconomical</w:t>
      </w:r>
      <w:r w:rsidRPr="006D5BAF">
        <w:rPr>
          <w:sz w:val="16"/>
        </w:rPr>
        <w:t xml:space="preserve">, </w:t>
      </w:r>
      <w:r w:rsidRPr="006D5BAF">
        <w:rPr>
          <w:rStyle w:val="StyleUnderline"/>
        </w:rPr>
        <w:t>like the oil and gas import contracts that China’s national oil companies signed recently</w:t>
      </w:r>
      <w:r w:rsidRPr="006D5BAF">
        <w:rPr>
          <w:sz w:val="16"/>
        </w:rPr>
        <w:t xml:space="preserve">. </w:t>
      </w:r>
      <w:r w:rsidRPr="006D5BAF">
        <w:rPr>
          <w:rStyle w:val="StyleUnderline"/>
        </w:rPr>
        <w:t>In the case of Venezuela</w:t>
      </w:r>
      <w:r w:rsidRPr="006D5BAF">
        <w:rPr>
          <w:sz w:val="16"/>
        </w:rPr>
        <w:t xml:space="preserve">, </w:t>
      </w:r>
      <w:r w:rsidRPr="006D5BAF">
        <w:rPr>
          <w:rStyle w:val="StyleUnderline"/>
        </w:rPr>
        <w:t xml:space="preserve">where </w:t>
      </w:r>
      <w:r w:rsidRPr="006D5BAF">
        <w:rPr>
          <w:rStyle w:val="StyleUnderline"/>
          <w:highlight w:val="yellow"/>
        </w:rPr>
        <w:t>China has</w:t>
      </w:r>
      <w:r w:rsidRPr="006D5BAF">
        <w:rPr>
          <w:rStyle w:val="StyleUnderline"/>
        </w:rPr>
        <w:t xml:space="preserve"> </w:t>
      </w:r>
      <w:r w:rsidRPr="006D5BAF">
        <w:rPr>
          <w:rStyle w:val="Emphasis"/>
          <w:highlight w:val="yellow"/>
        </w:rPr>
        <w:t>invested billions of dollars</w:t>
      </w:r>
      <w:r w:rsidRPr="006D5BAF">
        <w:rPr>
          <w:sz w:val="16"/>
        </w:rPr>
        <w:t xml:space="preserve"> </w:t>
      </w:r>
      <w:r w:rsidRPr="006D5BAF">
        <w:rPr>
          <w:rStyle w:val="StyleUnderline"/>
          <w:highlight w:val="yellow"/>
        </w:rPr>
        <w:t>and</w:t>
      </w:r>
      <w:r w:rsidRPr="006D5BAF">
        <w:rPr>
          <w:sz w:val="16"/>
        </w:rPr>
        <w:t xml:space="preserve"> </w:t>
      </w:r>
      <w:r w:rsidRPr="006D5BAF">
        <w:rPr>
          <w:rStyle w:val="StyleUnderline"/>
        </w:rPr>
        <w:t xml:space="preserve">still </w:t>
      </w:r>
      <w:r w:rsidRPr="006D5BAF">
        <w:rPr>
          <w:rStyle w:val="Emphasis"/>
          <w:highlight w:val="yellow"/>
        </w:rPr>
        <w:t>holds dozens of billions of dollars</w:t>
      </w:r>
      <w:r w:rsidRPr="006D5BAF">
        <w:rPr>
          <w:rStyle w:val="StyleUnderline"/>
        </w:rPr>
        <w:t xml:space="preserve"> in unpaid loans</w:t>
      </w:r>
      <w:r w:rsidRPr="006D5BAF">
        <w:rPr>
          <w:sz w:val="16"/>
        </w:rPr>
        <w:t xml:space="preserve">, </w:t>
      </w:r>
      <w:r w:rsidRPr="006D5BAF">
        <w:rPr>
          <w:rStyle w:val="StyleUnderline"/>
        </w:rPr>
        <w:t xml:space="preserve">the </w:t>
      </w:r>
      <w:r w:rsidRPr="006D5BAF">
        <w:rPr>
          <w:rStyle w:val="StyleUnderline"/>
          <w:highlight w:val="yellow"/>
        </w:rPr>
        <w:t>risk to the governing regime</w:t>
      </w:r>
      <w:r w:rsidRPr="006D5BAF">
        <w:rPr>
          <w:rStyle w:val="StyleUnderline"/>
        </w:rPr>
        <w:t xml:space="preserve"> </w:t>
      </w:r>
    </w:p>
    <w:p w14:paraId="48FC6840" w14:textId="77777777" w:rsidR="00D8426F" w:rsidRDefault="00D8426F" w:rsidP="00CE02EA">
      <w:pPr>
        <w:rPr>
          <w:rStyle w:val="StyleUnderline"/>
        </w:rPr>
      </w:pPr>
    </w:p>
    <w:p w14:paraId="07486022" w14:textId="20FDF067" w:rsidR="00CE02EA" w:rsidRPr="00F80041" w:rsidRDefault="00CE02EA" w:rsidP="00CE02EA">
      <w:pPr>
        <w:rPr>
          <w:sz w:val="16"/>
        </w:rPr>
      </w:pPr>
      <w:r w:rsidRPr="006D5BAF">
        <w:rPr>
          <w:rStyle w:val="StyleUnderline"/>
        </w:rPr>
        <w:t xml:space="preserve">and to China’s assets </w:t>
      </w:r>
      <w:r w:rsidRPr="006D5BAF">
        <w:rPr>
          <w:rStyle w:val="StyleUnderline"/>
          <w:highlight w:val="yellow"/>
        </w:rPr>
        <w:t>is</w:t>
      </w:r>
      <w:r w:rsidRPr="006D5BAF">
        <w:rPr>
          <w:rStyle w:val="StyleUnderline"/>
        </w:rPr>
        <w:t xml:space="preserve"> </w:t>
      </w:r>
      <w:r w:rsidRPr="006D5BAF">
        <w:rPr>
          <w:rStyle w:val="Emphasis"/>
          <w:highlight w:val="yellow"/>
        </w:rPr>
        <w:t>accumulating at a worrying rate</w:t>
      </w:r>
      <w:r w:rsidRPr="006D5BAF">
        <w:rPr>
          <w:sz w:val="16"/>
        </w:rPr>
        <w:t>.</w:t>
      </w:r>
    </w:p>
    <w:p w14:paraId="7E9CB6C3" w14:textId="77777777" w:rsidR="00CE02EA" w:rsidRPr="006D5BAF" w:rsidRDefault="00CE02EA" w:rsidP="00CE02EA">
      <w:pPr>
        <w:pStyle w:val="Heading4"/>
        <w:rPr>
          <w:rFonts w:cs="Arial"/>
        </w:rPr>
      </w:pPr>
      <w:r w:rsidRPr="006D5BAF">
        <w:rPr>
          <w:rFonts w:cs="Arial"/>
        </w:rPr>
        <w:t>That causes Chinese lash out and global war</w:t>
      </w:r>
    </w:p>
    <w:p w14:paraId="5D1C62CE" w14:textId="77777777" w:rsidR="00CE02EA" w:rsidRPr="006D5BAF" w:rsidRDefault="00CE02EA" w:rsidP="00CE02EA">
      <w:pPr>
        <w:rPr>
          <w:rStyle w:val="Style13ptBold"/>
          <w:b w:val="0"/>
          <w:bCs/>
        </w:rPr>
      </w:pPr>
      <w:r w:rsidRPr="006D5BAF">
        <w:rPr>
          <w:rStyle w:val="Style13ptBold"/>
        </w:rPr>
        <w:t>Tweed ’15</w:t>
      </w:r>
      <w:r w:rsidRPr="006D5BAF">
        <w:t xml:space="preserve"> (David Tweed – Hong Kong based report for Bloomberg, editor for Bloomberg Europe, “Five Million Reasons Why China Could Go to War.” 15 June 2015, http://www.bloomberg.com/news/articles/2015-06-15/five-million-reasons-china-may-be-drawn-into-foreign-conflicts)</w:t>
      </w:r>
    </w:p>
    <w:p w14:paraId="25075E5E" w14:textId="77777777" w:rsidR="00CE02EA" w:rsidRPr="006D5BAF" w:rsidRDefault="00CE02EA" w:rsidP="00CE02EA">
      <w:pPr>
        <w:rPr>
          <w:sz w:val="16"/>
        </w:rPr>
      </w:pPr>
      <w:r w:rsidRPr="006D5BAF">
        <w:rPr>
          <w:rStyle w:val="StyleUnderline"/>
          <w:highlight w:val="yellow"/>
        </w:rPr>
        <w:t>With</w:t>
      </w:r>
      <w:r w:rsidRPr="006D5BAF">
        <w:rPr>
          <w:sz w:val="16"/>
        </w:rPr>
        <w:t xml:space="preserve"> five million citizens to protect and </w:t>
      </w:r>
      <w:r w:rsidRPr="006D5BAF">
        <w:rPr>
          <w:rStyle w:val="Emphasis"/>
          <w:highlight w:val="yellow"/>
        </w:rPr>
        <w:t>billions of investment</w:t>
      </w:r>
      <w:r w:rsidRPr="006D5BAF">
        <w:rPr>
          <w:rStyle w:val="Emphasis"/>
        </w:rPr>
        <w:t xml:space="preserve"> dollars </w:t>
      </w:r>
      <w:r w:rsidRPr="006D5BAF">
        <w:rPr>
          <w:rStyle w:val="Emphasis"/>
          <w:highlight w:val="yellow"/>
        </w:rPr>
        <w:t>at stake</w:t>
      </w:r>
      <w:r w:rsidRPr="006D5BAF">
        <w:rPr>
          <w:sz w:val="16"/>
        </w:rPr>
        <w:t xml:space="preserve">, </w:t>
      </w:r>
      <w:r w:rsidRPr="006D5BAF">
        <w:rPr>
          <w:rStyle w:val="StyleUnderline"/>
        </w:rPr>
        <w:t>China is rethinking its policy of keeping out of other countries’ affairs</w:t>
      </w:r>
      <w:r w:rsidRPr="006D5BAF">
        <w:rPr>
          <w:sz w:val="16"/>
        </w:rPr>
        <w:t xml:space="preserve">. </w:t>
      </w:r>
      <w:r w:rsidRPr="006D5BAF">
        <w:rPr>
          <w:rStyle w:val="StyleUnderline"/>
        </w:rPr>
        <w:t>China has long made loans conditional on contracts for its companies</w:t>
      </w:r>
      <w:r w:rsidRPr="006D5BAF">
        <w:rPr>
          <w:sz w:val="16"/>
        </w:rPr>
        <w:t xml:space="preserve">. In recent years it has sent an army of its nationals to work on pipelines, roads and dams in such hot spots as South Sudan, Yemen and Pakistan. </w:t>
      </w:r>
      <w:r w:rsidRPr="006D5BAF">
        <w:rPr>
          <w:rStyle w:val="StyleUnderline"/>
          <w:highlight w:val="yellow"/>
        </w:rPr>
        <w:t>Increasingly</w:t>
      </w:r>
      <w:r w:rsidRPr="006D5BAF">
        <w:rPr>
          <w:rStyle w:val="StyleUnderline"/>
        </w:rPr>
        <w:t xml:space="preserve">, </w:t>
      </w:r>
      <w:r w:rsidRPr="006D5BAF">
        <w:rPr>
          <w:rStyle w:val="StyleUnderline"/>
          <w:highlight w:val="yellow"/>
        </w:rPr>
        <w:t>it has to</w:t>
      </w:r>
      <w:r w:rsidRPr="006D5BAF">
        <w:rPr>
          <w:rStyle w:val="StyleUnderline"/>
        </w:rPr>
        <w:t xml:space="preserve"> </w:t>
      </w:r>
      <w:r w:rsidRPr="006D5BAF">
        <w:rPr>
          <w:rStyle w:val="Emphasis"/>
          <w:highlight w:val="yellow"/>
        </w:rPr>
        <w:t>go across borders</w:t>
      </w:r>
      <w:r w:rsidRPr="006D5BAF">
        <w:rPr>
          <w:rStyle w:val="StyleUnderline"/>
        </w:rPr>
        <w:t xml:space="preserve"> </w:t>
      </w:r>
      <w:r w:rsidRPr="006D5BAF">
        <w:rPr>
          <w:rStyle w:val="StyleUnderline"/>
          <w:highlight w:val="yellow"/>
        </w:rPr>
        <w:t>to protect</w:t>
      </w:r>
      <w:r w:rsidRPr="006D5BAF">
        <w:rPr>
          <w:rStyle w:val="StyleUnderline"/>
        </w:rPr>
        <w:t xml:space="preserve"> or rescue </w:t>
      </w:r>
      <w:r w:rsidRPr="006D5BAF">
        <w:rPr>
          <w:rStyle w:val="StyleUnderline"/>
          <w:highlight w:val="yellow"/>
        </w:rPr>
        <w:t>them</w:t>
      </w:r>
      <w:r w:rsidRPr="006D5BAF">
        <w:rPr>
          <w:sz w:val="16"/>
        </w:rPr>
        <w:t xml:space="preserve">. That makes it harder to stick to the policy espoused by then-premier Zhou Enlai in 1955 of not interfering in “internal” matters, something that has seen China decline to back international sanctions against Russia over Ukraine or the regime of Syrian President Bashar al-Assad. As President Xi Jinping’s “Silk Road” program of trade routes gets under way, </w:t>
      </w:r>
      <w:r w:rsidRPr="006D5BAF">
        <w:rPr>
          <w:rStyle w:val="StyleUnderline"/>
        </w:rPr>
        <w:t>with infrastructure projects planned across Central Asia, the Indian Ocean and the Middle East to Europe</w:t>
      </w:r>
      <w:r w:rsidRPr="006D5BAF">
        <w:rPr>
          <w:sz w:val="16"/>
        </w:rPr>
        <w:t xml:space="preserve">, </w:t>
      </w:r>
      <w:r w:rsidRPr="006D5BAF">
        <w:rPr>
          <w:rStyle w:val="StyleUnderline"/>
          <w:highlight w:val="yellow"/>
        </w:rPr>
        <w:t>China’s footprint abroad will</w:t>
      </w:r>
      <w:r w:rsidRPr="006D5BAF">
        <w:rPr>
          <w:rStyle w:val="StyleUnderline"/>
        </w:rPr>
        <w:t xml:space="preserve"> </w:t>
      </w:r>
      <w:r w:rsidRPr="006D5BAF">
        <w:rPr>
          <w:rStyle w:val="Emphasis"/>
          <w:highlight w:val="yellow"/>
        </w:rPr>
        <w:lastRenderedPageBreak/>
        <w:t>expand</w:t>
      </w:r>
      <w:r w:rsidRPr="006D5BAF">
        <w:rPr>
          <w:sz w:val="16"/>
        </w:rPr>
        <w:t xml:space="preserve"> from the $108 billion that firms invested abroad in 2013, up from less than $3 billion a decade earlier. </w:t>
      </w:r>
      <w:r w:rsidRPr="006D5BAF">
        <w:rPr>
          <w:rStyle w:val="StyleUnderline"/>
        </w:rPr>
        <w:t xml:space="preserve">That is </w:t>
      </w:r>
      <w:r w:rsidRPr="006D5BAF">
        <w:rPr>
          <w:rStyle w:val="StyleUnderline"/>
          <w:highlight w:val="yellow"/>
        </w:rPr>
        <w:t>forcing China</w:t>
      </w:r>
      <w:r w:rsidRPr="006D5BAF">
        <w:rPr>
          <w:rStyle w:val="StyleUnderline"/>
        </w:rPr>
        <w:t xml:space="preserve"> </w:t>
      </w:r>
      <w:r w:rsidRPr="006D5BAF">
        <w:rPr>
          <w:rStyle w:val="StyleUnderline"/>
          <w:highlight w:val="yellow"/>
        </w:rPr>
        <w:t>to take a</w:t>
      </w:r>
      <w:r w:rsidRPr="006D5BAF">
        <w:rPr>
          <w:rStyle w:val="StyleUnderline"/>
        </w:rPr>
        <w:t xml:space="preserve"> more </w:t>
      </w:r>
      <w:r w:rsidRPr="006D5BAF">
        <w:rPr>
          <w:rStyle w:val="Emphasis"/>
          <w:highlight w:val="yellow"/>
        </w:rPr>
        <w:t>proactive approach</w:t>
      </w:r>
      <w:r w:rsidRPr="006D5BAF">
        <w:rPr>
          <w:sz w:val="16"/>
        </w:rPr>
        <w:t xml:space="preserve"> </w:t>
      </w:r>
      <w:r w:rsidRPr="006D5BAF">
        <w:rPr>
          <w:rStyle w:val="StyleUnderline"/>
        </w:rPr>
        <w:t>to securing its interests</w:t>
      </w:r>
      <w:r w:rsidRPr="006D5BAF">
        <w:rPr>
          <w:sz w:val="16"/>
        </w:rPr>
        <w:t xml:space="preserve"> and the safety of its people. With </w:t>
      </w:r>
      <w:r w:rsidRPr="006D5BAF">
        <w:rPr>
          <w:rStyle w:val="StyleUnderline"/>
          <w:highlight w:val="yellow"/>
        </w:rPr>
        <w:t>more engagement abroad</w:t>
      </w:r>
      <w:r w:rsidRPr="006D5BAF">
        <w:rPr>
          <w:rStyle w:val="StyleUnderline"/>
        </w:rPr>
        <w:t xml:space="preserve"> </w:t>
      </w:r>
      <w:r w:rsidRPr="006D5BAF">
        <w:rPr>
          <w:rStyle w:val="StyleUnderline"/>
          <w:highlight w:val="yellow"/>
        </w:rPr>
        <w:t>there’s a risk that China</w:t>
      </w:r>
      <w:r w:rsidRPr="006D5BAF">
        <w:rPr>
          <w:sz w:val="16"/>
        </w:rPr>
        <w:t xml:space="preserve">, </w:t>
      </w:r>
      <w:r w:rsidRPr="006D5BAF">
        <w:rPr>
          <w:rStyle w:val="StyleUnderline"/>
        </w:rPr>
        <w:t xml:space="preserve">an emerging power with a </w:t>
      </w:r>
      <w:r w:rsidRPr="006D5BAF">
        <w:rPr>
          <w:rStyle w:val="Emphasis"/>
        </w:rPr>
        <w:t>military to match</w:t>
      </w:r>
      <w:r w:rsidRPr="006D5BAF">
        <w:rPr>
          <w:sz w:val="16"/>
        </w:rPr>
        <w:t xml:space="preserve">, </w:t>
      </w:r>
      <w:r w:rsidRPr="006D5BAF">
        <w:rPr>
          <w:rStyle w:val="StyleUnderline"/>
          <w:highlight w:val="yellow"/>
        </w:rPr>
        <w:t>is</w:t>
      </w:r>
      <w:r w:rsidRPr="006D5BAF">
        <w:rPr>
          <w:rStyle w:val="StyleUnderline"/>
        </w:rPr>
        <w:t xml:space="preserve"> </w:t>
      </w:r>
      <w:r w:rsidRPr="006D5BAF">
        <w:rPr>
          <w:rStyle w:val="Emphasis"/>
          <w:highlight w:val="yellow"/>
        </w:rPr>
        <w:t>sucked into conflicts</w:t>
      </w:r>
      <w:r w:rsidRPr="006D5BAF">
        <w:rPr>
          <w:sz w:val="16"/>
        </w:rPr>
        <w:t xml:space="preserve"> </w:t>
      </w:r>
      <w:r w:rsidRPr="006D5BAF">
        <w:rPr>
          <w:rStyle w:val="StyleUnderline"/>
          <w:highlight w:val="yellow"/>
        </w:rPr>
        <w:t>and</w:t>
      </w:r>
      <w:r w:rsidRPr="006D5BAF">
        <w:rPr>
          <w:rStyle w:val="StyleUnderline"/>
        </w:rPr>
        <w:t xml:space="preserve"> </w:t>
      </w:r>
      <w:r w:rsidRPr="006D5BAF">
        <w:rPr>
          <w:rStyle w:val="Emphasis"/>
          <w:highlight w:val="yellow"/>
        </w:rPr>
        <w:t>runs up against the U.S.</w:t>
      </w:r>
      <w:r w:rsidRPr="006D5BAF">
        <w:rPr>
          <w:sz w:val="16"/>
        </w:rPr>
        <w:t xml:space="preserve"> </w:t>
      </w:r>
      <w:r w:rsidRPr="006D5BAF">
        <w:rPr>
          <w:rStyle w:val="StyleUnderline"/>
        </w:rPr>
        <w:t>when tensions are already flaring</w:t>
      </w:r>
      <w:r w:rsidRPr="006D5BAF">
        <w:rPr>
          <w:sz w:val="16"/>
        </w:rPr>
        <w:t xml:space="preserve"> over China’s disputed claims in the South China Sea.</w:t>
      </w:r>
    </w:p>
    <w:p w14:paraId="26BBF459" w14:textId="77777777" w:rsidR="00CE02EA" w:rsidRPr="00423C8E" w:rsidRDefault="00CE02EA" w:rsidP="00CE02EA"/>
    <w:p w14:paraId="57F25B48" w14:textId="77777777" w:rsidR="004E105E" w:rsidRDefault="004E105E" w:rsidP="00CE02EA">
      <w:pPr>
        <w:pStyle w:val="Heading4"/>
        <w:rPr>
          <w:rFonts w:asciiTheme="minorHAnsi" w:hAnsiTheme="minorHAnsi" w:cstheme="minorHAnsi"/>
        </w:rPr>
      </w:pPr>
    </w:p>
    <w:p w14:paraId="58EE9EB5" w14:textId="77777777" w:rsidR="004E105E" w:rsidRDefault="004E105E" w:rsidP="00CE02EA">
      <w:pPr>
        <w:pStyle w:val="Heading4"/>
        <w:rPr>
          <w:rFonts w:asciiTheme="minorHAnsi" w:hAnsiTheme="minorHAnsi" w:cstheme="minorHAnsi"/>
        </w:rPr>
      </w:pPr>
    </w:p>
    <w:p w14:paraId="6292C5D9" w14:textId="77777777" w:rsidR="00640716" w:rsidRDefault="00640716" w:rsidP="00640716">
      <w:pPr>
        <w:pStyle w:val="Heading3"/>
        <w:rPr>
          <w:rFonts w:cs="Arial"/>
        </w:rPr>
      </w:pPr>
      <w:bookmarkStart w:id="2" w:name="_Hlk30080804"/>
      <w:bookmarkStart w:id="3" w:name="_Hlk40721089"/>
      <w:r w:rsidRPr="00F35F0D">
        <w:rPr>
          <w:rFonts w:cs="Arial"/>
        </w:rPr>
        <w:lastRenderedPageBreak/>
        <w:t xml:space="preserve">1NC </w:t>
      </w:r>
      <w:bookmarkStart w:id="4" w:name="_Hlk30090324"/>
      <w:r w:rsidRPr="00F35F0D">
        <w:rPr>
          <w:rFonts w:cs="Arial"/>
        </w:rPr>
        <w:t>– AT: Space War</w:t>
      </w:r>
    </w:p>
    <w:p w14:paraId="33BD0E3E" w14:textId="77777777" w:rsidR="00640716" w:rsidRDefault="00640716" w:rsidP="00640716">
      <w:pPr>
        <w:pStyle w:val="Heading4"/>
        <w:rPr>
          <w:u w:val="single"/>
        </w:rPr>
      </w:pPr>
      <w:bookmarkStart w:id="5" w:name="_Hlk30232566"/>
      <w:r>
        <w:t xml:space="preserve">No space war – it’s </w:t>
      </w:r>
      <w:r w:rsidRPr="0054154A">
        <w:rPr>
          <w:u w:val="single"/>
        </w:rPr>
        <w:t>hype</w:t>
      </w:r>
      <w:r>
        <w:t xml:space="preserve"> and </w:t>
      </w:r>
      <w:r w:rsidRPr="0054154A">
        <w:rPr>
          <w:u w:val="single"/>
        </w:rPr>
        <w:t>systems are redundant</w:t>
      </w:r>
    </w:p>
    <w:p w14:paraId="76D83663" w14:textId="77777777" w:rsidR="00640716" w:rsidRPr="000600AC" w:rsidRDefault="00640716" w:rsidP="00640716">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rPr>
        <w:t>]</w:t>
      </w:r>
    </w:p>
    <w:p w14:paraId="5FAB7A4F" w14:textId="77777777" w:rsidR="00640716" w:rsidRPr="004D120B" w:rsidRDefault="00640716" w:rsidP="00640716">
      <w:pPr>
        <w:rPr>
          <w:sz w:val="16"/>
        </w:rPr>
      </w:pPr>
      <w:r w:rsidRPr="004D120B">
        <w:rPr>
          <w:sz w:val="16"/>
        </w:rPr>
        <w:t xml:space="preserve">In the last two years, </w:t>
      </w:r>
      <w:r w:rsidRPr="00A53BF8">
        <w:rPr>
          <w:highlight w:val="green"/>
          <w:u w:val="single"/>
        </w:rPr>
        <w:t>we’ve seen</w:t>
      </w:r>
      <w:r w:rsidRPr="004D120B">
        <w:rPr>
          <w:sz w:val="16"/>
        </w:rPr>
        <w:t xml:space="preserve"> rising </w:t>
      </w:r>
      <w:r w:rsidRPr="00A53BF8">
        <w:rPr>
          <w:rStyle w:val="Emphasis"/>
          <w:highlight w:val="green"/>
        </w:rPr>
        <w:t>hysteria</w:t>
      </w:r>
      <w:r w:rsidRPr="00A53BF8">
        <w:rPr>
          <w:sz w:val="16"/>
          <w:highlight w:val="green"/>
        </w:rPr>
        <w:t xml:space="preserve"> </w:t>
      </w:r>
      <w:r w:rsidRPr="00A53BF8">
        <w:rPr>
          <w:highlight w:val="green"/>
          <w:u w:val="single"/>
        </w:rPr>
        <w:t>over</w:t>
      </w:r>
      <w:r w:rsidRPr="004D120B">
        <w:rPr>
          <w:u w:val="single"/>
        </w:rPr>
        <w:t xml:space="preserve"> a future </w:t>
      </w:r>
      <w:r w:rsidRPr="00A53BF8">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A53BF8">
        <w:rPr>
          <w:highlight w:val="green"/>
          <w:u w:val="single"/>
        </w:rPr>
        <w:t>from the</w:t>
      </w:r>
      <w:r w:rsidRPr="004D120B">
        <w:rPr>
          <w:u w:val="single"/>
        </w:rPr>
        <w:t xml:space="preserve"> US </w:t>
      </w:r>
      <w:r w:rsidRPr="00A53BF8">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A53BF8">
        <w:rPr>
          <w:highlight w:val="green"/>
          <w:u w:val="single"/>
        </w:rPr>
        <w:t>and</w:t>
      </w:r>
      <w:r w:rsidRPr="004D120B">
        <w:rPr>
          <w:sz w:val="16"/>
        </w:rPr>
        <w:t xml:space="preserve"> </w:t>
      </w:r>
      <w:r w:rsidRPr="004D120B">
        <w:rPr>
          <w:rStyle w:val="Emphasis"/>
        </w:rPr>
        <w:t xml:space="preserve">credulous </w:t>
      </w:r>
      <w:r w:rsidRPr="00A53BF8">
        <w:rPr>
          <w:rStyle w:val="Emphasis"/>
          <w:highlight w:val="green"/>
        </w:rPr>
        <w:t>press</w:t>
      </w:r>
      <w:r w:rsidRPr="004D120B">
        <w:rPr>
          <w:sz w:val="16"/>
        </w:rPr>
        <w:t xml:space="preserve">. </w:t>
      </w:r>
      <w:r w:rsidRPr="00A53BF8">
        <w:rPr>
          <w:highlight w:val="green"/>
          <w:u w:val="single"/>
        </w:rPr>
        <w:t>This</w:t>
      </w:r>
      <w:r w:rsidRPr="004D120B">
        <w:rPr>
          <w:u w:val="single"/>
        </w:rPr>
        <w:t xml:space="preserve"> reporting</w:t>
      </w:r>
      <w:r w:rsidRPr="004D120B">
        <w:rPr>
          <w:sz w:val="16"/>
        </w:rPr>
        <w:t xml:space="preserve"> doesn’t only </w:t>
      </w:r>
      <w:r w:rsidRPr="00A53BF8">
        <w:rPr>
          <w:rStyle w:val="Emphasis"/>
          <w:highlight w:val="green"/>
        </w:rPr>
        <w:t>muddy</w:t>
      </w:r>
      <w:r w:rsidRPr="004D120B">
        <w:rPr>
          <w:rStyle w:val="Emphasis"/>
        </w:rPr>
        <w:t xml:space="preserve"> public </w:t>
      </w:r>
      <w:r w:rsidRPr="00A53BF8">
        <w:rPr>
          <w:rStyle w:val="Emphasis"/>
          <w:highlight w:val="green"/>
        </w:rPr>
        <w:t>debate</w:t>
      </w:r>
      <w:r w:rsidRPr="00A53BF8">
        <w:rPr>
          <w:sz w:val="16"/>
          <w:highlight w:val="green"/>
        </w:rPr>
        <w:t xml:space="preserve"> </w:t>
      </w:r>
      <w:r w:rsidRPr="00A53BF8">
        <w:rPr>
          <w:highlight w:val="green"/>
          <w:u w:val="single"/>
        </w:rPr>
        <w:t>over</w:t>
      </w:r>
      <w:r w:rsidRPr="004D120B">
        <w:rPr>
          <w:sz w:val="16"/>
        </w:rPr>
        <w:t xml:space="preserve"> whether we really need expensive systems. It could also become a self-fulfilling prophecy. The irony is that nothing makes </w:t>
      </w:r>
      <w:r w:rsidRPr="00A53BF8">
        <w:rPr>
          <w:highlight w:val="green"/>
          <w:u w:val="single"/>
        </w:rPr>
        <w:t>the</w:t>
      </w:r>
      <w:r w:rsidRPr="004D120B">
        <w:rPr>
          <w:sz w:val="16"/>
        </w:rPr>
        <w:t xml:space="preserve"> currently </w:t>
      </w:r>
      <w:r w:rsidRPr="00A53BF8">
        <w:rPr>
          <w:rStyle w:val="Emphasis"/>
          <w:highlight w:val="green"/>
        </w:rPr>
        <w:t>slim possibility</w:t>
      </w:r>
      <w:r w:rsidRPr="00A53BF8">
        <w:rPr>
          <w:highlight w:val="green"/>
          <w:u w:val="single"/>
        </w:rPr>
        <w:t xml:space="preserve"> of </w:t>
      </w:r>
      <w:r w:rsidRPr="00A53BF8">
        <w:rPr>
          <w:rStyle w:val="Emphasis"/>
          <w:highlight w:val="green"/>
        </w:rPr>
        <w:t>war in space</w:t>
      </w:r>
      <w:r w:rsidRPr="004D120B">
        <w:rPr>
          <w:sz w:val="16"/>
        </w:rPr>
        <w:t xml:space="preserve"> more likely than fearmongering over the threat of war in space.</w:t>
      </w:r>
    </w:p>
    <w:p w14:paraId="50801CC3" w14:textId="77777777" w:rsidR="00640716" w:rsidRPr="004D120B" w:rsidRDefault="00640716" w:rsidP="00640716">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5DDC4C8A" w14:textId="77777777" w:rsidR="00640716" w:rsidRPr="004D120B" w:rsidRDefault="00640716" w:rsidP="00640716">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677132F5" w14:textId="77777777" w:rsidR="00640716" w:rsidRPr="004D120B" w:rsidRDefault="00640716" w:rsidP="00640716">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7CBCBF43" w14:textId="77777777" w:rsidR="00640716" w:rsidRPr="004D120B" w:rsidRDefault="00640716" w:rsidP="00640716">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70025A82" w14:textId="77777777" w:rsidR="00640716" w:rsidRPr="004D120B" w:rsidRDefault="00640716" w:rsidP="00640716">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A53BF8">
        <w:rPr>
          <w:rStyle w:val="Emphasis"/>
          <w:highlight w:val="green"/>
        </w:rPr>
        <w:t>no country</w:t>
      </w:r>
      <w:r w:rsidRPr="004D120B">
        <w:rPr>
          <w:u w:val="single"/>
        </w:rPr>
        <w:t xml:space="preserve"> in the world </w:t>
      </w:r>
      <w:r w:rsidRPr="00A53BF8">
        <w:rPr>
          <w:highlight w:val="green"/>
          <w:u w:val="single"/>
        </w:rPr>
        <w:t>has</w:t>
      </w:r>
      <w:r w:rsidRPr="004D120B">
        <w:rPr>
          <w:u w:val="single"/>
        </w:rPr>
        <w:t xml:space="preserve"> yet </w:t>
      </w:r>
      <w:r w:rsidRPr="00A53BF8">
        <w:rPr>
          <w:rStyle w:val="Emphasis"/>
          <w:highlight w:val="green"/>
        </w:rPr>
        <w:t>weaponized space</w:t>
      </w:r>
      <w:r w:rsidRPr="004D120B">
        <w:rPr>
          <w:sz w:val="16"/>
        </w:rPr>
        <w:t xml:space="preserve">. Contrary to CNN, </w:t>
      </w:r>
      <w:r w:rsidRPr="00A53BF8">
        <w:rPr>
          <w:rStyle w:val="Emphasis"/>
          <w:highlight w:val="green"/>
        </w:rPr>
        <w:t>stock</w:t>
      </w:r>
      <w:r w:rsidRPr="004D120B">
        <w:rPr>
          <w:u w:val="single"/>
        </w:rPr>
        <w:t xml:space="preserve"> market </w:t>
      </w:r>
      <w:r w:rsidRPr="00A53BF8">
        <w:rPr>
          <w:rStyle w:val="Emphasis"/>
          <w:highlight w:val="green"/>
        </w:rPr>
        <w:t>transactions</w:t>
      </w:r>
      <w:r w:rsidRPr="00A53BF8">
        <w:rPr>
          <w:highlight w:val="green"/>
          <w:u w:val="single"/>
        </w:rPr>
        <w:t xml:space="preserve"> are </w:t>
      </w:r>
      <w:r w:rsidRPr="00A53BF8">
        <w:rPr>
          <w:rStyle w:val="Emphasis"/>
          <w:highlight w:val="green"/>
        </w:rPr>
        <w:t>not</w:t>
      </w:r>
      <w:r w:rsidRPr="004D120B">
        <w:rPr>
          <w:u w:val="single"/>
        </w:rPr>
        <w:t xml:space="preserve"> </w:t>
      </w:r>
      <w:r w:rsidRPr="004D120B">
        <w:rPr>
          <w:sz w:val="16"/>
        </w:rPr>
        <w:t xml:space="preserve">timed nor </w:t>
      </w:r>
      <w:r w:rsidRPr="00A53BF8">
        <w:rPr>
          <w:highlight w:val="green"/>
          <w:u w:val="single"/>
        </w:rPr>
        <w:t xml:space="preserve">synchronized through </w:t>
      </w:r>
      <w:r w:rsidRPr="00A53BF8">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A53BF8">
        <w:rPr>
          <w:rStyle w:val="Emphasis"/>
          <w:highlight w:val="green"/>
        </w:rPr>
        <w:t>missiles</w:t>
      </w:r>
      <w:r w:rsidRPr="004D120B">
        <w:rPr>
          <w:u w:val="single"/>
        </w:rPr>
        <w:t xml:space="preserve"> can </w:t>
      </w:r>
      <w:r w:rsidRPr="00A53BF8">
        <w:rPr>
          <w:highlight w:val="green"/>
          <w:u w:val="single"/>
        </w:rPr>
        <w:t>find their targets</w:t>
      </w:r>
      <w:r w:rsidRPr="004D120B">
        <w:rPr>
          <w:sz w:val="16"/>
        </w:rPr>
        <w:t xml:space="preserve"> even </w:t>
      </w:r>
      <w:r w:rsidRPr="00A53BF8">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A53BF8">
        <w:rPr>
          <w:rStyle w:val="Emphasis"/>
          <w:highlight w:val="green"/>
        </w:rPr>
        <w:t>IMUs don’t rely</w:t>
      </w:r>
      <w:r w:rsidRPr="00A53BF8">
        <w:rPr>
          <w:highlight w:val="green"/>
          <w:u w:val="single"/>
        </w:rPr>
        <w:t xml:space="preserve"> on </w:t>
      </w:r>
      <w:r w:rsidRPr="00A53BF8">
        <w:rPr>
          <w:rStyle w:val="Emphasis"/>
          <w:highlight w:val="green"/>
        </w:rPr>
        <w:t>sat</w:t>
      </w:r>
      <w:r w:rsidRPr="004D120B">
        <w:rPr>
          <w:u w:val="single"/>
        </w:rPr>
        <w:t xml:space="preserve">ellite </w:t>
      </w:r>
      <w:r w:rsidRPr="00A53BF8">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25572018" w14:textId="77777777" w:rsidR="00640716" w:rsidRPr="004D120B" w:rsidRDefault="00640716" w:rsidP="00640716">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1A76FDBB" w14:textId="77777777" w:rsidR="00640716" w:rsidRPr="004D120B" w:rsidRDefault="00640716" w:rsidP="00640716">
      <w:pPr>
        <w:rPr>
          <w:sz w:val="16"/>
        </w:rPr>
      </w:pPr>
      <w:r w:rsidRPr="004D120B">
        <w:rPr>
          <w:sz w:val="16"/>
        </w:rPr>
        <w:lastRenderedPageBreak/>
        <w:t>Make no mistake there are dangers in space, and the United States has the most to lose if space assets are lost. The question is how best to protect them. Here are a few facts CNN omitted.</w:t>
      </w:r>
    </w:p>
    <w:p w14:paraId="61F0AD92" w14:textId="77777777" w:rsidR="00640716" w:rsidRPr="004D120B" w:rsidRDefault="00640716" w:rsidP="00640716">
      <w:pPr>
        <w:rPr>
          <w:sz w:val="16"/>
        </w:rPr>
      </w:pPr>
      <w:r w:rsidRPr="004D120B">
        <w:rPr>
          <w:sz w:val="16"/>
        </w:rPr>
        <w:t>The Reality</w:t>
      </w:r>
    </w:p>
    <w:p w14:paraId="693FB48B" w14:textId="77777777" w:rsidR="00640716" w:rsidRPr="004D120B" w:rsidRDefault="00640716" w:rsidP="00640716">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4BFE3806" w14:textId="77777777" w:rsidR="00640716" w:rsidRPr="004D120B" w:rsidRDefault="00640716" w:rsidP="00640716">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72B81DDC" w14:textId="77777777" w:rsidR="00640716" w:rsidRPr="004D120B" w:rsidRDefault="00640716" w:rsidP="00640716">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1C5E7F67" w14:textId="77777777" w:rsidR="00640716" w:rsidRPr="004D120B" w:rsidRDefault="00640716" w:rsidP="00640716">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03639685" w14:textId="77777777" w:rsidR="00D8426F" w:rsidRDefault="00640716" w:rsidP="00640716">
      <w:pPr>
        <w:rPr>
          <w:highlight w:val="green"/>
          <w:u w:val="single"/>
        </w:rPr>
      </w:pPr>
      <w:r w:rsidRPr="004D120B">
        <w:rPr>
          <w:sz w:val="16"/>
        </w:rPr>
        <w:t xml:space="preserve">Further, </w:t>
      </w:r>
      <w:r w:rsidRPr="004D120B">
        <w:rPr>
          <w:u w:val="single"/>
        </w:rPr>
        <w:t xml:space="preserve">the </w:t>
      </w:r>
      <w:r w:rsidRPr="00A53BF8">
        <w:rPr>
          <w:rStyle w:val="Emphasis"/>
          <w:highlight w:val="green"/>
        </w:rPr>
        <w:t>U</w:t>
      </w:r>
      <w:r w:rsidRPr="004D120B">
        <w:rPr>
          <w:u w:val="single"/>
        </w:rPr>
        <w:t xml:space="preserve">nited </w:t>
      </w:r>
      <w:r w:rsidRPr="00A53BF8">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A53BF8">
        <w:rPr>
          <w:rStyle w:val="Emphasis"/>
          <w:highlight w:val="green"/>
        </w:rPr>
        <w:t>sat</w:t>
      </w:r>
      <w:r w:rsidRPr="004D120B">
        <w:rPr>
          <w:sz w:val="16"/>
        </w:rPr>
        <w:t>ellite</w:t>
      </w:r>
      <w:r w:rsidRPr="00A53BF8">
        <w:rPr>
          <w:rStyle w:val="Emphasis"/>
          <w:highlight w:val="green"/>
        </w:rPr>
        <w:t>s</w:t>
      </w:r>
      <w:r w:rsidRPr="004D120B">
        <w:rPr>
          <w:sz w:val="16"/>
        </w:rPr>
        <w:t xml:space="preserve">, </w:t>
      </w:r>
      <w:r w:rsidRPr="00A53BF8">
        <w:rPr>
          <w:highlight w:val="green"/>
          <w:u w:val="single"/>
        </w:rPr>
        <w:t xml:space="preserve">have </w:t>
      </w:r>
      <w:r w:rsidRPr="00A53BF8">
        <w:rPr>
          <w:rStyle w:val="Emphasis"/>
          <w:highlight w:val="green"/>
        </w:rPr>
        <w:t>capabilities to maneuver</w:t>
      </w:r>
      <w:r w:rsidRPr="004D120B">
        <w:rPr>
          <w:sz w:val="16"/>
        </w:rPr>
        <w:t xml:space="preserve">. </w:t>
      </w:r>
      <w:r w:rsidRPr="00A53BF8">
        <w:rPr>
          <w:highlight w:val="green"/>
          <w:u w:val="single"/>
        </w:rPr>
        <w:t xml:space="preserve">Many are </w:t>
      </w:r>
      <w:r w:rsidRPr="00A53BF8">
        <w:rPr>
          <w:rStyle w:val="Emphasis"/>
          <w:highlight w:val="green"/>
        </w:rPr>
        <w:t>hardened</w:t>
      </w:r>
      <w:r w:rsidRPr="00A53BF8">
        <w:rPr>
          <w:sz w:val="16"/>
          <w:highlight w:val="green"/>
        </w:rPr>
        <w:t xml:space="preserve"> </w:t>
      </w:r>
      <w:r w:rsidRPr="00A53BF8">
        <w:rPr>
          <w:highlight w:val="green"/>
          <w:u w:val="single"/>
        </w:rPr>
        <w:t xml:space="preserve">against </w:t>
      </w:r>
      <w:r w:rsidRPr="00A53BF8">
        <w:rPr>
          <w:rStyle w:val="Emphasis"/>
          <w:highlight w:val="green"/>
        </w:rPr>
        <w:t>e</w:t>
      </w:r>
      <w:r w:rsidRPr="004D120B">
        <w:rPr>
          <w:u w:val="single"/>
        </w:rPr>
        <w:t>lectro-</w:t>
      </w:r>
      <w:r w:rsidRPr="00A53BF8">
        <w:rPr>
          <w:rStyle w:val="Emphasis"/>
          <w:highlight w:val="green"/>
        </w:rPr>
        <w:t>m</w:t>
      </w:r>
      <w:r w:rsidRPr="004D120B">
        <w:rPr>
          <w:u w:val="single"/>
        </w:rPr>
        <w:t xml:space="preserve">agnetic </w:t>
      </w:r>
      <w:r w:rsidRPr="00A53BF8">
        <w:rPr>
          <w:rStyle w:val="Emphasis"/>
          <w:highlight w:val="green"/>
        </w:rPr>
        <w:t>p</w:t>
      </w:r>
      <w:r w:rsidRPr="004D120B">
        <w:rPr>
          <w:u w:val="single"/>
        </w:rPr>
        <w:t>ulse</w:t>
      </w:r>
      <w:r w:rsidRPr="004D120B">
        <w:rPr>
          <w:sz w:val="16"/>
        </w:rPr>
        <w:t xml:space="preserve">, </w:t>
      </w:r>
      <w:r w:rsidRPr="00A53BF8">
        <w:rPr>
          <w:highlight w:val="green"/>
          <w:u w:val="single"/>
        </w:rPr>
        <w:t xml:space="preserve">sport </w:t>
      </w:r>
      <w:r w:rsidRPr="00A53BF8">
        <w:rPr>
          <w:rStyle w:val="Emphasis"/>
          <w:highlight w:val="green"/>
        </w:rPr>
        <w:t>“shutters”</w:t>
      </w:r>
      <w:r w:rsidRPr="00A53BF8">
        <w:rPr>
          <w:highlight w:val="green"/>
          <w:u w:val="single"/>
        </w:rPr>
        <w:t xml:space="preserve"> to protec</w:t>
      </w:r>
    </w:p>
    <w:p w14:paraId="63DDE2D1" w14:textId="77777777" w:rsidR="00D8426F" w:rsidRDefault="00D8426F" w:rsidP="00640716">
      <w:pPr>
        <w:rPr>
          <w:highlight w:val="green"/>
          <w:u w:val="single"/>
        </w:rPr>
      </w:pPr>
    </w:p>
    <w:p w14:paraId="704A5D45" w14:textId="1E920BDD" w:rsidR="00640716" w:rsidRPr="004D120B" w:rsidRDefault="00640716" w:rsidP="00640716">
      <w:pPr>
        <w:rPr>
          <w:sz w:val="16"/>
        </w:rPr>
      </w:pPr>
      <w:r w:rsidRPr="00A53BF8">
        <w:rPr>
          <w:highlight w:val="green"/>
          <w:u w:val="single"/>
        </w:rPr>
        <w:t>t</w:t>
      </w:r>
      <w:r w:rsidRPr="004D120B">
        <w:rPr>
          <w:u w:val="single"/>
        </w:rPr>
        <w:t xml:space="preserve"> optical “eyes” </w:t>
      </w:r>
      <w:r w:rsidRPr="00A53BF8">
        <w:rPr>
          <w:highlight w:val="green"/>
          <w:u w:val="single"/>
        </w:rPr>
        <w:t>from</w:t>
      </w:r>
      <w:r w:rsidRPr="004D120B">
        <w:rPr>
          <w:u w:val="single"/>
        </w:rPr>
        <w:t xml:space="preserve"> solar </w:t>
      </w:r>
      <w:r w:rsidRPr="00A53BF8">
        <w:rPr>
          <w:rStyle w:val="Emphasis"/>
          <w:highlight w:val="green"/>
        </w:rPr>
        <w:t>flares and lasers</w:t>
      </w:r>
      <w:r w:rsidRPr="00A53BF8">
        <w:rPr>
          <w:highlight w:val="green"/>
          <w:u w:val="single"/>
        </w:rPr>
        <w:t>, and</w:t>
      </w:r>
      <w:r w:rsidRPr="004D120B">
        <w:rPr>
          <w:u w:val="single"/>
        </w:rPr>
        <w:t xml:space="preserve"> use radio </w:t>
      </w:r>
      <w:r w:rsidRPr="00A53BF8">
        <w:rPr>
          <w:rStyle w:val="Emphasis"/>
          <w:highlight w:val="green"/>
        </w:rPr>
        <w:t>frequency hop</w:t>
      </w:r>
      <w:r w:rsidRPr="004D120B">
        <w:rPr>
          <w:u w:val="single"/>
        </w:rPr>
        <w:t xml:space="preserve">ping </w:t>
      </w:r>
      <w:r w:rsidRPr="00A53BF8">
        <w:rPr>
          <w:highlight w:val="green"/>
          <w:u w:val="single"/>
        </w:rPr>
        <w:t xml:space="preserve">to </w:t>
      </w:r>
      <w:r w:rsidRPr="00A53BF8">
        <w:rPr>
          <w:rStyle w:val="Emphasis"/>
          <w:highlight w:val="green"/>
        </w:rPr>
        <w:t>resist jamming</w:t>
      </w:r>
      <w:r w:rsidRPr="004D120B">
        <w:rPr>
          <w:sz w:val="16"/>
        </w:rPr>
        <w:t>.</w:t>
      </w:r>
    </w:p>
    <w:p w14:paraId="6FE90B83" w14:textId="77777777" w:rsidR="00640716" w:rsidRPr="004D120B" w:rsidRDefault="00640716" w:rsidP="00640716">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5A6B8CB6" w14:textId="77777777" w:rsidR="00640716" w:rsidRPr="004D120B" w:rsidRDefault="00640716" w:rsidP="00640716">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6B020026" w14:textId="77777777" w:rsidR="00640716" w:rsidRDefault="00640716" w:rsidP="00640716">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A53BF8">
        <w:rPr>
          <w:rStyle w:val="Emphasis"/>
          <w:highlight w:val="green"/>
        </w:rPr>
        <w:t>No</w:t>
      </w:r>
      <w:r w:rsidRPr="004D120B">
        <w:rPr>
          <w:sz w:val="16"/>
        </w:rPr>
        <w:t xml:space="preserve"> potential </w:t>
      </w:r>
      <w:r w:rsidRPr="00A53BF8">
        <w:rPr>
          <w:rStyle w:val="Emphasis"/>
          <w:highlight w:val="green"/>
        </w:rPr>
        <w:t>adversary</w:t>
      </w:r>
      <w:r w:rsidRPr="00A53BF8">
        <w:rPr>
          <w:sz w:val="16"/>
          <w:highlight w:val="green"/>
        </w:rPr>
        <w:t xml:space="preserve"> </w:t>
      </w:r>
      <w:r w:rsidRPr="00A53BF8">
        <w:rPr>
          <w:highlight w:val="green"/>
          <w:u w:val="single"/>
        </w:rPr>
        <w:t>has</w:t>
      </w:r>
      <w:r w:rsidRPr="004D120B">
        <w:rPr>
          <w:sz w:val="16"/>
        </w:rPr>
        <w:t xml:space="preserve"> such </w:t>
      </w:r>
      <w:r w:rsidRPr="00A53BF8">
        <w:rPr>
          <w:highlight w:val="green"/>
          <w:u w:val="single"/>
        </w:rPr>
        <w:t>capabilities</w:t>
      </w:r>
      <w:r w:rsidRPr="00A53BF8">
        <w:rPr>
          <w:sz w:val="16"/>
          <w:highlight w:val="green"/>
        </w:rPr>
        <w:t xml:space="preserve">, </w:t>
      </w:r>
      <w:r w:rsidRPr="00A53BF8">
        <w:rPr>
          <w:highlight w:val="green"/>
          <w:u w:val="single"/>
        </w:rPr>
        <w:t xml:space="preserve">nor will they </w:t>
      </w:r>
      <w:r w:rsidRPr="00A53BF8">
        <w:rPr>
          <w:rStyle w:val="Emphasis"/>
          <w:highlight w:val="green"/>
        </w:rPr>
        <w:t>ever</w:t>
      </w:r>
      <w:r w:rsidRPr="004D120B">
        <w:rPr>
          <w:u w:val="single"/>
        </w:rPr>
        <w:t xml:space="preserve"> likely do so</w:t>
      </w:r>
      <w:r w:rsidRPr="004D120B">
        <w:rPr>
          <w:sz w:val="16"/>
        </w:rPr>
        <w:t xml:space="preserve">. </w:t>
      </w:r>
      <w:r w:rsidRPr="00A53BF8">
        <w:rPr>
          <w:highlight w:val="green"/>
          <w:u w:val="single"/>
        </w:rPr>
        <w:t>There is</w:t>
      </w:r>
      <w:r w:rsidRPr="004D120B">
        <w:rPr>
          <w:u w:val="single"/>
        </w:rPr>
        <w:t xml:space="preserve"> just </w:t>
      </w:r>
      <w:r w:rsidRPr="00A53BF8">
        <w:rPr>
          <w:rStyle w:val="Emphasis"/>
          <w:highlight w:val="green"/>
        </w:rPr>
        <w:t>too much redundancy</w:t>
      </w:r>
      <w:r w:rsidRPr="004D120B">
        <w:rPr>
          <w:u w:val="single"/>
        </w:rPr>
        <w:t xml:space="preserve"> in the system</w:t>
      </w:r>
      <w:r w:rsidRPr="004D120B">
        <w:rPr>
          <w:sz w:val="16"/>
        </w:rPr>
        <w:t>.</w:t>
      </w:r>
      <w:bookmarkEnd w:id="2"/>
      <w:bookmarkEnd w:id="4"/>
    </w:p>
    <w:bookmarkEnd w:id="3"/>
    <w:bookmarkEnd w:id="5"/>
    <w:p w14:paraId="0187A821" w14:textId="3D678335" w:rsidR="00640716" w:rsidRPr="004820C4" w:rsidRDefault="00640716" w:rsidP="00640716">
      <w:pPr>
        <w:pStyle w:val="Heading3"/>
      </w:pPr>
      <w:r>
        <w:lastRenderedPageBreak/>
        <w:t xml:space="preserve">AT NoKo War </w:t>
      </w:r>
    </w:p>
    <w:p w14:paraId="4C49AD17" w14:textId="77777777" w:rsidR="00640716" w:rsidRDefault="00640716" w:rsidP="00640716">
      <w:pPr>
        <w:pStyle w:val="Heading4"/>
      </w:pPr>
      <w:r>
        <w:t xml:space="preserve">No North Korean war or draw-in---all sides have huge incentives to limit conflict </w:t>
      </w:r>
    </w:p>
    <w:p w14:paraId="4182208D" w14:textId="77777777" w:rsidR="00640716" w:rsidRDefault="00640716" w:rsidP="00640716">
      <w:r>
        <w:t xml:space="preserve">Michael C. </w:t>
      </w:r>
      <w:r w:rsidRPr="0048103A">
        <w:rPr>
          <w:rStyle w:val="Style13ptBold"/>
        </w:rPr>
        <w:t>Horowitz 1</w:t>
      </w:r>
      <w:r>
        <w:rPr>
          <w:rStyle w:val="Style13ptBold"/>
        </w:rPr>
        <w:t>8</w:t>
      </w:r>
      <w:r>
        <w:t>, professor of political science and the associate director of Perry World House at the University of Pennsylvania; and Elizabeth N. Saunders, associate professor of political science at George Washington University, 1/3/18, “Analysis: Why nuclear war with North Korea is less likely than you think,” https://www.msn.com/en-us/news/world/analysis-why-nuclear-war-with-north-korea-is-less-likely-than-you-think/ar-BBHPJfL</w:t>
      </w:r>
    </w:p>
    <w:p w14:paraId="62E41CA1" w14:textId="77777777" w:rsidR="00D8426F" w:rsidRDefault="00640716" w:rsidP="00640716">
      <w:pPr>
        <w:rPr>
          <w:rStyle w:val="Emphasis"/>
          <w:highlight w:val="green"/>
        </w:rPr>
      </w:pPr>
      <w:r w:rsidRPr="0048103A">
        <w:t>Last night, in response to Kim Jong Un’s claim to have a nuclear button on his desk, President Trump tweeted, “I too have a Nuclear Button, but it is a much bigger &amp; more powerful one than his, and my Button works!”</w:t>
      </w:r>
      <w:r>
        <w:t xml:space="preserve"> </w:t>
      </w:r>
      <w:r w:rsidRPr="0048103A">
        <w:t xml:space="preserve">This is not the first time that things have gotten personal in the U.S.-North Korea standoff. Much of the rhetoric between the two leaders and media </w:t>
      </w:r>
      <w:r w:rsidRPr="009E04A6">
        <w:rPr>
          <w:rStyle w:val="TitleChar"/>
          <w:highlight w:val="green"/>
        </w:rPr>
        <w:t>commentary</w:t>
      </w:r>
      <w:r w:rsidRPr="0048103A">
        <w:rPr>
          <w:rStyle w:val="TitleChar"/>
        </w:rPr>
        <w:t xml:space="preserve"> on</w:t>
      </w:r>
      <w:r w:rsidRPr="0048103A">
        <w:t xml:space="preserve"> the </w:t>
      </w:r>
      <w:r w:rsidRPr="0048103A">
        <w:rPr>
          <w:rStyle w:val="TitleChar"/>
        </w:rPr>
        <w:t xml:space="preserve">risk of war </w:t>
      </w:r>
      <w:r w:rsidRPr="009E04A6">
        <w:rPr>
          <w:rStyle w:val="TitleChar"/>
          <w:highlight w:val="green"/>
        </w:rPr>
        <w:t>focuses on</w:t>
      </w:r>
      <w:r w:rsidRPr="0048103A">
        <w:t xml:space="preserve"> the leadership of </w:t>
      </w:r>
      <w:r w:rsidRPr="009E04A6">
        <w:rPr>
          <w:rStyle w:val="TitleChar"/>
          <w:highlight w:val="green"/>
        </w:rPr>
        <w:t>Trump and Kim</w:t>
      </w:r>
      <w:r w:rsidRPr="0048103A">
        <w:t xml:space="preserve"> — or “Little Rocket Man,” as Trump has called the North Korean leader.</w:t>
      </w:r>
      <w:r>
        <w:t xml:space="preserve"> </w:t>
      </w:r>
      <w:r w:rsidRPr="0048103A">
        <w:t>But how much could these two singular leaders really propel us to a nuclear war? Trump’s tweets and other actions certainly can increase the risk of conflict — consistent with our research on how the decisions of individual leaders affect military conflict.</w:t>
      </w:r>
      <w:r>
        <w:t xml:space="preserve"> </w:t>
      </w:r>
      <w:r w:rsidRPr="0048103A">
        <w:t xml:space="preserve">However, </w:t>
      </w:r>
      <w:r w:rsidRPr="0048103A">
        <w:rPr>
          <w:rStyle w:val="TitleChar"/>
        </w:rPr>
        <w:t xml:space="preserve">in this case, </w:t>
      </w:r>
      <w:r w:rsidRPr="009E04A6">
        <w:rPr>
          <w:rStyle w:val="Emphasis"/>
          <w:highlight w:val="green"/>
        </w:rPr>
        <w:t>other factors</w:t>
      </w:r>
      <w:r w:rsidRPr="0048103A">
        <w:rPr>
          <w:rStyle w:val="TitleChar"/>
        </w:rPr>
        <w:t xml:space="preserve">, including </w:t>
      </w:r>
      <w:r w:rsidRPr="0048103A">
        <w:rPr>
          <w:rStyle w:val="Emphasis"/>
        </w:rPr>
        <w:t>geography and military capabilities</w:t>
      </w:r>
      <w:r w:rsidRPr="0048103A">
        <w:t xml:space="preserve">, will </w:t>
      </w:r>
      <w:r w:rsidRPr="009E04A6">
        <w:rPr>
          <w:rStyle w:val="TitleChar"/>
          <w:highlight w:val="green"/>
        </w:rPr>
        <w:t>matter more than tweets</w:t>
      </w:r>
      <w:r w:rsidRPr="0048103A">
        <w:t xml:space="preserve"> or the characteristics of leaders. </w:t>
      </w:r>
      <w:r w:rsidRPr="009E04A6">
        <w:rPr>
          <w:rStyle w:val="TitleChar"/>
          <w:highlight w:val="green"/>
        </w:rPr>
        <w:t>And</w:t>
      </w:r>
      <w:r w:rsidRPr="0048103A">
        <w:t xml:space="preserve"> </w:t>
      </w:r>
      <w:r w:rsidRPr="0048103A">
        <w:rPr>
          <w:rStyle w:val="TitleChar"/>
        </w:rPr>
        <w:t>these</w:t>
      </w:r>
      <w:r w:rsidRPr="0048103A">
        <w:t xml:space="preserve"> factors </w:t>
      </w:r>
      <w:r w:rsidRPr="009E04A6">
        <w:rPr>
          <w:rStyle w:val="Emphasis"/>
          <w:highlight w:val="green"/>
        </w:rPr>
        <w:t>reduce</w:t>
      </w:r>
      <w:r w:rsidRPr="0048103A">
        <w:rPr>
          <w:rStyle w:val="Emphasis"/>
        </w:rPr>
        <w:t xml:space="preserve"> the </w:t>
      </w:r>
      <w:r w:rsidRPr="009E04A6">
        <w:rPr>
          <w:rStyle w:val="Emphasis"/>
          <w:highlight w:val="green"/>
        </w:rPr>
        <w:t>likelihood of war</w:t>
      </w:r>
      <w:r w:rsidRPr="0048103A">
        <w:t>.</w:t>
      </w:r>
      <w:r>
        <w:t xml:space="preserve"> </w:t>
      </w:r>
      <w:r w:rsidRPr="0048103A">
        <w:t>Leaders can be important for international conflict</w:t>
      </w:r>
      <w:r>
        <w:t xml:space="preserve"> </w:t>
      </w:r>
      <w:r w:rsidRPr="0048103A">
        <w:t>For the past few generations, political scientists who write about the outbreak of conflict mainly argued that leaders were irrelevant, focusing instead on international factors such as great power relations or domestic political factors such as whether the two countries involved had democratic institutions.</w:t>
      </w:r>
      <w:r>
        <w:t xml:space="preserve"> </w:t>
      </w:r>
      <w:r w:rsidRPr="0048103A">
        <w:t>But more and more scholarship suggest that leaders make a large difference in determining whether and how countries go to war. And it’s not just in dictatorships such as North Korea; even more constrained leaders, such as U.S. presidents, matter. Leaders’ beliefs and experiences before coming into office can be critical in determining whether a country goes to war and what military strategy will be used in the event of war.</w:t>
      </w:r>
      <w:r>
        <w:t xml:space="preserve"> </w:t>
      </w:r>
      <w:r w:rsidRPr="0048103A">
        <w:t>But structural forces are strong in this case</w:t>
      </w:r>
      <w:r>
        <w:t xml:space="preserve"> </w:t>
      </w:r>
      <w:r w:rsidRPr="0048103A">
        <w:t xml:space="preserve">Even if </w:t>
      </w:r>
      <w:r w:rsidRPr="009E04A6">
        <w:rPr>
          <w:rStyle w:val="TitleChar"/>
          <w:highlight w:val="green"/>
        </w:rPr>
        <w:t>leaders</w:t>
      </w:r>
      <w:r w:rsidRPr="0048103A">
        <w:t xml:space="preserve"> have discretion, they </w:t>
      </w:r>
      <w:r w:rsidRPr="009E04A6">
        <w:rPr>
          <w:rStyle w:val="TitleChar"/>
          <w:highlight w:val="green"/>
        </w:rPr>
        <w:t>are constrained</w:t>
      </w:r>
      <w:r w:rsidRPr="0048103A">
        <w:rPr>
          <w:rStyle w:val="TitleChar"/>
        </w:rPr>
        <w:t xml:space="preserve"> by material and situational constraints. </w:t>
      </w:r>
      <w:r w:rsidRPr="0048103A">
        <w:rPr>
          <w:rStyle w:val="Emphasis"/>
        </w:rPr>
        <w:t>No</w:t>
      </w:r>
      <w:r w:rsidRPr="0048103A">
        <w:rPr>
          <w:rStyle w:val="TitleChar"/>
        </w:rPr>
        <w:t xml:space="preserve"> U.S. or North Korean leader can</w:t>
      </w:r>
      <w:r w:rsidRPr="0048103A">
        <w:t xml:space="preserve"> realistically </w:t>
      </w:r>
      <w:r w:rsidRPr="0048103A">
        <w:rPr>
          <w:rStyle w:val="TitleChar"/>
        </w:rPr>
        <w:t>change</w:t>
      </w:r>
      <w:r w:rsidRPr="0048103A">
        <w:t xml:space="preserve"> or avoid some of </w:t>
      </w:r>
      <w:r w:rsidRPr="0048103A">
        <w:rPr>
          <w:rStyle w:val="TitleChar"/>
        </w:rPr>
        <w:t>these</w:t>
      </w:r>
      <w:r w:rsidRPr="0048103A">
        <w:t xml:space="preserve"> constraints.</w:t>
      </w:r>
      <w:r>
        <w:t xml:space="preserve"> </w:t>
      </w:r>
      <w:r w:rsidRPr="0048103A">
        <w:rPr>
          <w:rStyle w:val="TitleChar"/>
        </w:rPr>
        <w:t xml:space="preserve">One constraint stems from the two sides’ </w:t>
      </w:r>
      <w:r w:rsidRPr="009E04A6">
        <w:rPr>
          <w:rStyle w:val="TitleChar"/>
          <w:highlight w:val="green"/>
        </w:rPr>
        <w:t>formidable</w:t>
      </w:r>
      <w:r w:rsidRPr="0048103A">
        <w:rPr>
          <w:rStyle w:val="TitleChar"/>
        </w:rPr>
        <w:t xml:space="preserve"> military </w:t>
      </w:r>
      <w:r w:rsidRPr="009E04A6">
        <w:rPr>
          <w:rStyle w:val="TitleChar"/>
          <w:highlight w:val="green"/>
        </w:rPr>
        <w:t>capabilities</w:t>
      </w:r>
      <w:r w:rsidRPr="0048103A">
        <w:rPr>
          <w:rStyle w:val="TitleChar"/>
        </w:rPr>
        <w:t xml:space="preserve">, which </w:t>
      </w:r>
      <w:r w:rsidRPr="009E04A6">
        <w:rPr>
          <w:rStyle w:val="TitleChar"/>
          <w:highlight w:val="green"/>
        </w:rPr>
        <w:t>mean</w:t>
      </w:r>
      <w:r w:rsidRPr="0048103A">
        <w:rPr>
          <w:rStyle w:val="TitleChar"/>
        </w:rPr>
        <w:t xml:space="preserve"> that a general </w:t>
      </w:r>
      <w:r w:rsidRPr="009E04A6">
        <w:rPr>
          <w:rStyle w:val="TitleChar"/>
          <w:highlight w:val="green"/>
        </w:rPr>
        <w:t>war</w:t>
      </w:r>
      <w:r w:rsidRPr="0048103A">
        <w:rPr>
          <w:rStyle w:val="TitleChar"/>
        </w:rPr>
        <w:t xml:space="preserve"> with North Korea </w:t>
      </w:r>
      <w:r w:rsidRPr="009E04A6">
        <w:rPr>
          <w:rStyle w:val="TitleChar"/>
          <w:highlight w:val="green"/>
        </w:rPr>
        <w:t>would be devastating</w:t>
      </w:r>
      <w:r w:rsidRPr="0048103A">
        <w:t>, as Barry Posen argued last year. Even before it acquired a nuclear capability, North Korea’s artillery put tremendous pressure on South Korea. Add to that its missile arsenal — which, as nuclear experts have chronicled, can now probably deliver an intercontinental ballistic missile armed with a nuclear warhead against the United States.</w:t>
      </w:r>
      <w:r>
        <w:t xml:space="preserve"> </w:t>
      </w:r>
      <w:r w:rsidRPr="0048103A">
        <w:t xml:space="preserve">A </w:t>
      </w:r>
      <w:r w:rsidRPr="0048103A">
        <w:rPr>
          <w:rStyle w:val="TitleChar"/>
        </w:rPr>
        <w:t>second</w:t>
      </w:r>
      <w:r w:rsidRPr="0048103A">
        <w:t xml:space="preserve"> unavoidable constraint </w:t>
      </w:r>
      <w:r w:rsidRPr="0048103A">
        <w:rPr>
          <w:rStyle w:val="TitleChar"/>
        </w:rPr>
        <w:t xml:space="preserve">is </w:t>
      </w:r>
      <w:r w:rsidRPr="009E04A6">
        <w:rPr>
          <w:rStyle w:val="Emphasis"/>
          <w:highlight w:val="green"/>
        </w:rPr>
        <w:t>geography</w:t>
      </w:r>
      <w:r w:rsidRPr="0048103A">
        <w:rPr>
          <w:rStyle w:val="TitleChar"/>
        </w:rPr>
        <w:t xml:space="preserve">, which may </w:t>
      </w:r>
      <w:r w:rsidRPr="009E04A6">
        <w:rPr>
          <w:rStyle w:val="TitleChar"/>
          <w:highlight w:val="green"/>
        </w:rPr>
        <w:t>make war less likely</w:t>
      </w:r>
      <w:r w:rsidRPr="0048103A">
        <w:rPr>
          <w:rStyle w:val="TitleChar"/>
        </w:rPr>
        <w:t>. North Korean artillery points directly at Seoul</w:t>
      </w:r>
      <w:r w:rsidRPr="0048103A">
        <w:t xml:space="preserve">, just 35 miles from the demilitarized zone (DMZ). </w:t>
      </w:r>
      <w:r w:rsidRPr="009E04A6">
        <w:rPr>
          <w:rStyle w:val="TitleChar"/>
          <w:highlight w:val="green"/>
        </w:rPr>
        <w:t>South Korea</w:t>
      </w:r>
      <w:r w:rsidRPr="0048103A">
        <w:t xml:space="preserve"> may oppose a war, which </w:t>
      </w:r>
      <w:r w:rsidRPr="009E04A6">
        <w:rPr>
          <w:rStyle w:val="TitleChar"/>
          <w:highlight w:val="green"/>
        </w:rPr>
        <w:t>could influence U.S. behavior</w:t>
      </w:r>
      <w:r w:rsidRPr="0048103A">
        <w:t>. North Korea also borders China, a powerful country whose economic support keeps North Korea afloat.</w:t>
      </w:r>
      <w:r>
        <w:t xml:space="preserve"> </w:t>
      </w:r>
      <w:r w:rsidRPr="0048103A">
        <w:t xml:space="preserve">But </w:t>
      </w:r>
      <w:r w:rsidRPr="0048103A">
        <w:rPr>
          <w:rStyle w:val="TitleChar"/>
        </w:rPr>
        <w:t>China faces</w:t>
      </w:r>
      <w:r w:rsidRPr="0048103A">
        <w:t xml:space="preserve"> its own </w:t>
      </w:r>
      <w:r w:rsidRPr="0048103A">
        <w:rPr>
          <w:rStyle w:val="TitleChar"/>
        </w:rPr>
        <w:t>geographic reality</w:t>
      </w:r>
      <w:r w:rsidRPr="0048103A">
        <w:t xml:space="preserve"> with respect to North Korea, and China is increasingly frustrated with North Korea’s behavior. In the event of war, </w:t>
      </w:r>
      <w:r w:rsidRPr="009E04A6">
        <w:rPr>
          <w:rStyle w:val="TitleChar"/>
          <w:highlight w:val="green"/>
        </w:rPr>
        <w:t>China does not want refugees</w:t>
      </w:r>
      <w:r w:rsidRPr="0048103A">
        <w:t xml:space="preserve"> flooding across the border into China. Yet China also does not want a unified Korean Peninsula with U.S. troops on its border.</w:t>
      </w:r>
      <w:r>
        <w:t xml:space="preserve"> </w:t>
      </w:r>
      <w:r w:rsidRPr="0048103A">
        <w:t xml:space="preserve">Indeed, in the Korean War, the United States tested geographic constraints by pushing beyond the prewar dividing line, the </w:t>
      </w:r>
      <w:r w:rsidRPr="0048103A">
        <w:lastRenderedPageBreak/>
        <w:t>38th parallel, in an attempt to unify Korea. China intervened to prevent such an outcome, and the conflict stopped where it started.</w:t>
      </w:r>
      <w:r>
        <w:t xml:space="preserve"> </w:t>
      </w:r>
      <w:r w:rsidRPr="009E04A6">
        <w:rPr>
          <w:rStyle w:val="Emphasis"/>
          <w:highlight w:val="green"/>
        </w:rPr>
        <w:t>All sides</w:t>
      </w:r>
      <w:r w:rsidRPr="009E04A6">
        <w:rPr>
          <w:rStyle w:val="TitleChar"/>
          <w:highlight w:val="green"/>
        </w:rPr>
        <w:t xml:space="preserve"> know</w:t>
      </w:r>
      <w:r w:rsidRPr="0048103A">
        <w:t xml:space="preserve"> that a </w:t>
      </w:r>
      <w:r w:rsidRPr="009E04A6">
        <w:rPr>
          <w:rStyle w:val="TitleChar"/>
          <w:highlight w:val="green"/>
        </w:rPr>
        <w:t>war would be</w:t>
      </w:r>
      <w:r w:rsidRPr="0048103A">
        <w:rPr>
          <w:rStyle w:val="TitleChar"/>
        </w:rPr>
        <w:t xml:space="preserve"> a huge and </w:t>
      </w:r>
      <w:r w:rsidRPr="009E04A6">
        <w:rPr>
          <w:rStyle w:val="TitleChar"/>
          <w:highlight w:val="green"/>
        </w:rPr>
        <w:t>difficult</w:t>
      </w:r>
      <w:r w:rsidRPr="0048103A">
        <w:rPr>
          <w:rStyle w:val="TitleChar"/>
        </w:rPr>
        <w:t xml:space="preserve"> military and political problem</w:t>
      </w:r>
      <w:r w:rsidRPr="0048103A">
        <w:t xml:space="preserve">. So </w:t>
      </w:r>
      <w:r w:rsidRPr="009E04A6">
        <w:rPr>
          <w:rStyle w:val="TitleChar"/>
          <w:highlight w:val="green"/>
        </w:rPr>
        <w:t xml:space="preserve">there are </w:t>
      </w:r>
      <w:r w:rsidRPr="009E04A6">
        <w:rPr>
          <w:rStyle w:val="Emphasis"/>
          <w:highlight w:val="green"/>
        </w:rPr>
        <w:t>strong incentives</w:t>
      </w:r>
      <w:r w:rsidRPr="009E04A6">
        <w:rPr>
          <w:rStyle w:val="TitleChar"/>
          <w:highlight w:val="green"/>
        </w:rPr>
        <w:t xml:space="preserve"> to</w:t>
      </w:r>
      <w:r w:rsidRPr="0048103A">
        <w:t xml:space="preserve"> try to </w:t>
      </w:r>
      <w:r w:rsidRPr="009E04A6">
        <w:rPr>
          <w:rStyle w:val="Emphasis"/>
          <w:highlight w:val="green"/>
        </w:rPr>
        <w:t>deter</w:t>
      </w:r>
      <w:r w:rsidRPr="0048103A">
        <w:rPr>
          <w:rStyle w:val="Emphasis"/>
        </w:rPr>
        <w:t xml:space="preserve"> the other side</w:t>
      </w:r>
      <w:r w:rsidRPr="0048103A">
        <w:rPr>
          <w:rStyle w:val="TitleChar"/>
        </w:rPr>
        <w:t xml:space="preserve">, </w:t>
      </w:r>
      <w:r w:rsidRPr="009E04A6">
        <w:rPr>
          <w:rStyle w:val="TitleChar"/>
          <w:highlight w:val="green"/>
        </w:rPr>
        <w:t>rather than escalate</w:t>
      </w:r>
      <w:r w:rsidRPr="0048103A">
        <w:t>.</w:t>
      </w:r>
      <w:r>
        <w:t xml:space="preserve"> </w:t>
      </w:r>
      <w:r w:rsidRPr="0048103A">
        <w:rPr>
          <w:sz w:val="14"/>
        </w:rPr>
        <w:t xml:space="preserve">U.S. and North Korean </w:t>
      </w:r>
      <w:r w:rsidRPr="0048103A">
        <w:rPr>
          <w:rStyle w:val="TitleChar"/>
        </w:rPr>
        <w:t>leaders have reason to make war even less likely</w:t>
      </w:r>
      <w:r>
        <w:rPr>
          <w:sz w:val="14"/>
        </w:rPr>
        <w:t xml:space="preserve"> </w:t>
      </w:r>
      <w:r w:rsidRPr="0048103A">
        <w:rPr>
          <w:sz w:val="14"/>
        </w:rPr>
        <w:t xml:space="preserve">Although the focus on </w:t>
      </w:r>
      <w:r w:rsidRPr="009E04A6">
        <w:rPr>
          <w:rStyle w:val="TitleChar"/>
          <w:highlight w:val="green"/>
        </w:rPr>
        <w:t>Trump and Kim</w:t>
      </w:r>
      <w:r w:rsidRPr="0048103A">
        <w:rPr>
          <w:sz w:val="14"/>
        </w:rPr>
        <w:t xml:space="preserve"> almost always suggests that their behavior increases the risk of war, they actually </w:t>
      </w:r>
      <w:r w:rsidRPr="009E04A6">
        <w:rPr>
          <w:rStyle w:val="TitleChar"/>
          <w:highlight w:val="green"/>
        </w:rPr>
        <w:t xml:space="preserve">have </w:t>
      </w:r>
      <w:r w:rsidRPr="009E04A6">
        <w:rPr>
          <w:rStyle w:val="Emphasis"/>
          <w:highlight w:val="green"/>
        </w:rPr>
        <w:t>strong incentives to reduce</w:t>
      </w:r>
      <w:r w:rsidRPr="0048103A">
        <w:rPr>
          <w:rStyle w:val="Emphasis"/>
        </w:rPr>
        <w:t xml:space="preserve"> the </w:t>
      </w:r>
      <w:r w:rsidRPr="009E04A6">
        <w:rPr>
          <w:rStyle w:val="Emphasis"/>
          <w:highlight w:val="green"/>
        </w:rPr>
        <w:t>prospect of wa</w:t>
      </w:r>
    </w:p>
    <w:p w14:paraId="66B4F2D3" w14:textId="77777777" w:rsidR="00D8426F" w:rsidRDefault="00D8426F" w:rsidP="00640716">
      <w:pPr>
        <w:rPr>
          <w:rStyle w:val="Emphasis"/>
          <w:highlight w:val="green"/>
        </w:rPr>
      </w:pPr>
    </w:p>
    <w:p w14:paraId="5DF2C083" w14:textId="77777777" w:rsidR="00D8426F" w:rsidRDefault="00D8426F" w:rsidP="00640716">
      <w:pPr>
        <w:rPr>
          <w:rStyle w:val="Emphasis"/>
          <w:highlight w:val="green"/>
        </w:rPr>
      </w:pPr>
    </w:p>
    <w:p w14:paraId="6171D21F" w14:textId="0189F7EA" w:rsidR="00640716" w:rsidRPr="00564FDC" w:rsidRDefault="00640716" w:rsidP="00640716">
      <w:pPr>
        <w:rPr>
          <w:sz w:val="14"/>
        </w:rPr>
      </w:pPr>
      <w:r w:rsidRPr="009E04A6">
        <w:rPr>
          <w:rStyle w:val="Emphasis"/>
          <w:highlight w:val="green"/>
        </w:rPr>
        <w:t>r</w:t>
      </w:r>
      <w:r w:rsidRPr="0048103A">
        <w:rPr>
          <w:sz w:val="14"/>
        </w:rPr>
        <w:t>.</w:t>
      </w:r>
      <w:r>
        <w:rPr>
          <w:sz w:val="14"/>
        </w:rPr>
        <w:t xml:space="preserve"> </w:t>
      </w:r>
      <w:r w:rsidRPr="0048103A">
        <w:rPr>
          <w:sz w:val="14"/>
        </w:rPr>
        <w:t xml:space="preserve">Despite rhetoric about North Korea’s irrationality, </w:t>
      </w:r>
      <w:r w:rsidRPr="009E04A6">
        <w:rPr>
          <w:rStyle w:val="TitleChar"/>
          <w:highlight w:val="green"/>
        </w:rPr>
        <w:t>Kim’s</w:t>
      </w:r>
      <w:r w:rsidRPr="0048103A">
        <w:rPr>
          <w:rStyle w:val="TitleChar"/>
        </w:rPr>
        <w:t xml:space="preserve"> pursuit of nuclear weapons</w:t>
      </w:r>
      <w:r w:rsidRPr="0048103A">
        <w:rPr>
          <w:sz w:val="14"/>
        </w:rPr>
        <w:t xml:space="preserve"> and long range missiles </w:t>
      </w:r>
      <w:r w:rsidRPr="0048103A">
        <w:rPr>
          <w:rStyle w:val="TitleChar"/>
        </w:rPr>
        <w:t xml:space="preserve">was </w:t>
      </w:r>
      <w:r w:rsidRPr="009E04A6">
        <w:rPr>
          <w:rStyle w:val="TitleChar"/>
          <w:highlight w:val="green"/>
        </w:rPr>
        <w:t>rational. He wants</w:t>
      </w:r>
      <w:r w:rsidRPr="0048103A">
        <w:rPr>
          <w:rStyle w:val="TitleChar"/>
        </w:rPr>
        <w:t xml:space="preserve"> to stay in </w:t>
      </w:r>
      <w:r w:rsidRPr="009E04A6">
        <w:rPr>
          <w:rStyle w:val="TitleChar"/>
          <w:highlight w:val="green"/>
        </w:rPr>
        <w:t>power</w:t>
      </w:r>
      <w:r w:rsidRPr="0048103A">
        <w:rPr>
          <w:sz w:val="14"/>
        </w:rPr>
        <w:t xml:space="preserve">, and nuclear weapons constitute invasion insurance. But a </w:t>
      </w:r>
      <w:r w:rsidRPr="009E04A6">
        <w:rPr>
          <w:rStyle w:val="TitleChar"/>
          <w:highlight w:val="green"/>
        </w:rPr>
        <w:t>war would</w:t>
      </w:r>
      <w:r w:rsidRPr="0048103A">
        <w:rPr>
          <w:sz w:val="14"/>
        </w:rPr>
        <w:t xml:space="preserve"> probably </w:t>
      </w:r>
      <w:r w:rsidRPr="0048103A">
        <w:rPr>
          <w:rStyle w:val="TitleChar"/>
        </w:rPr>
        <w:t xml:space="preserve">spell the </w:t>
      </w:r>
      <w:r w:rsidRPr="009E04A6">
        <w:rPr>
          <w:rStyle w:val="TitleChar"/>
          <w:highlight w:val="green"/>
        </w:rPr>
        <w:t>end</w:t>
      </w:r>
      <w:r w:rsidRPr="0048103A">
        <w:rPr>
          <w:rStyle w:val="TitleChar"/>
        </w:rPr>
        <w:t xml:space="preserve"> of </w:t>
      </w:r>
      <w:r w:rsidRPr="009E04A6">
        <w:rPr>
          <w:rStyle w:val="TitleChar"/>
          <w:highlight w:val="green"/>
        </w:rPr>
        <w:t>the regime</w:t>
      </w:r>
      <w:r w:rsidRPr="0048103A">
        <w:rPr>
          <w:sz w:val="14"/>
        </w:rPr>
        <w:t>, giving North Korea little reason to start a war.</w:t>
      </w:r>
      <w:r>
        <w:rPr>
          <w:sz w:val="14"/>
        </w:rPr>
        <w:t xml:space="preserve"> </w:t>
      </w:r>
      <w:r w:rsidRPr="0048103A">
        <w:rPr>
          <w:sz w:val="14"/>
        </w:rPr>
        <w:t xml:space="preserve">On the U.S. side, few wars have probably been war-gamed more than a conflict on the Korean Peninsula. </w:t>
      </w:r>
      <w:r w:rsidRPr="009E04A6">
        <w:rPr>
          <w:rStyle w:val="TitleChar"/>
          <w:highlight w:val="green"/>
        </w:rPr>
        <w:t>U.S. decision-makers</w:t>
      </w:r>
      <w:r w:rsidRPr="0048103A">
        <w:rPr>
          <w:rStyle w:val="TitleChar"/>
        </w:rPr>
        <w:t xml:space="preserve"> know how costly a war might be. </w:t>
      </w:r>
      <w:r w:rsidRPr="009E04A6">
        <w:rPr>
          <w:rStyle w:val="TitleChar"/>
          <w:highlight w:val="green"/>
        </w:rPr>
        <w:t>Knowledge of</w:t>
      </w:r>
      <w:r w:rsidRPr="0048103A">
        <w:rPr>
          <w:rStyle w:val="TitleChar"/>
        </w:rPr>
        <w:t xml:space="preserve"> these </w:t>
      </w:r>
      <w:r w:rsidRPr="009E04A6">
        <w:rPr>
          <w:rStyle w:val="TitleChar"/>
          <w:highlight w:val="green"/>
        </w:rPr>
        <w:t xml:space="preserve">costs makes war </w:t>
      </w:r>
      <w:r w:rsidRPr="009E04A6">
        <w:rPr>
          <w:rStyle w:val="Emphasis"/>
          <w:highlight w:val="green"/>
        </w:rPr>
        <w:t>less likely</w:t>
      </w:r>
      <w:r w:rsidRPr="0048103A">
        <w:rPr>
          <w:sz w:val="14"/>
        </w:rPr>
        <w:t xml:space="preserve">. </w:t>
      </w:r>
    </w:p>
    <w:sectPr w:rsidR="00640716" w:rsidRPr="00564FD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651284"/>
    <w:multiLevelType w:val="hybridMultilevel"/>
    <w:tmpl w:val="15082DC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B81975"/>
    <w:multiLevelType w:val="hybridMultilevel"/>
    <w:tmpl w:val="82104676"/>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6D0570"/>
    <w:multiLevelType w:val="hybridMultilevel"/>
    <w:tmpl w:val="D4AC8894"/>
    <w:lvl w:ilvl="0" w:tplc="CBA619EC">
      <w:numFmt w:val="bullet"/>
      <w:lvlText w:val="-"/>
      <w:lvlJc w:val="left"/>
      <w:pPr>
        <w:ind w:left="720" w:hanging="360"/>
      </w:pPr>
      <w:rPr>
        <w:rFonts w:ascii="Garamond" w:eastAsiaTheme="minorEastAsia"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4A5301"/>
    <w:multiLevelType w:val="hybridMultilevel"/>
    <w:tmpl w:val="95B24F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BF6174"/>
    <w:multiLevelType w:val="hybridMultilevel"/>
    <w:tmpl w:val="C3FC43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6A71EF"/>
    <w:multiLevelType w:val="hybridMultilevel"/>
    <w:tmpl w:val="AFCA5F4E"/>
    <w:lvl w:ilvl="0" w:tplc="CCA8F8B4">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4406830">
    <w:abstractNumId w:val="10"/>
  </w:num>
  <w:num w:numId="2" w16cid:durableId="627589028">
    <w:abstractNumId w:val="8"/>
  </w:num>
  <w:num w:numId="3" w16cid:durableId="1325662989">
    <w:abstractNumId w:val="7"/>
  </w:num>
  <w:num w:numId="4" w16cid:durableId="351803994">
    <w:abstractNumId w:val="6"/>
  </w:num>
  <w:num w:numId="5" w16cid:durableId="974799062">
    <w:abstractNumId w:val="5"/>
  </w:num>
  <w:num w:numId="6" w16cid:durableId="1142192541">
    <w:abstractNumId w:val="9"/>
  </w:num>
  <w:num w:numId="7" w16cid:durableId="1622032254">
    <w:abstractNumId w:val="4"/>
  </w:num>
  <w:num w:numId="8" w16cid:durableId="1538735835">
    <w:abstractNumId w:val="3"/>
  </w:num>
  <w:num w:numId="9" w16cid:durableId="1949001074">
    <w:abstractNumId w:val="2"/>
  </w:num>
  <w:num w:numId="10" w16cid:durableId="235941451">
    <w:abstractNumId w:val="1"/>
  </w:num>
  <w:num w:numId="11" w16cid:durableId="80683814">
    <w:abstractNumId w:val="0"/>
  </w:num>
  <w:num w:numId="12" w16cid:durableId="1138453019">
    <w:abstractNumId w:val="14"/>
  </w:num>
  <w:num w:numId="13" w16cid:durableId="1340279066">
    <w:abstractNumId w:val="17"/>
  </w:num>
  <w:num w:numId="14" w16cid:durableId="338315197">
    <w:abstractNumId w:val="11"/>
  </w:num>
  <w:num w:numId="15" w16cid:durableId="1437940197">
    <w:abstractNumId w:val="12"/>
  </w:num>
  <w:num w:numId="16" w16cid:durableId="1488092938">
    <w:abstractNumId w:val="16"/>
  </w:num>
  <w:num w:numId="17" w16cid:durableId="2022198587">
    <w:abstractNumId w:val="13"/>
  </w:num>
  <w:num w:numId="18" w16cid:durableId="99489975">
    <w:abstractNumId w:val="15"/>
  </w:num>
  <w:num w:numId="19" w16cid:durableId="12431027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74FB"/>
    <w:rsid w:val="000029E3"/>
    <w:rsid w:val="000029E8"/>
    <w:rsid w:val="00004225"/>
    <w:rsid w:val="0000662B"/>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522AE"/>
    <w:rsid w:val="0017147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49C"/>
    <w:rsid w:val="002B7ACF"/>
    <w:rsid w:val="002E0643"/>
    <w:rsid w:val="002E392E"/>
    <w:rsid w:val="002E6BBC"/>
    <w:rsid w:val="002F1BA9"/>
    <w:rsid w:val="002F6E74"/>
    <w:rsid w:val="003106B3"/>
    <w:rsid w:val="0031385D"/>
    <w:rsid w:val="003171AB"/>
    <w:rsid w:val="003223B2"/>
    <w:rsid w:val="00322A67"/>
    <w:rsid w:val="00330E13"/>
    <w:rsid w:val="00333579"/>
    <w:rsid w:val="00335A23"/>
    <w:rsid w:val="00340707"/>
    <w:rsid w:val="00341C61"/>
    <w:rsid w:val="00351841"/>
    <w:rsid w:val="003624A6"/>
    <w:rsid w:val="00364ADF"/>
    <w:rsid w:val="00365C8D"/>
    <w:rsid w:val="003670D9"/>
    <w:rsid w:val="00367A75"/>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105E"/>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FDC"/>
    <w:rsid w:val="005659AA"/>
    <w:rsid w:val="005676E8"/>
    <w:rsid w:val="00577C12"/>
    <w:rsid w:val="00580BFC"/>
    <w:rsid w:val="00581048"/>
    <w:rsid w:val="00581203"/>
    <w:rsid w:val="0058349C"/>
    <w:rsid w:val="00583955"/>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716"/>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41E"/>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409B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0F83"/>
    <w:rsid w:val="00A776BA"/>
    <w:rsid w:val="00A81FD2"/>
    <w:rsid w:val="00A8441A"/>
    <w:rsid w:val="00A8674A"/>
    <w:rsid w:val="00A96E24"/>
    <w:rsid w:val="00AA6F6E"/>
    <w:rsid w:val="00AB122B"/>
    <w:rsid w:val="00AB21B0"/>
    <w:rsid w:val="00AB48D3"/>
    <w:rsid w:val="00AD02D1"/>
    <w:rsid w:val="00AD5D9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7D0"/>
    <w:rsid w:val="00BA17A8"/>
    <w:rsid w:val="00BA26CC"/>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2E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26F"/>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4FB"/>
    <w:rsid w:val="00E57B79"/>
    <w:rsid w:val="00E63419"/>
    <w:rsid w:val="00E64496"/>
    <w:rsid w:val="00E72115"/>
    <w:rsid w:val="00E8322E"/>
    <w:rsid w:val="00E85425"/>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CF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348884"/>
  <w14:defaultImageDpi w14:val="300"/>
  <w15:docId w15:val="{775A4430-D428-264F-AB93-D572B0DB2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74F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574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Heading 21,Char Char Char Char1, Char Char Char Char1,Tag&amp;C,Heading 2 Char Char Char Char Char,Char2"/>
    <w:basedOn w:val="Normal"/>
    <w:next w:val="Normal"/>
    <w:link w:val="Heading2Char"/>
    <w:uiPriority w:val="9"/>
    <w:unhideWhenUsed/>
    <w:qFormat/>
    <w:rsid w:val="00E574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9"/>
    <w:unhideWhenUsed/>
    <w:qFormat/>
    <w:rsid w:val="00E574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E574F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00662B"/>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00662B"/>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E574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74FB"/>
  </w:style>
  <w:style w:type="character" w:customStyle="1" w:styleId="Heading1Char">
    <w:name w:val="Heading 1 Char"/>
    <w:aliases w:val="Pocket Char"/>
    <w:basedOn w:val="DefaultParagraphFont"/>
    <w:link w:val="Heading1"/>
    <w:uiPriority w:val="9"/>
    <w:rsid w:val="00E574FB"/>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T Char,Char Char Char Char1 Char,Tag&amp;C Char,Char2 Char"/>
    <w:basedOn w:val="DefaultParagraphFont"/>
    <w:link w:val="Heading2"/>
    <w:uiPriority w:val="9"/>
    <w:rsid w:val="00E574FB"/>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 Char Char Char"/>
    <w:basedOn w:val="DefaultParagraphFont"/>
    <w:link w:val="Heading3"/>
    <w:uiPriority w:val="9"/>
    <w:rsid w:val="00E574F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E574F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574FB"/>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1"/>
    <w:basedOn w:val="DefaultParagraphFont"/>
    <w:uiPriority w:val="1"/>
    <w:qFormat/>
    <w:rsid w:val="00E574FB"/>
    <w:rPr>
      <w:b w:val="0"/>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E574FB"/>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574FB"/>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E574FB"/>
    <w:rPr>
      <w:color w:val="auto"/>
      <w:u w:val="none"/>
    </w:rPr>
  </w:style>
  <w:style w:type="paragraph" w:styleId="DocumentMap">
    <w:name w:val="Document Map"/>
    <w:basedOn w:val="Normal"/>
    <w:link w:val="DocumentMapChar"/>
    <w:uiPriority w:val="99"/>
    <w:semiHidden/>
    <w:unhideWhenUsed/>
    <w:rsid w:val="00E574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74FB"/>
    <w:rPr>
      <w:rFonts w:ascii="Lucida Grande" w:hAnsi="Lucida Grande" w:cs="Lucida Grande"/>
    </w:rPr>
  </w:style>
  <w:style w:type="paragraph" w:customStyle="1" w:styleId="textbold">
    <w:name w:val="text bold"/>
    <w:basedOn w:val="Normal"/>
    <w:link w:val="Emphasis"/>
    <w:autoRedefine/>
    <w:uiPriority w:val="20"/>
    <w:qFormat/>
    <w:rsid w:val="00333579"/>
    <w:rPr>
      <w:b/>
      <w:iCs/>
      <w:sz w:val="26"/>
      <w:u w:val="single"/>
    </w:rPr>
  </w:style>
  <w:style w:type="paragraph" w:styleId="ListParagraph">
    <w:name w:val="List Paragraph"/>
    <w:aliases w:val="6 font"/>
    <w:basedOn w:val="Normal"/>
    <w:uiPriority w:val="99"/>
    <w:unhideWhenUsed/>
    <w:qFormat/>
    <w:rsid w:val="00F66CFB"/>
    <w:pPr>
      <w:ind w:left="720"/>
      <w:contextualSpacing/>
    </w:pPr>
  </w:style>
  <w:style w:type="paragraph" w:styleId="NoSpacing">
    <w:name w:val="No Spacing"/>
    <w:aliases w:val="Card Format,ClearFormatting,Clear,DDI Tag,Tag Title,Tag and Cite,CD - Cite,No Spacing6,No Spacing7,Very Small Text,No Spacing8,Dont u,No Spacing311,No Spacing51,ca,Small Text,Note Level 21,No Spacing11211,Tag and Ci,Note Level 2,No Spacing tnr"/>
    <w:basedOn w:val="Heading1"/>
    <w:autoRedefine/>
    <w:uiPriority w:val="99"/>
    <w:qFormat/>
    <w:rsid w:val="00CE02E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evidencetext">
    <w:name w:val="evidence text"/>
    <w:basedOn w:val="Normal"/>
    <w:link w:val="evidencetextChar1"/>
    <w:qFormat/>
    <w:rsid w:val="00CE02EA"/>
    <w:pPr>
      <w:ind w:left="432" w:right="432"/>
    </w:pPr>
    <w:rPr>
      <w:rFonts w:ascii="Arial" w:eastAsia="Times New Roman" w:hAnsi="Arial" w:cs="Times New Roman"/>
      <w:color w:val="000000"/>
      <w:sz w:val="16"/>
    </w:rPr>
  </w:style>
  <w:style w:type="character" w:customStyle="1" w:styleId="highlight2">
    <w:name w:val="highlight2"/>
    <w:rsid w:val="00CE02EA"/>
    <w:rPr>
      <w:rFonts w:ascii="Arial" w:hAnsi="Arial"/>
      <w:b/>
      <w:sz w:val="19"/>
      <w:u w:val="thick"/>
      <w:bdr w:val="none" w:sz="0" w:space="0" w:color="auto"/>
      <w:shd w:val="clear" w:color="auto" w:fill="auto"/>
    </w:rPr>
  </w:style>
  <w:style w:type="character" w:customStyle="1" w:styleId="evidencetextChar1">
    <w:name w:val="evidence text Char1"/>
    <w:link w:val="evidencetext"/>
    <w:rsid w:val="00CE02EA"/>
    <w:rPr>
      <w:rFonts w:ascii="Arial" w:eastAsia="Times New Roman" w:hAnsi="Arial" w:cs="Times New Roman"/>
      <w:color w:val="000000"/>
      <w:sz w:val="16"/>
    </w:rPr>
  </w:style>
  <w:style w:type="character" w:customStyle="1" w:styleId="TitleChar">
    <w:name w:val="Title Char"/>
    <w:aliases w:val="UNDERLINE Char,Cites and Cards Char,Bold Underlined Char,title Char,Block Heading Char,Read This Char,Debate Normal Char"/>
    <w:basedOn w:val="DefaultParagraphFont"/>
    <w:link w:val="Title"/>
    <w:uiPriority w:val="1"/>
    <w:qFormat/>
    <w:rsid w:val="00640716"/>
    <w:rPr>
      <w:b/>
      <w:u w:val="single"/>
    </w:rPr>
  </w:style>
  <w:style w:type="paragraph" w:styleId="Title">
    <w:name w:val="Title"/>
    <w:aliases w:val="UNDERLINE,Cites and Cards,Bold Underlined,title,Block Heading,Read This,Debate Normal"/>
    <w:basedOn w:val="Normal"/>
    <w:next w:val="Normal"/>
    <w:link w:val="TitleChar"/>
    <w:uiPriority w:val="1"/>
    <w:qFormat/>
    <w:rsid w:val="00640716"/>
    <w:pPr>
      <w:pBdr>
        <w:bottom w:val="single" w:sz="8" w:space="4" w:color="4F81BD"/>
      </w:pBdr>
      <w:spacing w:after="300"/>
      <w:contextualSpacing/>
    </w:pPr>
    <w:rPr>
      <w:rFonts w:asciiTheme="minorHAnsi" w:hAnsiTheme="minorHAnsi" w:cstheme="minorBidi"/>
      <w:b/>
      <w:sz w:val="24"/>
      <w:u w:val="single"/>
    </w:rPr>
  </w:style>
  <w:style w:type="character" w:customStyle="1" w:styleId="TitleChar1">
    <w:name w:val="Title Char1"/>
    <w:basedOn w:val="DefaultParagraphFont"/>
    <w:uiPriority w:val="10"/>
    <w:rsid w:val="00640716"/>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9409BA"/>
    <w:pPr>
      <w:pBdr>
        <w:top w:val="single" w:sz="4" w:space="1" w:color="auto"/>
        <w:left w:val="single" w:sz="4" w:space="4" w:color="auto"/>
        <w:bottom w:val="single" w:sz="4" w:space="1" w:color="auto"/>
        <w:right w:val="single" w:sz="4" w:space="4" w:color="auto"/>
      </w:pBdr>
      <w:ind w:left="720"/>
      <w:jc w:val="both"/>
    </w:pPr>
    <w:rPr>
      <w:rFonts w:eastAsiaTheme="minorHAnsi"/>
      <w:b/>
      <w:iCs/>
      <w:sz w:val="26"/>
      <w:szCs w:val="22"/>
      <w:u w:val="single"/>
    </w:rPr>
  </w:style>
  <w:style w:type="character" w:customStyle="1" w:styleId="Heading5Char">
    <w:name w:val="Heading 5 Char"/>
    <w:basedOn w:val="DefaultParagraphFont"/>
    <w:link w:val="Heading5"/>
    <w:uiPriority w:val="99"/>
    <w:semiHidden/>
    <w:rsid w:val="0000662B"/>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00662B"/>
    <w:rPr>
      <w:rFonts w:asciiTheme="majorHAnsi" w:eastAsiaTheme="majorEastAsia" w:hAnsiTheme="majorHAnsi" w:cstheme="majorBidi"/>
      <w:color w:val="243F60" w:themeColor="accent1" w:themeShade="7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ffingtonpost.com/walter-russell-mead/new-global-war_b_5562664.html" TargetMode="External"/><Relationship Id="rId5" Type="http://schemas.openxmlformats.org/officeDocument/2006/relationships/numbering" Target="numbering.xml"/><Relationship Id="rId10" Type="http://schemas.openxmlformats.org/officeDocument/2006/relationships/hyperlink" Target="http://www.theamericanconservative.com/articles/the-middle-east-doesnt-matter/" TargetMode="External"/><Relationship Id="rId4" Type="http://schemas.openxmlformats.org/officeDocument/2006/relationships/customXml" Target="../customXml/item4.xml"/><Relationship Id="rId9" Type="http://schemas.openxmlformats.org/officeDocument/2006/relationships/hyperlink" Target="https://repository.law.umich.edu/mjil/vol5/iss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25</Pages>
  <Words>10495</Words>
  <Characters>59825</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70180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22</cp:revision>
  <dcterms:created xsi:type="dcterms:W3CDTF">2022-04-09T14:59:00Z</dcterms:created>
  <dcterms:modified xsi:type="dcterms:W3CDTF">2022-04-09T15:56:00Z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