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E78CD" w14:textId="25927842" w:rsidR="001249E1" w:rsidRDefault="001249E1" w:rsidP="001249E1">
      <w:pPr>
        <w:pStyle w:val="Heading1"/>
      </w:pPr>
      <w:r>
        <w:t>1NC</w:t>
      </w:r>
    </w:p>
    <w:p w14:paraId="36E7E0A2" w14:textId="68D932BE" w:rsidR="00CC1A9B" w:rsidRPr="00CC1A9B" w:rsidRDefault="00CC1A9B" w:rsidP="00CC1A9B">
      <w:pPr>
        <w:pStyle w:val="Heading2"/>
      </w:pPr>
      <w:r>
        <w:lastRenderedPageBreak/>
        <w:t>Offs</w:t>
      </w:r>
    </w:p>
    <w:p w14:paraId="34C5A48C" w14:textId="0D250351" w:rsidR="002D7E66" w:rsidRDefault="002D7E66" w:rsidP="002D7E66">
      <w:pPr>
        <w:pStyle w:val="Heading3"/>
        <w:rPr>
          <w:rFonts w:cs="Calibri"/>
        </w:rPr>
      </w:pPr>
      <w:r>
        <w:rPr>
          <w:rFonts w:cs="Calibri"/>
        </w:rPr>
        <w:lastRenderedPageBreak/>
        <w:t>1</w:t>
      </w:r>
    </w:p>
    <w:p w14:paraId="5474B604" w14:textId="1A1C7E96" w:rsidR="00FB5FC8" w:rsidRPr="00A24362" w:rsidRDefault="00FB5FC8" w:rsidP="00FB5FC8">
      <w:pPr>
        <w:pStyle w:val="Heading4"/>
        <w:rPr>
          <w:rFonts w:cs="Calibri"/>
        </w:rPr>
      </w:pPr>
      <w:bookmarkStart w:id="0" w:name="_Hlk58957987"/>
      <w:r w:rsidRPr="00A24362">
        <w:rPr>
          <w:rFonts w:cs="Calibri"/>
        </w:rPr>
        <w:t>Interpretation: The aff may not defend WTO member nations reducing intellectual property protections for a subset of medicines.</w:t>
      </w:r>
    </w:p>
    <w:p w14:paraId="1EF9660E" w14:textId="77777777" w:rsidR="00FB5FC8" w:rsidRPr="00A24362" w:rsidRDefault="00FB5FC8" w:rsidP="00FB5FC8"/>
    <w:p w14:paraId="60CCE93F" w14:textId="72E3EC99" w:rsidR="00FB5FC8" w:rsidRPr="00A24362" w:rsidRDefault="00FB5FC8" w:rsidP="00FB5FC8">
      <w:pPr>
        <w:pStyle w:val="Heading4"/>
        <w:rPr>
          <w:rFonts w:cs="Calibri"/>
          <w:bCs w:val="0"/>
        </w:rPr>
      </w:pPr>
      <w:r w:rsidRPr="00A24362">
        <w:rPr>
          <w:rStyle w:val="Emphasis"/>
          <w:b/>
        </w:rPr>
        <w:t xml:space="preserve">Violation – they only defend </w:t>
      </w:r>
      <w:r>
        <w:rPr>
          <w:rStyle w:val="Emphasis"/>
          <w:b/>
        </w:rPr>
        <w:t xml:space="preserve"> COVID-19 </w:t>
      </w:r>
      <w:r w:rsidR="00074167">
        <w:rPr>
          <w:rStyle w:val="Emphasis"/>
          <w:b/>
        </w:rPr>
        <w:t>medicines</w:t>
      </w:r>
      <w:r>
        <w:rPr>
          <w:rStyle w:val="Emphasis"/>
          <w:b/>
        </w:rPr>
        <w:t xml:space="preserve"> </w:t>
      </w:r>
    </w:p>
    <w:p w14:paraId="301CFEA3" w14:textId="77777777" w:rsidR="00FB5FC8" w:rsidRPr="00A24362" w:rsidRDefault="00FB5FC8" w:rsidP="00FB5FC8"/>
    <w:p w14:paraId="63618A81" w14:textId="77777777" w:rsidR="00FB5FC8" w:rsidRPr="00A24362" w:rsidRDefault="00FB5FC8" w:rsidP="00FB5FC8">
      <w:pPr>
        <w:pStyle w:val="Heading4"/>
        <w:rPr>
          <w:rFonts w:cs="Calibri"/>
        </w:rPr>
      </w:pPr>
      <w:r w:rsidRPr="00A24362">
        <w:rPr>
          <w:rFonts w:cs="Calibri"/>
        </w:rPr>
        <w:t>Vote neg:</w:t>
      </w:r>
    </w:p>
    <w:p w14:paraId="300B6828" w14:textId="77777777" w:rsidR="00FB5FC8" w:rsidRPr="00A24362" w:rsidRDefault="00FB5FC8" w:rsidP="00FB5FC8">
      <w:pPr>
        <w:pStyle w:val="Heading4"/>
        <w:rPr>
          <w:rFonts w:cs="Calibri"/>
        </w:rPr>
      </w:pPr>
      <w:r w:rsidRPr="00A24362">
        <w:rPr>
          <w:rFonts w:cs="Calibri"/>
        </w:rPr>
        <w:t>1] Limits – you can pick anything from COVID vaccines to marijuana to random biotech to insulin treatments and there’s no universal disad since each one has a different function and implication for health, tech, and relations – explodes neg prep and leads to random medicine of the week affs which makes cutting stable neg links impossible. PICs don’t solve – it’s absurd to say</w:t>
      </w:r>
      <w:r w:rsidRPr="00A24362">
        <w:rPr>
          <w:rFonts w:cs="Calibri"/>
          <w:color w:val="000000" w:themeColor="text1"/>
        </w:rPr>
        <w:t xml:space="preserve"> neg potential abuse justifies the aff being flat out not T, which leads to a race towards abuse. L</w:t>
      </w:r>
      <w:r w:rsidRPr="00A24362">
        <w:rPr>
          <w:rFonts w:cs="Calibri"/>
        </w:rPr>
        <w:t>imits key to reciprocal engagement since they create a caselist for neg prep.</w:t>
      </w:r>
    </w:p>
    <w:p w14:paraId="40A79295" w14:textId="77777777" w:rsidR="00FB5FC8" w:rsidRPr="00A24362" w:rsidRDefault="00FB5FC8" w:rsidP="00FB5FC8">
      <w:pPr>
        <w:pStyle w:val="Heading4"/>
        <w:rPr>
          <w:rFonts w:cs="Calibri"/>
          <w:color w:val="000000" w:themeColor="text1"/>
        </w:rPr>
      </w:pPr>
      <w:r w:rsidRPr="00A24362">
        <w:rPr>
          <w:rFonts w:cs="Calibri"/>
        </w:rPr>
        <w:t>2] TVA – read the aff as an advantage to a whole rez aff.</w:t>
      </w:r>
    </w:p>
    <w:bookmarkEnd w:id="0"/>
    <w:p w14:paraId="5FFCF8EA" w14:textId="77777777" w:rsidR="00FB5FC8" w:rsidRPr="00FB5FC8" w:rsidRDefault="00FB5FC8" w:rsidP="00FB5FC8"/>
    <w:p w14:paraId="108CD9AD" w14:textId="1DCB5C7D" w:rsidR="00A37923" w:rsidRDefault="002D7E66" w:rsidP="00A37923">
      <w:pPr>
        <w:pStyle w:val="Heading3"/>
      </w:pPr>
      <w:r>
        <w:lastRenderedPageBreak/>
        <w:t>2</w:t>
      </w:r>
    </w:p>
    <w:p w14:paraId="0687825D" w14:textId="77777777" w:rsidR="00A37923" w:rsidRPr="00FB5FC8" w:rsidRDefault="00A37923" w:rsidP="00A37923">
      <w:pPr>
        <w:pStyle w:val="Heading4"/>
        <w:rPr>
          <w:rStyle w:val="Style13ptBold"/>
          <w:b/>
          <w:bCs w:val="0"/>
        </w:rPr>
      </w:pPr>
      <w:r w:rsidRPr="00FB5FC8">
        <w:rPr>
          <w:rStyle w:val="Style13ptBold"/>
          <w:b/>
          <w:bCs w:val="0"/>
        </w:rPr>
        <w:t xml:space="preserve">Interp – “medicines” treat or cure, whereas vaccines prevent </w:t>
      </w:r>
      <w:r w:rsidRPr="00FB5FC8">
        <w:rPr>
          <w:rStyle w:val="Style13ptBold"/>
          <w:b/>
          <w:bCs w:val="0"/>
          <w:color w:val="FF0000"/>
        </w:rPr>
        <w:t>– o/w on specificity since it’s about the COVID vaccine</w:t>
      </w:r>
    </w:p>
    <w:p w14:paraId="17A0EC53" w14:textId="77777777" w:rsidR="00A37923" w:rsidRDefault="00A37923" w:rsidP="00A37923">
      <w:r w:rsidRPr="00B361BD">
        <w:rPr>
          <w:rStyle w:val="Style13ptBold"/>
        </w:rPr>
        <w:t>Vecchio 7/22</w:t>
      </w:r>
      <w:r w:rsidRPr="00B361BD">
        <w:t xml:space="preserve"> (Christopher Vecchio, [CFA, Senior Strategist,], 7-22-2021, “Delta Variant Concerns Won't Cripple Markets, US Economy“, DailyFX, accessed: 8-9-2021, https://www.dailyfx.com/forex/video/daily_news_report/2021/07/22/market-minutes-delta-variant-concerns-wont-cripple-markets-us-economy.html)  ajs</w:t>
      </w:r>
    </w:p>
    <w:p w14:paraId="1396EB05" w14:textId="653714C7" w:rsidR="00A37923" w:rsidRDefault="00A37923" w:rsidP="00A37923">
      <w:r w:rsidRPr="00B361BD">
        <w:t xml:space="preserve">Let’s stick to the facts. </w:t>
      </w:r>
      <w:r w:rsidRPr="00B361BD">
        <w:rPr>
          <w:rStyle w:val="StyleUnderline"/>
        </w:rPr>
        <w:t xml:space="preserve">The </w:t>
      </w:r>
      <w:r w:rsidRPr="00013DF3">
        <w:rPr>
          <w:rStyle w:val="StyleUnderline"/>
        </w:rPr>
        <w:t xml:space="preserve">COVID-19 </w:t>
      </w:r>
      <w:r w:rsidRPr="009D6388">
        <w:rPr>
          <w:rStyle w:val="StyleUnderline"/>
          <w:highlight w:val="green"/>
        </w:rPr>
        <w:t xml:space="preserve">vaccines are not medicines, which by definition </w:t>
      </w:r>
      <w:r w:rsidRPr="00AB4021">
        <w:rPr>
          <w:rStyle w:val="StyleUnderline"/>
          <w:highlight w:val="green"/>
        </w:rPr>
        <w:t xml:space="preserve">“treat or cure diseases.” Vaccines “help prevent </w:t>
      </w:r>
      <w:r w:rsidRPr="009D6388">
        <w:rPr>
          <w:rStyle w:val="StyleUnderline"/>
          <w:highlight w:val="green"/>
        </w:rPr>
        <w:t>diseases,”</w:t>
      </w:r>
      <w:r w:rsidRPr="009D6388">
        <w:rPr>
          <w:rStyle w:val="StyleUnderline"/>
        </w:rPr>
        <w:t xml:space="preserve"> an important distinction</w:t>
      </w:r>
      <w:r w:rsidRPr="00B361BD">
        <w:t xml:space="preserve">.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w:t>
      </w:r>
      <w:r w:rsidRPr="00E2637E">
        <w:t>unvaccinated at this point). Put another way, vaccines are like a Kevlar vest for the immune system; while they don’t make you bulletproof, they dramatically increase the odds of surviving an adverse</w:t>
      </w:r>
      <w:r w:rsidRPr="00B361BD">
        <w:t xml:space="preserve"> event.</w:t>
      </w:r>
      <w:r w:rsidR="00FB5FC8">
        <w:t>s</w:t>
      </w:r>
    </w:p>
    <w:p w14:paraId="2968F2D6" w14:textId="2F081C6C" w:rsidR="00A37923" w:rsidRDefault="00A37923" w:rsidP="00A37923">
      <w:pPr>
        <w:pStyle w:val="Heading4"/>
      </w:pPr>
      <w:r>
        <w:t xml:space="preserve">Violation – </w:t>
      </w:r>
      <w:r w:rsidR="00FB5FC8">
        <w:t xml:space="preserve">their advantage area is about vaccines which means either a. they solve nothing and vote neg on presumption because vaccines aren’t “COVID-19 medicines” or b. they violate </w:t>
      </w:r>
    </w:p>
    <w:p w14:paraId="3A38C672" w14:textId="77777777" w:rsidR="00A37923" w:rsidRDefault="00A37923" w:rsidP="00A37923"/>
    <w:p w14:paraId="2F21E0ED" w14:textId="77777777" w:rsidR="00A37923" w:rsidRDefault="00A37923" w:rsidP="00A37923">
      <w:pPr>
        <w:pStyle w:val="Heading4"/>
      </w:pPr>
      <w:r>
        <w:t xml:space="preserve">Negate – </w:t>
      </w:r>
    </w:p>
    <w:p w14:paraId="41BEB1F3" w14:textId="24922515" w:rsidR="00A37923" w:rsidRDefault="00A37923" w:rsidP="00A37923">
      <w:pPr>
        <w:pStyle w:val="Heading4"/>
      </w:pPr>
      <w: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w:t>
      </w:r>
    </w:p>
    <w:p w14:paraId="40DFAFCE" w14:textId="77777777" w:rsidR="00A37923" w:rsidRPr="007551BF" w:rsidRDefault="00A37923" w:rsidP="00A37923"/>
    <w:p w14:paraId="11CE8938" w14:textId="77777777" w:rsidR="00A37923" w:rsidRPr="00910A32" w:rsidRDefault="00A37923" w:rsidP="00A37923">
      <w:pPr>
        <w:pStyle w:val="Heading4"/>
        <w:rPr>
          <w:rFonts w:cs="Calibri"/>
        </w:rPr>
      </w:pPr>
      <w:bookmarkStart w:id="1" w:name="_Hlk55742951"/>
      <w:r w:rsidRPr="00910A32">
        <w:rPr>
          <w:rFonts w:cs="Calibri"/>
        </w:rPr>
        <w:t xml:space="preserve">Voters: </w:t>
      </w:r>
    </w:p>
    <w:p w14:paraId="1863D01E" w14:textId="421DA76F" w:rsidR="00A37923" w:rsidRPr="00910A32" w:rsidRDefault="00A37923" w:rsidP="00A37923">
      <w:pPr>
        <w:pStyle w:val="Heading4"/>
        <w:rPr>
          <w:rFonts w:cs="Calibri"/>
        </w:rPr>
      </w:pPr>
      <w:r w:rsidRPr="00910A32">
        <w:rPr>
          <w:rFonts w:cs="Calibri"/>
        </w:rPr>
        <w:t>Drop the debater –</w:t>
      </w:r>
      <w:r w:rsidR="008513C3">
        <w:rPr>
          <w:rFonts w:cs="Calibri"/>
        </w:rPr>
        <w:t xml:space="preserve"> </w:t>
      </w:r>
      <w:r w:rsidRPr="00910A32">
        <w:rPr>
          <w:rFonts w:cs="Calibri"/>
        </w:rPr>
        <w:t xml:space="preserve">they have a 7-6 rebuttal advantage and the 2ar to make args I can’t respond to, </w:t>
      </w:r>
    </w:p>
    <w:p w14:paraId="4833BDCE" w14:textId="5CE9B15E" w:rsidR="00A37923" w:rsidRPr="00910A32" w:rsidRDefault="00A37923" w:rsidP="00A37923">
      <w:pPr>
        <w:pStyle w:val="Heading4"/>
        <w:rPr>
          <w:rFonts w:cs="Calibri"/>
        </w:rPr>
      </w:pPr>
      <w:r w:rsidRPr="00910A32">
        <w:rPr>
          <w:rFonts w:cs="Calibri"/>
        </w:rPr>
        <w:t xml:space="preserve">Use competing interps reasonability invites arbitrary judge intervention since we don’t know your bs meter, </w:t>
      </w:r>
    </w:p>
    <w:p w14:paraId="04055671" w14:textId="63639B70" w:rsidR="00A37923" w:rsidRPr="00910A32" w:rsidRDefault="00A37923" w:rsidP="00A37923">
      <w:pPr>
        <w:pStyle w:val="Heading4"/>
        <w:rPr>
          <w:rFonts w:cs="Calibri"/>
        </w:rPr>
      </w:pPr>
      <w:r w:rsidRPr="00910A32">
        <w:rPr>
          <w:rFonts w:cs="Calibri"/>
        </w:rPr>
        <w:t xml:space="preserve">No RVIs –illogical – you shouldn’t win for being fair – it’s a litmus test for engaging in substance, </w:t>
      </w:r>
    </w:p>
    <w:p w14:paraId="5BD1CEEB" w14:textId="717C6FD1" w:rsidR="00A37923" w:rsidRPr="00910A32" w:rsidRDefault="00A37923" w:rsidP="00A37923">
      <w:pPr>
        <w:pStyle w:val="Heading4"/>
        <w:rPr>
          <w:rFonts w:cs="Calibri"/>
        </w:rPr>
      </w:pPr>
      <w:r w:rsidRPr="00910A32">
        <w:rPr>
          <w:rFonts w:cs="Calibri"/>
        </w:rPr>
        <w:t xml:space="preserve">Evaluate T before 1AR theory – </w:t>
      </w:r>
      <w:r w:rsidR="00DC7834">
        <w:rPr>
          <w:rFonts w:cs="Calibri"/>
        </w:rPr>
        <w:t xml:space="preserve">norms </w:t>
      </w:r>
      <w:r w:rsidRPr="00910A32">
        <w:rPr>
          <w:rFonts w:cs="Calibri"/>
        </w:rPr>
        <w:t xml:space="preserve">– we only have a couple months to set T norms but can set 1AR theory norms anytime, </w:t>
      </w:r>
    </w:p>
    <w:p w14:paraId="1AFBEB1C" w14:textId="77777777" w:rsidR="00A37923" w:rsidRPr="00910A32" w:rsidRDefault="00A37923" w:rsidP="00A37923"/>
    <w:bookmarkEnd w:id="1"/>
    <w:p w14:paraId="1CC77957" w14:textId="4C00158F" w:rsidR="006602D7" w:rsidRDefault="008A62B2" w:rsidP="00D220BB">
      <w:pPr>
        <w:pStyle w:val="Heading3"/>
      </w:pPr>
      <w:r>
        <w:lastRenderedPageBreak/>
        <w:t>3</w:t>
      </w:r>
    </w:p>
    <w:p w14:paraId="59B6155E" w14:textId="356AD6D5" w:rsidR="00E84F4D" w:rsidRDefault="00E84F4D" w:rsidP="00E84F4D">
      <w:pPr>
        <w:pStyle w:val="Heading4"/>
      </w:pPr>
      <w:r>
        <w:t xml:space="preserve">The </w:t>
      </w:r>
      <w:r w:rsidR="0074173D">
        <w:t>United States</w:t>
      </w:r>
      <w:r>
        <w:t xml:space="preserve"> should:</w:t>
      </w:r>
    </w:p>
    <w:p w14:paraId="395E92F0" w14:textId="77777777" w:rsidR="00E84F4D" w:rsidRDefault="00E84F4D" w:rsidP="00E84F4D">
      <w:pPr>
        <w:pStyle w:val="Heading4"/>
      </w:pPr>
      <w:r>
        <w:t>- substantially increase production and global distribution of the COVID-19 Vaccine</w:t>
      </w:r>
    </w:p>
    <w:p w14:paraId="7C37C837" w14:textId="4C67926D" w:rsidR="00E84F4D" w:rsidRDefault="00E84F4D" w:rsidP="00E84F4D">
      <w:pPr>
        <w:pStyle w:val="Heading4"/>
      </w:pPr>
      <w:r>
        <w:t>- cooperate with allies</w:t>
      </w:r>
      <w:r w:rsidR="003E4FD0">
        <w:t xml:space="preserve"> to </w:t>
      </w:r>
      <w:r>
        <w:t>achieve increased production and global distribution of the COVID-19 Vaccine.</w:t>
      </w:r>
    </w:p>
    <w:p w14:paraId="726D3A51" w14:textId="63633840" w:rsidR="0074173D" w:rsidRDefault="0074173D" w:rsidP="0074173D">
      <w:r>
        <w:t>Solves heg – us intervenes in vaccine diplomacy better than the aff bc it looks like follow on w the other wto countries</w:t>
      </w:r>
    </w:p>
    <w:p w14:paraId="15D7BF3B" w14:textId="77777777" w:rsidR="003E4FD0" w:rsidRDefault="0074173D" w:rsidP="0074173D">
      <w:r>
        <w:t xml:space="preserve">Solves </w:t>
      </w:r>
      <w:r w:rsidR="003E4FD0">
        <w:t>developing econs</w:t>
      </w:r>
      <w:r>
        <w:t xml:space="preserve"> </w:t>
      </w:r>
      <w:r w:rsidR="003E4FD0">
        <w:t>– gives them vaccines</w:t>
      </w:r>
    </w:p>
    <w:p w14:paraId="13360F90" w14:textId="23A7BB78" w:rsidR="0074173D" w:rsidRPr="0074173D" w:rsidRDefault="003E4FD0" w:rsidP="0074173D">
      <w:r>
        <w:t xml:space="preserve">Solves credibility – resolves covid which the wto is struggling with </w:t>
      </w:r>
    </w:p>
    <w:p w14:paraId="0308EDAE" w14:textId="77777777" w:rsidR="00E84F4D" w:rsidRPr="00DF7C7D" w:rsidRDefault="00E84F4D" w:rsidP="00E84F4D">
      <w:pPr>
        <w:pStyle w:val="Heading4"/>
        <w:rPr>
          <w:rFonts w:asciiTheme="minorHAnsi" w:hAnsiTheme="minorHAnsi" w:cstheme="minorHAnsi"/>
        </w:rPr>
      </w:pPr>
      <w:r w:rsidRPr="00DF7C7D">
        <w:rPr>
          <w:rFonts w:asciiTheme="minorHAnsi" w:hAnsiTheme="minorHAnsi" w:cstheme="minorHAnsi"/>
        </w:rPr>
        <w:t xml:space="preserve">That solves better – IP rights don’t hinder vaccine cooperation, </w:t>
      </w:r>
      <w:r w:rsidRPr="00DF7C7D">
        <w:rPr>
          <w:rFonts w:asciiTheme="minorHAnsi" w:hAnsiTheme="minorHAnsi" w:cstheme="minorHAnsi"/>
          <w:u w:val="single"/>
        </w:rPr>
        <w:t>but</w:t>
      </w:r>
      <w:r w:rsidRPr="00DF7C7D">
        <w:rPr>
          <w:rFonts w:asciiTheme="minorHAnsi" w:hAnsiTheme="minorHAnsi" w:cstheme="minorHAnsi"/>
        </w:rPr>
        <w:t xml:space="preserve"> manufacturing capacity </w:t>
      </w:r>
      <w:r w:rsidRPr="00DF7C7D">
        <w:rPr>
          <w:rFonts w:asciiTheme="minorHAnsi" w:hAnsiTheme="minorHAnsi" w:cstheme="minorHAnsi"/>
          <w:u w:val="single"/>
        </w:rPr>
        <w:t>is</w:t>
      </w:r>
      <w:r w:rsidRPr="00DF7C7D">
        <w:rPr>
          <w:rFonts w:asciiTheme="minorHAnsi" w:hAnsiTheme="minorHAnsi" w:cstheme="minorHAnsi"/>
        </w:rPr>
        <w:t xml:space="preserve"> the current constraint.</w:t>
      </w:r>
    </w:p>
    <w:p w14:paraId="0892DDE4" w14:textId="77777777" w:rsidR="00E84F4D" w:rsidRPr="00DF7C7D" w:rsidRDefault="00E84F4D" w:rsidP="00E84F4D">
      <w:pPr>
        <w:rPr>
          <w:rFonts w:asciiTheme="minorHAnsi" w:hAnsiTheme="minorHAnsi" w:cstheme="minorHAnsi"/>
        </w:rPr>
      </w:pPr>
      <w:r w:rsidRPr="00DF7C7D">
        <w:rPr>
          <w:rFonts w:asciiTheme="minorHAnsi" w:hAnsiTheme="minorHAnsi" w:cstheme="minorHAnsi"/>
        </w:rPr>
        <w:t xml:space="preserve">Hans </w:t>
      </w:r>
      <w:r w:rsidRPr="00DF7C7D">
        <w:rPr>
          <w:rStyle w:val="Style13ptBold"/>
          <w:rFonts w:asciiTheme="minorHAnsi" w:hAnsiTheme="minorHAnsi" w:cstheme="minorHAnsi"/>
        </w:rPr>
        <w:t>Sauer 6-17</w:t>
      </w:r>
      <w:r w:rsidRPr="00DF7C7D">
        <w:rPr>
          <w:rFonts w:asciiTheme="minorHAnsi" w:hAnsiTheme="minorHAnsi" w:cstheme="min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055737B8" w14:textId="48D19183" w:rsidR="00E84F4D" w:rsidRDefault="00E84F4D" w:rsidP="00E84F4D">
      <w:pPr>
        <w:rPr>
          <w:rFonts w:asciiTheme="minorHAnsi" w:hAnsiTheme="minorHAnsi" w:cstheme="minorHAnsi"/>
          <w:sz w:val="14"/>
        </w:rPr>
      </w:pPr>
      <w:r w:rsidRPr="00DF7C7D">
        <w:rPr>
          <w:rFonts w:asciiTheme="minorHAnsi" w:hAnsiTheme="minorHAnsi" w:cstheme="minorHAnsi"/>
          <w:sz w:val="14"/>
        </w:rPr>
        <w:t xml:space="preserve">But contrary to what Lori said, </w:t>
      </w:r>
      <w:r w:rsidRPr="00DF7C7D">
        <w:rPr>
          <w:rFonts w:asciiTheme="minorHAnsi" w:hAnsiTheme="minorHAnsi" w:cstheme="minorHAnsi"/>
          <w:b/>
          <w:bCs/>
          <w:u w:val="single"/>
        </w:rPr>
        <w:t xml:space="preserve">there are genuine </w:t>
      </w:r>
      <w:r w:rsidRPr="00DF7C7D">
        <w:rPr>
          <w:rFonts w:asciiTheme="minorHAnsi" w:hAnsiTheme="minorHAnsi" w:cstheme="minorHAnsi"/>
          <w:b/>
          <w:bCs/>
          <w:highlight w:val="green"/>
          <w:u w:val="single"/>
        </w:rPr>
        <w:t>real problems in the supply chain</w:t>
      </w:r>
      <w:r w:rsidRPr="00DF7C7D">
        <w:rPr>
          <w:rFonts w:asciiTheme="minorHAnsi" w:hAnsiTheme="minorHAnsi" w:cstheme="minorHAnsi"/>
          <w:sz w:val="14"/>
        </w:rPr>
        <w:t xml:space="preserve"> that are </w:t>
      </w:r>
      <w:r w:rsidRPr="00DF7C7D">
        <w:rPr>
          <w:rFonts w:asciiTheme="minorHAnsi" w:hAnsiTheme="minorHAnsi" w:cstheme="minorHAnsi"/>
          <w:b/>
          <w:bCs/>
          <w:highlight w:val="green"/>
          <w:u w:val="single"/>
        </w:rPr>
        <w:t>not caused by</w:t>
      </w:r>
      <w:r w:rsidRPr="00DF7C7D">
        <w:rPr>
          <w:rFonts w:asciiTheme="minorHAnsi" w:hAnsiTheme="minorHAnsi" w:cstheme="minorHAnsi"/>
          <w:b/>
          <w:bCs/>
          <w:u w:val="single"/>
        </w:rPr>
        <w:t xml:space="preserve"> </w:t>
      </w:r>
      <w:r w:rsidRPr="00DF7C7D">
        <w:rPr>
          <w:rFonts w:asciiTheme="minorHAnsi" w:hAnsiTheme="minorHAnsi" w:cstheme="minorHAnsi"/>
          <w:b/>
          <w:bCs/>
          <w:highlight w:val="green"/>
          <w:u w:val="single"/>
        </w:rPr>
        <w:t>patents</w:t>
      </w:r>
      <w:r w:rsidRPr="00DF7C7D">
        <w:rPr>
          <w:rFonts w:asciiTheme="minorHAnsi" w:hAnsiTheme="minorHAnsi" w:cstheme="minorHAnsi"/>
          <w:sz w:val="14"/>
        </w:rPr>
        <w:t>, that are simply cau</w:t>
      </w:r>
      <w:r w:rsidRPr="00DF7C7D">
        <w:rPr>
          <w:rFonts w:asciiTheme="minorHAnsi" w:hAnsiTheme="minorHAnsi" w:cstheme="minorHAnsi"/>
          <w:u w:val="single"/>
        </w:rPr>
        <w:t>sed by the unavailability and the constraints on existing capacity.</w:t>
      </w:r>
      <w:r w:rsidRPr="00DF7C7D">
        <w:rPr>
          <w:rFonts w:asciiTheme="minorHAnsi" w:hAnsiTheme="minorHAnsi" w:cstheme="minorHAnsi"/>
          <w:sz w:val="14"/>
        </w:rPr>
        <w:t xml:space="preserve"> There is in this world such a thing as maxed-out capacity that just can’t be increased on a dime. </w:t>
      </w:r>
      <w:r w:rsidRPr="00DF7C7D">
        <w:rPr>
          <w:rFonts w:asciiTheme="minorHAnsi" w:hAnsiTheme="minorHAnsi" w:cstheme="minorHAnsi"/>
          <w:u w:val="single"/>
        </w:rPr>
        <w:t>It’s not all due to intellectual property</w:t>
      </w:r>
      <w:r w:rsidRPr="00DF7C7D">
        <w:rPr>
          <w:rFonts w:asciiTheme="minorHAnsi" w:hAnsiTheme="minorHAnsi" w:cstheme="minorHAnsi"/>
          <w:sz w:val="14"/>
        </w:rPr>
        <w:t xml:space="preserve">. This is true for existing vaccines as well as for vaccine raw materials. </w:t>
      </w:r>
      <w:r w:rsidRPr="00DF7C7D">
        <w:rPr>
          <w:rFonts w:asciiTheme="minorHAnsi" w:hAnsiTheme="minorHAnsi" w:cstheme="minorHAnsi"/>
          <w:highlight w:val="green"/>
          <w:u w:val="single"/>
        </w:rPr>
        <w:t>There are trade barriers. There are export restrictions</w:t>
      </w:r>
      <w:r w:rsidRPr="00DF7C7D">
        <w:rPr>
          <w:rFonts w:asciiTheme="minorHAnsi" w:hAnsiTheme="minorHAnsi" w:cstheme="min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DF7C7D">
        <w:rPr>
          <w:rFonts w:asciiTheme="minorHAnsi" w:hAnsiTheme="minorHAnsi" w:cstheme="minorHAnsi"/>
          <w:u w:val="single"/>
        </w:rPr>
        <w:t xml:space="preserve">with respect to vaccines, </w:t>
      </w:r>
      <w:r w:rsidRPr="00DF7C7D">
        <w:rPr>
          <w:rFonts w:asciiTheme="minorHAnsi" w:hAnsiTheme="minorHAnsi" w:cstheme="minorHAnsi"/>
          <w:highlight w:val="green"/>
          <w:u w:val="single"/>
        </w:rPr>
        <w:t>not many governments took decisive action</w:t>
      </w:r>
      <w:r w:rsidRPr="00DF7C7D">
        <w:rPr>
          <w:rFonts w:asciiTheme="minorHAnsi" w:hAnsiTheme="minorHAnsi" w:cstheme="min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DF7C7D">
        <w:rPr>
          <w:rFonts w:asciiTheme="minorHAnsi" w:hAnsiTheme="minorHAnsi" w:cstheme="minorHAnsi"/>
          <w:b/>
          <w:bCs/>
          <w:u w:val="single"/>
        </w:rPr>
        <w:t xml:space="preserve">So why will </w:t>
      </w:r>
      <w:r w:rsidRPr="00DF7C7D">
        <w:rPr>
          <w:rFonts w:asciiTheme="minorHAnsi" w:hAnsiTheme="minorHAnsi" w:cstheme="minorHAnsi"/>
          <w:b/>
          <w:bCs/>
          <w:highlight w:val="green"/>
          <w:u w:val="single"/>
        </w:rPr>
        <w:t>the waiver not work</w:t>
      </w:r>
      <w:r w:rsidRPr="00DF7C7D">
        <w:rPr>
          <w:rFonts w:asciiTheme="minorHAnsi" w:hAnsiTheme="minorHAnsi" w:cstheme="minorHAnsi"/>
          <w:sz w:val="14"/>
        </w:rPr>
        <w:t xml:space="preserve">? Well, first of all, </w:t>
      </w:r>
      <w:r w:rsidRPr="00DF7C7D">
        <w:rPr>
          <w:rFonts w:asciiTheme="minorHAnsi" w:hAnsiTheme="minorHAnsi" w:cstheme="minorHAnsi"/>
          <w:highlight w:val="green"/>
          <w:u w:val="single"/>
        </w:rPr>
        <w:t>with</w:t>
      </w:r>
      <w:r w:rsidRPr="00DF7C7D">
        <w:rPr>
          <w:rFonts w:asciiTheme="minorHAnsi" w:hAnsiTheme="minorHAnsi" w:cstheme="minorHAnsi"/>
          <w:u w:val="single"/>
        </w:rPr>
        <w:t xml:space="preserve"> complex technology like</w:t>
      </w:r>
      <w:r w:rsidRPr="00DF7C7D">
        <w:rPr>
          <w:rFonts w:asciiTheme="minorHAnsi" w:hAnsiTheme="minorHAnsi" w:cstheme="minorHAnsi"/>
          <w:sz w:val="14"/>
        </w:rPr>
        <w:t xml:space="preserve"> vaccines, Lori touched on it, </w:t>
      </w:r>
      <w:r w:rsidRPr="00DF7C7D">
        <w:rPr>
          <w:rFonts w:asciiTheme="minorHAnsi" w:hAnsiTheme="minorHAnsi" w:cstheme="minorHAnsi"/>
          <w:highlight w:val="green"/>
          <w:u w:val="single"/>
        </w:rPr>
        <w:t>reverse engineering</w:t>
      </w:r>
      <w:r w:rsidRPr="00DF7C7D">
        <w:rPr>
          <w:rFonts w:asciiTheme="minorHAnsi" w:hAnsiTheme="minorHAnsi" w:cstheme="minorHAnsi"/>
          <w:u w:val="single"/>
        </w:rPr>
        <w:t>, like you would for a small molecule drug</w:t>
      </w:r>
      <w:r w:rsidRPr="00DF7C7D">
        <w:rPr>
          <w:rFonts w:asciiTheme="minorHAnsi" w:hAnsiTheme="minorHAnsi" w:cstheme="minorHAnsi"/>
          <w:highlight w:val="green"/>
          <w:u w:val="single"/>
        </w:rPr>
        <w:t>, is much more difficult if not impossible</w:t>
      </w:r>
      <w:r w:rsidRPr="00DF7C7D">
        <w:rPr>
          <w:rFonts w:asciiTheme="minorHAnsi" w:hAnsiTheme="minorHAnsi" w:cstheme="minorHAnsi"/>
          <w:sz w:val="14"/>
        </w:rPr>
        <w:t xml:space="preserve">. </w:t>
      </w:r>
      <w:r w:rsidRPr="00DF7C7D">
        <w:rPr>
          <w:rFonts w:asciiTheme="minorHAnsi" w:hAnsiTheme="minorHAnsi" w:cstheme="minorHAnsi"/>
          <w:u w:val="single"/>
        </w:rPr>
        <w:t>But it depends very much more than small molecule drugs on cooperation</w:t>
      </w:r>
      <w:r w:rsidRPr="00DF7C7D">
        <w:rPr>
          <w:rFonts w:asciiTheme="minorHAnsi" w:hAnsiTheme="minorHAnsi" w:cstheme="minorHAnsi"/>
          <w:sz w:val="14"/>
        </w:rPr>
        <w:t xml:space="preserve">, on voluntary transfer of technology, and on mutual assistance. </w:t>
      </w:r>
      <w:r w:rsidRPr="00DF7C7D">
        <w:rPr>
          <w:rFonts w:asciiTheme="minorHAnsi" w:hAnsiTheme="minorHAnsi" w:cstheme="minorHAnsi"/>
          <w:u w:val="single"/>
        </w:rPr>
        <w:t xml:space="preserve">We have seen as part of the pandemic response an unprecedented level of collaborations </w:t>
      </w:r>
      <w:r w:rsidRPr="00DF7C7D">
        <w:rPr>
          <w:rFonts w:asciiTheme="minorHAnsi" w:hAnsiTheme="minorHAnsi" w:cstheme="minorHAnsi"/>
          <w:sz w:val="14"/>
        </w:rPr>
        <w:t xml:space="preserve">and cooperation </w:t>
      </w:r>
      <w:r w:rsidRPr="00DF7C7D">
        <w:rPr>
          <w:rFonts w:asciiTheme="minorHAnsi" w:hAnsiTheme="minorHAnsi" w:cstheme="minorHAnsi"/>
          <w:u w:val="single"/>
        </w:rPr>
        <w:t>and no indication that IP has stood in the way of the pandemic response</w:t>
      </w:r>
      <w:r w:rsidRPr="00DF7C7D">
        <w:rPr>
          <w:rFonts w:asciiTheme="minorHAnsi" w:hAnsiTheme="minorHAnsi" w:cstheme="minorHAnsi"/>
          <w:sz w:val="14"/>
        </w:rPr>
        <w:t xml:space="preserve">. </w:t>
      </w:r>
      <w:r w:rsidRPr="00DF7C7D">
        <w:rPr>
          <w:rFonts w:asciiTheme="minorHAnsi" w:hAnsiTheme="minorHAnsi" w:cstheme="minorHAnsi"/>
          <w:b/>
          <w:bCs/>
          <w:highlight w:val="green"/>
          <w:u w:val="single"/>
        </w:rPr>
        <w:t>The waiver proponents</w:t>
      </w:r>
      <w:r w:rsidRPr="00DF7C7D">
        <w:rPr>
          <w:rFonts w:asciiTheme="minorHAnsi" w:hAnsiTheme="minorHAnsi" w:cstheme="minorHAnsi"/>
          <w:b/>
          <w:bCs/>
          <w:u w:val="single"/>
        </w:rPr>
        <w:t xml:space="preserve"> </w:t>
      </w:r>
      <w:r w:rsidRPr="00DF7C7D">
        <w:rPr>
          <w:rFonts w:asciiTheme="minorHAnsi" w:hAnsiTheme="minorHAnsi" w:cstheme="minorHAnsi"/>
          <w:b/>
          <w:bCs/>
          <w:highlight w:val="green"/>
          <w:u w:val="single"/>
        </w:rPr>
        <w:t>have found zero credible examples of where IP has</w:t>
      </w:r>
      <w:r w:rsidRPr="00DF7C7D">
        <w:rPr>
          <w:rFonts w:asciiTheme="minorHAnsi" w:hAnsiTheme="minorHAnsi" w:cstheme="minorHAnsi"/>
          <w:b/>
          <w:bCs/>
          <w:u w:val="single"/>
        </w:rPr>
        <w:t xml:space="preserve"> actually </w:t>
      </w:r>
      <w:r w:rsidRPr="00DF7C7D">
        <w:rPr>
          <w:rFonts w:asciiTheme="minorHAnsi" w:hAnsiTheme="minorHAnsi" w:cstheme="minorHAnsi"/>
          <w:b/>
          <w:bCs/>
          <w:highlight w:val="green"/>
          <w:u w:val="single"/>
        </w:rPr>
        <w:t>been an obstacle</w:t>
      </w:r>
      <w:r w:rsidRPr="00DF7C7D">
        <w:rPr>
          <w:rFonts w:asciiTheme="minorHAnsi" w:hAnsiTheme="minorHAnsi" w:cstheme="minorHAnsi"/>
          <w:b/>
          <w:bCs/>
          <w:u w:val="single"/>
        </w:rPr>
        <w:t xml:space="preserve">, </w:t>
      </w:r>
      <w:r w:rsidRPr="00DF7C7D">
        <w:rPr>
          <w:rFonts w:asciiTheme="minorHAnsi" w:hAnsiTheme="minorHAnsi" w:cstheme="minorHAnsi"/>
          <w:sz w:val="14"/>
        </w:rPr>
        <w:t xml:space="preserve">where somebody has tried to block somebody else from developing a COVID vaccine or other COVID countermeasure, right? It’s not there. </w:t>
      </w:r>
      <w:r w:rsidRPr="00DF7C7D">
        <w:rPr>
          <w:rFonts w:asciiTheme="minorHAnsi" w:hAnsiTheme="minorHAnsi" w:cstheme="minorHAnsi"/>
          <w:b/>
          <w:bCs/>
          <w:u w:val="single"/>
        </w:rPr>
        <w:t xml:space="preserve">Second, the myth of this vast global </w:t>
      </w:r>
      <w:r w:rsidRPr="00DF7C7D">
        <w:rPr>
          <w:rFonts w:asciiTheme="minorHAnsi" w:hAnsiTheme="minorHAnsi" w:cstheme="minorHAnsi"/>
          <w:b/>
          <w:bCs/>
          <w:highlight w:val="green"/>
          <w:u w:val="single"/>
        </w:rPr>
        <w:t>capacity to manufacture COVID vaccines</w:t>
      </w:r>
      <w:r w:rsidRPr="00DF7C7D">
        <w:rPr>
          <w:rFonts w:asciiTheme="minorHAnsi" w:hAnsiTheme="minorHAnsi" w:cstheme="minorHAnsi"/>
          <w:b/>
          <w:bCs/>
          <w:u w:val="single"/>
        </w:rPr>
        <w:t xml:space="preserve"> that somehow exists</w:t>
      </w:r>
      <w:r w:rsidRPr="00DF7C7D">
        <w:rPr>
          <w:rFonts w:asciiTheme="minorHAnsi" w:hAnsiTheme="minorHAnsi" w:cstheme="minorHAnsi"/>
          <w:sz w:val="14"/>
        </w:rPr>
        <w:t xml:space="preserve"> </w:t>
      </w:r>
      <w:r w:rsidRPr="00DF7C7D">
        <w:rPr>
          <w:rFonts w:asciiTheme="minorHAnsi" w:hAnsiTheme="minorHAnsi" w:cstheme="minorHAnsi"/>
          <w:b/>
          <w:bCs/>
          <w:u w:val="single"/>
        </w:rPr>
        <w:t>out there is unsubstantiated</w:t>
      </w:r>
      <w:r w:rsidRPr="00DF7C7D">
        <w:rPr>
          <w:rFonts w:asciiTheme="minorHAnsi" w:hAnsiTheme="minorHAnsi" w:cstheme="minorHAnsi"/>
          <w:sz w:val="14"/>
        </w:rPr>
        <w:t xml:space="preserve"> and frankly, in my opinion, untrue. But there is no such thing as vast untapped, idle capacity that could be turned around on a dime to start making COVID vaccines within weeks or even months</w:t>
      </w:r>
      <w:r w:rsidRPr="00DF7C7D">
        <w:rPr>
          <w:rFonts w:asciiTheme="minorHAnsi" w:hAnsiTheme="minorHAnsi" w:cstheme="minorHAnsi"/>
          <w:u w:val="single"/>
        </w:rPr>
        <w:t xml:space="preserve">. This capacity </w:t>
      </w:r>
      <w:r w:rsidRPr="00DF7C7D">
        <w:rPr>
          <w:rFonts w:asciiTheme="minorHAnsi" w:hAnsiTheme="minorHAnsi" w:cstheme="minorHAnsi"/>
          <w:highlight w:val="green"/>
          <w:u w:val="single"/>
        </w:rPr>
        <w:t>needs to be buil</w:t>
      </w:r>
      <w:r w:rsidRPr="00DF7C7D">
        <w:rPr>
          <w:rFonts w:asciiTheme="minorHAnsi" w:hAnsiTheme="minorHAnsi" w:cstheme="minorHAnsi"/>
          <w:u w:val="single"/>
        </w:rPr>
        <w:t>t; it needs to be established</w:t>
      </w:r>
      <w:r w:rsidRPr="00DF7C7D">
        <w:rPr>
          <w:rFonts w:asciiTheme="minorHAnsi" w:hAnsiTheme="minorHAnsi" w:cstheme="minorHAnsi"/>
          <w:sz w:val="14"/>
        </w:rPr>
        <w:t xml:space="preserve">. And at a time when time is of the essence to beat this </w:t>
      </w:r>
      <w:r w:rsidRPr="00DF7C7D">
        <w:rPr>
          <w:rFonts w:asciiTheme="minorHAnsi" w:hAnsiTheme="minorHAnsi" w:cstheme="minorHAnsi"/>
          <w:sz w:val="14"/>
        </w:rPr>
        <w:lastRenderedPageBreak/>
        <w:t xml:space="preserve">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DF7C7D">
        <w:rPr>
          <w:rFonts w:asciiTheme="minorHAnsi" w:hAnsiTheme="minorHAnsi" w:cstheme="minorHAnsi"/>
          <w:u w:val="single"/>
        </w:rPr>
        <w:t>we definitely have to take global capacity-building more seriously than we did in the past.</w:t>
      </w:r>
      <w:r w:rsidRPr="00DF7C7D">
        <w:rPr>
          <w:rFonts w:asciiTheme="minorHAnsi" w:hAnsiTheme="minorHAnsi" w:cstheme="minorHAnsi"/>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DF7C7D">
        <w:rPr>
          <w:rFonts w:asciiTheme="minorHAnsi" w:hAnsiTheme="minorHAnsi" w:cstheme="minorHAnsi"/>
          <w:highlight w:val="green"/>
          <w:u w:val="single"/>
        </w:rPr>
        <w:t>will need to reduce export restrictions</w:t>
      </w:r>
      <w:r w:rsidRPr="00DF7C7D">
        <w:rPr>
          <w:rFonts w:asciiTheme="minorHAnsi" w:hAnsiTheme="minorHAnsi" w:cstheme="minorHAnsi"/>
          <w:sz w:val="14"/>
        </w:rPr>
        <w:t xml:space="preserve">, and we will need to rededicate ourselves to preparing for the next pandemic. As far as this pandemic goes, </w:t>
      </w:r>
      <w:r w:rsidRPr="00DF7C7D">
        <w:rPr>
          <w:rFonts w:asciiTheme="minorHAnsi" w:hAnsiTheme="minorHAnsi" w:cstheme="minorHAnsi"/>
          <w:b/>
          <w:bCs/>
          <w:highlight w:val="green"/>
          <w:u w:val="single"/>
        </w:rPr>
        <w:t>there are 11 vaccines</w:t>
      </w:r>
      <w:r w:rsidRPr="00DF7C7D">
        <w:rPr>
          <w:rFonts w:asciiTheme="minorHAnsi" w:hAnsiTheme="minorHAnsi" w:cstheme="minorHAnsi"/>
          <w:b/>
          <w:bCs/>
          <w:u w:val="single"/>
        </w:rPr>
        <w:t xml:space="preserve"> around the world that are already being shot into arms, only four of which come from the global North. </w:t>
      </w:r>
      <w:r w:rsidRPr="00DF7C7D">
        <w:rPr>
          <w:rFonts w:asciiTheme="minorHAnsi" w:hAnsiTheme="minorHAnsi" w:cstheme="minorHAnsi"/>
          <w:b/>
          <w:bCs/>
          <w:highlight w:val="green"/>
          <w:u w:val="single"/>
        </w:rPr>
        <w:t>How many more</w:t>
      </w:r>
      <w:r w:rsidRPr="00DF7C7D">
        <w:rPr>
          <w:rFonts w:asciiTheme="minorHAnsi" w:hAnsiTheme="minorHAnsi" w:cstheme="minorHAnsi"/>
          <w:b/>
          <w:bCs/>
          <w:u w:val="single"/>
        </w:rPr>
        <w:t xml:space="preserve"> vaccines </w:t>
      </w:r>
      <w:r w:rsidRPr="00DF7C7D">
        <w:rPr>
          <w:rFonts w:asciiTheme="minorHAnsi" w:hAnsiTheme="minorHAnsi" w:cstheme="minorHAnsi"/>
          <w:b/>
          <w:bCs/>
          <w:highlight w:val="green"/>
          <w:u w:val="single"/>
        </w:rPr>
        <w:t>do we want</w:t>
      </w:r>
      <w:r w:rsidRPr="00DF7C7D">
        <w:rPr>
          <w:rFonts w:asciiTheme="minorHAnsi" w:hAnsiTheme="minorHAnsi" w:cstheme="minorHAnsi"/>
          <w:b/>
          <w:bCs/>
          <w:u w:val="single"/>
        </w:rPr>
        <w:t>?</w:t>
      </w:r>
      <w:r w:rsidRPr="00DF7C7D">
        <w:rPr>
          <w:rFonts w:asciiTheme="minorHAnsi" w:hAnsiTheme="minorHAnsi" w:cstheme="min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DF7C7D">
        <w:rPr>
          <w:rFonts w:asciiTheme="minorHAnsi" w:hAnsiTheme="minorHAnsi" w:cstheme="minorHAnsi"/>
          <w:b/>
          <w:bCs/>
          <w:u w:val="single"/>
        </w:rPr>
        <w:t xml:space="preserve">So </w:t>
      </w:r>
      <w:r w:rsidRPr="00DF7C7D">
        <w:rPr>
          <w:rFonts w:asciiTheme="minorHAnsi" w:hAnsiTheme="minorHAnsi" w:cstheme="minorHAnsi"/>
          <w:b/>
          <w:bCs/>
          <w:highlight w:val="green"/>
          <w:u w:val="single"/>
        </w:rPr>
        <w:t>let’s make more of those.</w:t>
      </w:r>
      <w:r w:rsidRPr="00DF7C7D">
        <w:rPr>
          <w:rFonts w:asciiTheme="minorHAnsi" w:hAnsiTheme="minorHAnsi" w:cstheme="minorHAnsi"/>
          <w:b/>
          <w:bCs/>
          <w:u w:val="single"/>
        </w:rPr>
        <w:t xml:space="preserve"> I think that’s going to be the more practical and realistic answer to solving the problem</w:t>
      </w:r>
      <w:r w:rsidRPr="00DF7C7D">
        <w:rPr>
          <w:rFonts w:asciiTheme="minorHAnsi" w:hAnsiTheme="minorHAnsi" w:cstheme="minorHAnsi"/>
          <w:sz w:val="14"/>
        </w:rPr>
        <w:t>. And we need to lean on governments to stop export controls and to dedicate themselves to more global equity.</w:t>
      </w:r>
    </w:p>
    <w:p w14:paraId="5D2E0556" w14:textId="77777777" w:rsidR="00F5205B" w:rsidRPr="00FE51A3" w:rsidRDefault="00F5205B" w:rsidP="00F5205B">
      <w:pPr>
        <w:pStyle w:val="Heading4"/>
        <w:rPr>
          <w:rFonts w:asciiTheme="majorHAnsi" w:hAnsiTheme="majorHAnsi" w:cstheme="majorHAnsi"/>
        </w:rPr>
      </w:pPr>
      <w:r w:rsidRPr="00FE51A3">
        <w:rPr>
          <w:rFonts w:asciiTheme="majorHAnsi" w:hAnsiTheme="majorHAnsi" w:cstheme="majorHAnsi"/>
        </w:rPr>
        <w:t xml:space="preserve">Unilateral US action is necessary to </w:t>
      </w:r>
      <w:r w:rsidRPr="00FE51A3">
        <w:rPr>
          <w:rFonts w:asciiTheme="majorHAnsi" w:hAnsiTheme="majorHAnsi" w:cstheme="majorHAnsi"/>
          <w:u w:val="single"/>
        </w:rPr>
        <w:t>combat</w:t>
      </w:r>
      <w:r w:rsidRPr="00FE51A3">
        <w:rPr>
          <w:rFonts w:asciiTheme="majorHAnsi" w:hAnsiTheme="majorHAnsi" w:cstheme="majorHAnsi"/>
        </w:rPr>
        <w:t xml:space="preserve"> Chinese and Russian vaccine diplomacy – they’re establishing </w:t>
      </w:r>
      <w:r w:rsidRPr="00FE51A3">
        <w:rPr>
          <w:rFonts w:asciiTheme="majorHAnsi" w:hAnsiTheme="majorHAnsi" w:cstheme="majorHAnsi"/>
          <w:u w:val="single"/>
        </w:rPr>
        <w:t>spheres of influence</w:t>
      </w:r>
      <w:r w:rsidRPr="00FE51A3">
        <w:rPr>
          <w:rFonts w:asciiTheme="majorHAnsi" w:hAnsiTheme="majorHAnsi" w:cstheme="majorHAnsi"/>
        </w:rPr>
        <w:t xml:space="preserve"> because of few vaccines in developing countries – collapses the LIO.</w:t>
      </w:r>
    </w:p>
    <w:p w14:paraId="498F9F77" w14:textId="77777777" w:rsidR="00F5205B" w:rsidRPr="00FE51A3" w:rsidRDefault="00F5205B" w:rsidP="00F5205B">
      <w:pPr>
        <w:rPr>
          <w:rFonts w:asciiTheme="majorHAnsi" w:hAnsiTheme="majorHAnsi" w:cstheme="majorHAnsi"/>
        </w:rPr>
      </w:pPr>
      <w:r w:rsidRPr="00FE51A3">
        <w:rPr>
          <w:rStyle w:val="Style13ptBold"/>
          <w:rFonts w:asciiTheme="majorHAnsi" w:hAnsiTheme="majorHAnsi" w:cstheme="majorHAnsi"/>
        </w:rPr>
        <w:t>Carman and</w:t>
      </w:r>
      <w:r w:rsidRPr="00FE51A3">
        <w:rPr>
          <w:rFonts w:asciiTheme="majorHAnsi" w:hAnsiTheme="majorHAnsi" w:cstheme="majorHAnsi"/>
        </w:rPr>
        <w:t xml:space="preserve"> </w:t>
      </w:r>
      <w:r w:rsidRPr="00FE51A3">
        <w:rPr>
          <w:rStyle w:val="Style13ptBold"/>
          <w:rFonts w:asciiTheme="majorHAnsi" w:hAnsiTheme="majorHAnsi" w:cstheme="majorHAnsi"/>
        </w:rPr>
        <w:t>Carl 21</w:t>
      </w:r>
      <w:r w:rsidRPr="00FE51A3">
        <w:rPr>
          <w:rFonts w:asciiTheme="majorHAnsi" w:hAnsiTheme="majorHAnsi" w:cstheme="majorHAnsi"/>
        </w:rPr>
        <w:t xml:space="preserve">. [(Ezequiel Carman is an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Joseph Carl is a graduate of Liberty University, where he studied international relations and strategic international studies. He has worked for the U.S. Department of State and the Heritage Foundation) “A U.S. vaccine diplomacy strategy for Latin America and the Caribbean,” The Global Americans, June 15, 2021. </w:t>
      </w:r>
      <w:hyperlink r:id="rId9" w:history="1">
        <w:r w:rsidRPr="00FE51A3">
          <w:rPr>
            <w:rStyle w:val="Hyperlink"/>
            <w:rFonts w:asciiTheme="majorHAnsi" w:hAnsiTheme="majorHAnsi" w:cstheme="majorHAnsi"/>
          </w:rPr>
          <w:t>https://theglobalamericans.org/2021/06/a-u-s-vaccine-diplomacy-strategy-for-latin-america-and-the-caribbean/</w:t>
        </w:r>
      </w:hyperlink>
      <w:r w:rsidRPr="00FE51A3">
        <w:rPr>
          <w:rFonts w:asciiTheme="majorHAnsi" w:hAnsiTheme="majorHAnsi" w:cstheme="majorHAnsi"/>
        </w:rPr>
        <w:t>] TDI</w:t>
      </w:r>
    </w:p>
    <w:p w14:paraId="25E56F4D" w14:textId="6DEB92FE" w:rsidR="00F5205B" w:rsidRDefault="00F5205B" w:rsidP="00F5205B">
      <w:pPr>
        <w:rPr>
          <w:rFonts w:asciiTheme="majorHAnsi" w:hAnsiTheme="majorHAnsi" w:cstheme="majorHAnsi"/>
          <w:u w:val="single"/>
        </w:rPr>
      </w:pPr>
      <w:r w:rsidRPr="00FE51A3">
        <w:rPr>
          <w:rFonts w:asciiTheme="majorHAnsi" w:hAnsiTheme="majorHAnsi" w:cstheme="majorHAnsi"/>
          <w:sz w:val="14"/>
        </w:rPr>
        <w:t xml:space="preserve">Once again, </w:t>
      </w:r>
      <w:r w:rsidRPr="00FE51A3">
        <w:rPr>
          <w:rFonts w:asciiTheme="majorHAnsi" w:hAnsiTheme="majorHAnsi" w:cstheme="majorHAnsi"/>
          <w:u w:val="single"/>
        </w:rPr>
        <w:t xml:space="preserve">history seems to be repeating itself. </w:t>
      </w:r>
      <w:r w:rsidRPr="00F14909">
        <w:rPr>
          <w:rFonts w:asciiTheme="majorHAnsi" w:hAnsiTheme="majorHAnsi" w:cstheme="majorHAnsi"/>
          <w:highlight w:val="green"/>
          <w:u w:val="single"/>
        </w:rPr>
        <w:t>The United S</w:t>
      </w:r>
      <w:r w:rsidRPr="00FE51A3">
        <w:rPr>
          <w:rFonts w:asciiTheme="majorHAnsi" w:hAnsiTheme="majorHAnsi" w:cstheme="majorHAnsi"/>
          <w:u w:val="single"/>
        </w:rPr>
        <w:t>tates</w:t>
      </w:r>
      <w:r w:rsidRPr="00FE51A3">
        <w:rPr>
          <w:rFonts w:asciiTheme="majorHAnsi" w:hAnsiTheme="majorHAnsi" w:cstheme="majorHAnsi"/>
          <w:sz w:val="14"/>
        </w:rPr>
        <w:t xml:space="preserve">, along with the world’s other rich and mostly Western countries, continue to be </w:t>
      </w:r>
      <w:r w:rsidRPr="00F14909">
        <w:rPr>
          <w:rFonts w:asciiTheme="majorHAnsi" w:hAnsiTheme="majorHAnsi" w:cstheme="majorHAnsi"/>
          <w:highlight w:val="green"/>
          <w:u w:val="single"/>
        </w:rPr>
        <w:t xml:space="preserve">accused of </w:t>
      </w:r>
      <w:r w:rsidRPr="00F14909">
        <w:rPr>
          <w:rFonts w:asciiTheme="majorHAnsi" w:hAnsiTheme="majorHAnsi" w:cstheme="majorHAnsi"/>
          <w:b/>
          <w:bCs/>
          <w:highlight w:val="green"/>
          <w:u w:val="single"/>
        </w:rPr>
        <w:t>hoarding medical supplies</w:t>
      </w:r>
      <w:r w:rsidRPr="00FE51A3">
        <w:rPr>
          <w:rFonts w:asciiTheme="majorHAnsi" w:hAnsiTheme="majorHAnsi" w:cstheme="majorHAnsi"/>
          <w:sz w:val="14"/>
        </w:rPr>
        <w:t xml:space="preserve">, having purchased one billion surplus vaccine doses (more than is required to vaccinate their citizens). In their absence, </w:t>
      </w:r>
      <w:r w:rsidRPr="00F14909">
        <w:rPr>
          <w:rFonts w:asciiTheme="majorHAnsi" w:hAnsiTheme="majorHAnsi" w:cstheme="majorHAnsi"/>
          <w:highlight w:val="green"/>
          <w:u w:val="single"/>
        </w:rPr>
        <w:t>China—and</w:t>
      </w:r>
      <w:r w:rsidRPr="00FE51A3">
        <w:rPr>
          <w:rFonts w:asciiTheme="majorHAnsi" w:hAnsiTheme="majorHAnsi" w:cstheme="majorHAnsi"/>
          <w:sz w:val="14"/>
        </w:rPr>
        <w:t xml:space="preserve">, to a lesser extent, </w:t>
      </w:r>
      <w:r w:rsidRPr="00F14909">
        <w:rPr>
          <w:rFonts w:asciiTheme="majorHAnsi" w:hAnsiTheme="majorHAnsi" w:cstheme="majorHAnsi"/>
          <w:highlight w:val="green"/>
          <w:u w:val="single"/>
        </w:rPr>
        <w:t>Russia</w:t>
      </w:r>
      <w:r w:rsidRPr="00FE51A3">
        <w:rPr>
          <w:rFonts w:asciiTheme="majorHAnsi" w:hAnsiTheme="majorHAnsi" w:cstheme="majorHAnsi"/>
          <w:sz w:val="14"/>
        </w:rPr>
        <w:t xml:space="preserve">—have </w:t>
      </w:r>
      <w:r w:rsidRPr="00F14909">
        <w:rPr>
          <w:rFonts w:asciiTheme="majorHAnsi" w:hAnsiTheme="majorHAnsi" w:cstheme="majorHAnsi"/>
          <w:highlight w:val="green"/>
          <w:u w:val="single"/>
        </w:rPr>
        <w:t xml:space="preserve">rushed to </w:t>
      </w:r>
      <w:r w:rsidRPr="00F14909">
        <w:rPr>
          <w:rFonts w:asciiTheme="majorHAnsi" w:hAnsiTheme="majorHAnsi" w:cstheme="majorHAnsi"/>
          <w:b/>
          <w:bCs/>
          <w:highlight w:val="green"/>
          <w:u w:val="single"/>
        </w:rPr>
        <w:t>take advantage</w:t>
      </w:r>
      <w:r w:rsidRPr="00FE51A3">
        <w:rPr>
          <w:rFonts w:asciiTheme="majorHAnsi" w:hAnsiTheme="majorHAnsi" w:cstheme="majorHAnsi"/>
          <w:b/>
          <w:bCs/>
          <w:u w:val="single"/>
        </w:rPr>
        <w:t xml:space="preserve"> of the vaccine gap</w:t>
      </w:r>
      <w:r w:rsidRPr="00FE51A3">
        <w:rPr>
          <w:rFonts w:asciiTheme="majorHAnsi" w:hAnsiTheme="majorHAnsi" w:cstheme="majorHAnsi"/>
          <w:u w:val="single"/>
        </w:rPr>
        <w:t xml:space="preserve"> in the Global South, particularly in Latin America and the Caribbean. A lack of leadership from Washington in sharing vaccines</w:t>
      </w:r>
      <w:r w:rsidRPr="00FE51A3">
        <w:rPr>
          <w:rFonts w:asciiTheme="majorHAnsi" w:hAnsiTheme="majorHAnsi" w:cstheme="majorHAnsi"/>
          <w:sz w:val="14"/>
        </w:rPr>
        <w:t xml:space="preserve"> and their intellectual property (IP) earlier in the pandemic has </w:t>
      </w:r>
      <w:r w:rsidRPr="00FE51A3">
        <w:rPr>
          <w:rFonts w:asciiTheme="majorHAnsi" w:hAnsiTheme="majorHAnsi" w:cstheme="majorHAnsi"/>
          <w:u w:val="single"/>
        </w:rPr>
        <w:t xml:space="preserve">allowed its </w:t>
      </w:r>
      <w:r w:rsidRPr="00FE51A3">
        <w:rPr>
          <w:rFonts w:asciiTheme="majorHAnsi" w:hAnsiTheme="majorHAnsi" w:cstheme="majorHAnsi"/>
          <w:b/>
          <w:bCs/>
          <w:u w:val="single"/>
        </w:rPr>
        <w:t>geopolitical competitors to take advantage</w:t>
      </w:r>
      <w:r w:rsidRPr="00FE51A3">
        <w:rPr>
          <w:rFonts w:asciiTheme="majorHAnsi" w:hAnsiTheme="majorHAnsi" w:cstheme="majorHAnsi"/>
          <w:u w:val="single"/>
        </w:rPr>
        <w:t xml:space="preserve"> of Latin America’s desperate need to acquire scarce vaccines.</w:t>
      </w:r>
      <w:r w:rsidRPr="00FE51A3">
        <w:rPr>
          <w:rFonts w:asciiTheme="majorHAnsi" w:hAnsiTheme="majorHAnsi" w:cstheme="majorHAnsi"/>
          <w:sz w:val="14"/>
        </w:rPr>
        <w:t xml:space="preserve"> Although the region represents only eight percent of the global population, it has experienced nearly one-third of all COVID-19 deaths. Historical precedent demonstrates this is not the first time that Washington’s international moral standing has been damaged during a global health crisis, due to the lack of political will to share lifesaving drugs and other vital resources. However, this time around, unlike in such past episodes, there will be concrete geopolitical consequences to Washington’s inaction. In recent years, </w:t>
      </w:r>
      <w:r w:rsidRPr="00FE51A3">
        <w:rPr>
          <w:rFonts w:asciiTheme="majorHAnsi" w:hAnsiTheme="majorHAnsi" w:cstheme="majorHAnsi"/>
          <w:u w:val="single"/>
        </w:rPr>
        <w:t xml:space="preserve">the </w:t>
      </w:r>
      <w:r w:rsidRPr="00F14909">
        <w:rPr>
          <w:rFonts w:asciiTheme="majorHAnsi" w:hAnsiTheme="majorHAnsi" w:cstheme="majorHAnsi"/>
          <w:highlight w:val="green"/>
          <w:u w:val="single"/>
        </w:rPr>
        <w:t xml:space="preserve">U.S. has </w:t>
      </w:r>
      <w:r w:rsidRPr="00F14909">
        <w:rPr>
          <w:rFonts w:asciiTheme="majorHAnsi" w:hAnsiTheme="majorHAnsi" w:cstheme="majorHAnsi"/>
          <w:b/>
          <w:bCs/>
          <w:highlight w:val="green"/>
          <w:u w:val="single"/>
        </w:rPr>
        <w:t>lost significant political and economic influence</w:t>
      </w:r>
      <w:r w:rsidRPr="00F14909">
        <w:rPr>
          <w:rFonts w:asciiTheme="majorHAnsi" w:hAnsiTheme="majorHAnsi" w:cstheme="majorHAnsi"/>
          <w:highlight w:val="green"/>
          <w:u w:val="single"/>
        </w:rPr>
        <w:t xml:space="preserve"> among its southern neighbors; </w:t>
      </w:r>
      <w:r w:rsidRPr="00F14909">
        <w:rPr>
          <w:rFonts w:asciiTheme="majorHAnsi" w:hAnsiTheme="majorHAnsi" w:cstheme="majorHAnsi"/>
          <w:u w:val="single"/>
        </w:rPr>
        <w:t>without</w:t>
      </w:r>
      <w:r w:rsidRPr="00FE51A3">
        <w:rPr>
          <w:rFonts w:asciiTheme="majorHAnsi" w:hAnsiTheme="majorHAnsi" w:cstheme="majorHAnsi"/>
          <w:u w:val="single"/>
        </w:rPr>
        <w:t xml:space="preserve"> swift remedial action, </w:t>
      </w:r>
      <w:r w:rsidRPr="00F14909">
        <w:rPr>
          <w:rFonts w:asciiTheme="majorHAnsi" w:hAnsiTheme="majorHAnsi" w:cstheme="majorHAnsi"/>
          <w:u w:val="single"/>
        </w:rPr>
        <w:t xml:space="preserve">its </w:t>
      </w:r>
      <w:r w:rsidRPr="00F14909">
        <w:rPr>
          <w:rFonts w:asciiTheme="majorHAnsi" w:hAnsiTheme="majorHAnsi" w:cstheme="majorHAnsi"/>
          <w:b/>
          <w:bCs/>
          <w:highlight w:val="green"/>
          <w:u w:val="single"/>
        </w:rPr>
        <w:t>geopolitical rivals</w:t>
      </w:r>
      <w:r w:rsidRPr="00FE51A3">
        <w:rPr>
          <w:rFonts w:asciiTheme="majorHAnsi" w:hAnsiTheme="majorHAnsi" w:cstheme="majorHAnsi"/>
          <w:b/>
          <w:bCs/>
          <w:u w:val="single"/>
        </w:rPr>
        <w:t xml:space="preserve"> may </w:t>
      </w:r>
      <w:r w:rsidRPr="00F14909">
        <w:rPr>
          <w:rFonts w:asciiTheme="majorHAnsi" w:hAnsiTheme="majorHAnsi" w:cstheme="majorHAnsi"/>
          <w:b/>
          <w:bCs/>
          <w:highlight w:val="green"/>
          <w:u w:val="single"/>
        </w:rPr>
        <w:t>cement such losses through their campaigns of vaccine diplomacy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To rebuild its influence in the region, </w:t>
      </w:r>
      <w:r w:rsidRPr="00FE51A3">
        <w:rPr>
          <w:rFonts w:asciiTheme="majorHAnsi" w:hAnsiTheme="majorHAnsi" w:cstheme="majorHAnsi"/>
          <w:u w:val="single"/>
        </w:rPr>
        <w:t xml:space="preserve">Washington will need to muster the political will to increase Latin America and the Caribbean’s access to vaccines and develop a sound </w:t>
      </w:r>
      <w:r w:rsidRPr="00FE51A3">
        <w:rPr>
          <w:rFonts w:asciiTheme="majorHAnsi" w:hAnsiTheme="majorHAnsi" w:cstheme="majorHAnsi"/>
          <w:b/>
          <w:bCs/>
          <w:u w:val="single"/>
        </w:rPr>
        <w:t>strategy for its own vaccine diplomacy</w:t>
      </w:r>
      <w:r w:rsidRPr="00FE51A3">
        <w:rPr>
          <w:rFonts w:asciiTheme="majorHAnsi" w:hAnsiTheme="majorHAnsi" w:cstheme="majorHAnsi"/>
          <w:u w:val="single"/>
        </w:rPr>
        <w:t>.</w:t>
      </w:r>
      <w:r w:rsidRPr="00FE51A3">
        <w:rPr>
          <w:rFonts w:asciiTheme="majorHAnsi" w:hAnsiTheme="majorHAnsi" w:cstheme="majorHAnsi"/>
          <w:sz w:val="14"/>
        </w:rPr>
        <w:t xml:space="preserve"> Already, some </w:t>
      </w:r>
      <w:r w:rsidRPr="00FE51A3">
        <w:rPr>
          <w:rFonts w:asciiTheme="majorHAnsi" w:hAnsiTheme="majorHAnsi" w:cstheme="majorHAnsi"/>
          <w:u w:val="single"/>
        </w:rPr>
        <w:t xml:space="preserve">countries in the region have been sufficiently strong-armed by other global powers, the implications of which could be </w:t>
      </w:r>
      <w:r w:rsidRPr="00FE51A3">
        <w:rPr>
          <w:rFonts w:asciiTheme="majorHAnsi" w:hAnsiTheme="majorHAnsi" w:cstheme="majorHAnsi"/>
          <w:b/>
          <w:bCs/>
          <w:u w:val="single"/>
        </w:rPr>
        <w:t>damaging for U.S. interests</w:t>
      </w:r>
      <w:r w:rsidRPr="00FE51A3">
        <w:rPr>
          <w:rFonts w:asciiTheme="majorHAnsi" w:hAnsiTheme="majorHAnsi" w:cstheme="majorHAnsi"/>
          <w:u w:val="single"/>
        </w:rPr>
        <w:t>.</w:t>
      </w:r>
      <w:r w:rsidRPr="00FE51A3">
        <w:rPr>
          <w:rFonts w:asciiTheme="majorHAnsi" w:hAnsiTheme="majorHAnsi" w:cstheme="majorHAnsi"/>
          <w:sz w:val="14"/>
        </w:rPr>
        <w:t xml:space="preserve"> As the world transitions into the next stage of the pandemic, those nations that continue to be most ravaged by COVID-19 will likely continue to remember which countries provided them with aid and succor in their time of need. History repeats itself 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 By the late 1980s, once antiretroviral therapies (ARV) were approved by the U.S. Food and Drug Administration (FDA), AIDS deaths in the U.S. began to decline immediately. </w:t>
      </w:r>
      <w:r w:rsidRPr="00FE51A3">
        <w:rPr>
          <w:rFonts w:asciiTheme="majorHAnsi" w:hAnsiTheme="majorHAnsi" w:cstheme="majorHAnsi"/>
          <w:sz w:val="14"/>
        </w:rPr>
        <w:lastRenderedPageBreak/>
        <w:t xml:space="preserve">Nevertheless, high levels of AIDS-related deaths in Africa continued for another decade. Africa’s enduring fight against AIDS was largely due to the cost of ARVs, which, at the time, were priced at USD $10,000 per person annually—completely out of reach for most developing countries. 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 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 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 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 However, unlike the unipolarity that characterized the 1990s and early 2000s, the U.S. is no longer the only global superpower, and the humanitarian decisions it makes now—during a new global health crisis—have the potential to be hugely consequential for the country’s influence and image. Similar to its trajectory at the height of the AIDS crisis, Washington only recently voiced its desire to back the WTO patent waiver proposal, having come under tremendous international pressure. Granted, the U.S. backed a patent waiver for COVID-19 vaccines much faster than it did for ARVs in the 1980s. However, having been presented with a rare opportunity to make amends for past moral missteps—by eliminating vaccine IP protections to ensure that affordable, generic versions of COVID-19 vaccines could be manufactured en masse around the world—the U.S. once again hesitated, limiting opportunities for developing nations to recover from the pandemic and again amplifying criticisms of the United States. 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 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 Political leaders and activists continue to call on the West to support the waiving of IP protections, noting that current projections anticipate that wealthy countries will be able to immunize their entire populations by the end of 2021, while developing countries will only see the same results in the next three to four years.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 </w:t>
      </w:r>
      <w:r w:rsidRPr="00FE51A3">
        <w:rPr>
          <w:rFonts w:asciiTheme="majorHAnsi" w:hAnsiTheme="majorHAnsi" w:cstheme="majorHAnsi"/>
          <w:u w:val="single"/>
        </w:rPr>
        <w:t xml:space="preserve">Washington’s initial unwillingness to </w:t>
      </w:r>
      <w:r w:rsidRPr="00FE51A3">
        <w:rPr>
          <w:rFonts w:asciiTheme="majorHAnsi" w:hAnsiTheme="majorHAnsi" w:cstheme="majorHAnsi"/>
          <w:b/>
          <w:bCs/>
          <w:u w:val="single"/>
        </w:rPr>
        <w:t>cross the pharmaceutical industry</w:t>
      </w:r>
      <w:r w:rsidRPr="00FE51A3">
        <w:rPr>
          <w:rFonts w:asciiTheme="majorHAnsi" w:hAnsiTheme="majorHAnsi" w:cstheme="majorHAnsi"/>
          <w:u w:val="single"/>
        </w:rPr>
        <w:t xml:space="preserve"> has undeniably damaged the moral standing of the United States.</w:t>
      </w:r>
      <w:r w:rsidRPr="00FE51A3">
        <w:rPr>
          <w:rFonts w:asciiTheme="majorHAnsi" w:hAnsiTheme="majorHAnsi" w:cstheme="majorHAnsi"/>
          <w:sz w:val="14"/>
        </w:rPr>
        <w:t xml:space="preserve"> Moreover, </w:t>
      </w:r>
      <w:r w:rsidRPr="00FE51A3">
        <w:rPr>
          <w:rFonts w:asciiTheme="majorHAnsi" w:hAnsiTheme="majorHAnsi" w:cstheme="majorHAnsi"/>
          <w:u w:val="single"/>
        </w:rPr>
        <w:t xml:space="preserve">this </w:t>
      </w:r>
      <w:r w:rsidRPr="00F14909">
        <w:rPr>
          <w:rFonts w:asciiTheme="majorHAnsi" w:hAnsiTheme="majorHAnsi" w:cstheme="majorHAnsi"/>
          <w:highlight w:val="green"/>
          <w:u w:val="single"/>
        </w:rPr>
        <w:t>decision</w:t>
      </w:r>
      <w:r w:rsidRPr="00FE51A3">
        <w:rPr>
          <w:rFonts w:asciiTheme="majorHAnsi" w:hAnsiTheme="majorHAnsi" w:cstheme="majorHAnsi"/>
          <w:u w:val="single"/>
        </w:rPr>
        <w:t xml:space="preserve"> also </w:t>
      </w:r>
      <w:r w:rsidRPr="00F14909">
        <w:rPr>
          <w:rFonts w:asciiTheme="majorHAnsi" w:hAnsiTheme="majorHAnsi" w:cstheme="majorHAnsi"/>
          <w:highlight w:val="green"/>
          <w:u w:val="single"/>
        </w:rPr>
        <w:t xml:space="preserve">created a humanitarian void eagerly </w:t>
      </w:r>
      <w:r w:rsidRPr="00F14909">
        <w:rPr>
          <w:rFonts w:asciiTheme="majorHAnsi" w:hAnsiTheme="majorHAnsi" w:cstheme="majorHAnsi"/>
          <w:b/>
          <w:bCs/>
          <w:highlight w:val="green"/>
          <w:u w:val="single"/>
        </w:rPr>
        <w:t>filled by Beijing and Mosco</w:t>
      </w:r>
      <w:r w:rsidRPr="00FE51A3">
        <w:rPr>
          <w:rFonts w:asciiTheme="majorHAnsi" w:hAnsiTheme="majorHAnsi" w:cstheme="majorHAnsi"/>
          <w:b/>
          <w:bCs/>
          <w:u w:val="single"/>
        </w:rPr>
        <w:t>w</w:t>
      </w:r>
      <w:r w:rsidRPr="00FE51A3">
        <w:rPr>
          <w:rFonts w:asciiTheme="majorHAnsi" w:hAnsiTheme="majorHAnsi" w:cstheme="majorHAnsi"/>
          <w:sz w:val="14"/>
        </w:rPr>
        <w:t xml:space="preserve">, as they actively seek to position themselves as the benefactors of the most COVID-19-stricken region of the world: Latin America and the Caribbean. To date, </w:t>
      </w:r>
      <w:r w:rsidRPr="00FE51A3">
        <w:rPr>
          <w:rFonts w:asciiTheme="majorHAnsi" w:hAnsiTheme="majorHAnsi" w:cstheme="majorHAnsi"/>
          <w:u w:val="single"/>
        </w:rPr>
        <w:t xml:space="preserve">Russian and Chinese vaccine diplomacy have already led to economic, diplomatic, and political losses being felt by Washington; this trend, if </w:t>
      </w:r>
      <w:r w:rsidRPr="00FE51A3">
        <w:rPr>
          <w:rFonts w:asciiTheme="majorHAnsi" w:hAnsiTheme="majorHAnsi" w:cstheme="majorHAnsi"/>
          <w:b/>
          <w:bCs/>
          <w:u w:val="single"/>
        </w:rPr>
        <w:t>allowed to continue</w:t>
      </w:r>
      <w:r w:rsidRPr="00FE51A3">
        <w:rPr>
          <w:rFonts w:asciiTheme="majorHAnsi" w:hAnsiTheme="majorHAnsi" w:cstheme="majorHAnsi"/>
          <w:u w:val="single"/>
        </w:rPr>
        <w:t xml:space="preserve">, will only further </w:t>
      </w:r>
      <w:r w:rsidRPr="00FE51A3">
        <w:rPr>
          <w:rFonts w:asciiTheme="majorHAnsi" w:hAnsiTheme="majorHAnsi" w:cstheme="majorHAnsi"/>
          <w:b/>
          <w:bCs/>
          <w:u w:val="single"/>
        </w:rPr>
        <w:t xml:space="preserve">limit U.S. regional influence </w:t>
      </w:r>
      <w:r w:rsidRPr="00FE51A3">
        <w:rPr>
          <w:rFonts w:asciiTheme="majorHAnsi" w:hAnsiTheme="majorHAnsi" w:cstheme="majorHAnsi"/>
          <w:u w:val="single"/>
        </w:rPr>
        <w:t>with its neighbors</w:t>
      </w:r>
      <w:r w:rsidRPr="00FE51A3">
        <w:rPr>
          <w:rFonts w:asciiTheme="majorHAnsi" w:hAnsiTheme="majorHAnsi" w:cstheme="majorHAnsi"/>
          <w:sz w:val="14"/>
        </w:rPr>
        <w:t xml:space="preserve"> to the south. A lack of strategy and political will </w:t>
      </w:r>
      <w:r w:rsidRPr="00F14909">
        <w:rPr>
          <w:rFonts w:asciiTheme="majorHAnsi" w:hAnsiTheme="majorHAnsi" w:cstheme="majorHAnsi"/>
          <w:u w:val="single"/>
        </w:rPr>
        <w:t xml:space="preserve">In the absence of an </w:t>
      </w:r>
      <w:r w:rsidRPr="00F14909">
        <w:rPr>
          <w:rFonts w:asciiTheme="majorHAnsi" w:hAnsiTheme="majorHAnsi" w:cstheme="majorHAnsi"/>
          <w:b/>
          <w:bCs/>
          <w:u w:val="single"/>
        </w:rPr>
        <w:t>effective vaccine diplomacy strategy</w:t>
      </w:r>
      <w:r w:rsidRPr="00FE51A3">
        <w:rPr>
          <w:rFonts w:asciiTheme="majorHAnsi" w:hAnsiTheme="majorHAnsi" w:cstheme="majorHAnsi"/>
          <w:u w:val="single"/>
        </w:rPr>
        <w:t xml:space="preserve"> from Washington, and with the perpetuation of its current nationalistic vaccine policy, some of the </w:t>
      </w:r>
      <w:r w:rsidRPr="00F14909">
        <w:rPr>
          <w:rFonts w:asciiTheme="majorHAnsi" w:hAnsiTheme="majorHAnsi" w:cstheme="majorHAnsi"/>
          <w:b/>
          <w:bCs/>
          <w:u w:val="single"/>
        </w:rPr>
        <w:t>pharmaceutical companies</w:t>
      </w:r>
      <w:r w:rsidRPr="00FE51A3">
        <w:rPr>
          <w:rFonts w:asciiTheme="majorHAnsi" w:hAnsiTheme="majorHAnsi" w:cstheme="majorHAnsi"/>
          <w:u w:val="single"/>
        </w:rPr>
        <w:t xml:space="preserve"> that the U.S. so readily protects have </w:t>
      </w:r>
      <w:r w:rsidRPr="00F14909">
        <w:rPr>
          <w:rFonts w:asciiTheme="majorHAnsi" w:hAnsiTheme="majorHAnsi" w:cstheme="majorHAnsi"/>
          <w:b/>
          <w:bCs/>
          <w:u w:val="single"/>
        </w:rPr>
        <w:t>pushed countries</w:t>
      </w:r>
      <w:r w:rsidRPr="00FE51A3">
        <w:rPr>
          <w:rFonts w:asciiTheme="majorHAnsi" w:hAnsiTheme="majorHAnsi" w:cstheme="majorHAnsi"/>
          <w:u w:val="single"/>
        </w:rPr>
        <w:t xml:space="preserve"> throughout Latin America and the </w:t>
      </w:r>
      <w:r w:rsidRPr="00F14909">
        <w:rPr>
          <w:rFonts w:asciiTheme="majorHAnsi" w:hAnsiTheme="majorHAnsi" w:cstheme="majorHAnsi"/>
          <w:u w:val="single"/>
        </w:rPr>
        <w:t>Caribbean</w:t>
      </w:r>
      <w:r w:rsidRPr="00FE51A3">
        <w:rPr>
          <w:rFonts w:asciiTheme="majorHAnsi" w:hAnsiTheme="majorHAnsi" w:cstheme="majorHAnsi"/>
          <w:u w:val="single"/>
        </w:rPr>
        <w:t xml:space="preserve"> </w:t>
      </w:r>
      <w:r w:rsidRPr="00FE51A3">
        <w:rPr>
          <w:rFonts w:asciiTheme="majorHAnsi" w:hAnsiTheme="majorHAnsi" w:cstheme="majorHAnsi"/>
          <w:b/>
          <w:bCs/>
          <w:u w:val="single"/>
        </w:rPr>
        <w:t>into the waiting arms of Beijing and Moscow</w:t>
      </w:r>
      <w:r w:rsidRPr="00FE51A3">
        <w:rPr>
          <w:rFonts w:asciiTheme="majorHAnsi" w:hAnsiTheme="majorHAnsi" w:cstheme="majorHAnsi"/>
          <w:u w:val="single"/>
        </w:rPr>
        <w:t>.</w:t>
      </w:r>
      <w:r w:rsidRPr="00FE51A3">
        <w:rPr>
          <w:rFonts w:asciiTheme="majorHAnsi" w:hAnsiTheme="majorHAnsi" w:cstheme="majorHAnsi"/>
          <w:sz w:val="14"/>
        </w:rPr>
        <w:t xml:space="preserve"> While some Latin American countries have received a few vaccines from Western companies, most nations in the region continue to struggle to obtain doses. Pfizer, a U.S. pharmaceutical company, was accused of bullying Latin American countries during vaccine procurement negotiations, using its own leverage to attempt to force desperate nations to offer sovereign assets—such as their embassies—as collateral. Pfizer’s efforts resulted in a lost deal with Argentina, which has continued to grow increasingly closer to China. While the U.S. possesses a surplus of COVID-19 vaccines, it has failed to develop an effective, far-reaching donation strategy. Only recently did the Biden administration announce its plans to ship 80 million vaccines—a small portion of its surplus supply—abroad. Of the initial 25 million doses destined to be distributed internationally, 19 million will be donated to the largely mismanaged UN-backed COVAX program, with only six million of these COVAX doses designated for Latin America and the Caribbean. In comparison, China alone has donated or sold over 165 million vaccines to Latin America, with countries like Chile and Uruguay having vaccinated 80 and 63 percent of their populations, respectively, with Chinese vaccines. 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w:t>
      </w:r>
      <w:r w:rsidRPr="00FE51A3">
        <w:rPr>
          <w:rFonts w:asciiTheme="majorHAnsi" w:hAnsiTheme="majorHAnsi" w:cstheme="majorHAnsi"/>
          <w:sz w:val="14"/>
        </w:rPr>
        <w:lastRenderedPageBreak/>
        <w:t xml:space="preserve">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 By contrast, some Latin American </w:t>
      </w:r>
      <w:r w:rsidRPr="00F14909">
        <w:rPr>
          <w:rFonts w:asciiTheme="majorHAnsi" w:hAnsiTheme="majorHAnsi" w:cstheme="majorHAnsi"/>
          <w:highlight w:val="green"/>
          <w:u w:val="single"/>
        </w:rPr>
        <w:t>officials</w:t>
      </w:r>
      <w:r w:rsidRPr="00FE51A3">
        <w:rPr>
          <w:rFonts w:asciiTheme="majorHAnsi" w:hAnsiTheme="majorHAnsi" w:cstheme="majorHAnsi"/>
          <w:sz w:val="14"/>
        </w:rPr>
        <w:t xml:space="preserve"> have </w:t>
      </w:r>
      <w:r w:rsidRPr="00F14909">
        <w:rPr>
          <w:rFonts w:asciiTheme="majorHAnsi" w:hAnsiTheme="majorHAnsi" w:cstheme="majorHAnsi"/>
          <w:highlight w:val="green"/>
          <w:u w:val="single"/>
        </w:rPr>
        <w:t xml:space="preserve">described </w:t>
      </w:r>
      <w:r w:rsidRPr="00F14909">
        <w:rPr>
          <w:rFonts w:asciiTheme="majorHAnsi" w:hAnsiTheme="majorHAnsi" w:cstheme="majorHAnsi"/>
          <w:b/>
          <w:bCs/>
          <w:highlight w:val="green"/>
          <w:u w:val="single"/>
        </w:rPr>
        <w:t xml:space="preserve">easier negotiations, cheaper prices, </w:t>
      </w:r>
      <w:r w:rsidRPr="00F14909">
        <w:rPr>
          <w:rFonts w:asciiTheme="majorHAnsi" w:hAnsiTheme="majorHAnsi" w:cstheme="majorHAnsi"/>
          <w:highlight w:val="green"/>
          <w:u w:val="single"/>
        </w:rPr>
        <w:t xml:space="preserve">and overall better terms </w:t>
      </w:r>
      <w:r w:rsidRPr="00F14909">
        <w:rPr>
          <w:rFonts w:asciiTheme="majorHAnsi" w:hAnsiTheme="majorHAnsi" w:cstheme="majorHAnsi"/>
          <w:u w:val="single"/>
        </w:rPr>
        <w:t>in</w:t>
      </w:r>
      <w:r w:rsidRPr="00FE51A3">
        <w:rPr>
          <w:rFonts w:asciiTheme="majorHAnsi" w:hAnsiTheme="majorHAnsi" w:cstheme="majorHAnsi"/>
          <w:u w:val="single"/>
        </w:rPr>
        <w:t xml:space="preserve"> their successful agreements </w:t>
      </w:r>
      <w:r w:rsidRPr="00F14909">
        <w:rPr>
          <w:rFonts w:asciiTheme="majorHAnsi" w:hAnsiTheme="majorHAnsi" w:cstheme="majorHAnsi"/>
          <w:highlight w:val="green"/>
          <w:u w:val="single"/>
        </w:rPr>
        <w:t>with Russia and Chin</w:t>
      </w:r>
      <w:r w:rsidRPr="00FE51A3">
        <w:rPr>
          <w:rFonts w:asciiTheme="majorHAnsi" w:hAnsiTheme="majorHAnsi" w:cstheme="majorHAnsi"/>
          <w:u w:val="single"/>
        </w:rPr>
        <w:t>a.</w:t>
      </w:r>
      <w:r w:rsidRPr="00FE51A3">
        <w:rPr>
          <w:rFonts w:asciiTheme="majorHAnsi" w:hAnsiTheme="majorHAnsi" w:cstheme="majorHAnsi"/>
          <w:sz w:val="14"/>
        </w:rPr>
        <w:t xml:space="preserve"> Last year, for example, Beijing offered a USD $1 billion loan to Latin American nations to help finance their purchasing of Chinese-made vaccines—an offer that was well-received by recipient countries. </w:t>
      </w:r>
      <w:r w:rsidRPr="00FE51A3">
        <w:rPr>
          <w:rFonts w:asciiTheme="majorHAnsi" w:hAnsiTheme="majorHAnsi" w:cstheme="majorHAnsi"/>
          <w:u w:val="single"/>
        </w:rPr>
        <w:t xml:space="preserve">Due to a </w:t>
      </w:r>
      <w:r w:rsidRPr="00FE51A3">
        <w:rPr>
          <w:rFonts w:asciiTheme="majorHAnsi" w:hAnsiTheme="majorHAnsi" w:cstheme="majorHAnsi"/>
          <w:b/>
          <w:bCs/>
          <w:u w:val="single"/>
        </w:rPr>
        <w:t>lack of vaccine support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and assurance from Washington, </w:t>
      </w:r>
      <w:r w:rsidRPr="00FE51A3">
        <w:rPr>
          <w:rFonts w:asciiTheme="majorHAnsi" w:hAnsiTheme="majorHAnsi" w:cstheme="majorHAnsi"/>
          <w:u w:val="single"/>
        </w:rPr>
        <w:t xml:space="preserve">countries are growing closer to Beijing and Moscow, succumbing to </w:t>
      </w:r>
      <w:r w:rsidRPr="00FE51A3">
        <w:rPr>
          <w:rFonts w:asciiTheme="majorHAnsi" w:hAnsiTheme="majorHAnsi" w:cstheme="majorHAnsi"/>
          <w:b/>
          <w:bCs/>
          <w:u w:val="single"/>
        </w:rPr>
        <w:t xml:space="preserve">rival geopolitical powers </w:t>
      </w:r>
      <w:r w:rsidRPr="00FE51A3">
        <w:rPr>
          <w:rFonts w:asciiTheme="majorHAnsi" w:hAnsiTheme="majorHAnsi" w:cstheme="majorHAnsi"/>
          <w:u w:val="single"/>
        </w:rPr>
        <w:t>that do not align with the diplomatic and economic interests of the United States.</w:t>
      </w:r>
    </w:p>
    <w:p w14:paraId="0173190E" w14:textId="5450F395" w:rsidR="00F5205B" w:rsidRPr="00FE51A3" w:rsidRDefault="00F5205B" w:rsidP="00F5205B">
      <w:pPr>
        <w:pStyle w:val="Heading4"/>
      </w:pPr>
      <w:r>
        <w:t>Heg is good – that’s the aff</w:t>
      </w:r>
    </w:p>
    <w:p w14:paraId="2AC831DF" w14:textId="409D6D07" w:rsidR="00F5205B" w:rsidRDefault="00F5205B" w:rsidP="00F5205B">
      <w:pPr>
        <w:pStyle w:val="Heading3"/>
      </w:pPr>
      <w:r>
        <w:lastRenderedPageBreak/>
        <w:t>4</w:t>
      </w:r>
    </w:p>
    <w:p w14:paraId="14852488" w14:textId="77777777" w:rsidR="00D220BB" w:rsidRDefault="00D220BB" w:rsidP="00D220BB">
      <w:pPr>
        <w:rPr>
          <w:rFonts w:asciiTheme="minorHAnsi" w:hAnsiTheme="minorHAnsi" w:cstheme="minorHAnsi"/>
          <w:sz w:val="14"/>
        </w:rPr>
      </w:pPr>
    </w:p>
    <w:p w14:paraId="52D73013" w14:textId="77777777" w:rsidR="00D220BB" w:rsidRPr="00005719" w:rsidRDefault="00D220BB" w:rsidP="00D220BB">
      <w:pPr>
        <w:pStyle w:val="Heading4"/>
        <w:rPr>
          <w:rFonts w:cs="Calibri"/>
        </w:rPr>
      </w:pPr>
      <w:r w:rsidRPr="00005719">
        <w:rPr>
          <w:rFonts w:cs="Calibri"/>
        </w:rPr>
        <w:t>Biotech industry strong now</w:t>
      </w:r>
      <w:r>
        <w:rPr>
          <w:rFonts w:cs="Calibri"/>
        </w:rPr>
        <w:t xml:space="preserve"> – new innovation and R&amp;D coming</w:t>
      </w:r>
    </w:p>
    <w:p w14:paraId="245C2B5C" w14:textId="77777777" w:rsidR="00D220BB" w:rsidRPr="00005719" w:rsidRDefault="00D220BB" w:rsidP="00D220BB">
      <w:r w:rsidRPr="00005719">
        <w:rPr>
          <w:rStyle w:val="Style13ptBold"/>
        </w:rPr>
        <w:t>Cancherini et al. 4/30</w:t>
      </w:r>
      <w:r w:rsidRPr="00005719">
        <w:t xml:space="preserve"> [Laura, Engagement Manager @ McKinsey &amp; Company, Joseph Lydon, Associate Partner @ McKinsey &amp; Company, Jorge Santos Da Silva, Senior Partner at McKinsey &amp; Company, and Alexandra Zemp, Partner at McKinsey &amp; Company</w:t>
      </w:r>
      <w:r>
        <w:t>]</w:t>
      </w:r>
      <w:r w:rsidRPr="00005719">
        <w:t xml:space="preserve"> “What’s ahead for biotech: Another wave or low tide?“,  McKinsey &amp; Company, 4-30-2021, </w:t>
      </w:r>
      <w:hyperlink r:id="rId10" w:history="1">
        <w:r w:rsidRPr="00005719">
          <w:rPr>
            <w:rStyle w:val="Hyperlink"/>
          </w:rPr>
          <w:t>https://www.mckinsey.com/industries/pharmaceuticals-and-medical-products/our-insights/whats-ahead-for-biotech-another-wave-or-low-tide</w:t>
        </w:r>
      </w:hyperlink>
      <w:r w:rsidRPr="00005719">
        <w:t xml:space="preserve"> </w:t>
      </w:r>
      <w:r>
        <w:t>//ajs</w:t>
      </w:r>
      <w:r w:rsidRPr="00005719">
        <w:t xml:space="preserve">  </w:t>
      </w:r>
    </w:p>
    <w:p w14:paraId="7EF835D2" w14:textId="77777777" w:rsidR="00D220BB" w:rsidRPr="00005719" w:rsidRDefault="00D220BB" w:rsidP="00D220BB">
      <w:r w:rsidRPr="00005719">
        <w:t xml:space="preserve">As the pandemic spread across the globe in early 2020, biotech leaders were initially pessimistic, reassessing their cash position and financing constraints. When McKinsey and BioCentury interviewed representatives from 106 biotech companies in May 2020,4 half of those </w:t>
      </w:r>
      <w:r w:rsidRPr="00005719">
        <w:lastRenderedPageBreak/>
        <w:t>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1335AB7C" w14:textId="77777777" w:rsidR="00D220BB" w:rsidRPr="00005719" w:rsidRDefault="00D220BB" w:rsidP="00D220BB">
      <w:r w:rsidRPr="00005719">
        <w:t xml:space="preserve">Belying this downbeat mood, </w:t>
      </w:r>
      <w:r w:rsidRPr="003D797F">
        <w:rPr>
          <w:rStyle w:val="StyleUnderline"/>
          <w:highlight w:val="green"/>
        </w:rPr>
        <w:t>biotech</w:t>
      </w:r>
      <w:r w:rsidRPr="00005719">
        <w:rPr>
          <w:rStyle w:val="StyleUnderline"/>
        </w:rPr>
        <w:t xml:space="preserve"> has in fact had one of its best years so far. By</w:t>
      </w:r>
      <w:r w:rsidRPr="00005719">
        <w:t xml:space="preserve"> January </w:t>
      </w:r>
      <w:r w:rsidRPr="00005719">
        <w:rPr>
          <w:rStyle w:val="StyleUnderline"/>
        </w:rPr>
        <w:t xml:space="preserve">2021, </w:t>
      </w:r>
      <w:r w:rsidRPr="003D797F">
        <w:rPr>
          <w:rStyle w:val="StyleUnderline"/>
          <w:highlight w:val="green"/>
        </w:rPr>
        <w:t>venture capitalists</w:t>
      </w:r>
      <w:r w:rsidRPr="00005719">
        <w:rPr>
          <w:rStyle w:val="StyleUnderline"/>
        </w:rPr>
        <w:t xml:space="preserve"> had </w:t>
      </w:r>
      <w:r w:rsidRPr="003D797F">
        <w:rPr>
          <w:rStyle w:val="StyleUnderline"/>
          <w:highlight w:val="green"/>
        </w:rPr>
        <w:t>invested</w:t>
      </w:r>
      <w:r w:rsidRPr="00005719">
        <w:rPr>
          <w:rStyle w:val="StyleUnderline"/>
        </w:rPr>
        <w:t xml:space="preserve"> some </w:t>
      </w:r>
      <w:r w:rsidRPr="003D797F">
        <w:rPr>
          <w:rStyle w:val="StyleUnderline"/>
          <w:highlight w:val="green"/>
        </w:rPr>
        <w:t>60 percent more</w:t>
      </w:r>
      <w:r w:rsidRPr="00005719">
        <w:rPr>
          <w:rStyle w:val="StyleUnderline"/>
        </w:rPr>
        <w:t xml:space="preserve"> than</w:t>
      </w:r>
      <w:r w:rsidRPr="00005719">
        <w:t xml:space="preserve"> they had in January </w:t>
      </w:r>
      <w:r w:rsidRPr="00005719">
        <w:rPr>
          <w:rStyle w:val="StyleUnderline"/>
        </w:rPr>
        <w:t>2020</w:t>
      </w:r>
      <w:r w:rsidRPr="00005719">
        <w:t xml:space="preserve">, with more than </w:t>
      </w:r>
      <w:r w:rsidRPr="003D797F">
        <w:rPr>
          <w:rStyle w:val="StyleUnderline"/>
          <w:highlight w:val="green"/>
        </w:rPr>
        <w:t>$3 billion invested</w:t>
      </w:r>
      <w:r w:rsidRPr="003D797F">
        <w:rPr>
          <w:rStyle w:val="StyleUnderline"/>
        </w:rPr>
        <w:t xml:space="preserve"> worldwide </w:t>
      </w:r>
      <w:r w:rsidRPr="003D797F">
        <w:rPr>
          <w:rStyle w:val="StyleUnderline"/>
          <w:highlight w:val="green"/>
        </w:rPr>
        <w:t>in January 2021</w:t>
      </w:r>
      <w:r w:rsidRPr="003D797F">
        <w:rPr>
          <w:rStyle w:val="StyleUnderline"/>
        </w:rPr>
        <w:t xml:space="preserve"> alone.5 IPO</w:t>
      </w:r>
      <w:r w:rsidRPr="00005719">
        <w:rPr>
          <w:rStyle w:val="StyleUnderline"/>
        </w:rPr>
        <w:t xml:space="preserve"> activity grew strongly: there were 19 more closures than in the same period in </w:t>
      </w:r>
      <w:r w:rsidRPr="003D797F">
        <w:rPr>
          <w:rStyle w:val="StyleUnderline"/>
        </w:rPr>
        <w:t>2020, with an average of $150 million per raise, 17 percent more than in 2020</w:t>
      </w:r>
      <w:r w:rsidRPr="00005719">
        <w:t xml:space="preserve">. Other deals have also had a bumper start to 2021, with </w:t>
      </w:r>
      <w:r w:rsidRPr="00005719">
        <w:rPr>
          <w:rStyle w:val="StyleUnderline"/>
        </w:rPr>
        <w:t xml:space="preserve">the </w:t>
      </w:r>
      <w:r w:rsidRPr="003D797F">
        <w:rPr>
          <w:rStyle w:val="StyleUnderline"/>
          <w:highlight w:val="green"/>
        </w:rPr>
        <w:t>average deal size</w:t>
      </w:r>
      <w:r w:rsidRPr="00005719">
        <w:rPr>
          <w:rStyle w:val="StyleUnderline"/>
        </w:rPr>
        <w:t xml:space="preserve"> reaching more than $500 million, </w:t>
      </w:r>
      <w:r w:rsidRPr="003D797F">
        <w:rPr>
          <w:rStyle w:val="StyleUnderline"/>
          <w:highlight w:val="green"/>
        </w:rPr>
        <w:t>up</w:t>
      </w:r>
      <w:r w:rsidRPr="00005719">
        <w:rPr>
          <w:rStyle w:val="StyleUnderline"/>
        </w:rPr>
        <w:t xml:space="preserve"> by </w:t>
      </w:r>
      <w:r w:rsidRPr="003D797F">
        <w:rPr>
          <w:rStyle w:val="StyleUnderline"/>
        </w:rPr>
        <w:t xml:space="preserve">more than </w:t>
      </w:r>
      <w:r w:rsidRPr="003D797F">
        <w:rPr>
          <w:rStyle w:val="StyleUnderline"/>
          <w:highlight w:val="green"/>
        </w:rPr>
        <w:t>66 percent</w:t>
      </w:r>
      <w:r w:rsidRPr="00005719">
        <w:rPr>
          <w:rStyle w:val="StyleUnderline"/>
        </w:rPr>
        <w:t xml:space="preserve"> on the 2020 average</w:t>
      </w:r>
      <w:r w:rsidRPr="00005719">
        <w:t xml:space="preserve"> (Exhibit 3).6</w:t>
      </w:r>
    </w:p>
    <w:p w14:paraId="0D0060A2" w14:textId="77777777" w:rsidR="00D220BB" w:rsidRPr="00005719" w:rsidRDefault="00D220BB" w:rsidP="00D220BB">
      <w:r w:rsidRPr="00005719">
        <w:t>What about SPACs?</w:t>
      </w:r>
    </w:p>
    <w:p w14:paraId="6287DD3F" w14:textId="77777777" w:rsidR="00D220BB" w:rsidRPr="00005719" w:rsidRDefault="00D220BB" w:rsidP="00D220BB">
      <w:r w:rsidRPr="00005719">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113FB526" w14:textId="77777777" w:rsidR="00D220BB" w:rsidRPr="00005719" w:rsidRDefault="00D220BB" w:rsidP="00D220BB">
      <w:r w:rsidRPr="00005719">
        <w:t>Fundamentals continue strong</w:t>
      </w:r>
    </w:p>
    <w:p w14:paraId="54151E90" w14:textId="77777777" w:rsidR="00D220BB" w:rsidRPr="00005719" w:rsidRDefault="00D220BB" w:rsidP="00D220BB">
      <w:pPr>
        <w:rPr>
          <w:rStyle w:val="StyleUnderline"/>
        </w:rPr>
      </w:pPr>
      <w:r w:rsidRPr="00005719">
        <w:t xml:space="preserve">When we asked executives and investors why </w:t>
      </w:r>
      <w:r w:rsidRPr="00005719">
        <w:rPr>
          <w:rStyle w:val="StyleUnderline"/>
        </w:rPr>
        <w:t xml:space="preserve">the </w:t>
      </w:r>
      <w:r w:rsidRPr="003D797F">
        <w:rPr>
          <w:rStyle w:val="StyleUnderline"/>
          <w:highlight w:val="green"/>
        </w:rPr>
        <w:t>biotech sector</w:t>
      </w:r>
      <w:r w:rsidRPr="00005719">
        <w:rPr>
          <w:rStyle w:val="StyleUnderline"/>
        </w:rPr>
        <w:t xml:space="preserve"> had </w:t>
      </w:r>
      <w:r w:rsidRPr="003D797F">
        <w:rPr>
          <w:rStyle w:val="StyleUnderline"/>
          <w:highlight w:val="green"/>
        </w:rPr>
        <w:t>stayed</w:t>
      </w:r>
      <w:r w:rsidRPr="00005719">
        <w:rPr>
          <w:rStyle w:val="StyleUnderline"/>
        </w:rPr>
        <w:t xml:space="preserve"> so </w:t>
      </w:r>
      <w:r w:rsidRPr="003D797F">
        <w:rPr>
          <w:rStyle w:val="StyleUnderline"/>
          <w:highlight w:val="green"/>
        </w:rPr>
        <w:t>resilient</w:t>
      </w:r>
      <w:r w:rsidRPr="00005719">
        <w:rPr>
          <w:rStyle w:val="StyleUnderline"/>
        </w:rPr>
        <w:t xml:space="preserve"> </w:t>
      </w:r>
      <w:r w:rsidRPr="00005719">
        <w:t xml:space="preserve">during the worst economic crisis in decades, they cited </w:t>
      </w:r>
      <w:r w:rsidRPr="00005719">
        <w:rPr>
          <w:rStyle w:val="StyleUnderline"/>
        </w:rPr>
        <w:t>innovation</w:t>
      </w:r>
      <w:r w:rsidRPr="00005719">
        <w:t xml:space="preserve"> as the main reason. The number of assets transitioning to clinical phases is still rising, and </w:t>
      </w:r>
      <w:r w:rsidRPr="00005719">
        <w:rPr>
          <w:rStyle w:val="StyleUnderline"/>
        </w:rPr>
        <w:t xml:space="preserve">further waves of </w:t>
      </w:r>
      <w:r w:rsidRPr="003D797F">
        <w:rPr>
          <w:rStyle w:val="StyleUnderline"/>
          <w:highlight w:val="green"/>
        </w:rPr>
        <w:t>innovation</w:t>
      </w:r>
      <w:r w:rsidRPr="00005719">
        <w:rPr>
          <w:rStyle w:val="StyleUnderline"/>
        </w:rPr>
        <w:t xml:space="preserve"> are </w:t>
      </w:r>
      <w:r w:rsidRPr="003D797F">
        <w:rPr>
          <w:rStyle w:val="StyleUnderline"/>
          <w:highlight w:val="green"/>
        </w:rPr>
        <w:t>on the horizon</w:t>
      </w:r>
      <w:r w:rsidRPr="00005719">
        <w:rPr>
          <w:rStyle w:val="StyleUnderline"/>
        </w:rPr>
        <w:t>, driven by the convergence of biological and technological advances.</w:t>
      </w:r>
    </w:p>
    <w:p w14:paraId="49425726" w14:textId="77777777" w:rsidR="00D220BB" w:rsidRPr="00005719" w:rsidRDefault="00D220BB" w:rsidP="00D220BB">
      <w:pPr>
        <w:rPr>
          <w:rStyle w:val="StyleUnderline"/>
        </w:rPr>
      </w:pPr>
      <w:r w:rsidRPr="00005719">
        <w:t xml:space="preserve">In the present day, many biotechs, along with the wider pharmaceutical industry, are taking steps to address the COVID-19 pandemic. Together, biotechs and pharma companies have </w:t>
      </w:r>
      <w:hyperlink r:id="rId11" w:history="1">
        <w:r w:rsidRPr="00005719">
          <w:rPr>
            <w:rStyle w:val="Hyperlink"/>
          </w:rPr>
          <w:t>more than 250 vaccine candidates in their pipelines</w:t>
        </w:r>
      </w:hyperlink>
      <w:r w:rsidRPr="00005719">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05719">
        <w:rPr>
          <w:rStyle w:val="StyleUnderline"/>
        </w:rPr>
        <w:t xml:space="preserve">the world has been living through a time of </w:t>
      </w:r>
      <w:r w:rsidRPr="003D797F">
        <w:rPr>
          <w:rStyle w:val="StyleUnderline"/>
          <w:highlight w:val="green"/>
        </w:rPr>
        <w:t>mass</w:t>
      </w:r>
      <w:r w:rsidRPr="00005719">
        <w:rPr>
          <w:rStyle w:val="StyleUnderline"/>
        </w:rPr>
        <w:t xml:space="preserve"> education in </w:t>
      </w:r>
      <w:r w:rsidRPr="003D797F">
        <w:rPr>
          <w:rStyle w:val="StyleUnderline"/>
          <w:highlight w:val="green"/>
        </w:rPr>
        <w:t>science r</w:t>
      </w:r>
      <w:r w:rsidRPr="00005719">
        <w:rPr>
          <w:rStyle w:val="StyleUnderline"/>
        </w:rPr>
        <w:t xml:space="preserve">esearch </w:t>
      </w:r>
      <w:r w:rsidRPr="003D797F">
        <w:rPr>
          <w:rStyle w:val="StyleUnderline"/>
          <w:highlight w:val="green"/>
        </w:rPr>
        <w:t>and d</w:t>
      </w:r>
      <w:r w:rsidRPr="00005719">
        <w:rPr>
          <w:rStyle w:val="StyleUnderline"/>
        </w:rPr>
        <w:t>evelopment.</w:t>
      </w:r>
    </w:p>
    <w:p w14:paraId="111628AC" w14:textId="77777777" w:rsidR="00D220BB" w:rsidRPr="00005719" w:rsidRDefault="00D220BB" w:rsidP="00D220BB">
      <w:r w:rsidRPr="003D797F">
        <w:rPr>
          <w:rStyle w:val="StyleUnderline"/>
          <w:highlight w:val="green"/>
        </w:rPr>
        <w:t>Biotech</w:t>
      </w:r>
      <w:r w:rsidRPr="00005719">
        <w:rPr>
          <w:rStyle w:val="StyleUnderline"/>
        </w:rPr>
        <w:t xml:space="preserve"> has also benefited from its </w:t>
      </w:r>
      <w:r w:rsidRPr="003D797F">
        <w:rPr>
          <w:rStyle w:val="StyleUnderline"/>
          <w:highlight w:val="green"/>
        </w:rPr>
        <w:t>innate financial resilience</w:t>
      </w:r>
      <w:r w:rsidRPr="00005719">
        <w:rPr>
          <w:rStyle w:val="StyleUnderline"/>
        </w:rPr>
        <w:t xml:space="preserve">. </w:t>
      </w:r>
      <w:r w:rsidRPr="003D797F">
        <w:rPr>
          <w:rStyle w:val="StyleUnderline"/>
        </w:rPr>
        <w:t>Healthcare</w:t>
      </w:r>
      <w:r w:rsidRPr="00005719">
        <w:t xml:space="preserve"> as a whole </w:t>
      </w:r>
      <w:r w:rsidRPr="00005719">
        <w:rPr>
          <w:rStyle w:val="StyleUnderline"/>
        </w:rPr>
        <w:t xml:space="preserve">is </w:t>
      </w:r>
      <w:r w:rsidRPr="003D797F">
        <w:rPr>
          <w:rStyle w:val="StyleUnderline"/>
          <w:highlight w:val="green"/>
        </w:rPr>
        <w:t>less dependent on economic cycles</w:t>
      </w:r>
      <w:r w:rsidRPr="00005719">
        <w:t xml:space="preserve"> than most other industries. Biotech is an innovator, actively identifying and addressing patients’ unmet needs. In </w:t>
      </w:r>
      <w:r w:rsidRPr="003D797F">
        <w:t>addition,</w:t>
      </w:r>
      <w:r w:rsidRPr="00005719">
        <w:rPr>
          <w:rStyle w:val="StyleUnderline"/>
        </w:rPr>
        <w:t xml:space="preserve"> biotechs’ top-line revenues have been less affected by lockdowns</w:t>
      </w:r>
      <w:r w:rsidRPr="00005719">
        <w:t xml:space="preserve"> than is the case in most other industries.</w:t>
      </w:r>
    </w:p>
    <w:p w14:paraId="1A22F620" w14:textId="77777777" w:rsidR="00D220BB" w:rsidRPr="00005719" w:rsidRDefault="00D220BB" w:rsidP="00D220BB">
      <w:r w:rsidRPr="00005719">
        <w:lastRenderedPageBreak/>
        <w:t xml:space="preserve">Another factor acting in the sector’s favor is that </w:t>
      </w:r>
      <w:r w:rsidRPr="00005719">
        <w:rPr>
          <w:rStyle w:val="StyleUnderline"/>
        </w:rPr>
        <w:t>larger pharmaceutical companies still rely on biotechs as a source of innovation.</w:t>
      </w:r>
      <w:r w:rsidRPr="00005719">
        <w:t xml:space="preserve"> With </w:t>
      </w:r>
      <w:r w:rsidRPr="00005719">
        <w:rPr>
          <w:rStyle w:val="StyleUnderline"/>
        </w:rPr>
        <w:t xml:space="preserve">the </w:t>
      </w:r>
      <w:hyperlink r:id="rId12" w:history="1">
        <w:r w:rsidRPr="00005719">
          <w:rPr>
            <w:rStyle w:val="StyleUnderline"/>
          </w:rPr>
          <w:t>top dozen pharma companies</w:t>
        </w:r>
      </w:hyperlink>
      <w:r w:rsidRPr="00005719">
        <w:rPr>
          <w:rStyle w:val="StyleUnderline"/>
        </w:rPr>
        <w:t xml:space="preserve"> having more than $170 billion in excess reserves</w:t>
      </w:r>
      <w:r w:rsidRPr="00005719">
        <w:t xml:space="preserve"> that could be available </w:t>
      </w:r>
      <w:r w:rsidRPr="00005719">
        <w:rPr>
          <w:rStyle w:val="StyleUnderline"/>
        </w:rPr>
        <w:t>for spending on M&amp;A,</w:t>
      </w:r>
      <w:r w:rsidRPr="00005719">
        <w:t xml:space="preserve"> the prospects for further financing and deal making look promising.</w:t>
      </w:r>
    </w:p>
    <w:p w14:paraId="4A48E079" w14:textId="77777777" w:rsidR="00D220BB" w:rsidRPr="00005719" w:rsidRDefault="00D220BB" w:rsidP="00D220BB">
      <w:r w:rsidRPr="00005719">
        <w:t xml:space="preserve">For these and other reasons, </w:t>
      </w:r>
      <w:r w:rsidRPr="00005719">
        <w:rPr>
          <w:rStyle w:val="StyleUnderline"/>
        </w:rPr>
        <w:t xml:space="preserve">many investors regard biotech as a safe haven. </w:t>
      </w:r>
      <w:r w:rsidRPr="00005719">
        <w:t>One interviewee felt it had benefited from a halo effect during the pandemic.</w:t>
      </w:r>
    </w:p>
    <w:p w14:paraId="68D85A4C" w14:textId="77777777" w:rsidR="00D220BB" w:rsidRPr="00005719" w:rsidRDefault="00D220BB" w:rsidP="00D220BB">
      <w:r w:rsidRPr="00005719">
        <w:t>More innovation on the horizon</w:t>
      </w:r>
    </w:p>
    <w:p w14:paraId="4F0CF55E" w14:textId="77777777" w:rsidR="00D220BB" w:rsidRPr="00005719" w:rsidRDefault="00D220BB" w:rsidP="00D220BB">
      <w:r w:rsidRPr="00005719">
        <w:t xml:space="preserve">The investors and executives we interviewed agreed that </w:t>
      </w:r>
      <w:r w:rsidRPr="00005719">
        <w:rPr>
          <w:rStyle w:val="StyleUnderline"/>
        </w:rPr>
        <w:t xml:space="preserve">biotech </w:t>
      </w:r>
      <w:r w:rsidRPr="003D797F">
        <w:rPr>
          <w:rStyle w:val="StyleUnderline"/>
          <w:highlight w:val="green"/>
        </w:rPr>
        <w:t>innovation continues to increase in quality and quantity</w:t>
      </w:r>
      <w:r w:rsidRPr="00005719">
        <w:rPr>
          <w:rStyle w:val="StyleUnderline"/>
        </w:rPr>
        <w:t xml:space="preserve"> despite the macroeconomic environment</w:t>
      </w:r>
      <w:r w:rsidRPr="00005719">
        <w:t xml:space="preserve">. Evidence can be seen in the accelerating pace of assets transitioning across the development lifecycle. When we tracked the number of assets transitioning to Phase I, Phase II, and Phase III clinical trials, we found that Phase I and Phase II </w:t>
      </w:r>
      <w:r w:rsidRPr="00005719">
        <w:rPr>
          <w:rStyle w:val="StyleUnderline"/>
        </w:rPr>
        <w:t xml:space="preserve">assets have transitioned 50 percent faster since 2018 </w:t>
      </w:r>
      <w:r w:rsidRPr="00005719">
        <w:t>than between 2013 and 2018, whereas Phase III assets have maintained much the same pace. The</w:t>
      </w:r>
      <w:r w:rsidRPr="00005719">
        <w:lastRenderedPageBreak/>
        <w:t>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3F2DF63C" w14:textId="77777777" w:rsidR="00D220BB" w:rsidRPr="00005719" w:rsidRDefault="00D220BB" w:rsidP="00D220BB">
      <w:r w:rsidRPr="00005719">
        <w:t xml:space="preserve">Looking forward, the combination of advances in biological science and accelerating developments in technology and artificial intelligence has the potential to take innovation to a new level. A </w:t>
      </w:r>
      <w:hyperlink r:id="rId13" w:history="1">
        <w:r w:rsidRPr="00005719">
          <w:rPr>
            <w:rStyle w:val="Hyperlink"/>
          </w:rPr>
          <w:t>recent report</w:t>
        </w:r>
      </w:hyperlink>
      <w:r w:rsidRPr="00005719">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614C2287" w14:textId="77777777" w:rsidR="00D220BB" w:rsidRPr="00005719" w:rsidRDefault="00D220BB" w:rsidP="00D220BB">
      <w:pPr>
        <w:tabs>
          <w:tab w:val="left" w:pos="1433"/>
        </w:tabs>
      </w:pPr>
    </w:p>
    <w:p w14:paraId="40D580DD" w14:textId="77777777" w:rsidR="00D220BB" w:rsidRPr="00005719" w:rsidRDefault="00D220BB" w:rsidP="00D220BB">
      <w:pPr>
        <w:pStyle w:val="Heading4"/>
        <w:rPr>
          <w:rFonts w:cs="Calibri"/>
        </w:rPr>
      </w:pPr>
      <w:r w:rsidRPr="00005719">
        <w:rPr>
          <w:rFonts w:cs="Calibri"/>
        </w:rPr>
        <w:t>COVID exceptions erode IP policies broadl</w:t>
      </w:r>
      <w:r>
        <w:rPr>
          <w:rFonts w:cs="Calibri"/>
        </w:rPr>
        <w:t xml:space="preserve">y – plus their Jecker card spots us spillover </w:t>
      </w:r>
    </w:p>
    <w:p w14:paraId="59BD86BC" w14:textId="77777777" w:rsidR="00D220BB" w:rsidRPr="00005719" w:rsidRDefault="00D220BB" w:rsidP="00D220BB">
      <w:r w:rsidRPr="00005719">
        <w:rPr>
          <w:rStyle w:val="Style13ptBold"/>
        </w:rPr>
        <w:t xml:space="preserve">PRMA 21 </w:t>
      </w:r>
      <w:r w:rsidRPr="00005719">
        <w:t xml:space="preserve">The Pharmaceutical Research and Manufacturers of America SPECIAL 301 SUBMISSION 2021 </w:t>
      </w:r>
      <w:hyperlink r:id="rId14" w:history="1">
        <w:r w:rsidRPr="00005719">
          <w:rPr>
            <w:rStyle w:val="Hyperlink"/>
          </w:rPr>
          <w:t>https://phrma.org/-/media/Project/PhRMA/PhRMA-Org/PhRMA-Org/PDF/P-R/PhRMA_2021-Special-301_Review_Comment-1.pdf</w:t>
        </w:r>
      </w:hyperlink>
      <w:r w:rsidRPr="00005719">
        <w:t xml:space="preserve"> SM</w:t>
      </w:r>
    </w:p>
    <w:p w14:paraId="56E6BC14" w14:textId="77777777" w:rsidR="00D220BB" w:rsidRPr="00005719" w:rsidRDefault="00D220BB" w:rsidP="00D220BB">
      <w:pPr>
        <w:rPr>
          <w:rStyle w:val="StyleUnderline"/>
        </w:rPr>
      </w:pPr>
      <w:r w:rsidRPr="00005719">
        <w:t xml:space="preserve">Moreover, </w:t>
      </w:r>
      <w:r w:rsidRPr="00005719">
        <w:rPr>
          <w:rStyle w:val="StyleUnderline"/>
        </w:rPr>
        <w:t xml:space="preserve">some </w:t>
      </w:r>
      <w:r w:rsidRPr="00005719">
        <w:rPr>
          <w:rStyle w:val="StyleUnderline"/>
          <w:highlight w:val="green"/>
        </w:rPr>
        <w:t xml:space="preserve">countries are using the </w:t>
      </w:r>
      <w:r w:rsidRPr="00005719">
        <w:rPr>
          <w:rStyle w:val="StyleUnderline"/>
        </w:rPr>
        <w:t xml:space="preserve">COVID-19 </w:t>
      </w:r>
      <w:r w:rsidRPr="00005719">
        <w:rPr>
          <w:rStyle w:val="StyleUnderline"/>
          <w:highlight w:val="green"/>
        </w:rPr>
        <w:t>pandemic</w:t>
      </w:r>
      <w:r w:rsidRPr="00005719">
        <w:rPr>
          <w:rStyle w:val="StyleUnderline"/>
        </w:rPr>
        <w:t xml:space="preserve"> opportunistically </w:t>
      </w:r>
      <w:r w:rsidRPr="00005719">
        <w:rPr>
          <w:rStyle w:val="StyleUnderline"/>
          <w:highlight w:val="green"/>
        </w:rPr>
        <w:t>to advance</w:t>
      </w:r>
      <w:r w:rsidRPr="00005719">
        <w:rPr>
          <w:rStyle w:val="StyleUnderline"/>
        </w:rPr>
        <w:t xml:space="preserve"> longstanding industrial </w:t>
      </w:r>
      <w:r w:rsidRPr="00005719">
        <w:rPr>
          <w:rStyle w:val="StyleUnderline"/>
          <w:highlight w:val="green"/>
        </w:rPr>
        <w:t>policies to</w:t>
      </w:r>
      <w:r w:rsidRPr="00005719">
        <w:rPr>
          <w:rStyle w:val="StyleUnderline"/>
        </w:rPr>
        <w:t xml:space="preserve"> further </w:t>
      </w:r>
      <w:r w:rsidRPr="00005719">
        <w:rPr>
          <w:rStyle w:val="StyleUnderline"/>
          <w:highlight w:val="green"/>
        </w:rPr>
        <w:t xml:space="preserve">erode intellectual property policies. </w:t>
      </w:r>
      <w:r w:rsidRPr="00005719">
        <w:rPr>
          <w:rStyle w:val="StyleUnderline"/>
        </w:rPr>
        <w:t xml:space="preserve">India and South Africa are key sponsors of a </w:t>
      </w:r>
      <w:r w:rsidRPr="00005719">
        <w:rPr>
          <w:rStyle w:val="StyleUnderline"/>
          <w:highlight w:val="green"/>
        </w:rPr>
        <w:t>proposal</w:t>
      </w:r>
      <w:r w:rsidRPr="00005719">
        <w:rPr>
          <w:rStyle w:val="StyleUnderline"/>
        </w:rPr>
        <w:t xml:space="preserve"> at the WTO TRIPS Council calling </w:t>
      </w:r>
      <w:r w:rsidRPr="00005719">
        <w:rPr>
          <w:rStyle w:val="StyleUnderline"/>
          <w:highlight w:val="green"/>
        </w:rPr>
        <w:t>to eliminate for an indefinite term</w:t>
      </w:r>
      <w:r w:rsidRPr="00005719">
        <w:rPr>
          <w:rStyle w:val="StyleUnderline"/>
        </w:rPr>
        <w:t xml:space="preserve"> certain </w:t>
      </w:r>
      <w:r w:rsidRPr="00005719">
        <w:rPr>
          <w:rStyle w:val="StyleUnderline"/>
          <w:highlight w:val="green"/>
        </w:rPr>
        <w:t>WTO obligations to grant IP</w:t>
      </w:r>
      <w:r w:rsidRPr="00005719">
        <w:rPr>
          <w:rStyle w:val="StyleUnderline"/>
        </w:rPr>
        <w:t xml:space="preserve"> on a wide range of technologies related to COVID-19. The proposal </w:t>
      </w:r>
      <w:r w:rsidRPr="00005719">
        <w:rPr>
          <w:rStyle w:val="StyleUnderline"/>
          <w:highlight w:val="green"/>
        </w:rPr>
        <w:t>marks a</w:t>
      </w:r>
      <w:r w:rsidRPr="00005719">
        <w:rPr>
          <w:rStyle w:val="StyleUnderline"/>
        </w:rPr>
        <w:t xml:space="preserve"> significant </w:t>
      </w:r>
      <w:r w:rsidRPr="00005719">
        <w:rPr>
          <w:rStyle w:val="StyleUnderline"/>
          <w:highlight w:val="green"/>
        </w:rPr>
        <w:t>escalation in anti-IP</w:t>
      </w:r>
      <w:r w:rsidRPr="00005719">
        <w:rPr>
          <w:rStyle w:val="StyleUnderline"/>
        </w:rPr>
        <w:t xml:space="preserve"> global </w:t>
      </w:r>
      <w:r w:rsidRPr="00005719">
        <w:rPr>
          <w:rStyle w:val="StyleUnderline"/>
          <w:highlight w:val="green"/>
        </w:rPr>
        <w:t>activism</w:t>
      </w:r>
      <w:r w:rsidRPr="00005719">
        <w:rPr>
          <w:rStyle w:val="StyleUnderline"/>
        </w:rPr>
        <w:t xml:space="preserve"> </w:t>
      </w:r>
      <w:r w:rsidRPr="00005719">
        <w:t xml:space="preserve">and will further polarize legitimate </w:t>
      </w:r>
      <w:r w:rsidRPr="00005719">
        <w:lastRenderedPageBreak/>
        <w:t xml:space="preserve">conversations on countries’ engagement to combat the pandemic. The proposal will do nothing to address the production and distribution challenges for making COVID-19 vaccines globally available. If anything </w:t>
      </w:r>
      <w:r w:rsidRPr="00005719">
        <w:rPr>
          <w:rStyle w:val="StyleUnderline"/>
          <w:highlight w:val="green"/>
        </w:rPr>
        <w:t>the proposals</w:t>
      </w:r>
      <w:r w:rsidRPr="00005719">
        <w:t xml:space="preserve"> threaten to </w:t>
      </w:r>
      <w:r w:rsidRPr="00005719">
        <w:rPr>
          <w:rStyle w:val="StyleUnderline"/>
          <w:highlight w:val="green"/>
        </w:rPr>
        <w:t xml:space="preserve">undermine the ability to respond </w:t>
      </w:r>
      <w:r w:rsidRPr="00005719">
        <w:rPr>
          <w:rStyle w:val="StyleUnderline"/>
        </w:rPr>
        <w:t>to another pandemic</w:t>
      </w:r>
      <w:r w:rsidRPr="00005719">
        <w:rPr>
          <w:rStyle w:val="StyleUnderline"/>
          <w:highlight w:val="green"/>
        </w:rPr>
        <w:t>, and</w:t>
      </w:r>
      <w:r w:rsidRPr="00005719">
        <w:rPr>
          <w:rStyle w:val="StyleUnderline"/>
        </w:rPr>
        <w:t xml:space="preserve"> will </w:t>
      </w:r>
      <w:r w:rsidRPr="00005719">
        <w:rPr>
          <w:rStyle w:val="StyleUnderline"/>
          <w:highlight w:val="green"/>
        </w:rPr>
        <w:t>inevitably affect IP</w:t>
      </w:r>
      <w:r w:rsidRPr="00005719">
        <w:t xml:space="preserve"> discussions in countries </w:t>
      </w:r>
      <w:r w:rsidRPr="00005719">
        <w:rPr>
          <w:rStyle w:val="StyleUnderline"/>
          <w:highlight w:val="green"/>
        </w:rPr>
        <w:t>around the world</w:t>
      </w:r>
      <w:r w:rsidRPr="00005719">
        <w:rPr>
          <w:rStyle w:val="StyleUnderline"/>
        </w:rPr>
        <w:t>.</w:t>
      </w:r>
    </w:p>
    <w:p w14:paraId="6CCA26AD" w14:textId="77777777" w:rsidR="00D220BB" w:rsidRDefault="00D220BB" w:rsidP="00D220BB">
      <w:pPr>
        <w:pStyle w:val="Heading4"/>
      </w:pPr>
      <w:r>
        <w:t>Undermines R&amp;D and innovation</w:t>
      </w:r>
    </w:p>
    <w:p w14:paraId="223AABC4" w14:textId="77777777" w:rsidR="00D220BB" w:rsidRDefault="00D220BB" w:rsidP="00D220BB">
      <w:r w:rsidRPr="00D8786C">
        <w:rPr>
          <w:rStyle w:val="Style13ptBold"/>
        </w:rPr>
        <w:t xml:space="preserve">Mercurio </w:t>
      </w:r>
      <w:r>
        <w:rPr>
          <w:rStyle w:val="Style13ptBold"/>
        </w:rPr>
        <w:t>2/12</w:t>
      </w:r>
      <w:r w:rsidRPr="00D8786C">
        <w:t xml:space="preserve"> (Bryan Mercurio, [</w:t>
      </w:r>
      <w:r w:rsidRPr="000E330D">
        <w:t>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RPr="00D8786C">
        <w:t>], 2-12-2021, “WTO Waiver from Intellectual Property Protection for COVID-19 Vaccines and Treatments: A Critical Review“, No Publication, accessed: 8-8-2021, https://papers.ssrn.com/sol3/papers.cfm?abstract_id=3789820)  ajs</w:t>
      </w:r>
    </w:p>
    <w:p w14:paraId="3FDC4DDA" w14:textId="77777777" w:rsidR="00D220BB" w:rsidRPr="001E3998" w:rsidRDefault="00D220BB" w:rsidP="00D220BB">
      <w:r w:rsidRPr="001E3998">
        <w:t xml:space="preserve">1. </w:t>
      </w:r>
      <w:r w:rsidRPr="008265DB">
        <w:rPr>
          <w:rStyle w:val="StyleUnderline"/>
        </w:rPr>
        <w:t xml:space="preserve">An </w:t>
      </w:r>
      <w:r w:rsidRPr="00770206">
        <w:rPr>
          <w:rStyle w:val="StyleUnderline"/>
        </w:rPr>
        <w:t>IP</w:t>
      </w:r>
      <w:r w:rsidRPr="008265DB">
        <w:rPr>
          <w:rStyle w:val="StyleUnderline"/>
        </w:rPr>
        <w:t xml:space="preserve"> waiver </w:t>
      </w:r>
      <w:r w:rsidRPr="00770206">
        <w:rPr>
          <w:rStyle w:val="StyleUnderline"/>
        </w:rPr>
        <w:t>would undermine R&amp;D and innov</w:t>
      </w:r>
      <w:r w:rsidRPr="008265DB">
        <w:rPr>
          <w:rStyle w:val="StyleUnderline"/>
        </w:rPr>
        <w:t>ation</w:t>
      </w:r>
      <w:r w:rsidRPr="001E3998">
        <w:t xml:space="preserve"> The IP system is designed to encourage and reward creativity and innovation while benefiting society as a whole. The idea is that </w:t>
      </w:r>
      <w:r w:rsidRPr="00770206">
        <w:rPr>
          <w:rStyle w:val="StyleUnderline"/>
          <w:highlight w:val="green"/>
        </w:rPr>
        <w:t>IPRs stimulate innov</w:t>
      </w:r>
      <w:r w:rsidRPr="008265DB">
        <w:rPr>
          <w:rStyle w:val="StyleUnderline"/>
        </w:rPr>
        <w:t xml:space="preserve">ation </w:t>
      </w:r>
      <w:r w:rsidRPr="00770206">
        <w:rPr>
          <w:rStyle w:val="StyleUnderline"/>
        </w:rPr>
        <w:t>by</w:t>
      </w:r>
      <w:r w:rsidRPr="008265DB">
        <w:rPr>
          <w:rStyle w:val="StyleUnderline"/>
        </w:rPr>
        <w:t xml:space="preserve"> </w:t>
      </w:r>
      <w:r w:rsidRPr="00770206">
        <w:rPr>
          <w:rStyle w:val="StyleUnderline"/>
          <w:highlight w:val="green"/>
        </w:rPr>
        <w:t>“enabling innovators to captur</w:t>
      </w:r>
      <w:r w:rsidRPr="008265DB">
        <w:rPr>
          <w:rStyle w:val="StyleUnderline"/>
        </w:rPr>
        <w:t xml:space="preserve">e enough of the </w:t>
      </w:r>
      <w:r w:rsidRPr="00770206">
        <w:rPr>
          <w:rStyle w:val="StyleUnderline"/>
          <w:highlight w:val="green"/>
        </w:rPr>
        <w:t>benefits</w:t>
      </w:r>
      <w:r w:rsidRPr="008265DB">
        <w:rPr>
          <w:rStyle w:val="StyleUnderline"/>
        </w:rPr>
        <w:t xml:space="preserve"> of their own innovative activity </w:t>
      </w:r>
      <w:r w:rsidRPr="00770206">
        <w:rPr>
          <w:rStyle w:val="StyleUnderline"/>
          <w:highlight w:val="green"/>
        </w:rPr>
        <w:t>to justify</w:t>
      </w:r>
      <w:r w:rsidRPr="008265DB">
        <w:rPr>
          <w:rStyle w:val="StyleUnderline"/>
        </w:rPr>
        <w:t xml:space="preserve"> taking considerable </w:t>
      </w:r>
      <w:r w:rsidRPr="00770206">
        <w:rPr>
          <w:rStyle w:val="StyleUnderline"/>
          <w:highlight w:val="green"/>
        </w:rPr>
        <w:t>risks</w:t>
      </w:r>
      <w:r w:rsidRPr="001E3998">
        <w:t xml:space="preserve">.” 23 Therefore, while </w:t>
      </w:r>
      <w:r w:rsidRPr="008265DB">
        <w:rPr>
          <w:rStyle w:val="StyleUnderline"/>
        </w:rPr>
        <w:t>in the short term waiving IPRs may arguably accelerate the distribution of goods and services</w:t>
      </w:r>
      <w:r w:rsidRPr="001E3998">
        <w:t xml:space="preserve"> – i.e. access to COVID-19 vaccines – in </w:t>
      </w:r>
      <w:r w:rsidRPr="00770206">
        <w:rPr>
          <w:rStyle w:val="StyleUnderline"/>
          <w:highlight w:val="green"/>
        </w:rPr>
        <w:t>the long term</w:t>
      </w:r>
      <w:r w:rsidRPr="008265DB">
        <w:rPr>
          <w:rStyle w:val="StyleUnderline"/>
        </w:rPr>
        <w:t xml:space="preserve"> undermining IPRs would </w:t>
      </w:r>
      <w:r w:rsidRPr="00770206">
        <w:rPr>
          <w:rStyle w:val="StyleUnderline"/>
          <w:highlight w:val="green"/>
        </w:rPr>
        <w:t xml:space="preserve">eliminate </w:t>
      </w:r>
      <w:r w:rsidRPr="00770206">
        <w:rPr>
          <w:rStyle w:val="StyleUnderline"/>
        </w:rPr>
        <w:t xml:space="preserve">the </w:t>
      </w:r>
      <w:r w:rsidRPr="00770206">
        <w:rPr>
          <w:rStyle w:val="StyleUnderline"/>
          <w:highlight w:val="green"/>
        </w:rPr>
        <w:t>incentives that spark innovation</w:t>
      </w:r>
      <w:r w:rsidRPr="001E3998">
        <w:t>, thus hindering the discovery and development of knowledge for new products or technologies that the world needs.24</w:t>
      </w:r>
    </w:p>
    <w:p w14:paraId="01A38143" w14:textId="77777777" w:rsidR="00D220BB" w:rsidRPr="001E3998" w:rsidRDefault="00D220BB" w:rsidP="00D220BB">
      <w:r w:rsidRPr="001E3998">
        <w:t xml:space="preserve">An example that illustrates the significance of IP protection is the technology of synthetic mRNA, a genetic technology behind the COVID-19 vaccines of both Pfizer and Moderna. Synthetic mRNA is a genetic technology that has long held huge promise but has so far run into biological roadblocks. The concept of tweaking specific strands in synthetic mRNA to deliver desired results was first introduced in the 1990s, but at that time while it made sense in theory it often failed in the real world as synthetic RNA was notoriously vulnerable to the body’s natural defences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defence, was not discovered until 2005 and did not reach commercialization stage for another 15 years. </w:t>
      </w:r>
    </w:p>
    <w:p w14:paraId="78A28B61" w14:textId="77777777" w:rsidR="00D220BB" w:rsidRPr="001E3998" w:rsidRDefault="00D220BB" w:rsidP="00D220BB">
      <w:r w:rsidRPr="00770206">
        <w:rPr>
          <w:rStyle w:val="StyleUnderline"/>
          <w:highlight w:val="green"/>
        </w:rPr>
        <w:t>Without</w:t>
      </w:r>
      <w:r w:rsidRPr="001E3998">
        <w:t xml:space="preserve"> the prospect of </w:t>
      </w:r>
      <w:r w:rsidRPr="00770206">
        <w:rPr>
          <w:rStyle w:val="StyleUnderline"/>
          <w:highlight w:val="green"/>
        </w:rPr>
        <w:t>IP protection, it is</w:t>
      </w:r>
      <w:r w:rsidRPr="008265DB">
        <w:rPr>
          <w:rStyle w:val="StyleUnderline"/>
        </w:rPr>
        <w:t xml:space="preserve"> simply </w:t>
      </w:r>
      <w:r w:rsidRPr="00770206">
        <w:rPr>
          <w:rStyle w:val="StyleUnderline"/>
          <w:highlight w:val="green"/>
        </w:rPr>
        <w:t>unimaginable that scientist</w:t>
      </w:r>
      <w:r w:rsidRPr="008265DB">
        <w:rPr>
          <w:rStyle w:val="StyleUnderline"/>
        </w:rPr>
        <w:t xml:space="preserve">s would </w:t>
      </w:r>
      <w:r w:rsidRPr="00770206">
        <w:rPr>
          <w:rStyle w:val="StyleUnderline"/>
          <w:highlight w:val="green"/>
        </w:rPr>
        <w:t>devote</w:t>
      </w:r>
      <w:r w:rsidRPr="008265DB">
        <w:rPr>
          <w:rStyle w:val="StyleUnderline"/>
        </w:rPr>
        <w:t xml:space="preserve"> </w:t>
      </w:r>
      <w:r w:rsidRPr="001E3998">
        <w:t xml:space="preserve">the human and monetary </w:t>
      </w:r>
      <w:r w:rsidRPr="00770206">
        <w:rPr>
          <w:rStyle w:val="StyleUnderline"/>
          <w:highlight w:val="green"/>
        </w:rPr>
        <w:t>resources into</w:t>
      </w:r>
      <w:r w:rsidRPr="008265DB">
        <w:rPr>
          <w:rStyle w:val="StyleUnderline"/>
        </w:rPr>
        <w:t xml:space="preserve"> </w:t>
      </w:r>
      <w:r w:rsidRPr="00770206">
        <w:rPr>
          <w:rStyle w:val="StyleUnderline"/>
        </w:rPr>
        <w:t xml:space="preserve">such </w:t>
      </w:r>
      <w:r w:rsidRPr="00770206">
        <w:rPr>
          <w:rStyle w:val="StyleUnderline"/>
          <w:highlight w:val="green"/>
        </w:rPr>
        <w:t>R&amp;D</w:t>
      </w:r>
      <w:r w:rsidRPr="001E3998">
        <w:t xml:space="preserve"> as there would have been </w:t>
      </w:r>
      <w:r w:rsidRPr="008265DB">
        <w:rPr>
          <w:rStyle w:val="StyleUnderline"/>
        </w:rPr>
        <w:t>no incentive to spend the time and effort</w:t>
      </w:r>
      <w:r w:rsidRPr="001E3998">
        <w:t xml:space="preserve"> on a promising but extremely challenging technology. Likewise, </w:t>
      </w:r>
      <w:r w:rsidRPr="00770206">
        <w:rPr>
          <w:rStyle w:val="StyleUnderline"/>
          <w:highlight w:val="green"/>
        </w:rPr>
        <w:t>venture capitalists would refuse to invest billions</w:t>
      </w:r>
      <w:r w:rsidRPr="008265DB">
        <w:rPr>
          <w:rStyle w:val="StyleUnderline"/>
        </w:rPr>
        <w:lastRenderedPageBreak/>
        <w:t xml:space="preserve"> of dollars</w:t>
      </w:r>
      <w:r w:rsidRPr="001E3998">
        <w:t xml:space="preserve"> into any research effort </w:t>
      </w:r>
      <w:r w:rsidRPr="00770206">
        <w:rPr>
          <w:rStyle w:val="StyleUnderline"/>
          <w:highlight w:val="green"/>
        </w:rPr>
        <w:t>knowing that</w:t>
      </w:r>
      <w:r w:rsidRPr="008265DB">
        <w:rPr>
          <w:rStyle w:val="StyleUnderline"/>
        </w:rPr>
        <w:t xml:space="preserve"> any </w:t>
      </w:r>
      <w:r w:rsidRPr="00770206">
        <w:rPr>
          <w:rStyle w:val="StyleUnderline"/>
          <w:highlight w:val="green"/>
        </w:rPr>
        <w:t>other company could</w:t>
      </w:r>
      <w:r w:rsidRPr="008265DB">
        <w:rPr>
          <w:rStyle w:val="StyleUnderline"/>
        </w:rPr>
        <w:t xml:space="preserve"> simply t</w:t>
      </w:r>
      <w:r w:rsidRPr="00770206">
        <w:rPr>
          <w:rStyle w:val="StyleUnderline"/>
          <w:highlight w:val="green"/>
        </w:rPr>
        <w:t>ake</w:t>
      </w:r>
      <w:r w:rsidRPr="008265DB">
        <w:rPr>
          <w:rStyle w:val="StyleUnderline"/>
        </w:rPr>
        <w:t xml:space="preserve"> </w:t>
      </w:r>
      <w:r w:rsidRPr="00770206">
        <w:rPr>
          <w:rStyle w:val="StyleUnderline"/>
          <w:highlight w:val="green"/>
        </w:rPr>
        <w:t>the</w:t>
      </w:r>
      <w:r w:rsidRPr="008265DB">
        <w:rPr>
          <w:rStyle w:val="StyleUnderline"/>
        </w:rPr>
        <w:t xml:space="preserve"> </w:t>
      </w:r>
      <w:r w:rsidRPr="008265DB">
        <w:rPr>
          <w:rStyle w:val="StyleUnderline"/>
        </w:rPr>
        <w:lastRenderedPageBreak/>
        <w:t xml:space="preserve">successful </w:t>
      </w:r>
      <w:r w:rsidRPr="00770206">
        <w:rPr>
          <w:rStyle w:val="StyleUnderline"/>
          <w:highlight w:val="green"/>
        </w:rPr>
        <w:t>result</w:t>
      </w:r>
      <w:r w:rsidRPr="008265DB">
        <w:rPr>
          <w:rStyle w:val="StyleUnderline"/>
        </w:rPr>
        <w:t xml:space="preserve"> and produce a medicine without paying for the R&amp;D costs</w:t>
      </w:r>
      <w:r w:rsidRPr="001E3998">
        <w:t xml:space="preserve">; in such a scenario, </w:t>
      </w:r>
      <w:r w:rsidRPr="008265DB">
        <w:rPr>
          <w:rStyle w:val="StyleUnderline"/>
        </w:rPr>
        <w:t xml:space="preserve">it would be virtually </w:t>
      </w:r>
      <w:r w:rsidRPr="00770206">
        <w:rPr>
          <w:rStyle w:val="StyleUnderline"/>
          <w:highlight w:val="green"/>
        </w:rPr>
        <w:t>impossible to recoup the initial investment</w:t>
      </w:r>
      <w:r w:rsidRPr="00770206">
        <w:rPr>
          <w:highlight w:val="green"/>
        </w:rPr>
        <w:t>.</w:t>
      </w:r>
      <w:r w:rsidRPr="001E3998">
        <w:t xml:space="preserve"> Thus, </w:t>
      </w:r>
      <w:r w:rsidRPr="00770206">
        <w:rPr>
          <w:rStyle w:val="StyleUnderline"/>
          <w:highlight w:val="green"/>
        </w:rPr>
        <w:t>without</w:t>
      </w:r>
      <w:r w:rsidRPr="008265DB">
        <w:rPr>
          <w:rStyle w:val="StyleUnderline"/>
        </w:rPr>
        <w:t xml:space="preserve"> the promise of </w:t>
      </w:r>
      <w:r w:rsidRPr="00770206">
        <w:rPr>
          <w:rStyle w:val="StyleUnderline"/>
          <w:highlight w:val="green"/>
        </w:rPr>
        <w:t>IP protection</w:t>
      </w:r>
      <w:r w:rsidRPr="001E3998">
        <w:t xml:space="preserve"> the technology underpinning the most advanced and promising </w:t>
      </w:r>
      <w:r w:rsidRPr="00770206">
        <w:rPr>
          <w:rStyle w:val="StyleUnderline"/>
          <w:highlight w:val="green"/>
        </w:rPr>
        <w:t>COVID-19 vaccines would</w:t>
      </w:r>
      <w:r w:rsidRPr="008265DB">
        <w:rPr>
          <w:rStyle w:val="StyleUnderline"/>
        </w:rPr>
        <w:t xml:space="preserve"> </w:t>
      </w:r>
      <w:r w:rsidRPr="00770206">
        <w:rPr>
          <w:rStyle w:val="StyleUnderline"/>
        </w:rPr>
        <w:t xml:space="preserve">likely </w:t>
      </w:r>
      <w:r w:rsidRPr="00770206">
        <w:rPr>
          <w:rStyle w:val="StyleUnderline"/>
          <w:highlight w:val="green"/>
        </w:rPr>
        <w:t>never have been developed</w:t>
      </w:r>
      <w:r w:rsidRPr="001E3998">
        <w:t xml:space="preserve">. This point is of such importance that it is worth stating the obvious: IPRs have played a large role in the response to COVID-19; a response which has led to an incredible feat of humanity – </w:t>
      </w:r>
      <w:r w:rsidRPr="008265DB">
        <w:rPr>
          <w:rStyle w:val="StyleUnderline"/>
        </w:rPr>
        <w:t xml:space="preserve">the </w:t>
      </w:r>
      <w:r w:rsidRPr="00770206">
        <w:rPr>
          <w:rStyle w:val="StyleUnderline"/>
          <w:highlight w:val="green"/>
        </w:rPr>
        <w:t>identification of the genome</w:t>
      </w:r>
      <w:r w:rsidRPr="008265DB">
        <w:rPr>
          <w:rStyle w:val="StyleUnderline"/>
        </w:rPr>
        <w:t xml:space="preserve"> of a new pathogen </w:t>
      </w:r>
      <w:r w:rsidRPr="00770206">
        <w:rPr>
          <w:rStyle w:val="StyleUnderline"/>
          <w:highlight w:val="green"/>
        </w:rPr>
        <w:t>and dev</w:t>
      </w:r>
      <w:r w:rsidRPr="008265DB">
        <w:rPr>
          <w:rStyle w:val="StyleUnderline"/>
        </w:rPr>
        <w:t xml:space="preserve">elopment of several treatments and promising vaccines </w:t>
      </w:r>
      <w:r w:rsidRPr="00770206">
        <w:rPr>
          <w:rStyle w:val="StyleUnderline"/>
          <w:highlight w:val="green"/>
        </w:rPr>
        <w:t>within</w:t>
      </w:r>
      <w:r w:rsidRPr="008265DB">
        <w:rPr>
          <w:rStyle w:val="StyleUnderline"/>
        </w:rPr>
        <w:t xml:space="preserve"> the space of </w:t>
      </w:r>
      <w:r w:rsidRPr="00770206">
        <w:rPr>
          <w:rStyle w:val="StyleUnderline"/>
          <w:highlight w:val="green"/>
        </w:rPr>
        <w:t>a year</w:t>
      </w:r>
      <w:r w:rsidRPr="008265DB">
        <w:rPr>
          <w:rStyle w:val="StyleUnderline"/>
        </w:rPr>
        <w:t>.</w:t>
      </w:r>
      <w:r w:rsidRPr="001E3998">
        <w:t xml:space="preserve"> Without the promise of financial gain, the level of R&amp;D into the novel coronavirus would have been greatly reduced and innovation hampered and delayed. In short, </w:t>
      </w:r>
      <w:r w:rsidRPr="00770206">
        <w:rPr>
          <w:rStyle w:val="StyleUnderline"/>
          <w:highlight w:val="green"/>
        </w:rPr>
        <w:t>the IP system encouraged a robust</w:t>
      </w:r>
      <w:r w:rsidRPr="008265DB">
        <w:rPr>
          <w:rStyle w:val="StyleUnderline"/>
        </w:rPr>
        <w:t xml:space="preserve"> </w:t>
      </w:r>
      <w:r w:rsidRPr="00770206">
        <w:rPr>
          <w:rStyle w:val="StyleUnderline"/>
          <w:highlight w:val="green"/>
        </w:rPr>
        <w:t>response</w:t>
      </w:r>
      <w:r w:rsidRPr="008265DB">
        <w:rPr>
          <w:rStyle w:val="StyleUnderline"/>
        </w:rPr>
        <w:t xml:space="preserve"> to the threat from innovator companies </w:t>
      </w:r>
      <w:r w:rsidRPr="00770206">
        <w:rPr>
          <w:rStyle w:val="StyleUnderline"/>
          <w:highlight w:val="green"/>
        </w:rPr>
        <w:t>and worked as designed</w:t>
      </w:r>
      <w:r w:rsidRPr="008265DB">
        <w:rPr>
          <w:rStyle w:val="StyleUnderline"/>
        </w:rPr>
        <w:t>.</w:t>
      </w:r>
      <w:r w:rsidRPr="001E3998">
        <w:t xml:space="preserve"> It </w:t>
      </w:r>
      <w:r w:rsidRPr="00770206">
        <w:t>would</w:t>
      </w:r>
      <w:r w:rsidRPr="001E3998">
        <w:t xml:space="preserve"> be unwise (if not reckless) to place the innovation system which has delivered results in record time in jeopardy only in exchange for what is at best short-term benefits.</w:t>
      </w:r>
    </w:p>
    <w:p w14:paraId="0EC9F03E" w14:textId="77777777" w:rsidR="00D220BB" w:rsidRPr="00897004" w:rsidRDefault="00D220BB" w:rsidP="00D220BB"/>
    <w:p w14:paraId="74123E08" w14:textId="77777777" w:rsidR="00D220BB" w:rsidRPr="00005719" w:rsidRDefault="00D220BB" w:rsidP="00D220BB">
      <w:pPr>
        <w:pStyle w:val="Heading4"/>
        <w:rPr>
          <w:rFonts w:cs="Calibri"/>
        </w:rPr>
      </w:pPr>
      <w:r w:rsidRPr="00005719">
        <w:rPr>
          <w:rFonts w:cs="Calibri"/>
        </w:rPr>
        <w:t xml:space="preserve">Biopharmaceutical innovation is key to prevent </w:t>
      </w:r>
      <w:r w:rsidRPr="00005719">
        <w:rPr>
          <w:rFonts w:cs="Calibri"/>
          <w:u w:val="single"/>
        </w:rPr>
        <w:t>future pandemics</w:t>
      </w:r>
      <w:r w:rsidRPr="00005719">
        <w:rPr>
          <w:rFonts w:cs="Calibri"/>
        </w:rPr>
        <w:t xml:space="preserve"> and </w:t>
      </w:r>
      <w:r w:rsidRPr="00005719">
        <w:rPr>
          <w:rFonts w:cs="Calibri"/>
          <w:u w:val="single"/>
        </w:rPr>
        <w:t>bioterror</w:t>
      </w:r>
      <w:r w:rsidRPr="00005719">
        <w:rPr>
          <w:rFonts w:cs="Calibri"/>
        </w:rPr>
        <w:t xml:space="preserve"> – turns case</w:t>
      </w:r>
    </w:p>
    <w:p w14:paraId="7AE2ABFE" w14:textId="77777777" w:rsidR="00D220BB" w:rsidRPr="00005719" w:rsidRDefault="00D220BB" w:rsidP="00D220BB">
      <w:r w:rsidRPr="00005719">
        <w:rPr>
          <w:rStyle w:val="Style13ptBold"/>
        </w:rPr>
        <w:t>Marjanovic and Feijao 20</w:t>
      </w:r>
      <w:r w:rsidRPr="00005719">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64ED2F79" w14:textId="77777777" w:rsidR="00D220BB" w:rsidRPr="00005719" w:rsidRDefault="00D220BB" w:rsidP="00D220BB">
      <w:r w:rsidRPr="00005719">
        <w:t xml:space="preserve">As key actors in the healthcare innovation landscape, </w:t>
      </w:r>
      <w:r w:rsidRPr="00005719">
        <w:rPr>
          <w:rStyle w:val="StyleUnderline"/>
          <w:highlight w:val="green"/>
        </w:rPr>
        <w:t>pharma</w:t>
      </w:r>
      <w:r w:rsidRPr="00005719">
        <w:rPr>
          <w:rStyle w:val="StyleUnderline"/>
        </w:rPr>
        <w:t>ceutical</w:t>
      </w:r>
      <w:r w:rsidRPr="00005719">
        <w:t xml:space="preserve"> and life sciences </w:t>
      </w:r>
      <w:r w:rsidRPr="00005719">
        <w:rPr>
          <w:rStyle w:val="StyleUnderline"/>
          <w:highlight w:val="green"/>
        </w:rPr>
        <w:t>companies</w:t>
      </w:r>
      <w:r w:rsidRPr="00005719">
        <w:rPr>
          <w:rStyle w:val="StyleUnderline"/>
        </w:rPr>
        <w:t xml:space="preserve"> have been </w:t>
      </w:r>
      <w:r w:rsidRPr="00005719">
        <w:rPr>
          <w:rStyle w:val="StyleUnderline"/>
          <w:highlight w:val="green"/>
        </w:rPr>
        <w:t>called on</w:t>
      </w:r>
      <w:r w:rsidRPr="00005719">
        <w:rPr>
          <w:rStyle w:val="StyleUnderline"/>
        </w:rPr>
        <w:t xml:space="preserve"> to develop medicines, vaccines and diagnostics </w:t>
      </w:r>
      <w:r w:rsidRPr="00005719">
        <w:rPr>
          <w:rStyle w:val="StyleUnderline"/>
          <w:highlight w:val="green"/>
        </w:rPr>
        <w:t>for</w:t>
      </w:r>
      <w:r w:rsidRPr="00005719">
        <w:rPr>
          <w:rStyle w:val="StyleUnderline"/>
        </w:rPr>
        <w:t xml:space="preserve"> pressing </w:t>
      </w:r>
      <w:r w:rsidRPr="00005719">
        <w:rPr>
          <w:rStyle w:val="StyleUnderline"/>
          <w:highlight w:val="green"/>
        </w:rPr>
        <w:t>public health challenges</w:t>
      </w:r>
      <w:r w:rsidRPr="00005719">
        <w:t xml:space="preserve">. The COVID-19 crisis is one such challenge, but there are many others. For example, MERS, SARS, Ebola, Zika and avian and swine flu are also infectious diseases that represent public health threats. Infectious agents such as </w:t>
      </w:r>
      <w:r w:rsidRPr="00005719">
        <w:rPr>
          <w:rStyle w:val="StyleUnderline"/>
        </w:rPr>
        <w:t xml:space="preserve">anthrax, smallpox and tularemia could present </w:t>
      </w:r>
      <w:r w:rsidRPr="00005719">
        <w:rPr>
          <w:rStyle w:val="StyleUnderline"/>
          <w:highlight w:val="green"/>
        </w:rPr>
        <w:t>threats in a bioterror</w:t>
      </w:r>
      <w:r w:rsidRPr="00005719">
        <w:rPr>
          <w:rStyle w:val="StyleUnderline"/>
        </w:rPr>
        <w:t xml:space="preserve">ism </w:t>
      </w:r>
      <w:r w:rsidRPr="00005719">
        <w:rPr>
          <w:rStyle w:val="StyleUnderline"/>
          <w:highlight w:val="green"/>
        </w:rPr>
        <w:t>context</w:t>
      </w:r>
      <w:r w:rsidRPr="00005719">
        <w:t xml:space="preserve">.1 The general threat to public health that is posed by antimicrobial resistance is also well-recognised as an area in need of pharmaceutical innovation. </w:t>
      </w:r>
      <w:r w:rsidRPr="00005719">
        <w:rPr>
          <w:rStyle w:val="StyleUnderline"/>
          <w:highlight w:val="green"/>
        </w:rPr>
        <w:t>Innovating</w:t>
      </w:r>
      <w:r w:rsidRPr="00005719">
        <w:t xml:space="preserve"> in response to these challenges </w:t>
      </w:r>
      <w:r w:rsidRPr="00005719">
        <w:rPr>
          <w:rStyle w:val="StyleUnderline"/>
          <w:highlight w:val="green"/>
        </w:rPr>
        <w:t>does not always align</w:t>
      </w:r>
      <w:r w:rsidRPr="00005719">
        <w:rPr>
          <w:rStyle w:val="StyleUnderline"/>
        </w:rPr>
        <w:t xml:space="preserve"> well </w:t>
      </w:r>
      <w:r w:rsidRPr="00005719">
        <w:rPr>
          <w:rStyle w:val="StyleUnderline"/>
          <w:highlight w:val="green"/>
        </w:rPr>
        <w:t>with pharma</w:t>
      </w:r>
      <w:r w:rsidRPr="00005719">
        <w:rPr>
          <w:rStyle w:val="StyleUnderline"/>
        </w:rPr>
        <w:t xml:space="preserve">ceutical industry </w:t>
      </w:r>
      <w:r w:rsidRPr="00005719">
        <w:rPr>
          <w:rStyle w:val="StyleUnderline"/>
          <w:highlight w:val="green"/>
        </w:rPr>
        <w:t>commercial models</w:t>
      </w:r>
      <w:r w:rsidRPr="00005719">
        <w:rPr>
          <w:rStyle w:val="StyleUnderline"/>
        </w:rPr>
        <w:t>, shareholder expectations and competition</w:t>
      </w:r>
      <w:r w:rsidRPr="00005719">
        <w:t xml:space="preserve"> within the industry. </w:t>
      </w:r>
      <w:r w:rsidRPr="00005719">
        <w:rPr>
          <w:rStyle w:val="StyleUnderline"/>
          <w:highlight w:val="green"/>
        </w:rPr>
        <w:t>However</w:t>
      </w:r>
      <w:r w:rsidRPr="00005719">
        <w:rPr>
          <w:rStyle w:val="StyleUnderline"/>
        </w:rPr>
        <w:t xml:space="preserve">, the </w:t>
      </w:r>
      <w:r w:rsidRPr="00005719">
        <w:rPr>
          <w:rStyle w:val="StyleUnderline"/>
          <w:highlight w:val="green"/>
        </w:rPr>
        <w:t>expertise, networks and infrastructure</w:t>
      </w:r>
      <w:r w:rsidRPr="00005719">
        <w:rPr>
          <w:rStyle w:val="StyleUnderline"/>
        </w:rPr>
        <w:t xml:space="preserve"> that industry has</w:t>
      </w:r>
      <w:r w:rsidRPr="00005719">
        <w:t xml:space="preserve"> within its reach, </w:t>
      </w:r>
      <w:r w:rsidRPr="00005719">
        <w:rPr>
          <w:rStyle w:val="StyleUnderline"/>
        </w:rPr>
        <w:t>as well as public expectations and</w:t>
      </w:r>
      <w:r w:rsidRPr="00005719">
        <w:t xml:space="preserve"> the </w:t>
      </w:r>
      <w:r w:rsidRPr="00005719">
        <w:rPr>
          <w:rStyle w:val="StyleUnderline"/>
        </w:rPr>
        <w:t xml:space="preserve">moral imperative, </w:t>
      </w:r>
      <w:r w:rsidRPr="00005719">
        <w:rPr>
          <w:rStyle w:val="StyleUnderline"/>
          <w:highlight w:val="green"/>
        </w:rPr>
        <w:t>make pharma</w:t>
      </w:r>
      <w:r w:rsidRPr="00005719">
        <w:rPr>
          <w:rStyle w:val="StyleUnderline"/>
        </w:rPr>
        <w:t>ceutical companies</w:t>
      </w:r>
      <w:r w:rsidRPr="00005719">
        <w:t xml:space="preserve"> and the wider life sciences sector </w:t>
      </w:r>
      <w:r w:rsidRPr="00005719">
        <w:rPr>
          <w:rStyle w:val="StyleUnderline"/>
        </w:rPr>
        <w:t xml:space="preserve">an </w:t>
      </w:r>
      <w:r w:rsidRPr="00005719">
        <w:rPr>
          <w:rStyle w:val="StyleUnderline"/>
          <w:highlight w:val="green"/>
        </w:rPr>
        <w:t>indispensable</w:t>
      </w:r>
      <w:r w:rsidRPr="00005719">
        <w:rPr>
          <w:rStyle w:val="StyleUnderline"/>
        </w:rPr>
        <w:t xml:space="preserve"> partner</w:t>
      </w:r>
      <w:r w:rsidRPr="00005719">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w:t>
      </w:r>
      <w:r w:rsidRPr="00005719">
        <w:lastRenderedPageBreak/>
        <w:t xml:space="preserve">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005719">
        <w:rPr>
          <w:rStyle w:val="StyleUnderline"/>
        </w:rPr>
        <w:t xml:space="preserve">we are seeing industry-wide efforts unfold at </w:t>
      </w:r>
      <w:r w:rsidRPr="00005719">
        <w:rPr>
          <w:rStyle w:val="StyleUnderline"/>
          <w:highlight w:val="green"/>
        </w:rPr>
        <w:t>unprecedented scale and pace</w:t>
      </w:r>
      <w:r w:rsidRPr="00005719">
        <w:rPr>
          <w:rStyle w:val="StyleUnderline"/>
        </w:rPr>
        <w:t>.</w:t>
      </w:r>
      <w:r w:rsidRPr="00005719">
        <w:t xml:space="preserve"> Whereas there is always scope for more activity, </w:t>
      </w:r>
      <w:r w:rsidRPr="00005719">
        <w:rPr>
          <w:rStyle w:val="StyleUnderline"/>
        </w:rPr>
        <w:t>industry is currently contributing in a variety of ways. Examples include pharmaceutical companies donating existing compounds to assess their utility</w:t>
      </w:r>
      <w:r w:rsidRPr="00005719">
        <w:t xml:space="preserve"> in the fight against COVID19; </w:t>
      </w:r>
      <w:r w:rsidRPr="00005719">
        <w:rPr>
          <w:rStyle w:val="StyleUnderline"/>
          <w:highlight w:val="green"/>
        </w:rPr>
        <w:t>screening</w:t>
      </w:r>
      <w:r w:rsidRPr="00005719">
        <w:rPr>
          <w:rStyle w:val="StyleUnderline"/>
        </w:rPr>
        <w:t xml:space="preserve"> existing </w:t>
      </w:r>
      <w:r w:rsidRPr="00005719">
        <w:rPr>
          <w:rStyle w:val="StyleUnderline"/>
          <w:highlight w:val="green"/>
        </w:rPr>
        <w:t>compound libraries</w:t>
      </w:r>
      <w:r w:rsidRPr="00005719">
        <w:rPr>
          <w:rStyle w:val="StyleUnderline"/>
        </w:rPr>
        <w:t xml:space="preserve"> in-house or with partners to see if they can be repurposed; </w:t>
      </w:r>
      <w:r w:rsidRPr="00005719">
        <w:rPr>
          <w:rStyle w:val="StyleUnderline"/>
          <w:highlight w:val="green"/>
        </w:rPr>
        <w:t>accelerating trials</w:t>
      </w:r>
      <w:r w:rsidRPr="00005719">
        <w:t xml:space="preserve"> for potentially effective medicine or vaccine candidates; </w:t>
      </w:r>
      <w:r w:rsidRPr="00005719">
        <w:rPr>
          <w:rStyle w:val="StyleUnderline"/>
        </w:rPr>
        <w:t xml:space="preserve">and in some cases rapidly accelerating in-house research and development </w:t>
      </w:r>
      <w:r w:rsidRPr="00005719">
        <w:t xml:space="preserve">to discover new treatments or vaccine agents and develop diagnostics tests.3,4 </w:t>
      </w:r>
      <w:r w:rsidRPr="00005719">
        <w:rPr>
          <w:rStyle w:val="StyleUnderline"/>
        </w:rPr>
        <w:t>Pharmaceutical companies are collaborating</w:t>
      </w:r>
      <w:r w:rsidRPr="00005719">
        <w:t xml:space="preserve"> with each other in some of these efforts </w:t>
      </w:r>
      <w:r w:rsidRPr="00005719">
        <w:rPr>
          <w:rStyle w:val="StyleUnderline"/>
        </w:rPr>
        <w:t xml:space="preserve">and participating in global </w:t>
      </w:r>
      <w:r w:rsidRPr="00005719">
        <w:rPr>
          <w:rStyle w:val="StyleUnderline"/>
          <w:highlight w:val="green"/>
        </w:rPr>
        <w:t>R&amp;D partnerships</w:t>
      </w:r>
      <w:r w:rsidRPr="00005719">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05719">
        <w:rPr>
          <w:rStyle w:val="StyleUnderline"/>
        </w:rPr>
        <w:t>there are likely to be relatively few companies that are ‘commercial’ winners</w:t>
      </w:r>
      <w:r w:rsidRPr="00005719">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005719">
        <w:rPr>
          <w:rStyle w:val="StyleUnderline"/>
        </w:rPr>
        <w:t>in the United States AbbVie has waived intellectual property rights for an existing combination product that is being tested for therapeutic potential against COVID-19</w:t>
      </w:r>
      <w:r w:rsidRPr="00005719">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005719">
        <w:rPr>
          <w:rStyle w:val="StyleUnderline"/>
        </w:rPr>
        <w:t xml:space="preserve">Many public health threats (including those associated with other infectious </w:t>
      </w:r>
      <w:r w:rsidRPr="00005719">
        <w:rPr>
          <w:rStyle w:val="StyleUnderline"/>
          <w:highlight w:val="green"/>
        </w:rPr>
        <w:t>diseases, bioterror</w:t>
      </w:r>
      <w:r w:rsidRPr="00005719">
        <w:rPr>
          <w:rStyle w:val="StyleUnderline"/>
        </w:rPr>
        <w:t xml:space="preserve">ism </w:t>
      </w:r>
      <w:r w:rsidRPr="00005719">
        <w:rPr>
          <w:rStyle w:val="StyleUnderline"/>
          <w:highlight w:val="green"/>
        </w:rPr>
        <w:t>agents and antimicrobial resistance</w:t>
      </w:r>
      <w:r w:rsidRPr="00005719">
        <w:rPr>
          <w:rStyle w:val="StyleUnderline"/>
        </w:rPr>
        <w:t xml:space="preserve">) are urgently </w:t>
      </w:r>
      <w:r w:rsidRPr="00005719">
        <w:rPr>
          <w:rStyle w:val="StyleUnderline"/>
          <w:highlight w:val="green"/>
        </w:rPr>
        <w:t>in need of pharma</w:t>
      </w:r>
      <w:r w:rsidRPr="00005719">
        <w:rPr>
          <w:rStyle w:val="StyleUnderline"/>
        </w:rPr>
        <w:t xml:space="preserve">ceutical </w:t>
      </w:r>
      <w:r w:rsidRPr="00005719">
        <w:rPr>
          <w:rStyle w:val="StyleUnderline"/>
          <w:highlight w:val="green"/>
        </w:rPr>
        <w:t>innovation</w:t>
      </w:r>
      <w:r w:rsidRPr="00005719">
        <w:t xml:space="preserve">, even if their impacts are not as visible to society as COVID-19 is in the immediate term. </w:t>
      </w:r>
      <w:r w:rsidRPr="00005719">
        <w:rPr>
          <w:rStyle w:val="StyleUnderline"/>
        </w:rPr>
        <w:t>The pharmaceutical industry has responded to previous public health emergencies associated with infectious disease in recent times – for example</w:t>
      </w:r>
      <w:r w:rsidRPr="00005719">
        <w:t xml:space="preserve"> those associated with </w:t>
      </w:r>
      <w:r w:rsidRPr="00005719">
        <w:rPr>
          <w:rStyle w:val="StyleUnderline"/>
        </w:rPr>
        <w:t>Ebola and Zika</w:t>
      </w:r>
      <w:r w:rsidRPr="00005719">
        <w:t xml:space="preserve"> outbreaks.11 However, </w:t>
      </w:r>
      <w:r w:rsidRPr="00005719">
        <w:rPr>
          <w:rStyle w:val="StyleUnderline"/>
        </w:rPr>
        <w:t>it has done so to a lesser scale than for COVID-19 and with contributions from fewer companies</w:t>
      </w:r>
      <w:r w:rsidRPr="00005719">
        <w:t xml:space="preserve">. Similarly, </w:t>
      </w:r>
      <w:r w:rsidRPr="00005719">
        <w:rPr>
          <w:rStyle w:val="StyleUnderline"/>
        </w:rPr>
        <w:t>levels of activity in response to the threat of antimicrobial resistance are still low</w:t>
      </w:r>
      <w:r w:rsidRPr="00005719">
        <w:t xml:space="preserve">.12 There are important policy questions as to whether – and how – industry could </w:t>
      </w:r>
      <w:r w:rsidRPr="00005719">
        <w:lastRenderedPageBreak/>
        <w:t xml:space="preserve">engage with such public health threats to an even greater extent under improved innovation conditions. </w:t>
      </w:r>
    </w:p>
    <w:p w14:paraId="7A432D10" w14:textId="77777777" w:rsidR="00D220BB" w:rsidRPr="00005719" w:rsidRDefault="00D220BB" w:rsidP="00D220BB"/>
    <w:p w14:paraId="7E24C588" w14:textId="77777777" w:rsidR="00D220BB" w:rsidRPr="00005719" w:rsidRDefault="00D220BB" w:rsidP="00D220BB">
      <w:pPr>
        <w:pStyle w:val="Heading4"/>
        <w:rPr>
          <w:rFonts w:cs="Calibri"/>
        </w:rPr>
      </w:pPr>
      <w:r w:rsidRPr="00005719">
        <w:rPr>
          <w:rFonts w:cs="Calibri"/>
        </w:rPr>
        <w:t xml:space="preserve">COVID incentivizes </w:t>
      </w:r>
      <w:r w:rsidRPr="00005719">
        <w:rPr>
          <w:rFonts w:cs="Calibri"/>
          <w:u w:val="single"/>
        </w:rPr>
        <w:t>engineered bioterror</w:t>
      </w:r>
      <w:r w:rsidRPr="00005719">
        <w:rPr>
          <w:rFonts w:cs="Calibri"/>
        </w:rPr>
        <w:t>- extinction</w:t>
      </w:r>
    </w:p>
    <w:p w14:paraId="63BAE306" w14:textId="77777777" w:rsidR="00D220BB" w:rsidRPr="00005719" w:rsidRDefault="00D220BB" w:rsidP="00D220BB">
      <w:r w:rsidRPr="00005719">
        <w:rPr>
          <w:rStyle w:val="Style13ptBold"/>
        </w:rPr>
        <w:t>Walsh, 20</w:t>
      </w:r>
      <w:r w:rsidRPr="00005719">
        <w:t xml:space="preserve"> -- Axios Future correspondent [Bryan Walsh, "The coronavirus pandemic reawakens bioweapon fears," Axios, 5-14-2020, https://www.axios.com/coronavirus-pandemic-pathogen-bioweapon-45417c86-52aa-41b1-8a99-44a6e597d3a8.html, accessed 9-7-2020]</w:t>
      </w:r>
    </w:p>
    <w:p w14:paraId="13A43752" w14:textId="77777777" w:rsidR="00D220BB" w:rsidRPr="00005719" w:rsidRDefault="00D220BB" w:rsidP="00D220BB">
      <w:pPr>
        <w:rPr>
          <w:sz w:val="14"/>
        </w:rPr>
      </w:pPr>
      <w:r w:rsidRPr="00005719">
        <w:rPr>
          <w:sz w:val="14"/>
        </w:rPr>
        <w:t xml:space="preserve">The </w:t>
      </w:r>
      <w:r w:rsidRPr="00005719">
        <w:rPr>
          <w:rStyle w:val="StyleUnderline"/>
        </w:rPr>
        <w:t>corona</w:t>
      </w:r>
      <w:r w:rsidRPr="00005719">
        <w:rPr>
          <w:sz w:val="14"/>
        </w:rPr>
        <w:t xml:space="preserve">virus pandemic </w:t>
      </w:r>
      <w:r w:rsidRPr="00005719">
        <w:rPr>
          <w:rStyle w:val="StyleUnderline"/>
        </w:rPr>
        <w:t>reawakens bioweapon fears</w:t>
      </w:r>
    </w:p>
    <w:p w14:paraId="1DEB0BF9" w14:textId="77777777" w:rsidR="00D220BB" w:rsidRPr="00005719" w:rsidRDefault="00D220BB" w:rsidP="00D220BB">
      <w:pPr>
        <w:rPr>
          <w:sz w:val="14"/>
        </w:rPr>
      </w:pPr>
      <w:r w:rsidRPr="00005719">
        <w:rPr>
          <w:rStyle w:val="StyleUnderline"/>
        </w:rPr>
        <w:t>The immense</w:t>
      </w:r>
      <w:r w:rsidRPr="00005719">
        <w:rPr>
          <w:sz w:val="14"/>
        </w:rPr>
        <w:t xml:space="preserve"> human and economic </w:t>
      </w:r>
      <w:r w:rsidRPr="00005719">
        <w:rPr>
          <w:rStyle w:val="StyleUnderline"/>
        </w:rPr>
        <w:t>toll</w:t>
      </w:r>
      <w:r w:rsidRPr="00005719">
        <w:rPr>
          <w:sz w:val="14"/>
        </w:rPr>
        <w:t xml:space="preserve"> of the COVID-19 pandemic </w:t>
      </w:r>
      <w:r w:rsidRPr="00005719">
        <w:rPr>
          <w:rStyle w:val="StyleUnderline"/>
        </w:rPr>
        <w:t>only underscores the threat posed by pathogens that could be deliberately engineered and released</w:t>
      </w:r>
      <w:r w:rsidRPr="00005719">
        <w:rPr>
          <w:sz w:val="14"/>
        </w:rPr>
        <w:t>.</w:t>
      </w:r>
    </w:p>
    <w:p w14:paraId="5D37185C" w14:textId="77777777" w:rsidR="00D220BB" w:rsidRPr="00005719" w:rsidRDefault="00D220BB" w:rsidP="00D220BB">
      <w:pPr>
        <w:rPr>
          <w:sz w:val="14"/>
        </w:rPr>
      </w:pPr>
      <w:r w:rsidRPr="00005719">
        <w:rPr>
          <w:sz w:val="14"/>
        </w:rPr>
        <w:t xml:space="preserve">Why it matters: </w:t>
      </w:r>
      <w:r w:rsidRPr="00005719">
        <w:rPr>
          <w:rStyle w:val="Emphasis"/>
          <w:highlight w:val="green"/>
        </w:rPr>
        <w:t>New tech</w:t>
      </w:r>
      <w:r w:rsidRPr="00005719">
        <w:rPr>
          <w:sz w:val="14"/>
        </w:rPr>
        <w:t xml:space="preserve">nology </w:t>
      </w:r>
      <w:r w:rsidRPr="00005719">
        <w:rPr>
          <w:rStyle w:val="StyleUnderline"/>
          <w:highlight w:val="green"/>
        </w:rPr>
        <w:t xml:space="preserve">like </w:t>
      </w:r>
      <w:r w:rsidRPr="00005719">
        <w:rPr>
          <w:rStyle w:val="Emphasis"/>
          <w:highlight w:val="green"/>
        </w:rPr>
        <w:t xml:space="preserve">gene editing </w:t>
      </w:r>
      <w:r w:rsidRPr="00005719">
        <w:rPr>
          <w:rStyle w:val="StyleUnderline"/>
          <w:highlight w:val="green"/>
        </w:rPr>
        <w:t xml:space="preserve">and </w:t>
      </w:r>
      <w:r w:rsidRPr="00005719">
        <w:rPr>
          <w:rStyle w:val="Emphasis"/>
          <w:highlight w:val="green"/>
        </w:rPr>
        <w:t xml:space="preserve">DNA synthesis </w:t>
      </w:r>
      <w:r w:rsidRPr="00005719">
        <w:rPr>
          <w:sz w:val="14"/>
        </w:rPr>
        <w:t xml:space="preserve">has </w:t>
      </w:r>
      <w:r w:rsidRPr="00005719">
        <w:rPr>
          <w:rStyle w:val="StyleUnderline"/>
          <w:highlight w:val="green"/>
        </w:rPr>
        <w:t xml:space="preserve">made </w:t>
      </w:r>
      <w:r w:rsidRPr="00005719">
        <w:rPr>
          <w:rStyle w:val="StyleUnderline"/>
        </w:rPr>
        <w:t>the creation of more virulent pathogens easier</w:t>
      </w:r>
      <w:r w:rsidRPr="00005719">
        <w:rPr>
          <w:sz w:val="14"/>
        </w:rPr>
        <w:t>. Yet security and regulation efforts haven't kept pace with the science.</w:t>
      </w:r>
    </w:p>
    <w:p w14:paraId="25AE7783" w14:textId="77777777" w:rsidR="00D220BB" w:rsidRPr="00005719" w:rsidRDefault="00D220BB" w:rsidP="00D220BB">
      <w:pPr>
        <w:rPr>
          <w:sz w:val="14"/>
        </w:rPr>
      </w:pPr>
      <w:r w:rsidRPr="00005719">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312B9A42" w14:textId="77777777" w:rsidR="00D220BB" w:rsidRPr="00005719" w:rsidRDefault="00D220BB" w:rsidP="00D220BB">
      <w:pPr>
        <w:rPr>
          <w:rStyle w:val="StyleUnderline"/>
        </w:rPr>
      </w:pPr>
      <w:r w:rsidRPr="00005719">
        <w:rPr>
          <w:sz w:val="14"/>
        </w:rPr>
        <w:t xml:space="preserve">That doesn't mean the threat from bioweapons isn't dire. Along with AI, </w:t>
      </w:r>
      <w:r w:rsidRPr="00005719">
        <w:rPr>
          <w:rStyle w:val="Emphasis"/>
          <w:highlight w:val="green"/>
        </w:rPr>
        <w:t>engineered pandemics</w:t>
      </w:r>
      <w:r w:rsidRPr="00005719">
        <w:rPr>
          <w:rStyle w:val="StyleUnderline"/>
        </w:rPr>
        <w:t xml:space="preserve"> are widely considered </w:t>
      </w:r>
      <w:r w:rsidRPr="00005719">
        <w:rPr>
          <w:rStyle w:val="StyleUnderline"/>
          <w:highlight w:val="green"/>
        </w:rPr>
        <w:t xml:space="preserve">the </w:t>
      </w:r>
      <w:r w:rsidRPr="00005719">
        <w:rPr>
          <w:rStyle w:val="Emphasis"/>
          <w:highlight w:val="green"/>
        </w:rPr>
        <w:t>biggest existential risk facing humanity</w:t>
      </w:r>
      <w:r w:rsidRPr="00005719">
        <w:rPr>
          <w:rStyle w:val="StyleUnderline"/>
        </w:rPr>
        <w:t>.</w:t>
      </w:r>
    </w:p>
    <w:p w14:paraId="70C99C42" w14:textId="77777777" w:rsidR="00D220BB" w:rsidRPr="00005719" w:rsidRDefault="00D220BB" w:rsidP="00D220BB">
      <w:pPr>
        <w:rPr>
          <w:rStyle w:val="StyleUnderline"/>
        </w:rPr>
      </w:pPr>
      <w:r w:rsidRPr="00005719">
        <w:rPr>
          <w:sz w:val="14"/>
        </w:rPr>
        <w:t xml:space="preserve">That's in part because </w:t>
      </w:r>
      <w:r w:rsidRPr="00005719">
        <w:rPr>
          <w:rStyle w:val="StyleUnderline"/>
        </w:rPr>
        <w:t xml:space="preserve">a </w:t>
      </w:r>
      <w:r w:rsidRPr="00005719">
        <w:rPr>
          <w:rStyle w:val="StyleUnderline"/>
          <w:highlight w:val="green"/>
        </w:rPr>
        <w:t xml:space="preserve">pathogen could be </w:t>
      </w:r>
      <w:r w:rsidRPr="00005719">
        <w:rPr>
          <w:rStyle w:val="Emphasis"/>
          <w:highlight w:val="green"/>
        </w:rPr>
        <w:t>engineered</w:t>
      </w:r>
      <w:r w:rsidRPr="00005719">
        <w:rPr>
          <w:rStyle w:val="StyleUnderline"/>
          <w:highlight w:val="green"/>
        </w:rPr>
        <w:t xml:space="preserve"> </w:t>
      </w:r>
      <w:r w:rsidRPr="00005719">
        <w:rPr>
          <w:rStyle w:val="StyleUnderline"/>
        </w:rPr>
        <w:t xml:space="preserve">in a lab </w:t>
      </w:r>
      <w:r w:rsidRPr="00005719">
        <w:rPr>
          <w:rStyle w:val="Emphasis"/>
          <w:highlight w:val="green"/>
        </w:rPr>
        <w:t>for maximum contagiousness and virulence</w:t>
      </w:r>
      <w:r w:rsidRPr="00005719">
        <w:rPr>
          <w:rStyle w:val="StyleUnderline"/>
        </w:rPr>
        <w:t>, well beyond what would arise through natural selection.</w:t>
      </w:r>
    </w:p>
    <w:p w14:paraId="017C785B" w14:textId="77777777" w:rsidR="00D220BB" w:rsidRPr="00005719" w:rsidRDefault="00D220BB" w:rsidP="00D220BB">
      <w:pPr>
        <w:rPr>
          <w:sz w:val="14"/>
        </w:rPr>
      </w:pPr>
      <w:r w:rsidRPr="00005719">
        <w:rPr>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1F21EF96" w14:textId="77777777" w:rsidR="00D220BB" w:rsidRPr="00005719" w:rsidRDefault="00D220BB" w:rsidP="00D220BB">
      <w:pPr>
        <w:rPr>
          <w:sz w:val="14"/>
        </w:rPr>
      </w:pPr>
      <w:r w:rsidRPr="00005719">
        <w:rPr>
          <w:sz w:val="14"/>
        </w:rPr>
        <w:t xml:space="preserve">COVID-19 isn't anywhere near that fatal, but </w:t>
      </w:r>
      <w:r w:rsidRPr="00005719">
        <w:rPr>
          <w:rStyle w:val="StyleUnderline"/>
        </w:rPr>
        <w:t xml:space="preserve">the </w:t>
      </w:r>
      <w:r w:rsidRPr="00005719">
        <w:rPr>
          <w:rStyle w:val="StyleUnderline"/>
          <w:highlight w:val="green"/>
        </w:rPr>
        <w:t>pandemic has shown the vulnerability of the U.S.</w:t>
      </w:r>
      <w:r w:rsidRPr="00005719">
        <w:rPr>
          <w:sz w:val="14"/>
        </w:rPr>
        <w:t xml:space="preserve"> and the world </w:t>
      </w:r>
      <w:r w:rsidRPr="00005719">
        <w:rPr>
          <w:rStyle w:val="StyleUnderline"/>
        </w:rPr>
        <w:t>to bio</w:t>
      </w:r>
      <w:r w:rsidRPr="00005719">
        <w:rPr>
          <w:sz w:val="14"/>
        </w:rPr>
        <w:t xml:space="preserve">logical </w:t>
      </w:r>
      <w:r w:rsidRPr="00005719">
        <w:rPr>
          <w:rStyle w:val="StyleUnderline"/>
        </w:rPr>
        <w:t>threats</w:t>
      </w:r>
      <w:r w:rsidRPr="00005719">
        <w:rPr>
          <w:sz w:val="14"/>
        </w:rPr>
        <w:t xml:space="preserve"> both natural and manmade.</w:t>
      </w:r>
    </w:p>
    <w:p w14:paraId="73F10DA1" w14:textId="77777777" w:rsidR="00D220BB" w:rsidRPr="00005719" w:rsidRDefault="00D220BB" w:rsidP="00D220BB">
      <w:pPr>
        <w:rPr>
          <w:sz w:val="14"/>
        </w:rPr>
      </w:pPr>
      <w:r w:rsidRPr="00005719">
        <w:rPr>
          <w:sz w:val="14"/>
        </w:rPr>
        <w:t>"</w:t>
      </w:r>
      <w:r w:rsidRPr="00005719">
        <w:rPr>
          <w:rStyle w:val="StyleUnderline"/>
        </w:rPr>
        <w:t xml:space="preserve">Potential </w:t>
      </w:r>
      <w:r w:rsidRPr="00005719">
        <w:rPr>
          <w:rStyle w:val="StyleUnderline"/>
          <w:highlight w:val="green"/>
        </w:rPr>
        <w:t>adversaries are</w:t>
      </w:r>
      <w:r w:rsidRPr="00005719">
        <w:rPr>
          <w:sz w:val="14"/>
        </w:rPr>
        <w:t xml:space="preserve"> of course </w:t>
      </w:r>
      <w:r w:rsidRPr="00005719">
        <w:rPr>
          <w:rStyle w:val="StyleUnderline"/>
          <w:highlight w:val="green"/>
        </w:rPr>
        <w:t xml:space="preserve">seeing the same things </w:t>
      </w:r>
      <w:r w:rsidRPr="00005719">
        <w:rPr>
          <w:rStyle w:val="StyleUnderline"/>
        </w:rPr>
        <w:t>we’re seeing</w:t>
      </w:r>
      <w:r w:rsidRPr="00005719">
        <w:rPr>
          <w:sz w:val="14"/>
        </w:rPr>
        <w:t>," says Richard Pilch of the Middlebury Institute of International Studies. "</w:t>
      </w:r>
      <w:r w:rsidRPr="00005719">
        <w:rPr>
          <w:rStyle w:val="StyleUnderline"/>
        </w:rPr>
        <w:t>Anyone looking for a radical leveling approach</w:t>
      </w:r>
      <w:r w:rsidRPr="00005719">
        <w:rPr>
          <w:sz w:val="14"/>
        </w:rPr>
        <w:t xml:space="preserve"> — whether a state actor like North Korea or </w:t>
      </w:r>
      <w:r w:rsidRPr="00005719">
        <w:rPr>
          <w:rStyle w:val="StyleUnderline"/>
        </w:rPr>
        <w:t>a</w:t>
      </w:r>
      <w:r w:rsidRPr="00005719">
        <w:rPr>
          <w:rStyle w:val="StyleUnderline"/>
          <w:highlight w:val="green"/>
        </w:rPr>
        <w:t xml:space="preserve"> </w:t>
      </w:r>
      <w:r w:rsidRPr="00005719">
        <w:rPr>
          <w:rStyle w:val="StyleUnderline"/>
        </w:rPr>
        <w:t xml:space="preserve">motivated </w:t>
      </w:r>
      <w:r w:rsidRPr="00005719">
        <w:rPr>
          <w:rStyle w:val="StyleUnderline"/>
          <w:highlight w:val="green"/>
        </w:rPr>
        <w:t>terrorist organization</w:t>
      </w:r>
      <w:r w:rsidRPr="00005719">
        <w:rPr>
          <w:sz w:val="14"/>
          <w:highlight w:val="green"/>
        </w:rPr>
        <w:t xml:space="preserve"> — </w:t>
      </w:r>
      <w:r w:rsidRPr="00005719">
        <w:rPr>
          <w:rStyle w:val="StyleUnderline"/>
          <w:highlight w:val="green"/>
        </w:rPr>
        <w:t>may be influenced by COVID</w:t>
      </w:r>
      <w:r w:rsidRPr="00005719">
        <w:rPr>
          <w:sz w:val="14"/>
        </w:rPr>
        <w:t xml:space="preserve">-19 </w:t>
      </w:r>
      <w:r w:rsidRPr="00005719">
        <w:rPr>
          <w:rStyle w:val="StyleUnderline"/>
          <w:highlight w:val="green"/>
        </w:rPr>
        <w:t>to</w:t>
      </w:r>
      <w:r w:rsidRPr="00005719">
        <w:rPr>
          <w:sz w:val="14"/>
          <w:highlight w:val="green"/>
        </w:rPr>
        <w:t xml:space="preserve"> </w:t>
      </w:r>
      <w:r w:rsidRPr="00005719">
        <w:rPr>
          <w:sz w:val="14"/>
        </w:rPr>
        <w:t xml:space="preserve">consider </w:t>
      </w:r>
      <w:r w:rsidRPr="00005719">
        <w:rPr>
          <w:rStyle w:val="StyleUnderline"/>
          <w:highlight w:val="green"/>
        </w:rPr>
        <w:t>pursu</w:t>
      </w:r>
      <w:r w:rsidRPr="00005719">
        <w:rPr>
          <w:sz w:val="14"/>
        </w:rPr>
        <w:t xml:space="preserve">ing a </w:t>
      </w:r>
      <w:r w:rsidRPr="00005719">
        <w:rPr>
          <w:rStyle w:val="StyleUnderline"/>
          <w:highlight w:val="green"/>
        </w:rPr>
        <w:t>bio</w:t>
      </w:r>
      <w:r w:rsidRPr="00005719">
        <w:rPr>
          <w:sz w:val="14"/>
        </w:rPr>
        <w:t xml:space="preserve">logical </w:t>
      </w:r>
      <w:r w:rsidRPr="00005719">
        <w:rPr>
          <w:rStyle w:val="StyleUnderline"/>
          <w:highlight w:val="green"/>
        </w:rPr>
        <w:t xml:space="preserve">weapons </w:t>
      </w:r>
      <w:r w:rsidRPr="00005719">
        <w:rPr>
          <w:rStyle w:val="StyleUnderline"/>
        </w:rPr>
        <w:t>capability."</w:t>
      </w:r>
    </w:p>
    <w:p w14:paraId="01A4D16A" w14:textId="77777777" w:rsidR="00D220BB" w:rsidRPr="00005719" w:rsidRDefault="00D220BB" w:rsidP="00D220BB">
      <w:pPr>
        <w:rPr>
          <w:sz w:val="14"/>
        </w:rPr>
      </w:pPr>
      <w:r w:rsidRPr="00005719">
        <w:rPr>
          <w:sz w:val="14"/>
        </w:rPr>
        <w:t>Background: Bioweapons were officially banned by the Biological Weapons Convention in 1975, though North Korea is suspected of maintaining an offensive bioweapons program.</w:t>
      </w:r>
    </w:p>
    <w:p w14:paraId="2B028B61" w14:textId="77777777" w:rsidR="00D220BB" w:rsidRPr="00005719" w:rsidRDefault="00D220BB" w:rsidP="00D220BB">
      <w:pPr>
        <w:rPr>
          <w:sz w:val="14"/>
        </w:rPr>
      </w:pPr>
      <w:r w:rsidRPr="00005719">
        <w:rPr>
          <w:sz w:val="14"/>
        </w:rPr>
        <w:t xml:space="preserve">A particular concern about biowarfare and bioterror, though, is that many of </w:t>
      </w:r>
      <w:r w:rsidRPr="00005719">
        <w:rPr>
          <w:rStyle w:val="StyleUnderline"/>
        </w:rPr>
        <w:t>the tools and methods that could be used to create a weaponized virus are</w:t>
      </w:r>
      <w:r w:rsidRPr="00005719">
        <w:rPr>
          <w:sz w:val="14"/>
        </w:rPr>
        <w:t xml:space="preserve"> largely </w:t>
      </w:r>
      <w:r w:rsidRPr="00005719">
        <w:rPr>
          <w:rStyle w:val="StyleUnderline"/>
        </w:rPr>
        <w:t>indistinguishable from those used in</w:t>
      </w:r>
      <w:r w:rsidRPr="00005719">
        <w:rPr>
          <w:sz w:val="14"/>
        </w:rPr>
        <w:t xml:space="preserve"> the course of </w:t>
      </w:r>
      <w:r w:rsidRPr="00005719">
        <w:rPr>
          <w:rStyle w:val="StyleUnderline"/>
        </w:rPr>
        <w:t>legitimate scientific research. This makes biotech</w:t>
      </w:r>
      <w:r w:rsidRPr="00005719">
        <w:rPr>
          <w:sz w:val="14"/>
        </w:rPr>
        <w:t xml:space="preserve">nology </w:t>
      </w:r>
      <w:r w:rsidRPr="00005719">
        <w:rPr>
          <w:rStyle w:val="StyleUnderline"/>
        </w:rPr>
        <w:t>"dual-use"</w:t>
      </w:r>
      <w:r w:rsidRPr="00005719">
        <w:rPr>
          <w:sz w:val="14"/>
        </w:rPr>
        <w:t xml:space="preserve"> — and that much more difficult to safely regulate without cutting off research that could be vitally important.</w:t>
      </w:r>
    </w:p>
    <w:p w14:paraId="1BA9C0BD" w14:textId="77777777" w:rsidR="00D220BB" w:rsidRPr="00005719" w:rsidRDefault="00D220BB" w:rsidP="00D220BB">
      <w:pPr>
        <w:rPr>
          <w:sz w:val="14"/>
        </w:rPr>
      </w:pPr>
      <w:r w:rsidRPr="00005719">
        <w:rPr>
          <w:sz w:val="14"/>
        </w:rPr>
        <w:lastRenderedPageBreak/>
        <w:t xml:space="preserve">While earlier bioweapons fears focused on the possibility that a state or terror group could try to weaponize a known dangerous agent like smallpox — which would require somehow obtaining restricted pathogens — </w:t>
      </w:r>
      <w:r w:rsidRPr="00005719">
        <w:rPr>
          <w:rStyle w:val="StyleUnderline"/>
        </w:rPr>
        <w:t>new tech</w:t>
      </w:r>
      <w:r w:rsidRPr="00005719">
        <w:rPr>
          <w:sz w:val="14"/>
        </w:rPr>
        <w:t xml:space="preserve">nology </w:t>
      </w:r>
      <w:r w:rsidRPr="00005719">
        <w:rPr>
          <w:rStyle w:val="StyleUnderline"/>
        </w:rPr>
        <w:t>means</w:t>
      </w:r>
      <w:r w:rsidRPr="00005719">
        <w:rPr>
          <w:sz w:val="14"/>
        </w:rPr>
        <w:t xml:space="preserve"> that </w:t>
      </w:r>
      <w:r w:rsidRPr="00005719">
        <w:rPr>
          <w:rStyle w:val="StyleUnderline"/>
        </w:rPr>
        <w:t>someone could obtain the genetic sequence of a germ online and synthesize it in the lab</w:t>
      </w:r>
      <w:r w:rsidRPr="00005719">
        <w:rPr>
          <w:sz w:val="14"/>
        </w:rPr>
        <w:t>.</w:t>
      </w:r>
    </w:p>
    <w:p w14:paraId="5A53CFFD" w14:textId="77777777" w:rsidR="00D220BB" w:rsidRPr="00005719" w:rsidRDefault="00D220BB" w:rsidP="00D220BB">
      <w:pPr>
        <w:rPr>
          <w:sz w:val="14"/>
        </w:rPr>
      </w:pPr>
      <w:r w:rsidRPr="00005719">
        <w:rPr>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5C5EFD61" w14:textId="77777777" w:rsidR="00D220BB" w:rsidRPr="00005719" w:rsidRDefault="00D220BB" w:rsidP="00D220BB">
      <w:pPr>
        <w:rPr>
          <w:sz w:val="14"/>
        </w:rPr>
      </w:pPr>
      <w:r w:rsidRPr="00005719">
        <w:rPr>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432B59F0" w14:textId="77777777" w:rsidR="00D220BB" w:rsidRPr="00005719" w:rsidRDefault="00D220BB" w:rsidP="00D220BB">
      <w:pPr>
        <w:rPr>
          <w:sz w:val="14"/>
        </w:rPr>
      </w:pPr>
      <w:r w:rsidRPr="00005719">
        <w:rPr>
          <w:sz w:val="14"/>
        </w:rPr>
        <w:t>Screening efforts that look for the genetic sequences of known pathogens also wouldn't necessarily be able to detect when synthetic DNA was being used to make something entirely novel and dangerous.</w:t>
      </w:r>
    </w:p>
    <w:p w14:paraId="71263502" w14:textId="77777777" w:rsidR="00D220BB" w:rsidRPr="00005719" w:rsidRDefault="00D220BB" w:rsidP="00D220BB">
      <w:pPr>
        <w:rPr>
          <w:sz w:val="14"/>
        </w:rPr>
      </w:pPr>
      <w:r w:rsidRPr="00005719">
        <w:rPr>
          <w:sz w:val="14"/>
        </w:rPr>
        <w:t>In the near future, desktop DNA synthesizers may be able to generate synthetic DNA in the lab, cutting out the need for commercial suppliers — and potential security screenings.</w:t>
      </w:r>
    </w:p>
    <w:p w14:paraId="61CC9259" w14:textId="77777777" w:rsidR="00D220BB" w:rsidRDefault="00D220BB" w:rsidP="00D220BB">
      <w:pPr>
        <w:rPr>
          <w:sz w:val="14"/>
        </w:rPr>
      </w:pPr>
      <w:r w:rsidRPr="00005719">
        <w:rPr>
          <w:rStyle w:val="StyleUnderline"/>
          <w:highlight w:val="green"/>
        </w:rPr>
        <w:t xml:space="preserve">The </w:t>
      </w:r>
      <w:r w:rsidRPr="00005719">
        <w:rPr>
          <w:rStyle w:val="Emphasis"/>
          <w:highlight w:val="green"/>
        </w:rPr>
        <w:t>democratization of biotech</w:t>
      </w:r>
      <w:r w:rsidRPr="00005719">
        <w:rPr>
          <w:sz w:val="14"/>
        </w:rPr>
        <w:t xml:space="preserve">nology </w:t>
      </w:r>
      <w:r w:rsidRPr="00005719">
        <w:rPr>
          <w:rStyle w:val="StyleUnderline"/>
          <w:highlight w:val="green"/>
        </w:rPr>
        <w:t xml:space="preserve">could unleash a </w:t>
      </w:r>
      <w:r w:rsidRPr="00005719">
        <w:rPr>
          <w:rStyle w:val="Emphasis"/>
          <w:highlight w:val="green"/>
        </w:rPr>
        <w:t>wave of</w:t>
      </w:r>
      <w:r w:rsidRPr="00005719">
        <w:rPr>
          <w:rStyle w:val="StyleUnderline"/>
          <w:highlight w:val="green"/>
        </w:rPr>
        <w:t xml:space="preserve"> </w:t>
      </w:r>
      <w:r w:rsidRPr="00005719">
        <w:rPr>
          <w:sz w:val="14"/>
        </w:rPr>
        <w:t xml:space="preserve">creativity and </w:t>
      </w:r>
      <w:r w:rsidRPr="00005719">
        <w:rPr>
          <w:rStyle w:val="Emphasis"/>
          <w:highlight w:val="green"/>
        </w:rPr>
        <w:t>innovation</w:t>
      </w:r>
      <w:r w:rsidRPr="00005719">
        <w:rPr>
          <w:sz w:val="14"/>
        </w:rPr>
        <w:t xml:space="preserve">, just as the democratization of personal computing did. </w:t>
      </w:r>
      <w:r w:rsidRPr="00005719">
        <w:rPr>
          <w:rStyle w:val="StyleUnderline"/>
        </w:rPr>
        <w:t xml:space="preserve">But </w:t>
      </w:r>
      <w:r w:rsidRPr="00005719">
        <w:rPr>
          <w:rStyle w:val="StyleUnderline"/>
          <w:highlight w:val="green"/>
        </w:rPr>
        <w:t xml:space="preserve">it </w:t>
      </w:r>
      <w:r w:rsidRPr="00005719">
        <w:rPr>
          <w:sz w:val="14"/>
        </w:rPr>
        <w:t xml:space="preserve">also </w:t>
      </w:r>
      <w:r w:rsidRPr="00005719">
        <w:rPr>
          <w:rStyle w:val="StyleUnderline"/>
          <w:highlight w:val="green"/>
        </w:rPr>
        <w:t xml:space="preserve">increases the number of people who could </w:t>
      </w:r>
      <w:r w:rsidRPr="00005719">
        <w:rPr>
          <w:rStyle w:val="StyleUnderline"/>
        </w:rPr>
        <w:t xml:space="preserve">potentially </w:t>
      </w:r>
      <w:r w:rsidRPr="00005719">
        <w:rPr>
          <w:rStyle w:val="StyleUnderline"/>
          <w:highlight w:val="green"/>
        </w:rPr>
        <w:t xml:space="preserve">make a dangerous </w:t>
      </w:r>
      <w:r w:rsidRPr="00005719">
        <w:rPr>
          <w:rStyle w:val="StyleUnderline"/>
        </w:rPr>
        <w:t xml:space="preserve">engineered </w:t>
      </w:r>
      <w:r w:rsidRPr="00005719">
        <w:rPr>
          <w:rStyle w:val="StyleUnderline"/>
          <w:highlight w:val="green"/>
        </w:rPr>
        <w:t>virus</w:t>
      </w:r>
      <w:r w:rsidRPr="00005719">
        <w:rPr>
          <w:sz w:val="14"/>
        </w:rPr>
        <w:t>, whether deliberately or by accident.</w:t>
      </w:r>
    </w:p>
    <w:p w14:paraId="00174DA8" w14:textId="77777777" w:rsidR="00D220BB" w:rsidRPr="00910A32" w:rsidRDefault="00D220BB" w:rsidP="00D220BB">
      <w:pPr>
        <w:pStyle w:val="Heading4"/>
        <w:rPr>
          <w:rFonts w:cs="Calibri"/>
        </w:rPr>
      </w:pPr>
      <w:r w:rsidRPr="00910A32">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11FDEEDF" w14:textId="77777777" w:rsidR="00D220BB" w:rsidRDefault="00D220BB" w:rsidP="00E84F4D">
      <w:pPr>
        <w:rPr>
          <w:rFonts w:asciiTheme="minorHAnsi" w:hAnsiTheme="minorHAnsi" w:cstheme="minorHAnsi"/>
          <w:sz w:val="14"/>
        </w:rPr>
      </w:pPr>
    </w:p>
    <w:p w14:paraId="0715F3A0" w14:textId="44B0A32F" w:rsidR="009B2747" w:rsidRDefault="00F5205B" w:rsidP="009B2747">
      <w:pPr>
        <w:pStyle w:val="Heading3"/>
      </w:pPr>
      <w:r>
        <w:lastRenderedPageBreak/>
        <w:t>5</w:t>
      </w:r>
    </w:p>
    <w:p w14:paraId="129473C2" w14:textId="68CF9623" w:rsidR="00AD1141" w:rsidRDefault="00AD1141" w:rsidP="00AD1141">
      <w:pPr>
        <w:pStyle w:val="Heading4"/>
        <w:rPr>
          <w:iCs/>
        </w:rPr>
      </w:pPr>
      <w:r>
        <w:t xml:space="preserve">CP: The member nations of the </w:t>
      </w:r>
      <w:r w:rsidRPr="006F2330">
        <w:rPr>
          <w:iCs/>
        </w:rPr>
        <w:t xml:space="preserve">World Trade Organization </w:t>
      </w:r>
      <w:r>
        <w:t xml:space="preserve">with the exception of the United States should </w:t>
      </w:r>
      <w:r w:rsidRPr="006F2330">
        <w:rPr>
          <w:iCs/>
        </w:rPr>
        <w:t>reduce intellectual property protections for COVID-19 medicines.</w:t>
      </w:r>
      <w:r>
        <w:rPr>
          <w:iCs/>
        </w:rPr>
        <w:t xml:space="preserve"> The </w:t>
      </w:r>
      <w:r>
        <w:t>United States</w:t>
      </w:r>
      <w:r>
        <w:t xml:space="preserve"> should reduce </w:t>
      </w:r>
      <w:r w:rsidRPr="006F2330">
        <w:rPr>
          <w:iCs/>
        </w:rPr>
        <w:t>intellectual property</w:t>
      </w:r>
      <w:r>
        <w:rPr>
          <w:iCs/>
        </w:rPr>
        <w:t xml:space="preserve"> for COVID-19 vaccines.</w:t>
      </w:r>
    </w:p>
    <w:p w14:paraId="3113462E" w14:textId="247A1470" w:rsidR="00AD1141" w:rsidRPr="00AD1141" w:rsidRDefault="00AD1141" w:rsidP="00AD1141">
      <w:r>
        <w:t xml:space="preserve">Solves 99% of the aff – all of their advantages are about vaccine distribution </w:t>
      </w:r>
    </w:p>
    <w:p w14:paraId="7030005D" w14:textId="56660A31" w:rsidR="009B2747" w:rsidRDefault="009B2747" w:rsidP="009B2747">
      <w:pPr>
        <w:pStyle w:val="Heading4"/>
      </w:pPr>
      <w:r>
        <w:t>US dominance is secured in biotech now, but China’s closing the gap fast – that allows geopolitical and economic advantages</w:t>
      </w:r>
    </w:p>
    <w:p w14:paraId="7C8AD54F" w14:textId="77777777" w:rsidR="009B2747" w:rsidRDefault="009B2747" w:rsidP="009B2747">
      <w:pPr>
        <w:rPr>
          <w:rFonts w:asciiTheme="majorHAnsi" w:hAnsiTheme="majorHAnsi" w:cstheme="majorHAnsi"/>
        </w:rPr>
      </w:pPr>
      <w:r>
        <w:rPr>
          <w:rFonts w:asciiTheme="majorHAnsi" w:hAnsiTheme="majorHAnsi" w:cstheme="majorHAnsi"/>
        </w:rPr>
        <w:t xml:space="preserve">Scott </w:t>
      </w:r>
      <w:r>
        <w:rPr>
          <w:rFonts w:asciiTheme="majorHAnsi" w:hAnsiTheme="majorHAnsi" w:cstheme="majorHAnsi"/>
          <w:b/>
          <w:bCs/>
        </w:rPr>
        <w:t>Moore</w:t>
      </w:r>
      <w:r>
        <w:rPr>
          <w:rFonts w:asciiTheme="majorHAnsi" w:hAnsiTheme="majorHAnsi" w:cstheme="majorHAnsi"/>
        </w:rPr>
        <w:t xml:space="preserve"> </w:t>
      </w:r>
      <w:r>
        <w:rPr>
          <w:rFonts w:asciiTheme="majorHAnsi" w:hAnsiTheme="majorHAnsi" w:cstheme="majorHAnsi"/>
          <w:b/>
          <w:bCs/>
        </w:rPr>
        <w:t xml:space="preserve">20 </w:t>
      </w:r>
      <w:r>
        <w:rPr>
          <w:rFonts w:asciiTheme="majorHAnsi" w:hAnsiTheme="majorHAnsi" w:cstheme="majorHAnsi"/>
        </w:rPr>
        <w:t>[(Director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https://www.brookings.edu/wp-content/uploads/2020/04/FP_20200427_china_biotechnology_moore.pdf]TDI</w:t>
      </w:r>
    </w:p>
    <w:p w14:paraId="75263CB2" w14:textId="77777777" w:rsidR="009B2747" w:rsidRDefault="009B2747" w:rsidP="009B2747">
      <w:pPr>
        <w:rPr>
          <w:rFonts w:asciiTheme="majorHAnsi" w:hAnsiTheme="majorHAnsi" w:cstheme="majorHAnsi"/>
          <w:sz w:val="14"/>
        </w:rPr>
      </w:pPr>
      <w:r>
        <w:rPr>
          <w:rFonts w:asciiTheme="majorHAnsi" w:hAnsiTheme="majorHAnsi" w:cstheme="majorHAnsi"/>
          <w:sz w:val="14"/>
        </w:rPr>
        <w:t xml:space="preserve">EXECUTIVE SUMMARY Even by the standards of emerging technologies, </w:t>
      </w:r>
      <w:r>
        <w:rPr>
          <w:rFonts w:asciiTheme="majorHAnsi" w:hAnsiTheme="majorHAnsi" w:cstheme="majorHAnsi"/>
          <w:b/>
          <w:bCs/>
          <w:highlight w:val="green"/>
          <w:u w:val="single"/>
        </w:rPr>
        <w:t>biotech</w:t>
      </w:r>
      <w:r>
        <w:rPr>
          <w:rFonts w:asciiTheme="majorHAnsi" w:hAnsiTheme="majorHAnsi" w:cstheme="majorHAnsi"/>
          <w:b/>
          <w:bCs/>
          <w:u w:val="single"/>
        </w:rPr>
        <w:t xml:space="preserve">nology </w:t>
      </w:r>
      <w:r>
        <w:rPr>
          <w:rFonts w:asciiTheme="majorHAnsi" w:hAnsiTheme="majorHAnsi" w:cstheme="majorHAnsi"/>
          <w:b/>
          <w:bCs/>
          <w:highlight w:val="green"/>
          <w:u w:val="single"/>
        </w:rPr>
        <w:t>has</w:t>
      </w:r>
      <w:r>
        <w:rPr>
          <w:rFonts w:asciiTheme="majorHAnsi" w:hAnsiTheme="majorHAnsi" w:cstheme="majorHAnsi"/>
          <w:b/>
          <w:bCs/>
          <w:u w:val="single"/>
        </w:rPr>
        <w:t xml:space="preserve"> the </w:t>
      </w:r>
      <w:r>
        <w:rPr>
          <w:rFonts w:asciiTheme="majorHAnsi" w:hAnsiTheme="majorHAnsi" w:cstheme="majorHAnsi"/>
          <w:b/>
          <w:bCs/>
          <w:highlight w:val="green"/>
          <w:u w:val="single"/>
        </w:rPr>
        <w:t>potential to utterly transform geopolitics, economics</w:t>
      </w:r>
      <w:r>
        <w:rPr>
          <w:rFonts w:asciiTheme="majorHAnsi" w:hAnsiTheme="majorHAnsi" w:cstheme="majorHAnsi"/>
          <w:sz w:val="14"/>
        </w:rPr>
        <w:t xml:space="preserve">, and society in the 21st century. </w:t>
      </w:r>
      <w:r>
        <w:rPr>
          <w:rFonts w:asciiTheme="majorHAnsi" w:hAnsiTheme="majorHAnsi" w:cstheme="majorHAnsi"/>
          <w:u w:val="single"/>
        </w:rPr>
        <w:t>Yet while the U</w:t>
      </w:r>
      <w:r>
        <w:rPr>
          <w:rFonts w:asciiTheme="majorHAnsi" w:hAnsiTheme="majorHAnsi" w:cstheme="majorHAnsi"/>
          <w:sz w:val="14"/>
        </w:rPr>
        <w:t xml:space="preserve">nited </w:t>
      </w:r>
      <w:r>
        <w:rPr>
          <w:rFonts w:asciiTheme="majorHAnsi" w:hAnsiTheme="majorHAnsi" w:cstheme="majorHAnsi"/>
          <w:u w:val="single"/>
        </w:rPr>
        <w:t>S</w:t>
      </w:r>
      <w:r>
        <w:rPr>
          <w:rFonts w:asciiTheme="majorHAnsi" w:hAnsiTheme="majorHAnsi" w:cstheme="majorHAnsi"/>
          <w:sz w:val="14"/>
        </w:rPr>
        <w:t xml:space="preserve">tates </w:t>
      </w:r>
      <w:r>
        <w:rPr>
          <w:rFonts w:asciiTheme="majorHAnsi" w:hAnsiTheme="majorHAnsi" w:cstheme="majorHAnsi"/>
          <w:u w:val="single"/>
        </w:rPr>
        <w:t xml:space="preserve">has long been the world leader in most segments of the global biotechnology sector, </w:t>
      </w:r>
      <w:r>
        <w:rPr>
          <w:rFonts w:asciiTheme="majorHAnsi" w:hAnsiTheme="majorHAnsi" w:cstheme="majorHAnsi"/>
          <w:b/>
          <w:bCs/>
          <w:highlight w:val="green"/>
          <w:u w:val="single"/>
        </w:rPr>
        <w:t>China</w:t>
      </w:r>
      <w:r>
        <w:rPr>
          <w:rFonts w:asciiTheme="majorHAnsi" w:hAnsiTheme="majorHAnsi" w:cstheme="majorHAnsi"/>
          <w:b/>
          <w:bCs/>
          <w:u w:val="single"/>
        </w:rPr>
        <w:t xml:space="preserve"> is fast </w:t>
      </w:r>
      <w:r>
        <w:rPr>
          <w:rFonts w:asciiTheme="majorHAnsi" w:hAnsiTheme="majorHAnsi" w:cstheme="majorHAnsi"/>
          <w:b/>
          <w:bCs/>
          <w:highlight w:val="green"/>
          <w:u w:val="single"/>
        </w:rPr>
        <w:t>becoming a significant playe</w:t>
      </w:r>
      <w:r>
        <w:rPr>
          <w:rFonts w:asciiTheme="majorHAnsi" w:hAnsiTheme="majorHAnsi" w:cstheme="majorHAnsi"/>
          <w:b/>
          <w:bCs/>
          <w:u w:val="single"/>
        </w:rPr>
        <w:t>r</w:t>
      </w:r>
      <w:r>
        <w:rPr>
          <w:rFonts w:asciiTheme="majorHAnsi" w:hAnsiTheme="majorHAnsi" w:cstheme="majorHAnsi"/>
          <w:sz w:val="14"/>
        </w:rPr>
        <w:t xml:space="preserve">. This brief assesses the implications of China’s changing role in biotechnology for the United States, which span national security, data security, and economic competitiveness. </w:t>
      </w:r>
      <w:r>
        <w:rPr>
          <w:rFonts w:asciiTheme="majorHAnsi" w:hAnsiTheme="majorHAnsi" w:cstheme="majorHAnsi"/>
          <w:u w:val="single"/>
        </w:rPr>
        <w:t xml:space="preserve">On current trends </w:t>
      </w:r>
      <w:r>
        <w:rPr>
          <w:rFonts w:asciiTheme="majorHAnsi" w:hAnsiTheme="majorHAnsi" w:cstheme="majorHAnsi"/>
          <w:highlight w:val="green"/>
          <w:u w:val="single"/>
        </w:rPr>
        <w:t>the U</w:t>
      </w:r>
      <w:r>
        <w:rPr>
          <w:rFonts w:asciiTheme="majorHAnsi" w:hAnsiTheme="majorHAnsi" w:cstheme="majorHAnsi"/>
          <w:u w:val="single"/>
        </w:rPr>
        <w:t>nited</w:t>
      </w:r>
      <w:r>
        <w:rPr>
          <w:rFonts w:asciiTheme="majorHAnsi" w:hAnsiTheme="majorHAnsi" w:cstheme="majorHAnsi"/>
          <w:highlight w:val="green"/>
          <w:u w:val="single"/>
        </w:rPr>
        <w:t xml:space="preserve"> S</w:t>
      </w:r>
      <w:r>
        <w:rPr>
          <w:rFonts w:asciiTheme="majorHAnsi" w:hAnsiTheme="majorHAnsi" w:cstheme="majorHAnsi"/>
          <w:u w:val="single"/>
        </w:rPr>
        <w:t>tates is likely to remain the world leader in most biotechnology areas</w:t>
      </w:r>
      <w:r>
        <w:rPr>
          <w:rFonts w:asciiTheme="majorHAnsi" w:hAnsiTheme="majorHAnsi" w:cstheme="majorHAnsi"/>
          <w:sz w:val="14"/>
        </w:rPr>
        <w:t xml:space="preserve">. </w:t>
      </w:r>
      <w:r>
        <w:rPr>
          <w:rFonts w:asciiTheme="majorHAnsi" w:hAnsiTheme="majorHAnsi" w:cstheme="majorHAnsi"/>
          <w:b/>
          <w:bCs/>
          <w:u w:val="single"/>
        </w:rPr>
        <w:t xml:space="preserve">However, the </w:t>
      </w:r>
      <w:r>
        <w:rPr>
          <w:rFonts w:asciiTheme="majorHAnsi" w:hAnsiTheme="majorHAnsi" w:cstheme="majorHAnsi"/>
          <w:b/>
          <w:bCs/>
          <w:highlight w:val="green"/>
          <w:u w:val="single"/>
        </w:rPr>
        <w:t>gap between China and the U.S. is narrowing</w:t>
      </w:r>
      <w:r>
        <w:rPr>
          <w:rFonts w:asciiTheme="majorHAnsi" w:hAnsiTheme="majorHAnsi" w:cstheme="majorHAnsi"/>
          <w:b/>
          <w:bCs/>
          <w:u w:val="single"/>
        </w:rPr>
        <w:t xml:space="preserve"> in the biotechnology sector,</w:t>
      </w:r>
      <w:r>
        <w:rPr>
          <w:rFonts w:asciiTheme="majorHAnsi" w:hAnsiTheme="majorHAnsi" w:cstheme="majorHAns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Pr>
          <w:rFonts w:asciiTheme="majorHAnsi" w:hAnsiTheme="majorHAnsi" w:cstheme="majorHAnsi"/>
          <w:u w:val="single"/>
        </w:rPr>
        <w:t>Thanks to extensive government funding for biomedical research</w:t>
      </w:r>
      <w:r>
        <w:rPr>
          <w:rFonts w:asciiTheme="majorHAnsi" w:hAnsiTheme="majorHAnsi" w:cstheme="majorHAnsi"/>
          <w:sz w:val="14"/>
        </w:rPr>
        <w:t xml:space="preserve">, an unparalleled ability to translate basic research into commercial products and applications, and strong intellectual property protections, </w:t>
      </w:r>
      <w:r>
        <w:rPr>
          <w:rFonts w:asciiTheme="majorHAnsi" w:hAnsiTheme="majorHAnsi" w:cstheme="majorHAnsi"/>
          <w:u w:val="single"/>
        </w:rPr>
        <w:t xml:space="preserve">the United States has been the dominant global player in </w:t>
      </w:r>
      <w:r>
        <w:rPr>
          <w:rFonts w:asciiTheme="majorHAnsi" w:hAnsiTheme="majorHAnsi" w:cstheme="majorHAnsi"/>
          <w:sz w:val="14"/>
        </w:rPr>
        <w:t xml:space="preserve">developing and commercializing </w:t>
      </w:r>
      <w:r>
        <w:rPr>
          <w:rFonts w:asciiTheme="majorHAnsi" w:hAnsiTheme="majorHAnsi" w:cstheme="majorHAnsi"/>
          <w:u w:val="single"/>
        </w:rPr>
        <w:t>biotechnology for decades</w:t>
      </w:r>
      <w:r>
        <w:rPr>
          <w:rFonts w:asciiTheme="majorHAnsi" w:hAnsiTheme="majorHAnsi" w:cstheme="majorHAnsi"/>
          <w:sz w:val="14"/>
        </w:rPr>
        <w:t xml:space="preserve">.1 This dominance is reflected in the fact that </w:t>
      </w:r>
      <w:r>
        <w:rPr>
          <w:rFonts w:asciiTheme="majorHAnsi" w:hAnsiTheme="majorHAnsi" w:cstheme="majorHAnsi"/>
          <w:highlight w:val="green"/>
          <w:u w:val="single"/>
        </w:rPr>
        <w:t>U</w:t>
      </w:r>
      <w:r>
        <w:rPr>
          <w:rFonts w:asciiTheme="majorHAnsi" w:hAnsiTheme="majorHAnsi" w:cstheme="majorHAnsi"/>
          <w:u w:val="single"/>
        </w:rPr>
        <w:t>nited</w:t>
      </w:r>
      <w:r>
        <w:rPr>
          <w:rFonts w:asciiTheme="majorHAnsi" w:hAnsiTheme="majorHAnsi" w:cstheme="majorHAnsi"/>
          <w:highlight w:val="green"/>
          <w:u w:val="single"/>
        </w:rPr>
        <w:t xml:space="preserve"> S</w:t>
      </w:r>
      <w:r>
        <w:rPr>
          <w:rFonts w:asciiTheme="majorHAnsi" w:hAnsiTheme="majorHAnsi" w:cstheme="majorHAnsi"/>
          <w:u w:val="single"/>
        </w:rPr>
        <w:t xml:space="preserve">tates </w:t>
      </w:r>
      <w:r>
        <w:rPr>
          <w:rFonts w:asciiTheme="majorHAnsi" w:hAnsiTheme="majorHAnsi" w:cstheme="majorHAnsi"/>
          <w:highlight w:val="green"/>
          <w:u w:val="single"/>
        </w:rPr>
        <w:t>accounted for almost half of all biotec</w:t>
      </w:r>
      <w:r>
        <w:rPr>
          <w:rFonts w:asciiTheme="majorHAnsi" w:hAnsiTheme="majorHAnsi" w:cstheme="majorHAnsi"/>
          <w:u w:val="single"/>
        </w:rPr>
        <w:t xml:space="preserve">hnology </w:t>
      </w:r>
      <w:r>
        <w:rPr>
          <w:rFonts w:asciiTheme="majorHAnsi" w:hAnsiTheme="majorHAnsi" w:cstheme="majorHAnsi"/>
          <w:highlight w:val="green"/>
          <w:u w:val="single"/>
        </w:rPr>
        <w:t>patents</w:t>
      </w:r>
      <w:r>
        <w:rPr>
          <w:rFonts w:asciiTheme="majorHAnsi" w:hAnsiTheme="majorHAnsi" w:cstheme="majorHAns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Pr>
          <w:rFonts w:asciiTheme="majorHAnsi" w:hAnsiTheme="majorHAnsi" w:cstheme="majorHAnsi"/>
          <w:u w:val="single"/>
        </w:rPr>
        <w:t>The determination of China’s one-party state to become a leading player in biotechnology is reflected by</w:t>
      </w:r>
      <w:r>
        <w:rPr>
          <w:rFonts w:asciiTheme="majorHAnsi" w:hAnsiTheme="majorHAnsi" w:cstheme="majorHAnsi"/>
          <w:sz w:val="14"/>
        </w:rPr>
        <w:t xml:space="preserve"> the </w:t>
      </w:r>
      <w:r>
        <w:rPr>
          <w:rFonts w:asciiTheme="majorHAnsi" w:hAnsiTheme="majorHAnsi" w:cstheme="majorHAnsi"/>
          <w:u w:val="single"/>
        </w:rPr>
        <w:t>rapid growth in investment in the sector</w:t>
      </w:r>
      <w:r>
        <w:rPr>
          <w:rFonts w:asciiTheme="majorHAnsi" w:hAnsiTheme="majorHAnsi" w:cstheme="majorHAnsi"/>
          <w:sz w:val="14"/>
        </w:rPr>
        <w:t xml:space="preserve">. Some estimates claim that collectively, </w:t>
      </w:r>
      <w:r>
        <w:rPr>
          <w:rFonts w:asciiTheme="majorHAnsi" w:hAnsiTheme="majorHAnsi" w:cstheme="majorHAnsi"/>
          <w:b/>
          <w:bCs/>
          <w:highlight w:val="green"/>
          <w:u w:val="single"/>
        </w:rPr>
        <w:t>China’s</w:t>
      </w:r>
      <w:r>
        <w:rPr>
          <w:rFonts w:asciiTheme="majorHAnsi" w:hAnsiTheme="majorHAnsi" w:cstheme="majorHAnsi"/>
          <w:sz w:val="14"/>
        </w:rPr>
        <w:t xml:space="preserve"> central, local, and provincial </w:t>
      </w:r>
      <w:r>
        <w:rPr>
          <w:rFonts w:asciiTheme="majorHAnsi" w:hAnsiTheme="majorHAnsi" w:cstheme="majorHAnsi"/>
          <w:b/>
          <w:bCs/>
          <w:highlight w:val="green"/>
          <w:u w:val="single"/>
        </w:rPr>
        <w:t>gov</w:t>
      </w:r>
      <w:r>
        <w:rPr>
          <w:rFonts w:asciiTheme="majorHAnsi" w:hAnsiTheme="majorHAnsi" w:cstheme="majorHAnsi"/>
          <w:b/>
          <w:bCs/>
          <w:u w:val="single"/>
        </w:rPr>
        <w:t xml:space="preserve">ernments have </w:t>
      </w:r>
      <w:r>
        <w:rPr>
          <w:rFonts w:asciiTheme="majorHAnsi" w:hAnsiTheme="majorHAnsi" w:cstheme="majorHAnsi"/>
          <w:b/>
          <w:bCs/>
          <w:highlight w:val="green"/>
          <w:u w:val="single"/>
        </w:rPr>
        <w:t>invested over $100</w:t>
      </w:r>
      <w:r>
        <w:rPr>
          <w:rFonts w:asciiTheme="majorHAnsi" w:hAnsiTheme="majorHAnsi" w:cstheme="majorHAnsi"/>
          <w:b/>
          <w:bCs/>
          <w:u w:val="single"/>
        </w:rPr>
        <w:t xml:space="preserve"> </w:t>
      </w:r>
      <w:r>
        <w:rPr>
          <w:rFonts w:asciiTheme="majorHAnsi" w:hAnsiTheme="majorHAnsi" w:cstheme="majorHAnsi"/>
          <w:b/>
          <w:bCs/>
          <w:highlight w:val="green"/>
          <w:u w:val="single"/>
        </w:rPr>
        <w:t>billion in life sciences</w:t>
      </w:r>
      <w:r>
        <w:rPr>
          <w:rFonts w:asciiTheme="majorHAnsi" w:hAnsiTheme="majorHAnsi" w:cstheme="majorHAns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Pr>
          <w:rFonts w:asciiTheme="majorHAnsi" w:hAnsiTheme="majorHAnsi" w:cstheme="majorHAnsi"/>
          <w:u w:val="single"/>
        </w:rPr>
        <w:t>China will inevitably become an increasingly important player in the global biotechnology sector,</w:t>
      </w:r>
      <w:r>
        <w:rPr>
          <w:rFonts w:asciiTheme="majorHAnsi" w:hAnsiTheme="majorHAnsi" w:cstheme="majorHAnsi"/>
          <w:sz w:val="14"/>
        </w:rPr>
        <w:t xml:space="preserve"> </w:t>
      </w:r>
      <w:r>
        <w:rPr>
          <w:rFonts w:asciiTheme="majorHAnsi" w:hAnsiTheme="majorHAnsi" w:cstheme="majorHAnsi"/>
          <w:b/>
          <w:bCs/>
          <w:u w:val="single"/>
        </w:rPr>
        <w:t xml:space="preserve">with </w:t>
      </w:r>
      <w:r>
        <w:rPr>
          <w:rFonts w:asciiTheme="majorHAnsi" w:hAnsiTheme="majorHAnsi" w:cstheme="majorHAnsi"/>
          <w:b/>
          <w:bCs/>
          <w:highlight w:val="green"/>
          <w:u w:val="single"/>
        </w:rPr>
        <w:t>implications for national security, economic competitiveness, and regulatio</w:t>
      </w:r>
      <w:r>
        <w:rPr>
          <w:rFonts w:asciiTheme="majorHAnsi" w:hAnsiTheme="majorHAnsi" w:cstheme="majorHAnsi"/>
          <w:b/>
          <w:bCs/>
          <w:u w:val="single"/>
        </w:rPr>
        <w:t>n</w:t>
      </w:r>
      <w:r>
        <w:rPr>
          <w:rFonts w:asciiTheme="majorHAnsi" w:hAnsiTheme="majorHAnsi" w:cstheme="majorHAnsi"/>
          <w:sz w:val="14"/>
        </w:rPr>
        <w:t xml:space="preserve">. An executive from In-Q-Tel, the U.S. government’s inhouse national security venture capital fund, warned Congress in a November 2019 hearing, for example, that China “intends to own the biorevolution… and they are building the infrastructure, the talent pipeline, the regulatory system, and the financial system they need to do that.”7 The CEO of European drugmaker AstraZeneca has similarly opined that “Much of [China’s] innovation in the last three to four years has been </w:t>
      </w:r>
      <w:r>
        <w:rPr>
          <w:rFonts w:asciiTheme="majorHAnsi" w:hAnsiTheme="majorHAnsi" w:cstheme="majorHAnsi"/>
          <w:sz w:val="14"/>
        </w:rPr>
        <w:lastRenderedPageBreak/>
        <w:t xml:space="preserve">‘me too,’ but now on the horizon we can see firstin-class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Pr>
          <w:rFonts w:asciiTheme="majorHAnsi" w:hAnsiTheme="majorHAnsi" w:cstheme="majorHAnsi"/>
          <w:u w:val="single"/>
        </w:rPr>
        <w:t>the COVID-19 crisis underscores both the importance of continued investment in biotechnology</w:t>
      </w:r>
      <w:r>
        <w:rPr>
          <w:rFonts w:asciiTheme="majorHAnsi" w:hAnsiTheme="majorHAnsi" w:cstheme="majorHAns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56F36263" w14:textId="77777777" w:rsidR="009B2747" w:rsidRDefault="009B2747" w:rsidP="009B2747">
      <w:pPr>
        <w:rPr>
          <w:rFonts w:asciiTheme="majorHAnsi" w:hAnsiTheme="majorHAnsi" w:cstheme="majorHAnsi"/>
        </w:rPr>
      </w:pPr>
    </w:p>
    <w:p w14:paraId="52125531" w14:textId="77777777" w:rsidR="009B2747" w:rsidRDefault="009B2747" w:rsidP="009B2747">
      <w:pPr>
        <w:rPr>
          <w:rFonts w:asciiTheme="majorHAnsi" w:hAnsiTheme="majorHAnsi" w:cstheme="majorHAnsi"/>
        </w:rPr>
      </w:pPr>
    </w:p>
    <w:p w14:paraId="245B21DA" w14:textId="77777777" w:rsidR="009B2747" w:rsidRDefault="009B2747" w:rsidP="009B2747">
      <w:pPr>
        <w:rPr>
          <w:rFonts w:asciiTheme="majorHAnsi" w:hAnsiTheme="majorHAnsi" w:cstheme="majorHAnsi"/>
        </w:rPr>
      </w:pPr>
    </w:p>
    <w:p w14:paraId="572E74FF" w14:textId="77777777" w:rsidR="009B2747" w:rsidRDefault="009B2747" w:rsidP="009B2747">
      <w:pPr>
        <w:pStyle w:val="Heading4"/>
      </w:pPr>
      <w:r>
        <w:t xml:space="preserve">The aff’s waiving of IP doesn’t solve </w:t>
      </w:r>
      <w:r>
        <w:rPr>
          <w:u w:val="single"/>
        </w:rPr>
        <w:t>but</w:t>
      </w:r>
      <w:r>
        <w:t xml:space="preserve"> it does give away sensitive national security information that allows China to lead ahead in biotech</w:t>
      </w:r>
    </w:p>
    <w:p w14:paraId="2C4B3B72" w14:textId="77777777" w:rsidR="009B2747" w:rsidRDefault="009B2747" w:rsidP="009B2747">
      <w:pPr>
        <w:rPr>
          <w:rFonts w:asciiTheme="majorHAnsi" w:hAnsiTheme="majorHAnsi" w:cstheme="majorHAnsi"/>
        </w:rPr>
      </w:pPr>
      <w:r>
        <w:rPr>
          <w:rFonts w:asciiTheme="majorHAnsi" w:hAnsiTheme="majorHAnsi" w:cstheme="majorHAnsi"/>
        </w:rPr>
        <w:t xml:space="preserve">Josh </w:t>
      </w:r>
      <w:r>
        <w:rPr>
          <w:rStyle w:val="Style13ptBold"/>
          <w:rFonts w:asciiTheme="majorHAnsi" w:hAnsiTheme="majorHAnsi" w:cstheme="majorHAnsi"/>
        </w:rPr>
        <w:t>Rogin 4-8</w:t>
      </w:r>
      <w:r>
        <w:rPr>
          <w:rFonts w:asciiTheme="majorHAnsi" w:hAnsiTheme="majorHAnsi" w:cstheme="majorHAnsi"/>
        </w:rPr>
        <w:t>. [(Washington Post Columnist covering National Security Issues.) “Opinion: The wrong way to fight vaccine nationalism” https://www.washingtonpost.com/opinions/global-opinions/the-wrong-way-to-fight-vaccine-nationalism/2021/04/08/9a65e15e-98a8-11eb-962b-78c1d8228819_story.html ] TDI</w:t>
      </w:r>
    </w:p>
    <w:p w14:paraId="5D3451F7" w14:textId="77777777" w:rsidR="009B2747" w:rsidRDefault="009B2747" w:rsidP="009B2747">
      <w:pPr>
        <w:rPr>
          <w:rFonts w:asciiTheme="majorHAnsi" w:hAnsiTheme="majorHAnsi" w:cstheme="majorHAnsi"/>
          <w:b/>
          <w:bCs/>
          <w:u w:val="single"/>
        </w:rPr>
      </w:pPr>
      <w:r>
        <w:rPr>
          <w:rFonts w:asciiTheme="majorHAnsi" w:hAnsiTheme="majorHAnsi" w:cstheme="majorHAnsi"/>
          <w:sz w:val="12"/>
        </w:rPr>
        <w:t xml:space="preserve">Americans will not be safe from covid-19 until the entire world is safe. That basic truth shows why vaccine nationalism is not only immoral but also counterproductive. But </w:t>
      </w:r>
      <w:r>
        <w:rPr>
          <w:rFonts w:asciiTheme="majorHAnsi" w:hAnsiTheme="majorHAnsi" w:cstheme="majorHAnsi"/>
          <w:u w:val="single"/>
        </w:rPr>
        <w:t>the simplest solutions are rarely the correct ones</w:t>
      </w:r>
      <w:r>
        <w:rPr>
          <w:rFonts w:asciiTheme="majorHAnsi" w:hAnsiTheme="majorHAnsi" w:cstheme="majorHAnsi"/>
          <w:sz w:val="12"/>
        </w:rPr>
        <w:t xml:space="preserve">, </w:t>
      </w:r>
      <w:r>
        <w:rPr>
          <w:rFonts w:asciiTheme="majorHAnsi" w:hAnsiTheme="majorHAnsi" w:cstheme="majorHAnsi"/>
          <w:b/>
          <w:bCs/>
          <w:u w:val="single"/>
        </w:rPr>
        <w:t xml:space="preserve">and some </w:t>
      </w:r>
      <w:r>
        <w:rPr>
          <w:rFonts w:asciiTheme="majorHAnsi" w:hAnsiTheme="majorHAnsi" w:cstheme="majorHAnsi"/>
          <w:b/>
          <w:bCs/>
          <w:highlight w:val="green"/>
          <w:u w:val="single"/>
        </w:rPr>
        <w:t>countries are using</w:t>
      </w:r>
      <w:r>
        <w:rPr>
          <w:rFonts w:asciiTheme="majorHAnsi" w:hAnsiTheme="majorHAnsi" w:cstheme="majorHAnsi"/>
          <w:b/>
          <w:bCs/>
          <w:u w:val="single"/>
        </w:rPr>
        <w:t xml:space="preserve"> the issue </w:t>
      </w:r>
      <w:r>
        <w:rPr>
          <w:rFonts w:asciiTheme="majorHAnsi" w:hAnsiTheme="majorHAnsi" w:cstheme="majorHAnsi"/>
          <w:b/>
          <w:bCs/>
          <w:highlight w:val="green"/>
          <w:u w:val="single"/>
        </w:rPr>
        <w:t>to advance</w:t>
      </w:r>
      <w:r>
        <w:rPr>
          <w:rFonts w:asciiTheme="majorHAnsi" w:hAnsiTheme="majorHAnsi" w:cstheme="majorHAnsi"/>
          <w:b/>
          <w:bCs/>
          <w:u w:val="single"/>
        </w:rPr>
        <w:t xml:space="preserve"> their </w:t>
      </w:r>
      <w:r>
        <w:rPr>
          <w:rFonts w:asciiTheme="majorHAnsi" w:hAnsiTheme="majorHAnsi" w:cstheme="majorHAnsi"/>
          <w:b/>
          <w:bCs/>
          <w:highlight w:val="green"/>
          <w:u w:val="single"/>
        </w:rPr>
        <w:t>own strategic interests</w:t>
      </w:r>
      <w:r>
        <w:rPr>
          <w:rFonts w:asciiTheme="majorHAnsi" w:hAnsiTheme="majorHAnsi" w:cstheme="majorHAnsi"/>
          <w:sz w:val="12"/>
        </w:rPr>
        <w:t xml:space="preserve">. The Biden administration must reject the effort by some nations to turn our shared crisis into their opportunity. As the inequities of vaccine distribution worldwide grow, a group of more than </w:t>
      </w:r>
      <w:r>
        <w:rPr>
          <w:rFonts w:asciiTheme="majorHAnsi" w:hAnsiTheme="majorHAnsi" w:cstheme="majorHAnsi"/>
          <w:u w:val="single"/>
        </w:rPr>
        <w:t>50 developing countries</w:t>
      </w:r>
      <w:r>
        <w:rPr>
          <w:rFonts w:asciiTheme="majorHAnsi" w:hAnsiTheme="majorHAnsi" w:cstheme="majorHAnsi"/>
          <w:sz w:val="12"/>
        </w:rPr>
        <w:t xml:space="preserve"> led by India and South Africa is </w:t>
      </w:r>
      <w:r>
        <w:rPr>
          <w:rFonts w:asciiTheme="majorHAnsi" w:hAnsiTheme="majorHAnsi" w:cstheme="majorHAnsi"/>
          <w:u w:val="single"/>
        </w:rPr>
        <w:t>pushing</w:t>
      </w:r>
      <w:r>
        <w:rPr>
          <w:rFonts w:asciiTheme="majorHAnsi" w:hAnsiTheme="majorHAnsi" w:cstheme="majorHAnsi"/>
          <w:sz w:val="12"/>
        </w:rPr>
        <w:t xml:space="preserve"> the World Trade Organization </w:t>
      </w:r>
      <w:r>
        <w:rPr>
          <w:rFonts w:asciiTheme="majorHAnsi" w:hAnsiTheme="majorHAnsi" w:cstheme="majorHAnsi"/>
          <w:u w:val="single"/>
        </w:rPr>
        <w:t>to dissolve</w:t>
      </w:r>
      <w:r>
        <w:rPr>
          <w:rFonts w:asciiTheme="majorHAnsi" w:hAnsiTheme="majorHAnsi" w:cstheme="majorHAnsi"/>
          <w:sz w:val="12"/>
        </w:rPr>
        <w:t xml:space="preserve"> all international </w:t>
      </w:r>
      <w:r>
        <w:rPr>
          <w:rFonts w:asciiTheme="majorHAnsi" w:hAnsiTheme="majorHAnsi" w:cstheme="majorHAnsi"/>
          <w:u w:val="single"/>
        </w:rPr>
        <w:t>i</w:t>
      </w:r>
      <w:r>
        <w:rPr>
          <w:rFonts w:asciiTheme="majorHAnsi" w:hAnsiTheme="majorHAnsi" w:cstheme="majorHAnsi"/>
          <w:sz w:val="12"/>
        </w:rPr>
        <w:t xml:space="preserve">ntellectual </w:t>
      </w:r>
      <w:r>
        <w:rPr>
          <w:rFonts w:asciiTheme="majorHAnsi" w:hAnsiTheme="majorHAnsi" w:cstheme="majorHAnsi"/>
          <w:u w:val="single"/>
        </w:rPr>
        <w:t>p</w:t>
      </w:r>
      <w:r>
        <w:rPr>
          <w:rFonts w:asciiTheme="majorHAnsi" w:hAnsiTheme="majorHAnsi" w:cstheme="majorHAnsi"/>
          <w:sz w:val="12"/>
        </w:rPr>
        <w:t xml:space="preserve">roperty protections </w:t>
      </w:r>
      <w:r>
        <w:rPr>
          <w:rFonts w:asciiTheme="majorHAnsi" w:hAnsiTheme="majorHAnsi" w:cstheme="majorHAnsi"/>
          <w:u w:val="single"/>
        </w:rPr>
        <w:t>for pandemic-related products</w:t>
      </w:r>
      <w:r>
        <w:rPr>
          <w:rFonts w:asciiTheme="majorHAnsi" w:hAnsiTheme="majorHAnsi" w:cstheme="majorHAnsi"/>
          <w:sz w:val="12"/>
        </w:rPr>
        <w:t xml:space="preserve">, </w:t>
      </w:r>
      <w:r>
        <w:rPr>
          <w:rFonts w:asciiTheme="majorHAnsi" w:hAnsiTheme="majorHAnsi" w:cstheme="majorHAnsi"/>
          <w:u w:val="single"/>
        </w:rPr>
        <w:t>which would include vaccine research patents, manufacturing designs and technological know-how</w:t>
      </w:r>
      <w:r>
        <w:rPr>
          <w:rFonts w:asciiTheme="majorHAnsi" w:hAnsiTheme="majorHAnsi" w:cstheme="majorHAns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Pr>
          <w:rFonts w:asciiTheme="majorHAnsi" w:hAnsiTheme="majorHAnsi" w:cstheme="majorHAnsi"/>
          <w:b/>
          <w:bCs/>
          <w:u w:val="single"/>
        </w:rPr>
        <w:t xml:space="preserve">the </w:t>
      </w:r>
      <w:r>
        <w:rPr>
          <w:rFonts w:asciiTheme="majorHAnsi" w:hAnsiTheme="majorHAnsi" w:cstheme="majorHAnsi"/>
          <w:b/>
          <w:bCs/>
          <w:highlight w:val="green"/>
          <w:u w:val="single"/>
        </w:rPr>
        <w:t>move would result in</w:t>
      </w:r>
      <w:r>
        <w:rPr>
          <w:rFonts w:asciiTheme="majorHAnsi" w:hAnsiTheme="majorHAnsi" w:cstheme="majorHAnsi"/>
          <w:b/>
          <w:bCs/>
          <w:u w:val="single"/>
        </w:rPr>
        <w:t xml:space="preserve"> the </w:t>
      </w:r>
      <w:r>
        <w:rPr>
          <w:rFonts w:asciiTheme="majorHAnsi" w:hAnsiTheme="majorHAnsi" w:cstheme="majorHAnsi"/>
          <w:b/>
          <w:bCs/>
          <w:highlight w:val="green"/>
          <w:u w:val="single"/>
        </w:rPr>
        <w:t>U</w:t>
      </w:r>
      <w:r>
        <w:rPr>
          <w:rFonts w:asciiTheme="majorHAnsi" w:hAnsiTheme="majorHAnsi" w:cstheme="majorHAnsi"/>
          <w:b/>
          <w:bCs/>
          <w:u w:val="single"/>
        </w:rPr>
        <w:t xml:space="preserve">nited </w:t>
      </w:r>
      <w:r>
        <w:rPr>
          <w:rFonts w:asciiTheme="majorHAnsi" w:hAnsiTheme="majorHAnsi" w:cstheme="majorHAnsi"/>
          <w:b/>
          <w:bCs/>
          <w:highlight w:val="green"/>
          <w:u w:val="single"/>
        </w:rPr>
        <w:t>S</w:t>
      </w:r>
      <w:r>
        <w:rPr>
          <w:rFonts w:asciiTheme="majorHAnsi" w:hAnsiTheme="majorHAnsi" w:cstheme="majorHAnsi"/>
          <w:b/>
          <w:bCs/>
          <w:u w:val="single"/>
        </w:rPr>
        <w:t xml:space="preserve">tates </w:t>
      </w:r>
      <w:r>
        <w:rPr>
          <w:rFonts w:asciiTheme="majorHAnsi" w:hAnsiTheme="majorHAnsi" w:cstheme="majorHAnsi"/>
          <w:b/>
          <w:bCs/>
          <w:highlight w:val="green"/>
          <w:u w:val="single"/>
        </w:rPr>
        <w:t>handing over a generation of</w:t>
      </w:r>
      <w:r>
        <w:rPr>
          <w:rFonts w:asciiTheme="majorHAnsi" w:hAnsiTheme="majorHAnsi" w:cstheme="majorHAnsi"/>
          <w:b/>
          <w:bCs/>
          <w:u w:val="single"/>
        </w:rPr>
        <w:t xml:space="preserve"> advanced </w:t>
      </w:r>
      <w:r>
        <w:rPr>
          <w:rFonts w:asciiTheme="majorHAnsi" w:hAnsiTheme="majorHAnsi" w:cstheme="majorHAnsi"/>
          <w:b/>
          <w:bCs/>
          <w:highlight w:val="green"/>
          <w:u w:val="single"/>
        </w:rPr>
        <w:t>research</w:t>
      </w:r>
      <w:r>
        <w:rPr>
          <w:rFonts w:asciiTheme="majorHAnsi" w:hAnsiTheme="majorHAnsi" w:cstheme="majorHAnsi"/>
          <w:sz w:val="12"/>
        </w:rPr>
        <w:t xml:space="preserve"> — much of it funded by the U.S. taxpayer — </w:t>
      </w:r>
      <w:r>
        <w:rPr>
          <w:rFonts w:asciiTheme="majorHAnsi" w:hAnsiTheme="majorHAnsi" w:cstheme="majorHAnsi"/>
          <w:b/>
          <w:bCs/>
          <w:highlight w:val="green"/>
          <w:u w:val="single"/>
        </w:rPr>
        <w:t>to</w:t>
      </w:r>
      <w:r>
        <w:rPr>
          <w:rFonts w:asciiTheme="majorHAnsi" w:hAnsiTheme="majorHAnsi" w:cstheme="majorHAnsi"/>
          <w:sz w:val="12"/>
        </w:rPr>
        <w:t xml:space="preserve"> our country’s greatest competitors, above all </w:t>
      </w:r>
      <w:r>
        <w:rPr>
          <w:rFonts w:asciiTheme="majorHAnsi" w:hAnsiTheme="majorHAnsi" w:cstheme="majorHAnsi"/>
          <w:b/>
          <w:bCs/>
          <w:highlight w:val="green"/>
          <w:u w:val="single"/>
        </w:rPr>
        <w:t>China</w:t>
      </w:r>
      <w:r>
        <w:rPr>
          <w:rFonts w:asciiTheme="majorHAnsi" w:hAnsiTheme="majorHAnsi" w:cstheme="majorHAns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Pr>
          <w:rFonts w:asciiTheme="majorHAnsi" w:hAnsiTheme="majorHAnsi" w:cstheme="majorHAnsi"/>
          <w:u w:val="single"/>
        </w:rPr>
        <w:t>Countries</w:t>
      </w:r>
      <w:r>
        <w:rPr>
          <w:rFonts w:asciiTheme="majorHAnsi" w:hAnsiTheme="majorHAnsi" w:cstheme="majorHAnsi"/>
          <w:sz w:val="12"/>
        </w:rPr>
        <w:t xml:space="preserve"> such as India and South Africa </w:t>
      </w:r>
      <w:r>
        <w:rPr>
          <w:rFonts w:asciiTheme="majorHAnsi" w:hAnsiTheme="majorHAnsi" w:cstheme="majorHAnsi"/>
          <w:u w:val="single"/>
        </w:rPr>
        <w:t>have been trying to weaken WTO intellectual property protections for decades</w:t>
      </w:r>
      <w:r>
        <w:rPr>
          <w:rFonts w:asciiTheme="majorHAnsi" w:hAnsiTheme="majorHAnsi" w:cstheme="majorHAnsi"/>
          <w:sz w:val="12"/>
        </w:rPr>
        <w:t xml:space="preserve">. </w:t>
      </w:r>
      <w:r>
        <w:rPr>
          <w:rFonts w:asciiTheme="majorHAnsi" w:hAnsiTheme="majorHAnsi" w:cstheme="majorHAnsi"/>
          <w:b/>
          <w:bCs/>
          <w:u w:val="single"/>
        </w:rPr>
        <w:t xml:space="preserve">The mRNA technology that underpins the Pfizer and Moderna vaccines was funded initially by the Defense Advanced Research Projects Agency and has national security implications. </w:t>
      </w:r>
      <w:r>
        <w:rPr>
          <w:rFonts w:asciiTheme="majorHAnsi" w:hAnsiTheme="majorHAnsi" w:cstheme="majorHAnsi"/>
          <w:sz w:val="12"/>
        </w:rPr>
        <w:t xml:space="preserve">Inside the Biden administration, the </w:t>
      </w:r>
      <w:r>
        <w:rPr>
          <w:rFonts w:asciiTheme="majorHAnsi" w:hAnsiTheme="majorHAnsi" w:cstheme="majorHAnsi"/>
          <w:u w:val="single"/>
        </w:rPr>
        <w:t xml:space="preserve">National Security Council has </w:t>
      </w:r>
      <w:r>
        <w:rPr>
          <w:rFonts w:asciiTheme="majorHAnsi" w:hAnsiTheme="majorHAnsi" w:cstheme="majorHAnsi"/>
          <w:sz w:val="12"/>
        </w:rPr>
        <w:t xml:space="preserve">already </w:t>
      </w:r>
      <w:r>
        <w:rPr>
          <w:rFonts w:asciiTheme="majorHAnsi" w:hAnsiTheme="majorHAnsi" w:cstheme="majorHAnsi"/>
          <w:u w:val="single"/>
        </w:rPr>
        <w:t>convened several meetings on the issue</w:t>
      </w:r>
      <w:r>
        <w:rPr>
          <w:rFonts w:asciiTheme="majorHAnsi" w:hAnsiTheme="majorHAnsi" w:cstheme="majorHAns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Okonjo-Iweala about the waiver issue. USTR is convening its own interagency meetings on the issue, which many see as a move to reassert its jurisdiction over WTO matters. If and when this does get to Biden’s desk, he will also hear from </w:t>
      </w:r>
      <w:r>
        <w:rPr>
          <w:rFonts w:asciiTheme="majorHAnsi" w:hAnsiTheme="majorHAnsi" w:cstheme="majorHAnsi"/>
          <w:u w:val="single"/>
        </w:rPr>
        <w:t>national security officials</w:t>
      </w:r>
      <w:r>
        <w:rPr>
          <w:rFonts w:asciiTheme="majorHAnsi" w:hAnsiTheme="majorHAnsi" w:cstheme="majorHAnsi"/>
          <w:sz w:val="12"/>
        </w:rPr>
        <w:t xml:space="preserve"> who </w:t>
      </w:r>
      <w:r>
        <w:rPr>
          <w:rFonts w:asciiTheme="majorHAnsi" w:hAnsiTheme="majorHAnsi" w:cstheme="majorHAnsi"/>
          <w:u w:val="single"/>
        </w:rPr>
        <w:t>believe</w:t>
      </w:r>
      <w:r>
        <w:rPr>
          <w:rFonts w:asciiTheme="majorHAnsi" w:hAnsiTheme="majorHAnsi" w:cstheme="majorHAnsi"/>
          <w:sz w:val="12"/>
        </w:rPr>
        <w:t xml:space="preserve"> that </w:t>
      </w:r>
      <w:r>
        <w:rPr>
          <w:rFonts w:asciiTheme="majorHAnsi" w:hAnsiTheme="majorHAnsi" w:cstheme="majorHAnsi"/>
          <w:u w:val="single"/>
        </w:rPr>
        <w:t>waiving TRIPS would result in the forced transfer of national security-sensitive</w:t>
      </w:r>
      <w:r>
        <w:rPr>
          <w:rFonts w:asciiTheme="majorHAnsi" w:hAnsiTheme="majorHAnsi" w:cstheme="majorHAnsi"/>
          <w:sz w:val="12"/>
        </w:rPr>
        <w:t xml:space="preserve"> </w:t>
      </w:r>
      <w:r>
        <w:rPr>
          <w:rFonts w:asciiTheme="majorHAnsi" w:hAnsiTheme="majorHAnsi" w:cstheme="majorHAnsi"/>
          <w:u w:val="single"/>
        </w:rPr>
        <w:t>technology to China</w:t>
      </w:r>
      <w:r>
        <w:rPr>
          <w:rFonts w:asciiTheme="majorHAnsi" w:hAnsiTheme="majorHAnsi" w:cstheme="majorHAnsi"/>
          <w:sz w:val="12"/>
        </w:rPr>
        <w:t xml:space="preserve">, </w:t>
      </w:r>
      <w:r>
        <w:rPr>
          <w:rFonts w:asciiTheme="majorHAnsi" w:hAnsiTheme="majorHAnsi" w:cstheme="majorHAnsi"/>
          <w:b/>
          <w:bCs/>
          <w:u w:val="single"/>
        </w:rPr>
        <w:t>a country that strives to dominate the biotechnology</w:t>
      </w:r>
      <w:r>
        <w:rPr>
          <w:rFonts w:asciiTheme="majorHAnsi" w:hAnsiTheme="majorHAnsi" w:cstheme="majorHAnsi"/>
          <w:sz w:val="12"/>
        </w:rPr>
        <w:t xml:space="preserve"> </w:t>
      </w:r>
      <w:r>
        <w:rPr>
          <w:rFonts w:asciiTheme="majorHAnsi" w:hAnsiTheme="majorHAnsi" w:cstheme="majorHAnsi"/>
          <w:b/>
          <w:bCs/>
          <w:i/>
          <w:iCs/>
          <w:u w:val="single"/>
        </w:rPr>
        <w:t>field</w:t>
      </w:r>
      <w:r>
        <w:rPr>
          <w:rFonts w:asciiTheme="majorHAnsi" w:hAnsiTheme="majorHAnsi" w:cstheme="majorHAnsi"/>
          <w:sz w:val="12"/>
        </w:rPr>
        <w:t xml:space="preserve"> </w:t>
      </w:r>
      <w:r>
        <w:rPr>
          <w:rFonts w:asciiTheme="majorHAnsi" w:hAnsiTheme="majorHAnsi" w:cstheme="majorHAnsi"/>
          <w:u w:val="single"/>
        </w:rPr>
        <w:t>as part of its Made in China 2025 strategy.</w:t>
      </w:r>
      <w:r>
        <w:rPr>
          <w:rFonts w:asciiTheme="majorHAnsi" w:hAnsiTheme="majorHAnsi" w:cstheme="majorHAnsi"/>
          <w:sz w:val="12"/>
        </w:rPr>
        <w:t xml:space="preserve"> </w:t>
      </w:r>
      <w:r>
        <w:rPr>
          <w:rFonts w:asciiTheme="majorHAnsi" w:hAnsiTheme="majorHAnsi" w:cstheme="majorHAnsi"/>
          <w:b/>
          <w:bCs/>
          <w:highlight w:val="green"/>
          <w:u w:val="single"/>
        </w:rPr>
        <w:t>Once</w:t>
      </w:r>
      <w:r>
        <w:rPr>
          <w:rFonts w:asciiTheme="majorHAnsi" w:hAnsiTheme="majorHAnsi" w:cstheme="majorHAnsi"/>
          <w:b/>
          <w:bCs/>
          <w:u w:val="single"/>
        </w:rPr>
        <w:t xml:space="preserve"> countries such as </w:t>
      </w:r>
      <w:r>
        <w:rPr>
          <w:rFonts w:asciiTheme="majorHAnsi" w:hAnsiTheme="majorHAnsi" w:cstheme="majorHAnsi"/>
          <w:b/>
          <w:bCs/>
          <w:highlight w:val="green"/>
          <w:u w:val="single"/>
        </w:rPr>
        <w:t>China have</w:t>
      </w:r>
      <w:r>
        <w:rPr>
          <w:rFonts w:asciiTheme="majorHAnsi" w:hAnsiTheme="majorHAnsi" w:cstheme="majorHAnsi"/>
          <w:b/>
          <w:bCs/>
          <w:u w:val="single"/>
        </w:rPr>
        <w:t xml:space="preserve"> this </w:t>
      </w:r>
      <w:r>
        <w:rPr>
          <w:rFonts w:asciiTheme="majorHAnsi" w:hAnsiTheme="majorHAnsi" w:cstheme="majorHAnsi"/>
          <w:b/>
          <w:bCs/>
          <w:highlight w:val="green"/>
          <w:u w:val="single"/>
        </w:rPr>
        <w:t>technology</w:t>
      </w:r>
      <w:r>
        <w:rPr>
          <w:rFonts w:asciiTheme="majorHAnsi" w:hAnsiTheme="majorHAnsi" w:cstheme="majorHAnsi"/>
          <w:b/>
          <w:bCs/>
          <w:u w:val="single"/>
        </w:rPr>
        <w:t xml:space="preserve">, they will </w:t>
      </w:r>
      <w:r>
        <w:rPr>
          <w:rFonts w:asciiTheme="majorHAnsi" w:hAnsiTheme="majorHAnsi" w:cstheme="majorHAnsi"/>
          <w:b/>
          <w:bCs/>
          <w:highlight w:val="green"/>
          <w:u w:val="single"/>
        </w:rPr>
        <w:t>apply their mercantilist</w:t>
      </w:r>
      <w:r>
        <w:rPr>
          <w:rFonts w:asciiTheme="majorHAnsi" w:hAnsiTheme="majorHAnsi" w:cstheme="majorHAnsi"/>
          <w:b/>
          <w:bCs/>
          <w:u w:val="single"/>
        </w:rPr>
        <w:t xml:space="preserve"> </w:t>
      </w:r>
      <w:r>
        <w:rPr>
          <w:rFonts w:asciiTheme="majorHAnsi" w:hAnsiTheme="majorHAnsi" w:cstheme="majorHAnsi"/>
          <w:b/>
          <w:bCs/>
          <w:highlight w:val="green"/>
          <w:u w:val="single"/>
        </w:rPr>
        <w:t>industrial models to</w:t>
      </w:r>
      <w:r>
        <w:rPr>
          <w:rFonts w:asciiTheme="majorHAnsi" w:hAnsiTheme="majorHAnsi" w:cstheme="majorHAnsi"/>
          <w:b/>
          <w:bCs/>
          <w:u w:val="single"/>
        </w:rPr>
        <w:t xml:space="preserve"> ensure </w:t>
      </w:r>
      <w:r>
        <w:rPr>
          <w:rFonts w:asciiTheme="majorHAnsi" w:hAnsiTheme="majorHAnsi" w:cstheme="majorHAnsi"/>
          <w:b/>
          <w:bCs/>
          <w:highlight w:val="green"/>
          <w:u w:val="single"/>
        </w:rPr>
        <w:t>their companies dominate</w:t>
      </w:r>
      <w:r>
        <w:rPr>
          <w:rFonts w:asciiTheme="majorHAnsi" w:hAnsiTheme="majorHAnsi" w:cstheme="majorHAnsi"/>
          <w:b/>
          <w:bCs/>
          <w:u w:val="single"/>
        </w:rPr>
        <w:t xml:space="preserve"> these strategically important industries, potentially erasing thousands of U.S. jobs. </w:t>
      </w:r>
      <w:r>
        <w:rPr>
          <w:rFonts w:asciiTheme="majorHAnsi" w:hAnsiTheme="majorHAnsi" w:cstheme="majorHAnsi"/>
          <w:sz w:val="12"/>
        </w:rPr>
        <w:t>“</w:t>
      </w:r>
      <w:r>
        <w:rPr>
          <w:rFonts w:asciiTheme="majorHAnsi" w:hAnsiTheme="majorHAnsi" w:cstheme="majorHAnsi"/>
          <w:u w:val="single"/>
        </w:rPr>
        <w:t>We would be delivering a competitive advantage to countries that are increasingly viewed as our adversaries</w:t>
      </w:r>
      <w:r>
        <w:rPr>
          <w:rFonts w:asciiTheme="majorHAnsi" w:hAnsiTheme="majorHAnsi" w:cstheme="majorHAnsi"/>
          <w:sz w:val="12"/>
        </w:rPr>
        <w:t xml:space="preserve">, </w:t>
      </w:r>
      <w:r>
        <w:rPr>
          <w:rFonts w:asciiTheme="majorHAnsi" w:hAnsiTheme="majorHAnsi" w:cstheme="majorHAnsi"/>
          <w:sz w:val="12"/>
        </w:rPr>
        <w:lastRenderedPageBreak/>
        <w:t xml:space="preserve">at taxpayer expense, when there are other ways of doing this,” said Mark Cohen, senior fellow at the University of California at Berkeley Law School. </w:t>
      </w:r>
      <w:r>
        <w:rPr>
          <w:rFonts w:asciiTheme="majorHAnsi" w:hAnsiTheme="majorHAnsi" w:cstheme="majorHAnsi"/>
          <w:b/>
          <w:bCs/>
          <w:u w:val="single"/>
        </w:rPr>
        <w:t>A preferable approach would be to build more vaccine-manufacturing capacity</w:t>
      </w:r>
      <w:r>
        <w:rPr>
          <w:rFonts w:asciiTheme="majorHAnsi" w:hAnsiTheme="majorHAnsi" w:cstheme="majorHAnsi"/>
          <w:sz w:val="12"/>
        </w:rPr>
        <w:t xml:space="preserve"> </w:t>
      </w:r>
      <w:r>
        <w:rPr>
          <w:rFonts w:asciiTheme="majorHAnsi" w:hAnsiTheme="majorHAnsi" w:cstheme="majorHAnsi"/>
          <w:u w:val="single"/>
        </w:rPr>
        <w:t>in the U</w:t>
      </w:r>
      <w:r>
        <w:rPr>
          <w:rFonts w:asciiTheme="majorHAnsi" w:hAnsiTheme="majorHAnsi" w:cstheme="majorHAnsi"/>
          <w:sz w:val="12"/>
        </w:rPr>
        <w:t xml:space="preserve">nited </w:t>
      </w:r>
      <w:r>
        <w:rPr>
          <w:rFonts w:asciiTheme="majorHAnsi" w:hAnsiTheme="majorHAnsi" w:cstheme="majorHAnsi"/>
          <w:u w:val="single"/>
        </w:rPr>
        <w:t>S</w:t>
      </w:r>
      <w:r>
        <w:rPr>
          <w:rFonts w:asciiTheme="majorHAnsi" w:hAnsiTheme="majorHAnsi" w:cstheme="majorHAnsi"/>
          <w:sz w:val="12"/>
        </w:rPr>
        <w:t xml:space="preserve">tates and </w:t>
      </w:r>
      <w:r>
        <w:rPr>
          <w:rFonts w:asciiTheme="majorHAnsi" w:hAnsiTheme="majorHAnsi" w:cstheme="majorHAnsi"/>
          <w:u w:val="single"/>
        </w:rPr>
        <w:t>then give those vaccines to countries in need</w:t>
      </w:r>
      <w:r>
        <w:rPr>
          <w:rFonts w:asciiTheme="majorHAnsi" w:hAnsiTheme="majorHAnsi" w:cstheme="majorHAnsi"/>
          <w:sz w:val="12"/>
        </w:rPr>
        <w:t xml:space="preserve">, said Cohen. The U.S. pharmaceutical industry would surely benefit, but </w:t>
      </w:r>
      <w:r>
        <w:rPr>
          <w:rFonts w:asciiTheme="majorHAnsi" w:hAnsiTheme="majorHAnsi" w:cstheme="majorHAnsi"/>
          <w:b/>
          <w:bCs/>
          <w:u w:val="single"/>
        </w:rPr>
        <w:t xml:space="preserve">that’s preferable to being dependent on other countries when the next pandemic hits. </w:t>
      </w:r>
      <w:r>
        <w:rPr>
          <w:rFonts w:asciiTheme="majorHAnsi" w:hAnsiTheme="majorHAnsi" w:cstheme="majorHAnsi"/>
          <w:sz w:val="12"/>
        </w:rPr>
        <w:t>“</w:t>
      </w:r>
      <w:r>
        <w:rPr>
          <w:rFonts w:asciiTheme="majorHAnsi" w:hAnsiTheme="majorHAnsi" w:cstheme="majorHAnsi"/>
          <w:u w:val="single"/>
        </w:rPr>
        <w:t xml:space="preserve">If there’s anything that the pandemic has taught us, it’s that </w:t>
      </w:r>
      <w:r>
        <w:rPr>
          <w:rFonts w:asciiTheme="majorHAnsi" w:hAnsiTheme="majorHAnsi" w:cstheme="majorHAnsi"/>
          <w:highlight w:val="green"/>
          <w:u w:val="single"/>
        </w:rPr>
        <w:t>we need to have a robust supply chain</w:t>
      </w:r>
      <w:r>
        <w:rPr>
          <w:rFonts w:asciiTheme="majorHAnsi" w:hAnsiTheme="majorHAnsi" w:cstheme="majorHAnsi"/>
          <w:u w:val="single"/>
        </w:rPr>
        <w:t xml:space="preserve">, for ourselves </w:t>
      </w:r>
      <w:r>
        <w:rPr>
          <w:rFonts w:asciiTheme="majorHAnsi" w:hAnsiTheme="majorHAnsi" w:cstheme="majorHAnsi"/>
          <w:highlight w:val="green"/>
          <w:u w:val="single"/>
        </w:rPr>
        <w:t>and for the world</w:t>
      </w:r>
      <w:r>
        <w:rPr>
          <w:rFonts w:asciiTheme="majorHAnsi" w:hAnsiTheme="majorHAnsi" w:cstheme="majorHAnsi"/>
          <w:u w:val="single"/>
        </w:rPr>
        <w:t xml:space="preserve"> generally</w:t>
      </w:r>
      <w:r>
        <w:rPr>
          <w:rFonts w:asciiTheme="majorHAnsi" w:hAnsiTheme="majorHAnsi" w:cstheme="majorHAns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problem, but </w:t>
      </w:r>
      <w:r>
        <w:rPr>
          <w:rFonts w:asciiTheme="majorHAnsi" w:hAnsiTheme="majorHAnsi" w:cstheme="majorHAnsi"/>
          <w:u w:val="single"/>
        </w:rPr>
        <w:t>waiving i</w:t>
      </w:r>
      <w:r>
        <w:rPr>
          <w:rFonts w:asciiTheme="majorHAnsi" w:hAnsiTheme="majorHAnsi" w:cstheme="majorHAnsi"/>
          <w:sz w:val="12"/>
        </w:rPr>
        <w:t xml:space="preserve">ntellectual </w:t>
      </w:r>
      <w:r>
        <w:rPr>
          <w:rFonts w:asciiTheme="majorHAnsi" w:hAnsiTheme="majorHAnsi" w:cstheme="majorHAnsi"/>
          <w:u w:val="single"/>
        </w:rPr>
        <w:t>p</w:t>
      </w:r>
      <w:r>
        <w:rPr>
          <w:rFonts w:asciiTheme="majorHAnsi" w:hAnsiTheme="majorHAnsi" w:cstheme="majorHAnsi"/>
          <w:sz w:val="12"/>
        </w:rPr>
        <w:t xml:space="preserve">roperty rights </w:t>
      </w:r>
      <w:r>
        <w:rPr>
          <w:rFonts w:asciiTheme="majorHAnsi" w:hAnsiTheme="majorHAnsi" w:cstheme="majorHAnsi"/>
          <w:u w:val="single"/>
        </w:rPr>
        <w:t>is not the solution</w:t>
      </w:r>
      <w:r>
        <w:rPr>
          <w:rFonts w:asciiTheme="majorHAnsi" w:hAnsiTheme="majorHAnsi" w:cstheme="majorHAnsi"/>
          <w:sz w:val="12"/>
        </w:rPr>
        <w:t xml:space="preserve">. If the current system is not getting shots into the arms of people in poor countries, we must fix that for their sake and ours. </w:t>
      </w:r>
      <w:r>
        <w:rPr>
          <w:rFonts w:asciiTheme="majorHAnsi" w:hAnsiTheme="majorHAnsi" w:cstheme="majorHAnsi"/>
          <w:u w:val="single"/>
        </w:rPr>
        <w:t>But the pandemic and our responses to it have geopolitical implications,</w:t>
      </w:r>
      <w:r>
        <w:rPr>
          <w:rFonts w:asciiTheme="majorHAnsi" w:hAnsiTheme="majorHAnsi" w:cstheme="majorHAnsi"/>
          <w:sz w:val="12"/>
        </w:rPr>
        <w:t xml:space="preserve"> whether we like it or not. </w:t>
      </w:r>
      <w:r>
        <w:rPr>
          <w:rFonts w:asciiTheme="majorHAnsi" w:hAnsiTheme="majorHAnsi" w:cstheme="majorHAnsi"/>
          <w:b/>
          <w:bCs/>
          <w:u w:val="single"/>
        </w:rPr>
        <w:t>That means helping the world and thinking about our strategic interests at the same time.</w:t>
      </w:r>
    </w:p>
    <w:p w14:paraId="3B394A7F" w14:textId="77777777" w:rsidR="009B2747" w:rsidRDefault="009B2747" w:rsidP="009B2747">
      <w:pPr>
        <w:pStyle w:val="Heading4"/>
      </w:pPr>
      <w:r>
        <w:t>US leniency in vaccine IPR jeopardizes competitiveness across sectors – green tech, AI, semiconductors, aerospace, biotech, and robotics</w:t>
      </w:r>
    </w:p>
    <w:p w14:paraId="1FEBB4D8" w14:textId="77777777" w:rsidR="009B2747" w:rsidRDefault="009B2747" w:rsidP="009B2747">
      <w:pPr>
        <w:rPr>
          <w:rFonts w:asciiTheme="majorHAnsi" w:hAnsiTheme="majorHAnsi" w:cstheme="majorHAnsi"/>
        </w:rPr>
      </w:pPr>
      <w:r>
        <w:rPr>
          <w:rStyle w:val="Style13ptBold"/>
          <w:rFonts w:asciiTheme="majorHAnsi" w:hAnsiTheme="majorHAnsi" w:cstheme="majorHAnsi"/>
        </w:rPr>
        <w:t>Duesterberg 21</w:t>
      </w:r>
      <w:r>
        <w:rPr>
          <w:rFonts w:asciiTheme="majorHAnsi" w:hAnsiTheme="majorHAnsi" w:cstheme="majorHAnsi"/>
        </w:rPr>
        <w:t xml:space="preserve"> Thomas J. (Thomas J. Duesterberg is a senior fellow at the Hudson Institute. An expert on trade, manufacturing, economics and foreign policy, he leads project work on trade with Europe and China.), 6-3-2021, "Biden says he wants to out-compete China — so why attack US medical innovation?," TheHill, </w:t>
      </w:r>
      <w:hyperlink r:id="rId15" w:history="1">
        <w:r>
          <w:rPr>
            <w:rStyle w:val="Hyperlink"/>
            <w:rFonts w:asciiTheme="majorHAnsi" w:hAnsiTheme="majorHAnsi" w:cstheme="majorHAnsi"/>
            <w:color w:val="000000"/>
          </w:rPr>
          <w:t>https://thehill.com/opinion/healthcare/556043-biden-says-he-wants-to-out-compete-china-so-why-attack-us-medical</w:t>
        </w:r>
      </w:hyperlink>
      <w:r>
        <w:rPr>
          <w:rFonts w:asciiTheme="majorHAnsi" w:hAnsiTheme="majorHAnsi" w:cstheme="majorHAnsi"/>
        </w:rPr>
        <w:t xml:space="preserve"> ] TDI</w:t>
      </w:r>
    </w:p>
    <w:p w14:paraId="3085799E" w14:textId="77777777" w:rsidR="009B2747" w:rsidRDefault="009B2747" w:rsidP="009B2747">
      <w:pPr>
        <w:rPr>
          <w:rFonts w:asciiTheme="majorHAnsi" w:hAnsiTheme="majorHAnsi" w:cstheme="majorHAnsi"/>
          <w:sz w:val="14"/>
        </w:rPr>
      </w:pPr>
      <w:r>
        <w:rPr>
          <w:rFonts w:asciiTheme="majorHAnsi" w:hAnsiTheme="majorHAnsi" w:cstheme="majorHAnsi"/>
          <w:sz w:val="14"/>
        </w:rPr>
        <w:t xml:space="preserve">Congress has been burning the midnight oil to pass legislation aimed at investing billions of dollars to out-compete China in critical sectors and champion American innovation. </w:t>
      </w:r>
      <w:r>
        <w:rPr>
          <w:rStyle w:val="StyleUnderline"/>
          <w:rFonts w:cstheme="majorHAnsi"/>
        </w:rPr>
        <w:t xml:space="preserve">Yet at the very moment that value of the U.S. model of medical innovation is being most vindicated, that model has come under attack from our own government, as well as long-time critics in the developing world. </w:t>
      </w:r>
      <w:r>
        <w:rPr>
          <w:rFonts w:asciiTheme="majorHAnsi" w:hAnsiTheme="majorHAnsi" w:cstheme="majorHAnsi"/>
          <w:sz w:val="14"/>
        </w:rPr>
        <w:t xml:space="preserve">These critics are proposing </w:t>
      </w:r>
      <w:r w:rsidRPr="00510683">
        <w:rPr>
          <w:rStyle w:val="StyleUnderline"/>
          <w:rFonts w:cstheme="majorHAnsi"/>
          <w:highlight w:val="green"/>
        </w:rPr>
        <w:t>to waive</w:t>
      </w:r>
      <w:r>
        <w:rPr>
          <w:rStyle w:val="StyleUnderline"/>
          <w:rFonts w:cstheme="majorHAnsi"/>
        </w:rPr>
        <w:t xml:space="preserve"> the intellectual property (</w:t>
      </w:r>
      <w:r w:rsidRPr="00510683">
        <w:rPr>
          <w:rStyle w:val="StyleUnderline"/>
          <w:rFonts w:cstheme="majorHAnsi"/>
        </w:rPr>
        <w:t>I</w:t>
      </w:r>
      <w:r w:rsidRPr="00510683">
        <w:rPr>
          <w:rStyle w:val="StyleUnderline"/>
          <w:rFonts w:cstheme="majorHAnsi"/>
          <w:highlight w:val="green"/>
        </w:rPr>
        <w:t>P)</w:t>
      </w:r>
      <w:r>
        <w:rPr>
          <w:rStyle w:val="StyleUnderline"/>
          <w:rFonts w:cstheme="majorHAnsi"/>
        </w:rPr>
        <w:t xml:space="preserve"> rights guaranteed by the World Trade Organization (WTO) </w:t>
      </w:r>
      <w:r w:rsidRPr="00510683">
        <w:rPr>
          <w:rStyle w:val="StyleUnderline"/>
          <w:rFonts w:cstheme="majorHAnsi"/>
          <w:highlight w:val="green"/>
        </w:rPr>
        <w:t>for</w:t>
      </w:r>
      <w:r>
        <w:rPr>
          <w:rStyle w:val="StyleUnderline"/>
          <w:rFonts w:cstheme="majorHAnsi"/>
        </w:rPr>
        <w:t xml:space="preserve"> vaccines and treatments for </w:t>
      </w:r>
      <w:r w:rsidRPr="00510683">
        <w:rPr>
          <w:rStyle w:val="StyleUnderline"/>
          <w:rFonts w:cstheme="majorHAnsi"/>
          <w:highlight w:val="green"/>
        </w:rPr>
        <w:t>COVID-19</w:t>
      </w:r>
      <w:r>
        <w:rPr>
          <w:rFonts w:asciiTheme="majorHAnsi" w:hAnsiTheme="majorHAnsi" w:cstheme="majorHAnsi"/>
          <w:sz w:val="14"/>
        </w:rPr>
        <w:t xml:space="preserve"> — a move that </w:t>
      </w:r>
      <w:r w:rsidRPr="00510683">
        <w:rPr>
          <w:rStyle w:val="StyleUnderline"/>
          <w:rFonts w:cstheme="majorHAnsi"/>
          <w:highlight w:val="green"/>
        </w:rPr>
        <w:t>would undermine the economic model of innovation</w:t>
      </w:r>
      <w:r>
        <w:rPr>
          <w:rStyle w:val="StyleUnderline"/>
          <w:rFonts w:cstheme="majorHAnsi"/>
        </w:rPr>
        <w:t xml:space="preserve"> that produced the historically unprecedented effectiveness, and speed to market,</w:t>
      </w:r>
      <w:r>
        <w:rPr>
          <w:rFonts w:asciiTheme="majorHAnsi" w:hAnsiTheme="majorHAnsi" w:cstheme="majorHAnsi"/>
          <w:sz w:val="14"/>
        </w:rPr>
        <w:t xml:space="preserve"> of vaccines developed by major U.S. and British firms. </w:t>
      </w:r>
      <w:r>
        <w:rPr>
          <w:rStyle w:val="StyleUnderline"/>
          <w:rFonts w:cstheme="majorHAnsi"/>
        </w:rPr>
        <w:t>The assault</w:t>
      </w:r>
      <w:r>
        <w:rPr>
          <w:rFonts w:asciiTheme="majorHAnsi" w:hAnsiTheme="majorHAnsi" w:cstheme="majorHAnsi"/>
          <w:sz w:val="14"/>
        </w:rPr>
        <w:t xml:space="preserve"> — spearheaded by South Africa and India — </w:t>
      </w:r>
      <w:r>
        <w:rPr>
          <w:rStyle w:val="StyleUnderline"/>
          <w:rFonts w:cstheme="majorHAnsi"/>
        </w:rPr>
        <w:t>is</w:t>
      </w:r>
      <w:r>
        <w:rPr>
          <w:rFonts w:asciiTheme="majorHAnsi" w:hAnsiTheme="majorHAnsi" w:cstheme="majorHAnsi"/>
          <w:sz w:val="14"/>
        </w:rPr>
        <w:t xml:space="preserve"> not only </w:t>
      </w:r>
      <w:r>
        <w:rPr>
          <w:rStyle w:val="StyleUnderline"/>
          <w:rFonts w:cstheme="majorHAnsi"/>
        </w:rPr>
        <w:t>unlikely to help get more vaccines to the developing world in a timely manner,</w:t>
      </w:r>
      <w:r>
        <w:rPr>
          <w:rFonts w:asciiTheme="majorHAnsi" w:hAnsiTheme="majorHAnsi" w:cstheme="majorHAnsi"/>
          <w:sz w:val="14"/>
        </w:rPr>
        <w:t xml:space="preserve"> but </w:t>
      </w:r>
      <w:r>
        <w:rPr>
          <w:rStyle w:val="StyleUnderline"/>
          <w:rFonts w:cstheme="majorHAnsi"/>
        </w:rPr>
        <w:t>has the potential to unravel decades of progress in building an internationally agreed regime for IP rights</w:t>
      </w:r>
      <w:r>
        <w:rPr>
          <w:rFonts w:asciiTheme="majorHAnsi" w:hAnsiTheme="majorHAnsi" w:cstheme="majorHAnsi"/>
          <w:sz w:val="14"/>
        </w:rPr>
        <w:t xml:space="preserve">, which incentivizes and rewards fundamental research and long-term capital investment. </w:t>
      </w:r>
      <w:r>
        <w:rPr>
          <w:rStyle w:val="StyleUnderline"/>
          <w:rFonts w:cstheme="majorHAnsi"/>
        </w:rPr>
        <w:t xml:space="preserve">This could harm not only the medical products industry, but also </w:t>
      </w:r>
      <w:r w:rsidRPr="00510683">
        <w:rPr>
          <w:rStyle w:val="StyleUnderline"/>
          <w:rFonts w:cstheme="majorHAnsi"/>
          <w:highlight w:val="green"/>
        </w:rPr>
        <w:t>spill over to</w:t>
      </w:r>
      <w:r>
        <w:rPr>
          <w:rStyle w:val="StyleUnderline"/>
          <w:rFonts w:cstheme="majorHAnsi"/>
        </w:rPr>
        <w:t xml:space="preserve"> other </w:t>
      </w:r>
      <w:r w:rsidRPr="00510683">
        <w:rPr>
          <w:rStyle w:val="StyleUnderline"/>
          <w:rFonts w:cstheme="majorHAnsi"/>
          <w:highlight w:val="green"/>
        </w:rPr>
        <w:t>high-technology sectors</w:t>
      </w:r>
      <w:r>
        <w:rPr>
          <w:rStyle w:val="StyleUnderline"/>
          <w:rFonts w:cstheme="majorHAnsi"/>
        </w:rPr>
        <w:t xml:space="preserve"> that require long years of research and huge, risky capital investments before bearing fruit. </w:t>
      </w:r>
      <w:r>
        <w:rPr>
          <w:rFonts w:asciiTheme="majorHAnsi" w:hAnsiTheme="majorHAnsi" w:cstheme="majorHAnsi"/>
          <w:sz w:val="14"/>
        </w:rPr>
        <w:t xml:space="preserve">Proponents of the waiver argue that it would facilitate more rapid production and distribution of much-needed shots for hard hit regions in South Asia and Africa. However, </w:t>
      </w:r>
      <w:r>
        <w:rPr>
          <w:rStyle w:val="StyleUnderline"/>
          <w:rFonts w:cstheme="majorHAnsi"/>
        </w:rPr>
        <w:t xml:space="preserve">it’s well-established that any increased </w:t>
      </w:r>
      <w:r w:rsidRPr="0021494C">
        <w:rPr>
          <w:rStyle w:val="StyleUnderline"/>
          <w:rFonts w:cstheme="majorHAnsi"/>
          <w:highlight w:val="green"/>
        </w:rPr>
        <w:t>production</w:t>
      </w:r>
      <w:r>
        <w:rPr>
          <w:rStyle w:val="StyleUnderline"/>
          <w:rFonts w:cstheme="majorHAnsi"/>
        </w:rPr>
        <w:t xml:space="preserve"> — even in India, which is home to the world’s largest manufacturer of vaccines — would </w:t>
      </w:r>
      <w:r w:rsidRPr="0021494C">
        <w:rPr>
          <w:rStyle w:val="StyleUnderline"/>
          <w:rFonts w:cstheme="majorHAnsi"/>
          <w:highlight w:val="green"/>
        </w:rPr>
        <w:t>require at least a year of preparation and investment</w:t>
      </w:r>
      <w:r>
        <w:rPr>
          <w:rStyle w:val="StyleUnderline"/>
          <w:rFonts w:cstheme="majorHAnsi"/>
        </w:rPr>
        <w:t xml:space="preserve"> to begin large-scale production of the newer vaccines</w:t>
      </w:r>
      <w:r>
        <w:rPr>
          <w:rFonts w:asciiTheme="majorHAnsi" w:hAnsiTheme="majorHAnsi" w:cstheme="majorHAnsi"/>
          <w:sz w:val="14"/>
        </w:rPr>
        <w:t xml:space="preserve">. What’s more, opponents to the waiver — led by European countries, home to the world’s second leading medicines industry — can delay the waiver approval for months at the WTO, if not bury the idea altogether. And with plans in place to ramp up production of approved vaccines in the U.S., Europe and India, there will be sufficient surplus production to start exporting to the global South later this summer. </w:t>
      </w:r>
      <w:r w:rsidRPr="0021494C">
        <w:rPr>
          <w:rStyle w:val="StyleUnderline"/>
          <w:rFonts w:cstheme="majorHAnsi"/>
          <w:highlight w:val="green"/>
        </w:rPr>
        <w:t>Any forced transfer</w:t>
      </w:r>
      <w:r>
        <w:rPr>
          <w:rStyle w:val="StyleUnderline"/>
          <w:rFonts w:cstheme="majorHAnsi"/>
        </w:rPr>
        <w:t xml:space="preserve"> of the new vaccines technologies </w:t>
      </w:r>
      <w:r w:rsidRPr="0021494C">
        <w:rPr>
          <w:rStyle w:val="StyleUnderline"/>
          <w:rFonts w:cstheme="majorHAnsi"/>
          <w:highlight w:val="green"/>
        </w:rPr>
        <w:t xml:space="preserve">almost </w:t>
      </w:r>
      <w:r w:rsidRPr="0021494C">
        <w:rPr>
          <w:rStyle w:val="StyleUnderline"/>
          <w:rFonts w:cstheme="majorHAnsi"/>
          <w:highlight w:val="green"/>
        </w:rPr>
        <w:lastRenderedPageBreak/>
        <w:t>certainly will benefit China</w:t>
      </w:r>
      <w:r>
        <w:rPr>
          <w:rStyle w:val="StyleUnderline"/>
          <w:rFonts w:cstheme="majorHAnsi"/>
        </w:rPr>
        <w:t>,</w:t>
      </w:r>
      <w:r>
        <w:rPr>
          <w:rFonts w:asciiTheme="majorHAnsi" w:hAnsiTheme="majorHAnsi" w:cstheme="majorHAnsi"/>
          <w:sz w:val="14"/>
        </w:rPr>
        <w:t xml:space="preserve"> with its growing manufacturing prowess and ambitions to spend whatever is required to offset the damage to its reputation resulting from its attempt to mask the severity of the SARS-CoV-2 virus in the early days of the pandemic. A closer look at the South Africa-India waiver proposal, which is supported by some 100 other nations, gives insight into the longer-term and broader danger of the reversal of IP rights protections for advanced technologies. Their </w:t>
      </w:r>
      <w:r>
        <w:rPr>
          <w:rStyle w:val="StyleUnderline"/>
          <w:rFonts w:cstheme="majorHAnsi"/>
        </w:rPr>
        <w:t xml:space="preserve">language tabled at the </w:t>
      </w:r>
      <w:r w:rsidRPr="0021494C">
        <w:rPr>
          <w:rStyle w:val="StyleUnderline"/>
          <w:rFonts w:cstheme="majorHAnsi"/>
          <w:highlight w:val="green"/>
        </w:rPr>
        <w:t>WTO</w:t>
      </w:r>
      <w:r>
        <w:rPr>
          <w:rFonts w:asciiTheme="majorHAnsi" w:hAnsiTheme="majorHAnsi" w:cstheme="majorHAnsi"/>
          <w:sz w:val="14"/>
        </w:rPr>
        <w:t xml:space="preserve"> in late May </w:t>
      </w:r>
      <w:r w:rsidRPr="0021494C">
        <w:rPr>
          <w:rStyle w:val="StyleUnderline"/>
          <w:rFonts w:cstheme="majorHAnsi"/>
          <w:highlight w:val="green"/>
        </w:rPr>
        <w:t>calls for</w:t>
      </w:r>
      <w:r>
        <w:rPr>
          <w:rFonts w:asciiTheme="majorHAnsi" w:hAnsiTheme="majorHAnsi" w:cstheme="majorHAnsi"/>
          <w:sz w:val="14"/>
        </w:rPr>
        <w:t xml:space="preserve"> waiving not only the fundamental patents behind COVID-19 vaccines but </w:t>
      </w:r>
      <w:r w:rsidRPr="0021494C">
        <w:rPr>
          <w:rStyle w:val="StyleUnderline"/>
          <w:rFonts w:cstheme="majorHAnsi"/>
          <w:highlight w:val="green"/>
        </w:rPr>
        <w:t>extending the waiver to</w:t>
      </w:r>
      <w:r>
        <w:rPr>
          <w:rFonts w:asciiTheme="majorHAnsi" w:hAnsiTheme="majorHAnsi" w:cstheme="majorHAnsi"/>
          <w:sz w:val="14"/>
        </w:rPr>
        <w:t xml:space="preserve"> products including “</w:t>
      </w:r>
      <w:r w:rsidRPr="0021494C">
        <w:rPr>
          <w:rStyle w:val="StyleUnderline"/>
          <w:rFonts w:cstheme="majorHAnsi"/>
          <w:highlight w:val="green"/>
        </w:rPr>
        <w:t>diagnostics, therapeutics, medical devices</w:t>
      </w:r>
      <w:r>
        <w:rPr>
          <w:rStyle w:val="StyleUnderline"/>
          <w:rFonts w:cstheme="majorHAnsi"/>
        </w:rPr>
        <w:t xml:space="preserve">, personal protective equipment” and to the raw materials and “means of manufacture” of </w:t>
      </w:r>
      <w:r w:rsidRPr="0021494C">
        <w:rPr>
          <w:rStyle w:val="StyleUnderline"/>
          <w:rFonts w:cstheme="majorHAnsi"/>
          <w:highlight w:val="green"/>
        </w:rPr>
        <w:t>anything used to contain this virus</w:t>
      </w:r>
      <w:r>
        <w:rPr>
          <w:rStyle w:val="StyleUnderline"/>
          <w:rFonts w:cstheme="majorHAnsi"/>
        </w:rPr>
        <w:t xml:space="preserve">. </w:t>
      </w:r>
      <w:r>
        <w:rPr>
          <w:rFonts w:asciiTheme="majorHAnsi" w:hAnsiTheme="majorHAnsi" w:cstheme="majorHAnsi"/>
          <w:sz w:val="14"/>
        </w:rPr>
        <w:t xml:space="preserve">It is not a huge leap of logic to speculate that such broad waivers, in the future, could be suggested for any severe threat to world health, with the example of treatments for AIDS as a reminder. The proposed waiver would extend for a period of “at least three years,” and could be lifted only by agreement in the General Council of the WTO, which requires unanimous consent of all 164 members and rarely has been achieved since its inception in 1995. It is hard to imagine that once the long-sought goal of removing IP rights protection for medical technologies — supported by developing countries and by progressive groups in developed countries alike — is achieved, it can be reversed easily. Other </w:t>
      </w:r>
      <w:r>
        <w:rPr>
          <w:rStyle w:val="StyleUnderline"/>
          <w:rFonts w:cstheme="majorHAnsi"/>
        </w:rPr>
        <w:t xml:space="preserve">high-technology industries </w:t>
      </w:r>
      <w:r w:rsidRPr="0021494C">
        <w:rPr>
          <w:rStyle w:val="StyleUnderline"/>
          <w:rFonts w:cstheme="majorHAnsi"/>
          <w:highlight w:val="green"/>
        </w:rPr>
        <w:t>characterized by</w:t>
      </w:r>
      <w:r>
        <w:rPr>
          <w:rStyle w:val="StyleUnderline"/>
          <w:rFonts w:cstheme="majorHAnsi"/>
        </w:rPr>
        <w:t xml:space="preserve"> the need for long-term investments in</w:t>
      </w:r>
      <w:r>
        <w:rPr>
          <w:rFonts w:asciiTheme="majorHAnsi" w:hAnsiTheme="majorHAnsi" w:cstheme="majorHAnsi"/>
          <w:sz w:val="14"/>
        </w:rPr>
        <w:t xml:space="preserve"> basic </w:t>
      </w:r>
      <w:r w:rsidRPr="0021494C">
        <w:rPr>
          <w:rStyle w:val="StyleUnderline"/>
          <w:rFonts w:cstheme="majorHAnsi"/>
          <w:highlight w:val="green"/>
        </w:rPr>
        <w:t>research</w:t>
      </w:r>
      <w:r>
        <w:rPr>
          <w:rStyle w:val="StyleUnderline"/>
          <w:rFonts w:cstheme="majorHAnsi"/>
        </w:rPr>
        <w:t xml:space="preserve"> and the development of</w:t>
      </w:r>
      <w:r>
        <w:rPr>
          <w:rFonts w:asciiTheme="majorHAnsi" w:hAnsiTheme="majorHAnsi" w:cstheme="majorHAnsi"/>
          <w:sz w:val="14"/>
        </w:rPr>
        <w:t xml:space="preserve"> new manufacturing technologies such as </w:t>
      </w:r>
      <w:r w:rsidRPr="0021494C">
        <w:rPr>
          <w:rStyle w:val="StyleUnderline"/>
          <w:rFonts w:cstheme="majorHAnsi"/>
          <w:highlight w:val="green"/>
        </w:rPr>
        <w:t>semiconductors, medical equipment</w:t>
      </w:r>
      <w:r>
        <w:rPr>
          <w:rStyle w:val="StyleUnderline"/>
          <w:rFonts w:cstheme="majorHAnsi"/>
        </w:rPr>
        <w:t xml:space="preserve"> or </w:t>
      </w:r>
      <w:r w:rsidRPr="0021494C">
        <w:rPr>
          <w:rStyle w:val="StyleUnderline"/>
          <w:rFonts w:cstheme="majorHAnsi"/>
          <w:highlight w:val="green"/>
        </w:rPr>
        <w:t>aerospace,</w:t>
      </w:r>
      <w:r>
        <w:rPr>
          <w:rStyle w:val="StyleUnderline"/>
          <w:rFonts w:cstheme="majorHAnsi"/>
        </w:rPr>
        <w:t xml:space="preserve"> or nascent industries such as </w:t>
      </w:r>
      <w:r w:rsidRPr="0021494C">
        <w:rPr>
          <w:rStyle w:val="StyleUnderline"/>
          <w:rFonts w:cstheme="majorHAnsi"/>
          <w:highlight w:val="green"/>
        </w:rPr>
        <w:t>quantum computing, robotics or 3D printing</w:t>
      </w:r>
      <w:r>
        <w:rPr>
          <w:rStyle w:val="StyleUnderline"/>
          <w:rFonts w:cstheme="majorHAnsi"/>
        </w:rPr>
        <w:t>, would be wise to pay attention to the debate over waiving IP rights for COVID-19 vaccines.</w:t>
      </w:r>
      <w:r>
        <w:rPr>
          <w:rFonts w:asciiTheme="majorHAnsi" w:hAnsiTheme="majorHAnsi" w:cstheme="majorHAnsi"/>
          <w:sz w:val="14"/>
        </w:rPr>
        <w:t xml:space="preserve"> While the acute and existential issues arising from a </w:t>
      </w:r>
      <w:r>
        <w:rPr>
          <w:rStyle w:val="StyleUnderline"/>
          <w:rFonts w:cstheme="majorHAnsi"/>
        </w:rPr>
        <w:t>pandemic</w:t>
      </w:r>
      <w:r>
        <w:rPr>
          <w:rFonts w:asciiTheme="majorHAnsi" w:hAnsiTheme="majorHAnsi" w:cstheme="majorHAnsi"/>
          <w:sz w:val="14"/>
        </w:rPr>
        <w:t xml:space="preserve"> represent a perhaps unique set of circumstances, one can conceive of </w:t>
      </w:r>
      <w:r>
        <w:rPr>
          <w:rStyle w:val="StyleUnderline"/>
          <w:rFonts w:cstheme="majorHAnsi"/>
        </w:rPr>
        <w:t xml:space="preserve">arguments </w:t>
      </w:r>
      <w:r w:rsidRPr="0021494C">
        <w:rPr>
          <w:rStyle w:val="StyleUnderline"/>
          <w:rFonts w:cstheme="majorHAnsi"/>
          <w:highlight w:val="green"/>
        </w:rPr>
        <w:t>t</w:t>
      </w:r>
      <w:r w:rsidRPr="0021494C">
        <w:rPr>
          <w:rFonts w:asciiTheme="majorHAnsi" w:hAnsiTheme="majorHAnsi" w:cstheme="majorHAnsi"/>
          <w:sz w:val="14"/>
          <w:highlight w:val="green"/>
        </w:rPr>
        <w:t xml:space="preserve">o </w:t>
      </w:r>
      <w:r w:rsidRPr="0021494C">
        <w:rPr>
          <w:rStyle w:val="StyleUnderline"/>
          <w:rFonts w:cstheme="majorHAnsi"/>
          <w:highlight w:val="green"/>
        </w:rPr>
        <w:t>justify</w:t>
      </w:r>
      <w:r>
        <w:rPr>
          <w:rStyle w:val="StyleUnderline"/>
          <w:rFonts w:cstheme="majorHAnsi"/>
        </w:rPr>
        <w:t xml:space="preserve"> the social goal of </w:t>
      </w:r>
      <w:r w:rsidRPr="0021494C">
        <w:rPr>
          <w:rStyle w:val="StyleUnderline"/>
          <w:rFonts w:cstheme="majorHAnsi"/>
          <w:highlight w:val="green"/>
        </w:rPr>
        <w:t xml:space="preserve">sharing </w:t>
      </w:r>
      <w:r w:rsidRPr="0021494C">
        <w:rPr>
          <w:rStyle w:val="StyleUnderline"/>
          <w:rFonts w:cstheme="majorHAnsi"/>
        </w:rPr>
        <w:t xml:space="preserve">some </w:t>
      </w:r>
      <w:r w:rsidRPr="0021494C">
        <w:rPr>
          <w:rStyle w:val="StyleUnderline"/>
          <w:rFonts w:cstheme="majorHAnsi"/>
          <w:highlight w:val="green"/>
        </w:rPr>
        <w:t>newer technologies.</w:t>
      </w:r>
      <w:r>
        <w:rPr>
          <w:rStyle w:val="StyleUnderline"/>
          <w:rFonts w:cstheme="majorHAnsi"/>
        </w:rPr>
        <w:t xml:space="preserve"> For example, if innovations in “green hydrogen,” more powerful batteries, or more efficient photovoltaic cells are achieved and promise early returns to combat climate change, the advantages of sharing the technologies for the global common good could be adduced to justify waivers in the appropriate enabling technologies. Or, would a waiver be considered for the advanced semiconductors and computers required for artificial intelligence and needed to find cures for cancer and to perfect climate mitigation strategies? </w:t>
      </w:r>
      <w:r>
        <w:rPr>
          <w:rFonts w:asciiTheme="majorHAnsi" w:hAnsiTheme="majorHAnsi" w:cstheme="majorHAnsi"/>
          <w:sz w:val="14"/>
        </w:rPr>
        <w:t xml:space="preserve">U.S. support for the vaccine IP rights waiver is especially baffling because it affects one of its most successful industries in terms of global technology leadership and market share, responsible for so many advances of enormous benefit for global health. It is not a mystery why the rapid discovery and ramping up of production for new vaccines came from the unique U.S. innovation ecosystem, in contrast to the more highly regulated and centrally controlled health care sectors in much of the rest of the world. There are better ways to achieve the goal of eradicating COVID-19, and U.S. actions would be more effective if directed toward expanding production and assisting in the distribution of vaccines. This includes the use of foreign aid and help with purchasing agreements for countries in the global South, as well as facilitating licensing agreements. (For example, Johnson &amp; Johnson is arranging a major project with Indian manufacturers, which has the support of the other Quad countries, Japan, Australia and the U.S.) </w:t>
      </w:r>
      <w:r>
        <w:rPr>
          <w:rStyle w:val="StyleUnderline"/>
          <w:rFonts w:cstheme="majorHAnsi"/>
        </w:rPr>
        <w:t>If Congress truly cares about protecting American innovation, it ought to</w:t>
      </w:r>
      <w:r>
        <w:rPr>
          <w:rFonts w:asciiTheme="majorHAnsi" w:hAnsiTheme="majorHAnsi" w:cstheme="majorHAnsi"/>
          <w:sz w:val="14"/>
        </w:rPr>
        <w:t xml:space="preserve"> assert its constitutional authority over international trade to </w:t>
      </w:r>
      <w:r>
        <w:rPr>
          <w:rStyle w:val="StyleUnderline"/>
          <w:rFonts w:cstheme="majorHAnsi"/>
        </w:rPr>
        <w:t>block this danger to domestic high-technology industries</w:t>
      </w:r>
      <w:r>
        <w:rPr>
          <w:rFonts w:asciiTheme="majorHAnsi" w:hAnsiTheme="majorHAnsi" w:cstheme="majorHAnsi"/>
          <w:sz w:val="14"/>
        </w:rPr>
        <w:t xml:space="preserve">. </w:t>
      </w:r>
    </w:p>
    <w:p w14:paraId="0B977041" w14:textId="77777777" w:rsidR="009B2747" w:rsidRDefault="009B2747" w:rsidP="009B2747">
      <w:pPr>
        <w:rPr>
          <w:rFonts w:asciiTheme="majorHAnsi" w:hAnsiTheme="majorHAnsi" w:cstheme="majorHAnsi"/>
        </w:rPr>
      </w:pPr>
    </w:p>
    <w:p w14:paraId="4BBA1686" w14:textId="77777777" w:rsidR="009B2747" w:rsidRDefault="009B2747" w:rsidP="009B2747">
      <w:pPr>
        <w:pStyle w:val="Heading4"/>
      </w:pPr>
      <w:r>
        <w:t>China will convert biotechnology gains to military advantages, undermining US primacy – specifically true in the context of vaccines</w:t>
      </w:r>
    </w:p>
    <w:p w14:paraId="3CFEF343" w14:textId="77777777" w:rsidR="009B2747" w:rsidRDefault="009B2747" w:rsidP="009B2747">
      <w:pPr>
        <w:rPr>
          <w:rFonts w:asciiTheme="majorHAnsi" w:hAnsiTheme="majorHAnsi" w:cstheme="majorHAnsi"/>
        </w:rPr>
      </w:pPr>
      <w:r>
        <w:rPr>
          <w:rFonts w:asciiTheme="majorHAnsi" w:hAnsiTheme="majorHAnsi" w:cstheme="majorHAnsi"/>
        </w:rPr>
        <w:t xml:space="preserve">Mercy A. </w:t>
      </w:r>
      <w:r>
        <w:rPr>
          <w:rStyle w:val="Style13ptBold"/>
          <w:rFonts w:asciiTheme="majorHAnsi" w:hAnsiTheme="majorHAnsi" w:cstheme="majorHAnsi"/>
        </w:rPr>
        <w:t>Kuo 2017</w:t>
      </w:r>
      <w:r>
        <w:rPr>
          <w:rFonts w:asciiTheme="majorHAnsi" w:hAnsiTheme="majorHAnsi" w:cstheme="majorHAnsi"/>
        </w:rPr>
        <w:t xml:space="preserve"> [(Executive Vice President at Pamir Consulting.) “The Great US-China Biotechnology and Artificial Intelligence Race” </w:t>
      </w:r>
      <w:hyperlink r:id="rId16" w:history="1">
        <w:r>
          <w:rPr>
            <w:rStyle w:val="Hyperlink"/>
            <w:rFonts w:cstheme="majorHAnsi"/>
            <w:color w:val="000000"/>
          </w:rPr>
          <w:t>https://thediplomat.com/2017/08/the-great-us-china-biotechnology-and-artificial-intelligence-race/</w:t>
        </w:r>
      </w:hyperlink>
      <w:r>
        <w:rPr>
          <w:rFonts w:asciiTheme="majorHAnsi" w:hAnsiTheme="majorHAnsi" w:cstheme="majorHAnsi"/>
        </w:rPr>
        <w:t>] TDI</w:t>
      </w:r>
    </w:p>
    <w:p w14:paraId="1BC7305A" w14:textId="77777777" w:rsidR="009B2747" w:rsidRDefault="009B2747" w:rsidP="009B2747">
      <w:pPr>
        <w:rPr>
          <w:rFonts w:asciiTheme="majorHAnsi" w:hAnsiTheme="majorHAnsi" w:cstheme="majorHAnsi"/>
          <w:sz w:val="14"/>
        </w:rPr>
      </w:pPr>
      <w:r>
        <w:rPr>
          <w:rFonts w:asciiTheme="majorHAnsi" w:hAnsiTheme="majorHAnsi" w:cstheme="majorHAnsi"/>
          <w:sz w:val="14"/>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w:t>
      </w:r>
      <w:r>
        <w:rPr>
          <w:rFonts w:asciiTheme="majorHAnsi" w:hAnsiTheme="majorHAnsi" w:cstheme="majorHAnsi"/>
          <w:sz w:val="14"/>
        </w:rPr>
        <w:lastRenderedPageBreak/>
        <w:t xml:space="preserve">U.S., </w:t>
      </w:r>
      <w:r>
        <w:rPr>
          <w:rFonts w:asciiTheme="majorHAnsi" w:hAnsiTheme="majorHAnsi" w:cstheme="majorHAnsi"/>
          <w:highlight w:val="green"/>
          <w:u w:val="single"/>
        </w:rPr>
        <w:t>China plans to become</w:t>
      </w:r>
      <w:r>
        <w:rPr>
          <w:rFonts w:asciiTheme="majorHAnsi" w:hAnsiTheme="majorHAnsi" w:cstheme="majorHAnsi"/>
          <w:u w:val="single"/>
        </w:rPr>
        <w:t xml:space="preserve"> </w:t>
      </w:r>
      <w:r>
        <w:rPr>
          <w:rFonts w:asciiTheme="majorHAnsi" w:hAnsiTheme="majorHAnsi" w:cstheme="majorHAnsi"/>
          <w:highlight w:val="green"/>
          <w:u w:val="single"/>
        </w:rPr>
        <w:t>the next AI-Genomics powerhouse</w:t>
      </w:r>
      <w:r>
        <w:rPr>
          <w:rFonts w:asciiTheme="majorHAnsi" w:hAnsiTheme="majorHAnsi" w:cstheme="majorHAnsi"/>
          <w:sz w:val="14"/>
        </w:rPr>
        <w:t xml:space="preserve">, which indicates that these technologies will soon converge in China. </w:t>
      </w:r>
      <w:r>
        <w:rPr>
          <w:rFonts w:asciiTheme="majorHAnsi" w:hAnsiTheme="majorHAnsi" w:cstheme="majorHAnsi"/>
          <w:u w:val="single"/>
        </w:rPr>
        <w:t>China’s ambition is to lead the global market for precision medicine</w:t>
      </w:r>
      <w:r>
        <w:rPr>
          <w:rFonts w:asciiTheme="majorHAnsi" w:hAnsiTheme="majorHAnsi" w:cstheme="majorHAnsi"/>
          <w:sz w:val="14"/>
        </w:rPr>
        <w:t xml:space="preserve">, </w:t>
      </w:r>
      <w:r>
        <w:rPr>
          <w:rFonts w:asciiTheme="majorHAnsi" w:hAnsiTheme="majorHAnsi" w:cstheme="majorHAnsi"/>
          <w:b/>
          <w:bCs/>
          <w:u w:val="single"/>
        </w:rPr>
        <w:t xml:space="preserve">which </w:t>
      </w:r>
      <w:r>
        <w:rPr>
          <w:rFonts w:asciiTheme="majorHAnsi" w:hAnsiTheme="majorHAnsi" w:cstheme="majorHAnsi"/>
          <w:b/>
          <w:bCs/>
          <w:highlight w:val="green"/>
          <w:u w:val="single"/>
        </w:rPr>
        <w:t>necessitates acquiring strategic tec</w:t>
      </w:r>
      <w:r>
        <w:rPr>
          <w:rFonts w:asciiTheme="majorHAnsi" w:hAnsiTheme="majorHAnsi" w:cstheme="majorHAnsi"/>
          <w:b/>
          <w:bCs/>
          <w:u w:val="single"/>
        </w:rPr>
        <w:t>h</w:t>
      </w:r>
      <w:r>
        <w:rPr>
          <w:rFonts w:asciiTheme="majorHAnsi" w:hAnsiTheme="majorHAnsi" w:cstheme="majorHAnsi"/>
          <w:sz w:val="14"/>
        </w:rPr>
        <w:t xml:space="preserve">nological and human capital </w:t>
      </w:r>
      <w:r>
        <w:rPr>
          <w:rFonts w:asciiTheme="majorHAnsi" w:hAnsiTheme="majorHAnsi" w:cstheme="majorHAnsi"/>
          <w:u w:val="single"/>
        </w:rPr>
        <w:t>in both genomics and AI</w:t>
      </w:r>
      <w:r>
        <w:rPr>
          <w:rFonts w:asciiTheme="majorHAnsi" w:hAnsiTheme="majorHAnsi" w:cstheme="majorHAns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Pr>
          <w:rFonts w:asciiTheme="majorHAnsi" w:hAnsiTheme="majorHAnsi" w:cstheme="majorHAnsi"/>
          <w:u w:val="single"/>
        </w:rPr>
        <w:t xml:space="preserve">There are </w:t>
      </w:r>
      <w:r>
        <w:rPr>
          <w:rFonts w:asciiTheme="majorHAnsi" w:hAnsiTheme="majorHAnsi" w:cstheme="majorHAnsi"/>
          <w:highlight w:val="green"/>
          <w:u w:val="single"/>
        </w:rPr>
        <w:t>significant economic incentives behind China’s</w:t>
      </w:r>
      <w:r>
        <w:rPr>
          <w:rFonts w:asciiTheme="majorHAnsi" w:hAnsiTheme="majorHAnsi" w:cstheme="majorHAnsi"/>
          <w:u w:val="single"/>
        </w:rPr>
        <w:t xml:space="preserve"> heavy </w:t>
      </w:r>
      <w:r>
        <w:rPr>
          <w:rFonts w:asciiTheme="majorHAnsi" w:hAnsiTheme="majorHAnsi" w:cstheme="majorHAnsi"/>
          <w:highlight w:val="green"/>
          <w:u w:val="single"/>
        </w:rPr>
        <w:t>investment</w:t>
      </w:r>
      <w:r>
        <w:rPr>
          <w:rFonts w:asciiTheme="majorHAnsi" w:hAnsiTheme="majorHAnsi" w:cstheme="majorHAnsi"/>
          <w:sz w:val="14"/>
        </w:rPr>
        <w:t xml:space="preserve"> in the increasing convergence of AI and genomics. </w:t>
      </w:r>
      <w:r>
        <w:rPr>
          <w:rFonts w:asciiTheme="majorHAnsi" w:hAnsiTheme="majorHAnsi" w:cstheme="majorHAnsi"/>
          <w:u w:val="single"/>
        </w:rPr>
        <w:t>This</w:t>
      </w:r>
      <w:r>
        <w:rPr>
          <w:rFonts w:asciiTheme="majorHAnsi" w:hAnsiTheme="majorHAnsi" w:cstheme="majorHAnsi"/>
          <w:sz w:val="14"/>
        </w:rPr>
        <w:t xml:space="preserve"> golden </w:t>
      </w:r>
      <w:r>
        <w:rPr>
          <w:rFonts w:asciiTheme="majorHAnsi" w:hAnsiTheme="majorHAnsi" w:cstheme="majorHAnsi"/>
          <w:u w:val="single"/>
        </w:rPr>
        <w:t>combination will drive precision medicine to new</w:t>
      </w:r>
      <w:r>
        <w:rPr>
          <w:rFonts w:asciiTheme="majorHAnsi" w:hAnsiTheme="majorHAnsi" w:cstheme="majorHAnsi"/>
          <w:sz w:val="14"/>
        </w:rPr>
        <w:t xml:space="preserve"> </w:t>
      </w:r>
      <w:r>
        <w:rPr>
          <w:rFonts w:asciiTheme="majorHAnsi" w:hAnsiTheme="majorHAnsi" w:cstheme="majorHAnsi"/>
          <w:u w:val="single"/>
        </w:rPr>
        <w:t>heights</w:t>
      </w:r>
      <w:r>
        <w:rPr>
          <w:rFonts w:asciiTheme="majorHAnsi" w:hAnsiTheme="majorHAnsi" w:cstheme="majorHAns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Pr>
          <w:rFonts w:asciiTheme="majorHAnsi" w:hAnsiTheme="majorHAnsi" w:cstheme="majorHAnsi"/>
          <w:b/>
          <w:bCs/>
          <w:highlight w:val="green"/>
          <w:u w:val="single"/>
        </w:rPr>
        <w:t>Genomics</w:t>
      </w:r>
      <w:r>
        <w:rPr>
          <w:rFonts w:asciiTheme="majorHAnsi" w:hAnsiTheme="majorHAnsi" w:cstheme="majorHAnsi"/>
          <w:sz w:val="14"/>
        </w:rPr>
        <w:t xml:space="preserve"> and computing research</w:t>
      </w:r>
      <w:r>
        <w:rPr>
          <w:rFonts w:asciiTheme="majorHAnsi" w:hAnsiTheme="majorHAnsi" w:cstheme="majorHAnsi"/>
          <w:b/>
          <w:bCs/>
          <w:u w:val="single"/>
        </w:rPr>
        <w:t xml:space="preserve"> </w:t>
      </w:r>
      <w:r>
        <w:rPr>
          <w:rFonts w:asciiTheme="majorHAnsi" w:hAnsiTheme="majorHAnsi" w:cstheme="majorHAnsi"/>
          <w:b/>
          <w:bCs/>
          <w:highlight w:val="green"/>
          <w:u w:val="single"/>
        </w:rPr>
        <w:t>is</w:t>
      </w:r>
      <w:r>
        <w:rPr>
          <w:rFonts w:asciiTheme="majorHAnsi" w:hAnsiTheme="majorHAnsi" w:cstheme="majorHAnsi"/>
          <w:b/>
          <w:bCs/>
          <w:u w:val="single"/>
        </w:rPr>
        <w:t xml:space="preserve"> inherently </w:t>
      </w:r>
      <w:r>
        <w:rPr>
          <w:rFonts w:asciiTheme="majorHAnsi" w:hAnsiTheme="majorHAnsi" w:cstheme="majorHAnsi"/>
          <w:b/>
          <w:bCs/>
          <w:highlight w:val="green"/>
          <w:u w:val="single"/>
        </w:rPr>
        <w:t>dual-use</w:t>
      </w:r>
      <w:r>
        <w:rPr>
          <w:rFonts w:asciiTheme="majorHAnsi" w:hAnsiTheme="majorHAnsi" w:cstheme="majorHAnsi"/>
          <w:b/>
          <w:bCs/>
          <w:u w:val="single"/>
        </w:rPr>
        <w:t xml:space="preserve">, therefore a strategic advantage in a nation’s security arsenal. </w:t>
      </w:r>
      <w:r>
        <w:rPr>
          <w:rFonts w:asciiTheme="majorHAnsi" w:hAnsiTheme="majorHAnsi" w:cstheme="majorHAnsi"/>
          <w:u w:val="single"/>
        </w:rPr>
        <w:t xml:space="preserve">Using </w:t>
      </w:r>
      <w:r>
        <w:rPr>
          <w:rFonts w:asciiTheme="majorHAnsi" w:hAnsiTheme="majorHAnsi" w:cstheme="majorHAnsi"/>
          <w:highlight w:val="green"/>
          <w:u w:val="single"/>
        </w:rPr>
        <w:t>AI systems to</w:t>
      </w:r>
      <w:r>
        <w:rPr>
          <w:rFonts w:asciiTheme="majorHAnsi" w:hAnsiTheme="majorHAnsi" w:cstheme="majorHAnsi"/>
          <w:u w:val="single"/>
        </w:rPr>
        <w:t xml:space="preserve"> </w:t>
      </w:r>
      <w:r>
        <w:rPr>
          <w:rFonts w:asciiTheme="majorHAnsi" w:hAnsiTheme="majorHAnsi" w:cstheme="majorHAnsi"/>
          <w:highlight w:val="green"/>
          <w:u w:val="single"/>
        </w:rPr>
        <w:t>understand</w:t>
      </w:r>
      <w:r>
        <w:rPr>
          <w:rFonts w:asciiTheme="majorHAnsi" w:hAnsiTheme="majorHAnsi" w:cstheme="majorHAnsi"/>
          <w:sz w:val="14"/>
        </w:rPr>
        <w:t xml:space="preserve"> how the functioning of our </w:t>
      </w:r>
      <w:r>
        <w:rPr>
          <w:rFonts w:asciiTheme="majorHAnsi" w:hAnsiTheme="majorHAnsi" w:cstheme="majorHAnsi"/>
          <w:highlight w:val="green"/>
          <w:u w:val="single"/>
        </w:rPr>
        <w:t>genomes</w:t>
      </w:r>
      <w:r>
        <w:rPr>
          <w:rFonts w:asciiTheme="majorHAnsi" w:hAnsiTheme="majorHAnsi" w:cstheme="majorHAnsi"/>
          <w:u w:val="single"/>
        </w:rPr>
        <w:t xml:space="preserve"> impacts</w:t>
      </w:r>
      <w:r>
        <w:rPr>
          <w:rFonts w:asciiTheme="majorHAnsi" w:hAnsiTheme="majorHAnsi" w:cstheme="majorHAnsi"/>
          <w:sz w:val="14"/>
        </w:rPr>
        <w:t xml:space="preserve"> our health </w:t>
      </w:r>
      <w:r>
        <w:rPr>
          <w:rFonts w:asciiTheme="majorHAnsi" w:hAnsiTheme="majorHAnsi" w:cstheme="majorHAnsi"/>
          <w:b/>
          <w:bCs/>
          <w:highlight w:val="green"/>
          <w:u w:val="single"/>
        </w:rPr>
        <w:t>is of strategic importance</w:t>
      </w:r>
      <w:r>
        <w:rPr>
          <w:rFonts w:asciiTheme="majorHAnsi" w:hAnsiTheme="majorHAnsi" w:cstheme="majorHAnsi"/>
          <w:b/>
          <w:bCs/>
          <w:u w:val="single"/>
        </w:rPr>
        <w:t xml:space="preserve"> for biodefense.</w:t>
      </w:r>
      <w:r>
        <w:rPr>
          <w:rFonts w:asciiTheme="majorHAnsi" w:hAnsiTheme="majorHAnsi" w:cstheme="majorHAnsi"/>
          <w:sz w:val="14"/>
        </w:rPr>
        <w:t xml:space="preserve"> </w:t>
      </w:r>
      <w:r>
        <w:rPr>
          <w:rFonts w:asciiTheme="majorHAnsi" w:hAnsiTheme="majorHAnsi" w:cstheme="majorHAnsi"/>
          <w:u w:val="single"/>
        </w:rPr>
        <w:t xml:space="preserve">This </w:t>
      </w:r>
      <w:r>
        <w:rPr>
          <w:rFonts w:asciiTheme="majorHAnsi" w:hAnsiTheme="majorHAnsi" w:cstheme="majorHAnsi"/>
          <w:highlight w:val="green"/>
          <w:u w:val="single"/>
        </w:rPr>
        <w:t>knowledge</w:t>
      </w:r>
      <w:r>
        <w:rPr>
          <w:rFonts w:asciiTheme="majorHAnsi" w:hAnsiTheme="majorHAnsi" w:cstheme="majorHAnsi"/>
          <w:u w:val="single"/>
        </w:rPr>
        <w:t xml:space="preserve"> will </w:t>
      </w:r>
      <w:r>
        <w:rPr>
          <w:rFonts w:asciiTheme="majorHAnsi" w:hAnsiTheme="majorHAnsi" w:cstheme="majorHAnsi"/>
          <w:highlight w:val="green"/>
          <w:u w:val="single"/>
        </w:rPr>
        <w:t>lead to</w:t>
      </w:r>
      <w:r>
        <w:rPr>
          <w:rFonts w:asciiTheme="majorHAnsi" w:hAnsiTheme="majorHAnsi" w:cstheme="majorHAnsi"/>
          <w:u w:val="single"/>
        </w:rPr>
        <w:t xml:space="preserve"> increasing </w:t>
      </w:r>
      <w:r>
        <w:rPr>
          <w:rFonts w:asciiTheme="majorHAnsi" w:hAnsiTheme="majorHAnsi" w:cstheme="majorHAnsi"/>
          <w:highlight w:val="green"/>
          <w:u w:val="single"/>
        </w:rPr>
        <w:t>developments</w:t>
      </w:r>
      <w:r>
        <w:rPr>
          <w:rFonts w:asciiTheme="majorHAnsi" w:hAnsiTheme="majorHAnsi" w:cstheme="majorHAnsi"/>
          <w:u w:val="single"/>
        </w:rPr>
        <w:t xml:space="preserve"> at the forefront of medical countermeasures</w:t>
      </w:r>
      <w:r>
        <w:rPr>
          <w:rFonts w:asciiTheme="majorHAnsi" w:hAnsiTheme="majorHAnsi" w:cstheme="majorHAnsi"/>
          <w:sz w:val="14"/>
        </w:rPr>
        <w:t xml:space="preserve">, </w:t>
      </w:r>
      <w:r>
        <w:rPr>
          <w:rFonts w:asciiTheme="majorHAnsi" w:hAnsiTheme="majorHAnsi" w:cstheme="majorHAnsi"/>
          <w:b/>
          <w:bCs/>
          <w:highlight w:val="green"/>
          <w:u w:val="single"/>
        </w:rPr>
        <w:t>including vaccines</w:t>
      </w:r>
      <w:r>
        <w:rPr>
          <w:rFonts w:asciiTheme="majorHAnsi" w:hAnsiTheme="majorHAnsi" w:cstheme="majorHAnsi"/>
          <w:sz w:val="14"/>
        </w:rPr>
        <w:t xml:space="preserve">, antibiotics, and targeted treatments relying on virus-engineering and microbiome research. </w:t>
      </w:r>
      <w:r>
        <w:rPr>
          <w:rFonts w:asciiTheme="majorHAnsi" w:hAnsiTheme="majorHAnsi" w:cstheme="majorHAnsi"/>
          <w:u w:val="single"/>
        </w:rPr>
        <w:t>Applying deep learning</w:t>
      </w:r>
      <w:r>
        <w:rPr>
          <w:rFonts w:asciiTheme="majorHAnsi" w:hAnsiTheme="majorHAnsi" w:cstheme="majorHAnsi"/>
          <w:sz w:val="14"/>
        </w:rPr>
        <w:t xml:space="preserve"> to genomics data-sets </w:t>
      </w:r>
      <w:r>
        <w:rPr>
          <w:rFonts w:asciiTheme="majorHAnsi" w:hAnsiTheme="majorHAnsi" w:cstheme="majorHAnsi"/>
          <w:u w:val="single"/>
        </w:rPr>
        <w:t>could help</w:t>
      </w:r>
      <w:r>
        <w:rPr>
          <w:rFonts w:asciiTheme="majorHAnsi" w:hAnsiTheme="majorHAnsi" w:cstheme="majorHAnsi"/>
          <w:sz w:val="14"/>
        </w:rPr>
        <w:t xml:space="preserve"> geneticists learn how to use genome-editing (CRISPR) to efficiently engineer living systems, but also </w:t>
      </w:r>
      <w:r>
        <w:rPr>
          <w:rFonts w:asciiTheme="majorHAnsi" w:hAnsiTheme="majorHAnsi" w:cstheme="majorHAnsi"/>
          <w:u w:val="single"/>
        </w:rPr>
        <w:t>to treat and, even “optimize,” human health</w:t>
      </w:r>
      <w:r>
        <w:rPr>
          <w:rFonts w:asciiTheme="majorHAnsi" w:hAnsiTheme="majorHAnsi" w:cstheme="majorHAnsi"/>
          <w:sz w:val="14"/>
        </w:rPr>
        <w:t xml:space="preserve">, </w:t>
      </w:r>
      <w:r>
        <w:rPr>
          <w:rFonts w:asciiTheme="majorHAnsi" w:hAnsiTheme="majorHAnsi" w:cstheme="majorHAnsi"/>
          <w:b/>
          <w:bCs/>
          <w:highlight w:val="green"/>
          <w:u w:val="single"/>
        </w:rPr>
        <w:t>with potential applications in military enhancement</w:t>
      </w:r>
      <w:r>
        <w:rPr>
          <w:rFonts w:asciiTheme="majorHAnsi" w:hAnsiTheme="majorHAnsi" w:cstheme="majorHAnsi"/>
          <w:b/>
          <w:bCs/>
          <w:sz w:val="14"/>
          <w:highlight w:val="green"/>
        </w:rPr>
        <w:t>s</w:t>
      </w:r>
      <w:r>
        <w:rPr>
          <w:rFonts w:asciiTheme="majorHAnsi" w:hAnsiTheme="majorHAnsi" w:cstheme="majorHAnsi"/>
          <w:sz w:val="14"/>
          <w:highlight w:val="green"/>
        </w:rPr>
        <w:t>.</w:t>
      </w:r>
      <w:r>
        <w:rPr>
          <w:rFonts w:asciiTheme="majorHAnsi" w:hAnsiTheme="majorHAnsi" w:cstheme="majorHAnsi"/>
          <w:sz w:val="14"/>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Pr>
          <w:rFonts w:asciiTheme="majorHAnsi" w:hAnsiTheme="majorHAnsi" w:cstheme="majorHAnsi"/>
          <w:b/>
          <w:bCs/>
          <w:highlight w:val="green"/>
          <w:u w:val="single"/>
        </w:rPr>
        <w:t>Gaining access to</w:t>
      </w:r>
      <w:r>
        <w:rPr>
          <w:rFonts w:asciiTheme="majorHAnsi" w:hAnsiTheme="majorHAnsi" w:cstheme="majorHAnsi"/>
          <w:b/>
          <w:bCs/>
          <w:u w:val="single"/>
        </w:rPr>
        <w:t xml:space="preserve"> increasingly large </w:t>
      </w:r>
      <w:r>
        <w:rPr>
          <w:rFonts w:asciiTheme="majorHAnsi" w:hAnsiTheme="majorHAnsi" w:cstheme="majorHAnsi"/>
          <w:b/>
          <w:bCs/>
          <w:highlight w:val="green"/>
          <w:u w:val="single"/>
        </w:rPr>
        <w:t>U.S. genomic</w:t>
      </w:r>
      <w:r>
        <w:rPr>
          <w:rFonts w:asciiTheme="majorHAnsi" w:hAnsiTheme="majorHAnsi" w:cstheme="majorHAnsi"/>
          <w:b/>
          <w:bCs/>
          <w:u w:val="single"/>
        </w:rPr>
        <w:t xml:space="preserve"> </w:t>
      </w:r>
      <w:r>
        <w:rPr>
          <w:rFonts w:asciiTheme="majorHAnsi" w:hAnsiTheme="majorHAnsi" w:cstheme="majorHAnsi"/>
          <w:b/>
          <w:bCs/>
          <w:highlight w:val="green"/>
          <w:u w:val="single"/>
        </w:rPr>
        <w:t>data-sets gives China a knowledge advantage</w:t>
      </w:r>
      <w:r>
        <w:rPr>
          <w:rFonts w:asciiTheme="majorHAnsi" w:hAnsiTheme="majorHAnsi" w:cstheme="majorHAnsi"/>
          <w:b/>
          <w:bCs/>
          <w:u w:val="single"/>
        </w:rPr>
        <w:t xml:space="preserve"> into leading the next steps in bio-military research.</w:t>
      </w:r>
      <w:r>
        <w:rPr>
          <w:rFonts w:asciiTheme="majorHAnsi" w:hAnsiTheme="majorHAnsi" w:cstheme="majorHAnsi"/>
          <w:sz w:val="14"/>
        </w:rPr>
        <w:t xml:space="preserve"> Could biomedical data be used to develop bioweapons? Explain. </w:t>
      </w:r>
      <w:r>
        <w:rPr>
          <w:rFonts w:asciiTheme="majorHAnsi" w:hAnsiTheme="majorHAnsi" w:cstheme="majorHAnsi"/>
          <w:u w:val="single"/>
        </w:rPr>
        <w:t xml:space="preserve">Personalized medicine advances mean that </w:t>
      </w:r>
      <w:r>
        <w:rPr>
          <w:rFonts w:asciiTheme="majorHAnsi" w:hAnsiTheme="majorHAnsi" w:cstheme="majorHAnsi"/>
          <w:highlight w:val="green"/>
          <w:u w:val="single"/>
        </w:rPr>
        <w:t>personalized bio-attacks are increasingly possible</w:t>
      </w:r>
      <w:r>
        <w:rPr>
          <w:rFonts w:asciiTheme="majorHAnsi" w:hAnsiTheme="majorHAnsi" w:cstheme="majorHAnsi"/>
          <w:u w:val="single"/>
        </w:rPr>
        <w:t xml:space="preserve">. </w:t>
      </w:r>
      <w:r>
        <w:rPr>
          <w:rFonts w:asciiTheme="majorHAnsi" w:hAnsiTheme="majorHAnsi" w:cstheme="majorHAnsi"/>
          <w:sz w:val="14"/>
        </w:rPr>
        <w:t xml:space="preserve">The combination of AI with biomedical data and genome-editing technologies will help us predict genes most important to particular functions. </w:t>
      </w:r>
      <w:r>
        <w:rPr>
          <w:rFonts w:asciiTheme="majorHAnsi" w:hAnsiTheme="majorHAnsi" w:cstheme="majorHAnsi"/>
          <w:u w:val="single"/>
        </w:rPr>
        <w:t>Such insights will contribute to knowing how a particular disease occurs,</w:t>
      </w:r>
      <w:r>
        <w:rPr>
          <w:rFonts w:asciiTheme="majorHAnsi" w:hAnsiTheme="majorHAnsi" w:cstheme="majorHAnsi"/>
          <w:sz w:val="14"/>
        </w:rPr>
        <w:t xml:space="preserve"> how a newly-discovered virus has high transmissibility, but also why certain populations and individuals are more susceptible to it. Combining host susceptibility information with pathogenic targeted design, </w:t>
      </w:r>
      <w:r>
        <w:rPr>
          <w:rFonts w:asciiTheme="majorHAnsi" w:hAnsiTheme="majorHAnsi" w:cstheme="majorHAnsi"/>
          <w:b/>
          <w:bCs/>
          <w:highlight w:val="green"/>
          <w:u w:val="single"/>
        </w:rPr>
        <w:t>malicious actors could engineer pathogens that are tailored</w:t>
      </w:r>
      <w:r>
        <w:rPr>
          <w:rFonts w:asciiTheme="majorHAnsi" w:hAnsiTheme="majorHAnsi" w:cstheme="majorHAnsi"/>
          <w:b/>
          <w:bCs/>
          <w:u w:val="single"/>
        </w:rPr>
        <w:t xml:space="preserve"> to overcome the immune system or the microbiome of specific populations. </w:t>
      </w:r>
    </w:p>
    <w:p w14:paraId="456A792E" w14:textId="404E3056" w:rsidR="009B2747" w:rsidRPr="00CB1D8C" w:rsidRDefault="009B2747" w:rsidP="005509B0">
      <w:pPr>
        <w:pStyle w:val="Heading4"/>
        <w:rPr>
          <w:u w:val="single"/>
        </w:rPr>
      </w:pPr>
      <w:r>
        <w:t xml:space="preserve">Primacy and allied commitments solve arms races and great power war – </w:t>
      </w:r>
      <w:r w:rsidR="005509B0">
        <w:t>their Brands card</w:t>
      </w:r>
    </w:p>
    <w:p w14:paraId="097D42AC" w14:textId="4451E064" w:rsidR="006602D7" w:rsidRPr="00910A32" w:rsidRDefault="00C9542C" w:rsidP="00C9542C">
      <w:pPr>
        <w:pStyle w:val="Heading2"/>
      </w:pPr>
      <w:r>
        <w:lastRenderedPageBreak/>
        <w:t>Case</w:t>
      </w:r>
    </w:p>
    <w:p w14:paraId="33157881" w14:textId="77777777" w:rsidR="001E7357" w:rsidRDefault="001E7357" w:rsidP="006602D7">
      <w:pPr>
        <w:pStyle w:val="Heading3"/>
      </w:pPr>
      <w:r>
        <w:lastRenderedPageBreak/>
        <w:t>Heg</w:t>
      </w:r>
    </w:p>
    <w:p w14:paraId="66EBAC6C" w14:textId="1FB0E6EF" w:rsidR="00834885" w:rsidRDefault="00670349" w:rsidP="00834885">
      <w:pPr>
        <w:pStyle w:val="Heading3"/>
      </w:pPr>
      <w:r>
        <w:lastRenderedPageBreak/>
        <w:t>Credibility</w:t>
      </w:r>
    </w:p>
    <w:p w14:paraId="7A428B4A" w14:textId="77777777" w:rsidR="00834885" w:rsidRDefault="00834885" w:rsidP="00834885">
      <w:pPr>
        <w:pStyle w:val="Heading4"/>
        <w:rPr>
          <w:rFonts w:asciiTheme="majorHAnsi" w:hAnsiTheme="majorHAnsi" w:cstheme="majorHAnsi"/>
          <w:bCs w:val="0"/>
        </w:rPr>
      </w:pPr>
      <w:r>
        <w:rPr>
          <w:rFonts w:asciiTheme="majorHAnsi" w:hAnsiTheme="majorHAnsi" w:cstheme="majorHAnsi"/>
          <w:b w:val="0"/>
        </w:rPr>
        <w:t xml:space="preserve">The US has </w:t>
      </w:r>
      <w:r>
        <w:rPr>
          <w:rFonts w:asciiTheme="majorHAnsi" w:hAnsiTheme="majorHAnsi" w:cstheme="majorHAnsi"/>
          <w:b w:val="0"/>
          <w:u w:val="single"/>
        </w:rPr>
        <w:t>structurally undermined</w:t>
      </w:r>
      <w:r>
        <w:rPr>
          <w:rFonts w:asciiTheme="majorHAnsi" w:hAnsiTheme="majorHAnsi" w:cstheme="majorHAnsi"/>
          <w:b w:val="0"/>
        </w:rPr>
        <w:t xml:space="preserve"> WTO legitimacy</w:t>
      </w:r>
    </w:p>
    <w:p w14:paraId="65E690D7" w14:textId="77777777" w:rsidR="00834885" w:rsidRDefault="00834885" w:rsidP="00834885">
      <w:pPr>
        <w:rPr>
          <w:rStyle w:val="Style13ptBold"/>
          <w:sz w:val="16"/>
          <w:szCs w:val="16"/>
        </w:rPr>
      </w:pPr>
      <w:r>
        <w:rPr>
          <w:rStyle w:val="Style13ptBold"/>
          <w:rFonts w:asciiTheme="majorHAnsi" w:hAnsiTheme="majorHAnsi" w:cstheme="majorHAnsi"/>
        </w:rPr>
        <w:t xml:space="preserve">Baschuk 2/22 </w:t>
      </w:r>
      <w:r>
        <w:rPr>
          <w:rStyle w:val="Style13ptBold"/>
          <w:rFonts w:asciiTheme="majorHAnsi" w:hAnsiTheme="majorHAnsi" w:cstheme="majorHAnsi"/>
          <w:sz w:val="16"/>
          <w:szCs w:val="16"/>
        </w:rPr>
        <w:t xml:space="preserve">[(Bryce, reporter for Bloomberg Economics based in </w:t>
      </w:r>
      <w:r>
        <w:rPr>
          <w:rFonts w:asciiTheme="majorHAnsi" w:hAnsiTheme="majorHAnsi" w:cstheme="majorHAnsi"/>
          <w:bCs/>
          <w:szCs w:val="16"/>
        </w:rPr>
        <w:t>Geneva, Switzerland, has been published in Bloomberg, the Washington Times, United Press International and National Public Radio</w:t>
      </w:r>
      <w:r>
        <w:rPr>
          <w:rStyle w:val="Style13ptBold"/>
          <w:rFonts w:asciiTheme="majorHAnsi" w:hAnsiTheme="majorHAnsi" w:cstheme="majorHAnsi"/>
          <w:sz w:val="16"/>
          <w:szCs w:val="16"/>
        </w:rPr>
        <w:t>) “</w:t>
      </w:r>
      <w:r>
        <w:rPr>
          <w:rFonts w:asciiTheme="majorHAnsi" w:hAnsiTheme="majorHAnsi" w:cstheme="majorHAnsi"/>
          <w:szCs w:val="16"/>
        </w:rPr>
        <w:t>Biden Picks Up Where Trump Left Off in Hard-Line Stances at WTO,” Bloomberg, 2/22/2021] TDI</w:t>
      </w:r>
    </w:p>
    <w:p w14:paraId="594F64CA" w14:textId="77777777" w:rsidR="00834885" w:rsidRDefault="00834885" w:rsidP="00834885">
      <w:pPr>
        <w:rPr>
          <w:sz w:val="12"/>
        </w:rPr>
      </w:pPr>
      <w:r>
        <w:rPr>
          <w:rFonts w:asciiTheme="majorHAnsi" w:hAnsiTheme="majorHAnsi" w:cstheme="majorHAnsi"/>
          <w:sz w:val="12"/>
        </w:rPr>
        <w:t xml:space="preserve">President Joe </w:t>
      </w:r>
      <w:r>
        <w:rPr>
          <w:rStyle w:val="StyleUnderline"/>
          <w:rFonts w:asciiTheme="majorHAnsi" w:hAnsiTheme="majorHAnsi" w:cstheme="majorHAnsi"/>
          <w:highlight w:val="green"/>
        </w:rPr>
        <w:t>Biden</w:t>
      </w:r>
      <w:r>
        <w:rPr>
          <w:rStyle w:val="StyleUnderline"/>
          <w:rFonts w:asciiTheme="majorHAnsi" w:hAnsiTheme="majorHAnsi" w:cstheme="majorHAnsi"/>
        </w:rPr>
        <w:t xml:space="preserve">’s </w:t>
      </w:r>
      <w:r>
        <w:rPr>
          <w:rStyle w:val="StyleUnderline"/>
          <w:rFonts w:asciiTheme="majorHAnsi" w:hAnsiTheme="majorHAnsi" w:cstheme="majorHAnsi"/>
          <w:highlight w:val="green"/>
        </w:rPr>
        <w:t>administration dashed hopes for a softer approach to the W</w:t>
      </w:r>
      <w:r>
        <w:rPr>
          <w:rStyle w:val="StyleUnderline"/>
          <w:rFonts w:asciiTheme="majorHAnsi" w:hAnsiTheme="majorHAnsi" w:cstheme="majorHAnsi"/>
        </w:rPr>
        <w:t xml:space="preserve">orld </w:t>
      </w:r>
      <w:r>
        <w:rPr>
          <w:rStyle w:val="StyleUnderline"/>
          <w:rFonts w:asciiTheme="majorHAnsi" w:hAnsiTheme="majorHAnsi" w:cstheme="majorHAnsi"/>
          <w:highlight w:val="green"/>
        </w:rPr>
        <w:t>T</w:t>
      </w:r>
      <w:r>
        <w:rPr>
          <w:rStyle w:val="StyleUnderline"/>
          <w:rFonts w:asciiTheme="majorHAnsi" w:hAnsiTheme="majorHAnsi" w:cstheme="majorHAnsi"/>
        </w:rPr>
        <w:t xml:space="preserve">rade </w:t>
      </w:r>
      <w:r>
        <w:rPr>
          <w:rStyle w:val="StyleUnderline"/>
          <w:rFonts w:asciiTheme="majorHAnsi" w:hAnsiTheme="majorHAnsi" w:cstheme="majorHAnsi"/>
          <w:highlight w:val="green"/>
        </w:rPr>
        <w:t>O</w:t>
      </w:r>
      <w:r>
        <w:rPr>
          <w:rStyle w:val="StyleUnderline"/>
          <w:rFonts w:asciiTheme="majorHAnsi" w:hAnsiTheme="majorHAnsi" w:cstheme="majorHAnsi"/>
        </w:rPr>
        <w:t xml:space="preserve">rganization by pursuing a pair of his predecessor’s strategies that critics say risk </w:t>
      </w:r>
      <w:r>
        <w:rPr>
          <w:rStyle w:val="Emphasis"/>
          <w:rFonts w:asciiTheme="majorHAnsi" w:hAnsiTheme="majorHAnsi" w:cstheme="majorHAnsi"/>
          <w:highlight w:val="green"/>
        </w:rPr>
        <w:t>undermining the international trading system</w:t>
      </w:r>
      <w:r>
        <w:rPr>
          <w:rFonts w:asciiTheme="majorHAnsi" w:hAnsiTheme="majorHAnsi" w:cstheme="majorHAnsi"/>
          <w:sz w:val="12"/>
        </w:rPr>
        <w:t>.</w:t>
      </w:r>
    </w:p>
    <w:p w14:paraId="55DA8DAC" w14:textId="77777777" w:rsidR="00834885" w:rsidRDefault="00834885" w:rsidP="00834885">
      <w:pPr>
        <w:rPr>
          <w:rFonts w:asciiTheme="majorHAnsi" w:hAnsiTheme="majorHAnsi" w:cstheme="majorHAnsi"/>
          <w:sz w:val="12"/>
        </w:rPr>
      </w:pPr>
      <w:r>
        <w:rPr>
          <w:rStyle w:val="StyleUnderline"/>
          <w:rFonts w:asciiTheme="majorHAnsi" w:hAnsiTheme="majorHAnsi" w:cstheme="majorHAnsi"/>
          <w:highlight w:val="green"/>
        </w:rPr>
        <w:t>The U.S. delegation</w:t>
      </w:r>
      <w:r>
        <w:rPr>
          <w:rFonts w:asciiTheme="majorHAnsi" w:hAnsiTheme="majorHAnsi" w:cstheme="majorHAnsi"/>
          <w:sz w:val="12"/>
        </w:rPr>
        <w:t xml:space="preserve"> to the WTO, in a statement Monday obtained by Bloomberg, </w:t>
      </w:r>
      <w:r>
        <w:rPr>
          <w:rStyle w:val="StyleUnderline"/>
          <w:rFonts w:asciiTheme="majorHAnsi" w:hAnsiTheme="majorHAnsi" w:cstheme="majorHAnsi"/>
          <w:highlight w:val="green"/>
        </w:rPr>
        <w:t>backed the Trump</w:t>
      </w:r>
      <w:r>
        <w:rPr>
          <w:rStyle w:val="StyleUnderline"/>
          <w:rFonts w:asciiTheme="majorHAnsi" w:hAnsiTheme="majorHAnsi" w:cstheme="majorHAnsi"/>
        </w:rPr>
        <w:t xml:space="preserve"> administration’s </w:t>
      </w:r>
      <w:r>
        <w:rPr>
          <w:rStyle w:val="StyleUnderline"/>
          <w:rFonts w:asciiTheme="majorHAnsi" w:hAnsiTheme="majorHAnsi" w:cstheme="majorHAnsi"/>
          <w:highlight w:val="green"/>
        </w:rPr>
        <w:t>decision to label Hong Kong exports as “</w:t>
      </w:r>
      <w:hyperlink r:id="rId17" w:tgtFrame="_blank" w:tooltip="Hong Kong Takes Formal WTO Action On U.S. ‘Made in China’ Order" w:history="1">
        <w:r>
          <w:rPr>
            <w:rStyle w:val="StyleUnderline"/>
            <w:rFonts w:asciiTheme="majorHAnsi" w:hAnsiTheme="majorHAnsi" w:cstheme="majorHAnsi"/>
            <w:color w:val="000000"/>
            <w:highlight w:val="green"/>
          </w:rPr>
          <w:t>Made in China</w:t>
        </w:r>
      </w:hyperlink>
      <w:r>
        <w:rPr>
          <w:rStyle w:val="StyleUnderline"/>
          <w:rFonts w:asciiTheme="majorHAnsi" w:hAnsiTheme="majorHAnsi" w:cstheme="majorHAnsi"/>
          <w:highlight w:val="green"/>
        </w:rPr>
        <w:t>” and said the WTO had no right to mediate</w:t>
      </w:r>
      <w:r>
        <w:rPr>
          <w:rStyle w:val="StyleUnderline"/>
          <w:rFonts w:asciiTheme="majorHAnsi" w:hAnsiTheme="majorHAnsi" w:cstheme="majorHAnsi"/>
        </w:rPr>
        <w:t xml:space="preserve"> the matter because the organization’s rules permit countries to take any action to protect their “essential security interests</w:t>
      </w:r>
      <w:r>
        <w:rPr>
          <w:rFonts w:asciiTheme="majorHAnsi" w:hAnsiTheme="majorHAnsi" w:cstheme="majorHAnsi"/>
          <w:sz w:val="12"/>
        </w:rPr>
        <w:t>.”</w:t>
      </w:r>
    </w:p>
    <w:p w14:paraId="3C79D5BA" w14:textId="77777777" w:rsidR="00834885" w:rsidRDefault="00834885" w:rsidP="00834885">
      <w:pPr>
        <w:rPr>
          <w:rFonts w:asciiTheme="majorHAnsi" w:hAnsiTheme="majorHAnsi" w:cstheme="majorHAnsi"/>
          <w:sz w:val="12"/>
        </w:rPr>
      </w:pPr>
      <w:r>
        <w:rPr>
          <w:rFonts w:asciiTheme="majorHAnsi" w:hAnsiTheme="majorHAnsi" w:cstheme="majorHAnsi"/>
          <w:sz w:val="12"/>
        </w:rPr>
        <w:t>“The situation with respect to Hong Kong, China, constitutes a threat to the national security of the United States,” the U.S. delegation said. “</w:t>
      </w:r>
      <w:r>
        <w:rPr>
          <w:rStyle w:val="StyleUnderline"/>
          <w:rFonts w:asciiTheme="majorHAnsi" w:hAnsiTheme="majorHAnsi" w:cstheme="majorHAnsi"/>
        </w:rPr>
        <w:t>Issues of national security are not matters appropriate for adjudication in the WTO dispute-settlement system</w:t>
      </w:r>
      <w:r>
        <w:rPr>
          <w:rFonts w:asciiTheme="majorHAnsi" w:hAnsiTheme="majorHAnsi" w:cstheme="majorHAnsi"/>
          <w:sz w:val="12"/>
        </w:rPr>
        <w:t>.”</w:t>
      </w:r>
    </w:p>
    <w:p w14:paraId="29091D09" w14:textId="77777777" w:rsidR="00834885" w:rsidRDefault="00834885" w:rsidP="00834885">
      <w:pPr>
        <w:rPr>
          <w:rFonts w:asciiTheme="majorHAnsi" w:hAnsiTheme="majorHAnsi" w:cstheme="majorHAnsi"/>
          <w:sz w:val="12"/>
        </w:rPr>
      </w:pPr>
      <w:r>
        <w:rPr>
          <w:rStyle w:val="StyleUnderline"/>
          <w:rFonts w:asciiTheme="majorHAnsi" w:hAnsiTheme="majorHAnsi" w:cstheme="majorHAnsi"/>
        </w:rPr>
        <w:t xml:space="preserve">Prior to 2016, </w:t>
      </w:r>
      <w:r>
        <w:rPr>
          <w:rStyle w:val="Emphasis"/>
          <w:rFonts w:asciiTheme="majorHAnsi" w:hAnsiTheme="majorHAnsi" w:cstheme="majorHAnsi"/>
        </w:rPr>
        <w:t>WTO members generally steered clear of defending their trade actions on the basis of national security because doing so could encourage other nations to pursue protectionist policies</w:t>
      </w:r>
      <w:r>
        <w:rPr>
          <w:rFonts w:asciiTheme="majorHAnsi" w:hAnsiTheme="majorHAnsi" w:cstheme="majorHAnsi"/>
          <w:sz w:val="12"/>
        </w:rPr>
        <w:t xml:space="preserve"> that have little or nothing to do with hostile threats.</w:t>
      </w:r>
    </w:p>
    <w:p w14:paraId="5DAB9B4A" w14:textId="77777777" w:rsidR="00834885" w:rsidRDefault="00834885" w:rsidP="00834885">
      <w:pPr>
        <w:rPr>
          <w:rFonts w:asciiTheme="majorHAnsi" w:hAnsiTheme="majorHAnsi" w:cstheme="majorHAnsi"/>
          <w:sz w:val="12"/>
        </w:rPr>
      </w:pPr>
      <w:r>
        <w:rPr>
          <w:rStyle w:val="StyleUnderline"/>
          <w:rFonts w:asciiTheme="majorHAnsi" w:hAnsiTheme="majorHAnsi" w:cstheme="majorHAnsi"/>
        </w:rPr>
        <w:t>That changed in 2018, when the Trump administration triggered a cold war-era law to justify tariffs on foreign imports of steel and aluminum</w:t>
      </w:r>
      <w:r>
        <w:rPr>
          <w:rFonts w:asciiTheme="majorHAnsi" w:hAnsiTheme="majorHAnsi" w:cstheme="majorHAnsi"/>
          <w:sz w:val="12"/>
        </w:rPr>
        <w:t>. In response, a handful of U.S. trade partners, including Canada, the EU, and China filed disputes at the WTO and a ruling in those cases is expected later this year.</w:t>
      </w:r>
    </w:p>
    <w:p w14:paraId="1B71487E" w14:textId="77777777" w:rsidR="00834885" w:rsidRDefault="00834885" w:rsidP="00834885">
      <w:pPr>
        <w:rPr>
          <w:rFonts w:asciiTheme="majorHAnsi" w:hAnsiTheme="majorHAnsi" w:cstheme="majorHAnsi"/>
          <w:sz w:val="12"/>
        </w:rPr>
      </w:pPr>
      <w:r>
        <w:rPr>
          <w:rFonts w:asciiTheme="majorHAnsi" w:hAnsiTheme="majorHAnsi" w:cstheme="majorHAnsi"/>
          <w:sz w:val="12"/>
        </w:rPr>
        <w:t xml:space="preserve">Since then, </w:t>
      </w:r>
      <w:r>
        <w:rPr>
          <w:rStyle w:val="StyleUnderline"/>
          <w:rFonts w:asciiTheme="majorHAnsi" w:hAnsiTheme="majorHAnsi" w:cstheme="majorHAnsi"/>
          <w:highlight w:val="green"/>
        </w:rPr>
        <w:t>more nations</w:t>
      </w:r>
      <w:r>
        <w:rPr>
          <w:rStyle w:val="StyleUnderline"/>
          <w:rFonts w:asciiTheme="majorHAnsi" w:hAnsiTheme="majorHAnsi" w:cstheme="majorHAnsi"/>
        </w:rPr>
        <w:t xml:space="preserve"> -- including Saudi Arabia, India, Russia and others -- </w:t>
      </w:r>
      <w:r>
        <w:rPr>
          <w:rStyle w:val="StyleUnderline"/>
          <w:rFonts w:asciiTheme="majorHAnsi" w:hAnsiTheme="majorHAnsi" w:cstheme="majorHAnsi"/>
          <w:highlight w:val="green"/>
        </w:rPr>
        <w:t>have cited the</w:t>
      </w:r>
      <w:r>
        <w:rPr>
          <w:rStyle w:val="StyleUnderline"/>
          <w:rFonts w:asciiTheme="majorHAnsi" w:hAnsiTheme="majorHAnsi" w:cstheme="majorHAnsi"/>
        </w:rPr>
        <w:t xml:space="preserve"> WTO’s </w:t>
      </w:r>
      <w:r>
        <w:rPr>
          <w:rStyle w:val="StyleUnderline"/>
          <w:rFonts w:asciiTheme="majorHAnsi" w:hAnsiTheme="majorHAnsi" w:cstheme="majorHAnsi"/>
          <w:highlight w:val="green"/>
        </w:rPr>
        <w:t>national-security exemption in regional</w:t>
      </w:r>
      <w:r>
        <w:rPr>
          <w:rStyle w:val="StyleUnderline"/>
          <w:rFonts w:asciiTheme="majorHAnsi" w:hAnsiTheme="majorHAnsi" w:cstheme="majorHAnsi"/>
        </w:rPr>
        <w:t xml:space="preserve"> trade </w:t>
      </w:r>
      <w:r>
        <w:rPr>
          <w:rStyle w:val="StyleUnderline"/>
          <w:rFonts w:asciiTheme="majorHAnsi" w:hAnsiTheme="majorHAnsi" w:cstheme="majorHAnsi"/>
          <w:highlight w:val="green"/>
        </w:rPr>
        <w:t>fights</w:t>
      </w:r>
      <w:r>
        <w:rPr>
          <w:rStyle w:val="StyleUnderline"/>
          <w:rFonts w:asciiTheme="majorHAnsi" w:hAnsiTheme="majorHAnsi" w:cstheme="majorHAnsi"/>
        </w:rPr>
        <w:t xml:space="preserve">, leading trade experts to warn that such </w:t>
      </w:r>
      <w:r>
        <w:rPr>
          <w:rStyle w:val="StyleUnderline"/>
          <w:rFonts w:asciiTheme="majorHAnsi" w:hAnsiTheme="majorHAnsi" w:cstheme="majorHAnsi"/>
          <w:highlight w:val="green"/>
        </w:rPr>
        <w:t xml:space="preserve">cases could </w:t>
      </w:r>
      <w:r>
        <w:rPr>
          <w:rStyle w:val="Emphasis"/>
          <w:rFonts w:asciiTheme="majorHAnsi" w:hAnsiTheme="majorHAnsi" w:cstheme="majorHAnsi"/>
          <w:highlight w:val="green"/>
        </w:rPr>
        <w:t>erode the organization’s ability to mediate disputes</w:t>
      </w:r>
      <w:r>
        <w:rPr>
          <w:rFonts w:asciiTheme="majorHAnsi" w:hAnsiTheme="majorHAnsi" w:cstheme="majorHAnsi"/>
          <w:sz w:val="12"/>
        </w:rPr>
        <w:t>.</w:t>
      </w:r>
    </w:p>
    <w:p w14:paraId="63F6BEBF" w14:textId="77777777" w:rsidR="00834885" w:rsidRDefault="00834885" w:rsidP="00834885">
      <w:pPr>
        <w:rPr>
          <w:rFonts w:asciiTheme="majorHAnsi" w:hAnsiTheme="majorHAnsi" w:cstheme="majorHAnsi"/>
          <w:sz w:val="12"/>
        </w:rPr>
      </w:pPr>
      <w:r>
        <w:rPr>
          <w:rFonts w:asciiTheme="majorHAnsi" w:hAnsiTheme="majorHAnsi" w:cstheme="majorHAnsi"/>
          <w:sz w:val="12"/>
        </w:rPr>
        <w:t xml:space="preserve">The Biden administration on Monday said </w:t>
      </w:r>
      <w:r>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Pr>
          <w:rFonts w:asciiTheme="majorHAnsi" w:hAnsiTheme="majorHAnsi" w:cstheme="majorHAnsi"/>
          <w:sz w:val="12"/>
        </w:rPr>
        <w:t>.</w:t>
      </w:r>
    </w:p>
    <w:p w14:paraId="0C008F57" w14:textId="77777777" w:rsidR="00834885" w:rsidRDefault="00834885" w:rsidP="00834885">
      <w:pPr>
        <w:rPr>
          <w:rFonts w:asciiTheme="majorHAnsi" w:hAnsiTheme="majorHAnsi" w:cstheme="majorHAnsi"/>
          <w:sz w:val="12"/>
          <w:szCs w:val="12"/>
        </w:rPr>
      </w:pPr>
      <w:r>
        <w:rPr>
          <w:rFonts w:asciiTheme="majorHAnsi" w:hAnsiTheme="majorHAnsi" w:cstheme="majorHAnsi"/>
          <w:sz w:val="12"/>
          <w:szCs w:val="12"/>
        </w:rPr>
        <w:t>In spite of the U.S. objection, the WTO granted Hong Kong’s dispute inquiry and will establish a panel of experts to deliberate the matter and render a decision, which could take two to three years.</w:t>
      </w:r>
    </w:p>
    <w:p w14:paraId="0C87A9F1" w14:textId="77777777" w:rsidR="00834885" w:rsidRDefault="00834885" w:rsidP="00834885">
      <w:pPr>
        <w:rPr>
          <w:rFonts w:asciiTheme="majorHAnsi" w:hAnsiTheme="majorHAnsi" w:cstheme="majorHAnsi"/>
          <w:sz w:val="12"/>
        </w:rPr>
      </w:pPr>
      <w:r>
        <w:rPr>
          <w:rFonts w:asciiTheme="majorHAnsi" w:hAnsiTheme="majorHAnsi" w:cstheme="majorHAnsi"/>
          <w:sz w:val="12"/>
        </w:rPr>
        <w:t xml:space="preserve">At the same meeting, </w:t>
      </w:r>
      <w:r>
        <w:rPr>
          <w:rStyle w:val="StyleUnderline"/>
          <w:rFonts w:asciiTheme="majorHAnsi" w:hAnsiTheme="majorHAnsi" w:cstheme="majorHAnsi"/>
        </w:rPr>
        <w:t xml:space="preserve">the </w:t>
      </w:r>
      <w:r>
        <w:rPr>
          <w:rStyle w:val="StyleUnderline"/>
          <w:rFonts w:asciiTheme="majorHAnsi" w:hAnsiTheme="majorHAnsi" w:cstheme="majorHAnsi"/>
          <w:highlight w:val="green"/>
        </w:rPr>
        <w:t>Biden</w:t>
      </w:r>
      <w:r>
        <w:rPr>
          <w:rStyle w:val="StyleUnderline"/>
          <w:rFonts w:asciiTheme="majorHAnsi" w:hAnsiTheme="majorHAnsi" w:cstheme="majorHAnsi"/>
        </w:rPr>
        <w:t xml:space="preserve"> administration said it </w:t>
      </w:r>
      <w:r>
        <w:rPr>
          <w:rStyle w:val="Emphasis"/>
          <w:rFonts w:asciiTheme="majorHAnsi" w:hAnsiTheme="majorHAnsi" w:cstheme="majorHAnsi"/>
          <w:highlight w:val="green"/>
        </w:rPr>
        <w:t>would not</w:t>
      </w:r>
      <w:r>
        <w:rPr>
          <w:rStyle w:val="Emphasis"/>
          <w:rFonts w:asciiTheme="majorHAnsi" w:hAnsiTheme="majorHAnsi" w:cstheme="majorHAnsi"/>
        </w:rPr>
        <w:t xml:space="preserve"> agree to </w:t>
      </w:r>
      <w:r>
        <w:rPr>
          <w:rStyle w:val="Emphasis"/>
          <w:rFonts w:asciiTheme="majorHAnsi" w:hAnsiTheme="majorHAnsi" w:cstheme="majorHAnsi"/>
          <w:highlight w:val="green"/>
        </w:rPr>
        <w:t>appoint new members to the</w:t>
      </w:r>
      <w:r>
        <w:rPr>
          <w:rStyle w:val="Emphasis"/>
          <w:rFonts w:asciiTheme="majorHAnsi" w:hAnsiTheme="majorHAnsi" w:cstheme="majorHAnsi"/>
        </w:rPr>
        <w:t xml:space="preserve"> WTO’s </w:t>
      </w:r>
      <w:r>
        <w:rPr>
          <w:rStyle w:val="Emphasis"/>
          <w:rFonts w:asciiTheme="majorHAnsi" w:hAnsiTheme="majorHAnsi" w:cstheme="majorHAnsi"/>
          <w:highlight w:val="green"/>
        </w:rPr>
        <w:t>appellate body</w:t>
      </w:r>
      <w:r>
        <w:rPr>
          <w:rStyle w:val="StyleUnderline"/>
          <w:rFonts w:asciiTheme="majorHAnsi" w:hAnsiTheme="majorHAnsi" w:cstheme="majorHAnsi"/>
        </w:rPr>
        <w:t>, a seven-member panel of experts who until 2019 had the final say on trade disputes involving billions of dollars worth of international commerce</w:t>
      </w:r>
      <w:r>
        <w:rPr>
          <w:rFonts w:asciiTheme="majorHAnsi" w:hAnsiTheme="majorHAnsi" w:cstheme="majorHAnsi"/>
          <w:sz w:val="12"/>
        </w:rPr>
        <w:t>.</w:t>
      </w:r>
    </w:p>
    <w:p w14:paraId="4B8F31E8" w14:textId="77777777" w:rsidR="00834885" w:rsidRDefault="00834885" w:rsidP="00834885">
      <w:pPr>
        <w:rPr>
          <w:rFonts w:asciiTheme="majorHAnsi" w:hAnsiTheme="majorHAnsi" w:cstheme="majorHAnsi"/>
          <w:sz w:val="12"/>
        </w:rPr>
      </w:pPr>
      <w:r>
        <w:rPr>
          <w:rFonts w:asciiTheme="majorHAnsi" w:hAnsiTheme="majorHAnsi" w:cstheme="majorHAnsi"/>
          <w:sz w:val="12"/>
        </w:rPr>
        <w:lastRenderedPageBreak/>
        <w:t xml:space="preserve">The Biden administration said it could not do so because </w:t>
      </w:r>
      <w:r>
        <w:rPr>
          <w:rStyle w:val="Emphasis"/>
          <w:rFonts w:asciiTheme="majorHAnsi" w:hAnsiTheme="majorHAnsi" w:cstheme="majorHAnsi"/>
        </w:rPr>
        <w:t>the U.S. “continues to have systemic concerns” with the functioning of the appellate body</w:t>
      </w:r>
      <w:r>
        <w:rPr>
          <w:rStyle w:val="StyleUnderline"/>
          <w:rFonts w:asciiTheme="majorHAnsi" w:hAnsiTheme="majorHAnsi" w:cstheme="majorHAnsi"/>
        </w:rPr>
        <w:t xml:space="preserve"> as have all previous administrations over the past 16 years</w:t>
      </w:r>
      <w:r>
        <w:rPr>
          <w:rFonts w:asciiTheme="majorHAnsi" w:hAnsiTheme="majorHAnsi" w:cstheme="majorHAnsi"/>
          <w:sz w:val="12"/>
        </w:rPr>
        <w:t>.</w:t>
      </w:r>
    </w:p>
    <w:p w14:paraId="4F7A6354" w14:textId="77777777" w:rsidR="00834885" w:rsidRDefault="00834885" w:rsidP="00834885">
      <w:pPr>
        <w:rPr>
          <w:rFonts w:asciiTheme="majorHAnsi" w:hAnsiTheme="majorHAnsi" w:cstheme="majorHAnsi"/>
          <w:sz w:val="12"/>
        </w:rPr>
      </w:pPr>
      <w:r>
        <w:rPr>
          <w:rFonts w:asciiTheme="majorHAnsi" w:hAnsiTheme="majorHAnsi" w:cstheme="majorHAnsi"/>
          <w:sz w:val="12"/>
        </w:rPr>
        <w:t xml:space="preserve">Though the statement was not entirely unexpected, </w:t>
      </w:r>
      <w:r>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Pr>
          <w:rFonts w:asciiTheme="majorHAnsi" w:hAnsiTheme="majorHAnsi" w:cstheme="majorHAnsi"/>
          <w:sz w:val="12"/>
        </w:rPr>
        <w:t>.</w:t>
      </w:r>
    </w:p>
    <w:p w14:paraId="25416363" w14:textId="77777777" w:rsidR="00834885" w:rsidRDefault="00834885" w:rsidP="00834885">
      <w:pPr>
        <w:rPr>
          <w:rFonts w:asciiTheme="majorHAnsi" w:hAnsiTheme="majorHAnsi" w:cstheme="majorHAnsi"/>
          <w:sz w:val="12"/>
          <w:szCs w:val="12"/>
        </w:rPr>
      </w:pPr>
      <w:r>
        <w:rPr>
          <w:rFonts w:asciiTheme="majorHAnsi" w:hAnsiTheme="majorHAnsi" w:cstheme="majorHAnsi"/>
          <w:sz w:val="12"/>
          <w:szCs w:val="12"/>
        </w:rPr>
        <w:t>Once Katherine Tai is confirmed as the U.S. Trade Representative, her office “looks forward to working with” WTO Director-General Ngozi Okonjo-Iweala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588E8695" w14:textId="77777777" w:rsidR="00834885" w:rsidRDefault="00834885" w:rsidP="00834885">
      <w:pPr>
        <w:rPr>
          <w:rFonts w:asciiTheme="majorHAnsi" w:hAnsiTheme="majorHAnsi" w:cstheme="majorHAnsi"/>
        </w:rPr>
      </w:pPr>
      <w:r>
        <w:rPr>
          <w:rStyle w:val="StyleUnderline"/>
          <w:rFonts w:asciiTheme="majorHAnsi" w:hAnsiTheme="majorHAnsi" w:cstheme="majorHAnsi"/>
        </w:rPr>
        <w:t xml:space="preserve">The Trump administration broke precedent when it refused to consider any nominees to fill vacancies on the panel </w:t>
      </w:r>
      <w:r>
        <w:rPr>
          <w:rStyle w:val="StyleUnderline"/>
          <w:rFonts w:asciiTheme="majorHAnsi" w:hAnsiTheme="majorHAnsi" w:cstheme="majorHAnsi"/>
          <w:highlight w:val="green"/>
        </w:rPr>
        <w:t>until there weren’t enough</w:t>
      </w:r>
      <w:r>
        <w:rPr>
          <w:rStyle w:val="StyleUnderline"/>
          <w:rFonts w:asciiTheme="majorHAnsi" w:hAnsiTheme="majorHAnsi" w:cstheme="majorHAnsi"/>
        </w:rPr>
        <w:t xml:space="preserve"> </w:t>
      </w:r>
      <w:r>
        <w:rPr>
          <w:rStyle w:val="StyleUnderline"/>
          <w:rFonts w:asciiTheme="majorHAnsi" w:hAnsiTheme="majorHAnsi" w:cstheme="majorHAnsi"/>
          <w:highlight w:val="green"/>
        </w:rPr>
        <w:t>to sign off on new rulings</w:t>
      </w:r>
      <w:r>
        <w:rPr>
          <w:rStyle w:val="StyleUnderline"/>
          <w:rFonts w:asciiTheme="majorHAnsi" w:hAnsiTheme="majorHAnsi" w:cstheme="majorHAnsi"/>
        </w:rPr>
        <w:t xml:space="preserve">. As a result, </w:t>
      </w:r>
      <w:r>
        <w:rPr>
          <w:rStyle w:val="Emphasis"/>
          <w:rFonts w:asciiTheme="majorHAnsi" w:hAnsiTheme="majorHAnsi" w:cstheme="majorHAnsi"/>
          <w:highlight w:val="green"/>
        </w:rPr>
        <w:t>the</w:t>
      </w:r>
      <w:r>
        <w:rPr>
          <w:rStyle w:val="Emphasis"/>
          <w:rFonts w:asciiTheme="majorHAnsi" w:hAnsiTheme="majorHAnsi" w:cstheme="majorHAnsi"/>
        </w:rPr>
        <w:t xml:space="preserve"> WTO’s </w:t>
      </w:r>
      <w:r>
        <w:rPr>
          <w:rStyle w:val="Emphasis"/>
          <w:rFonts w:asciiTheme="majorHAnsi" w:hAnsiTheme="majorHAnsi" w:cstheme="majorHAnsi"/>
          <w:highlight w:val="green"/>
        </w:rPr>
        <w:t>dispute-settlement system has been critically damaged</w:t>
      </w:r>
      <w:r>
        <w:rPr>
          <w:rStyle w:val="StyleUnderline"/>
          <w:rFonts w:asciiTheme="majorHAnsi" w:hAnsiTheme="majorHAnsi" w:cstheme="majorHAnsi"/>
        </w:rPr>
        <w:t xml:space="preserve"> because WTO </w:t>
      </w:r>
      <w:r>
        <w:rPr>
          <w:rStyle w:val="StyleUnderline"/>
          <w:rFonts w:asciiTheme="majorHAnsi" w:hAnsiTheme="majorHAnsi" w:cstheme="majorHAnsi"/>
          <w:highlight w:val="green"/>
        </w:rPr>
        <w:t>members are</w:t>
      </w:r>
      <w:r>
        <w:rPr>
          <w:rStyle w:val="StyleUnderline"/>
          <w:rFonts w:asciiTheme="majorHAnsi" w:hAnsiTheme="majorHAnsi" w:cstheme="majorHAnsi"/>
        </w:rPr>
        <w:t xml:space="preserve"> now </w:t>
      </w:r>
      <w:r>
        <w:rPr>
          <w:rStyle w:val="StyleUnderline"/>
          <w:rFonts w:asciiTheme="majorHAnsi" w:hAnsiTheme="majorHAnsi" w:cstheme="majorHAnsi"/>
          <w:highlight w:val="green"/>
        </w:rPr>
        <w:t>free</w:t>
      </w:r>
      <w:r>
        <w:rPr>
          <w:rStyle w:val="StyleUnderline"/>
          <w:rFonts w:asciiTheme="majorHAnsi" w:hAnsiTheme="majorHAnsi" w:cstheme="majorHAnsi"/>
        </w:rPr>
        <w:t xml:space="preserve"> </w:t>
      </w:r>
      <w:r>
        <w:rPr>
          <w:rStyle w:val="StyleUnderline"/>
          <w:rFonts w:asciiTheme="majorHAnsi" w:hAnsiTheme="majorHAnsi" w:cstheme="majorHAnsi"/>
          <w:highlight w:val="green"/>
        </w:rPr>
        <w:t>to veto</w:t>
      </w:r>
      <w:r>
        <w:rPr>
          <w:rStyle w:val="StyleUnderline"/>
          <w:rFonts w:asciiTheme="majorHAnsi" w:hAnsiTheme="majorHAnsi" w:cstheme="majorHAnsi"/>
        </w:rPr>
        <w:t xml:space="preserve"> any </w:t>
      </w:r>
      <w:r>
        <w:rPr>
          <w:rStyle w:val="StyleUnderline"/>
          <w:rFonts w:asciiTheme="majorHAnsi" w:hAnsiTheme="majorHAnsi" w:cstheme="majorHAnsi"/>
          <w:highlight w:val="green"/>
        </w:rPr>
        <w:t>adverse</w:t>
      </w:r>
      <w:r>
        <w:rPr>
          <w:rStyle w:val="StyleUnderline"/>
          <w:rFonts w:asciiTheme="majorHAnsi" w:hAnsiTheme="majorHAnsi" w:cstheme="majorHAnsi"/>
        </w:rPr>
        <w:t xml:space="preserve"> dispute </w:t>
      </w:r>
      <w:r>
        <w:rPr>
          <w:rStyle w:val="StyleUnderline"/>
          <w:rFonts w:asciiTheme="majorHAnsi" w:hAnsiTheme="majorHAnsi" w:cstheme="majorHAnsi"/>
          <w:highlight w:val="green"/>
        </w:rPr>
        <w:t>rulings by appealing them into a legal void</w:t>
      </w:r>
      <w:r>
        <w:rPr>
          <w:rStyle w:val="StyleUnderline"/>
          <w:rFonts w:asciiTheme="majorHAnsi" w:hAnsiTheme="majorHAnsi" w:cstheme="majorHAnsi"/>
        </w:rPr>
        <w:t xml:space="preserve"> created by the appellate body’s paralysis</w:t>
      </w:r>
      <w:r>
        <w:rPr>
          <w:rFonts w:asciiTheme="majorHAnsi" w:hAnsiTheme="majorHAnsi" w:cstheme="majorHAnsi"/>
        </w:rPr>
        <w:t>.</w:t>
      </w:r>
    </w:p>
    <w:p w14:paraId="40807E28" w14:textId="77777777" w:rsidR="00834885" w:rsidRDefault="00834885" w:rsidP="00834885">
      <w:pPr>
        <w:pStyle w:val="Heading4"/>
        <w:rPr>
          <w:rFonts w:asciiTheme="majorHAnsi" w:hAnsiTheme="majorHAnsi" w:cstheme="majorHAnsi"/>
          <w:b w:val="0"/>
          <w:bCs w:val="0"/>
        </w:rPr>
      </w:pPr>
      <w:r>
        <w:rPr>
          <w:rFonts w:asciiTheme="majorHAnsi" w:hAnsiTheme="majorHAnsi" w:cstheme="majorHAnsi"/>
          <w:b w:val="0"/>
        </w:rPr>
        <w:t xml:space="preserve">Trade is </w:t>
      </w:r>
      <w:r>
        <w:rPr>
          <w:rFonts w:asciiTheme="majorHAnsi" w:hAnsiTheme="majorHAnsi" w:cstheme="majorHAnsi"/>
          <w:b w:val="0"/>
          <w:u w:val="single"/>
        </w:rPr>
        <w:t>irrelevant</w:t>
      </w:r>
      <w:r>
        <w:rPr>
          <w:rFonts w:asciiTheme="majorHAnsi" w:hAnsiTheme="majorHAnsi" w:cstheme="majorHAnsi"/>
          <w:b w:val="0"/>
        </w:rPr>
        <w:t xml:space="preserve"> for war </w:t>
      </w:r>
    </w:p>
    <w:p w14:paraId="1C7491B6" w14:textId="77777777" w:rsidR="00834885" w:rsidRDefault="00834885" w:rsidP="00834885">
      <w:pPr>
        <w:rPr>
          <w:rFonts w:asciiTheme="majorHAnsi" w:hAnsiTheme="majorHAnsi" w:cstheme="majorHAnsi"/>
        </w:rPr>
      </w:pPr>
      <w:r>
        <w:rPr>
          <w:rFonts w:asciiTheme="majorHAnsi" w:hAnsiTheme="majorHAnsi" w:cstheme="majorHAnsi"/>
        </w:rPr>
        <w:t xml:space="preserve">Katherine </w:t>
      </w:r>
      <w:r>
        <w:rPr>
          <w:rStyle w:val="Style13ptBold"/>
          <w:rFonts w:asciiTheme="majorHAnsi" w:hAnsiTheme="majorHAnsi" w:cstheme="majorHAnsi"/>
        </w:rPr>
        <w:t>Barbieri 13</w:t>
      </w:r>
      <w:r>
        <w:rPr>
          <w:rFonts w:asciiTheme="majorHAnsi" w:hAnsiTheme="majorHAnsi" w:cstheme="majorHAnsi"/>
        </w:rPr>
        <w:t xml:space="preserve">, Associate Professor of </w:t>
      </w:r>
      <w:r>
        <w:rPr>
          <w:rFonts w:asciiTheme="majorHAnsi" w:hAnsiTheme="majorHAnsi" w:cstheme="majorHAnsi"/>
          <w:u w:val="single"/>
        </w:rPr>
        <w:t>If the Biden administration wants to achieve its stated goals, it will remove Trump’s protectionist measures, work multilaterally</w:t>
      </w:r>
      <w:r>
        <w:rPr>
          <w:rFonts w:asciiTheme="majorHAnsi" w:hAnsiTheme="majorHAnsi" w:cstheme="majorHAnsi"/>
          <w:sz w:val="12"/>
        </w:rPr>
        <w:t xml:space="preserve">, strengthen US infrastructure, invest in workforce skills and education, and expand America’s research capabilities. </w:t>
      </w:r>
      <w:r>
        <w:rPr>
          <w:rFonts w:asciiTheme="majorHAnsi" w:hAnsiTheme="majorHAnsi" w:cstheme="majorHAnsi"/>
        </w:rPr>
        <w:t>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3F06AA0A" w14:textId="77777777" w:rsidR="00834885" w:rsidRDefault="00834885" w:rsidP="00834885">
      <w:pPr>
        <w:rPr>
          <w:rFonts w:asciiTheme="majorHAnsi" w:hAnsiTheme="majorHAnsi" w:cstheme="majorHAnsi"/>
          <w:sz w:val="12"/>
        </w:rPr>
      </w:pPr>
      <w:r>
        <w:rPr>
          <w:rStyle w:val="Emphasis"/>
          <w:rFonts w:asciiTheme="majorHAnsi" w:hAnsiTheme="majorHAnsi" w:cstheme="majorHAnsi"/>
        </w:rPr>
        <w:t>How does interdependence affect war</w:t>
      </w:r>
      <w:r>
        <w:rPr>
          <w:rFonts w:asciiTheme="majorHAnsi" w:hAnsiTheme="majorHAnsi" w:cstheme="majorHAnsi"/>
          <w:sz w:val="12"/>
        </w:rPr>
        <w:t xml:space="preserve">, the most intense form of conflict? Table 2 gives </w:t>
      </w:r>
      <w:r>
        <w:rPr>
          <w:rStyle w:val="StyleUnderline"/>
          <w:rFonts w:asciiTheme="majorHAnsi" w:hAnsiTheme="majorHAnsi" w:cstheme="majorHAnsi"/>
        </w:rPr>
        <w:t xml:space="preserve">the </w:t>
      </w:r>
      <w:r>
        <w:rPr>
          <w:rStyle w:val="Emphasis"/>
          <w:rFonts w:asciiTheme="majorHAnsi" w:hAnsiTheme="majorHAnsi" w:cstheme="majorHAnsi"/>
        </w:rPr>
        <w:t>empirical results</w:t>
      </w:r>
      <w:r>
        <w:rPr>
          <w:rFonts w:asciiTheme="majorHAnsi" w:hAnsiTheme="majorHAnsi" w:cstheme="maj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states.¶ The </w:t>
      </w:r>
      <w:r>
        <w:rPr>
          <w:rStyle w:val="StyleUnderline"/>
          <w:rFonts w:asciiTheme="majorHAnsi" w:hAnsiTheme="majorHAnsi" w:cstheme="majorHAnsi"/>
        </w:rPr>
        <w:t xml:space="preserve">evidence from the pre-WWII period provides support for those arguing that </w:t>
      </w:r>
      <w:r>
        <w:rPr>
          <w:rStyle w:val="Emphasis"/>
          <w:rFonts w:asciiTheme="majorHAnsi" w:hAnsiTheme="majorHAnsi" w:cstheme="majorHAnsi"/>
          <w:highlight w:val="green"/>
        </w:rPr>
        <w:t xml:space="preserve">economic factors have little, </w:t>
      </w:r>
      <w:r>
        <w:rPr>
          <w:rStyle w:val="Emphasis"/>
          <w:rFonts w:asciiTheme="majorHAnsi" w:hAnsiTheme="majorHAnsi" w:cstheme="majorHAnsi"/>
        </w:rPr>
        <w:t>if any</w:t>
      </w:r>
      <w:r>
        <w:rPr>
          <w:rStyle w:val="Emphasis"/>
          <w:rFonts w:asciiTheme="majorHAnsi" w:hAnsiTheme="majorHAnsi" w:cstheme="majorHAnsi"/>
          <w:highlight w:val="green"/>
        </w:rPr>
        <w:t>, influence</w:t>
      </w:r>
      <w:r>
        <w:rPr>
          <w:rStyle w:val="StyleUnderline"/>
          <w:rFonts w:asciiTheme="majorHAnsi" w:hAnsiTheme="majorHAnsi" w:cstheme="majorHAnsi"/>
          <w:highlight w:val="green"/>
        </w:rPr>
        <w:t xml:space="preserve"> on</w:t>
      </w:r>
      <w:r>
        <w:rPr>
          <w:rFonts w:asciiTheme="majorHAnsi" w:hAnsiTheme="majorHAnsi" w:cstheme="majorHAnsi"/>
          <w:sz w:val="12"/>
        </w:rPr>
        <w:t xml:space="preserve"> affecting </w:t>
      </w:r>
      <w:r>
        <w:rPr>
          <w:rStyle w:val="StyleUnderline"/>
          <w:rFonts w:asciiTheme="majorHAnsi" w:hAnsiTheme="majorHAnsi" w:cstheme="majorHAnsi"/>
        </w:rPr>
        <w:t xml:space="preserve">leaders’ decisions to engage in </w:t>
      </w:r>
      <w:r>
        <w:rPr>
          <w:rStyle w:val="StyleUnderline"/>
          <w:rFonts w:asciiTheme="majorHAnsi" w:hAnsiTheme="majorHAnsi" w:cstheme="majorHAnsi"/>
          <w:highlight w:val="green"/>
        </w:rPr>
        <w:t>war</w:t>
      </w:r>
      <w:r>
        <w:rPr>
          <w:rFonts w:asciiTheme="majorHAnsi" w:hAnsiTheme="majorHAnsi" w:cstheme="majorHAnsi"/>
          <w:sz w:val="12"/>
        </w:rPr>
        <w:t xml:space="preserve">, but many of the control variables are also statistically insignificant. These results should be interpreted with caution, since the sample does not contain a sufficient number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Pr>
          <w:rStyle w:val="StyleUnderline"/>
          <w:rFonts w:asciiTheme="majorHAnsi" w:hAnsiTheme="majorHAnsi" w:cstheme="majorHAnsi"/>
          <w:highlight w:val="green"/>
        </w:rPr>
        <w:t xml:space="preserve">This study provides </w:t>
      </w:r>
      <w:r>
        <w:rPr>
          <w:rStyle w:val="Emphasis"/>
          <w:rFonts w:asciiTheme="majorHAnsi" w:hAnsiTheme="majorHAnsi" w:cstheme="majorHAnsi"/>
          <w:highlight w:val="green"/>
        </w:rPr>
        <w:t>little</w:t>
      </w:r>
      <w:r>
        <w:rPr>
          <w:rStyle w:val="Emphasis"/>
          <w:rFonts w:asciiTheme="majorHAnsi" w:hAnsiTheme="majorHAnsi" w:cstheme="majorHAnsi"/>
        </w:rPr>
        <w:t xml:space="preserve"> empirical </w:t>
      </w:r>
      <w:r>
        <w:rPr>
          <w:rStyle w:val="Emphasis"/>
          <w:rFonts w:asciiTheme="majorHAnsi" w:hAnsiTheme="majorHAnsi" w:cstheme="majorHAnsi"/>
          <w:highlight w:val="green"/>
        </w:rPr>
        <w:t>support</w:t>
      </w:r>
      <w:r>
        <w:rPr>
          <w:rStyle w:val="StyleUnderline"/>
          <w:rFonts w:asciiTheme="majorHAnsi" w:hAnsiTheme="majorHAnsi" w:cstheme="majorHAnsi"/>
        </w:rPr>
        <w:t xml:space="preserve"> for the liberal proposition </w:t>
      </w:r>
      <w:r>
        <w:rPr>
          <w:rStyle w:val="StyleUnderline"/>
          <w:rFonts w:asciiTheme="majorHAnsi" w:hAnsiTheme="majorHAnsi" w:cstheme="majorHAnsi"/>
          <w:highlight w:val="green"/>
        </w:rPr>
        <w:t>that trade provides a path to interstate peace</w:t>
      </w:r>
      <w:r>
        <w:rPr>
          <w:rFonts w:asciiTheme="majorHAnsi" w:hAnsiTheme="majorHAnsi" w:cstheme="majorHAnsi"/>
          <w:sz w:val="12"/>
          <w:highlight w:val="green"/>
        </w:rPr>
        <w:t xml:space="preserve">. </w:t>
      </w:r>
      <w:r>
        <w:rPr>
          <w:rStyle w:val="Emphasis"/>
          <w:rFonts w:asciiTheme="majorHAnsi" w:hAnsiTheme="majorHAnsi" w:cstheme="majorHAnsi"/>
          <w:highlight w:val="green"/>
        </w:rPr>
        <w:t>Even after</w:t>
      </w:r>
      <w:r>
        <w:rPr>
          <w:rFonts w:asciiTheme="majorHAnsi" w:hAnsiTheme="majorHAnsi" w:cstheme="majorHAnsi"/>
          <w:sz w:val="12"/>
          <w:highlight w:val="green"/>
        </w:rPr>
        <w:t xml:space="preserve"> </w:t>
      </w:r>
      <w:r>
        <w:rPr>
          <w:rStyle w:val="StyleUnderline"/>
          <w:rFonts w:asciiTheme="majorHAnsi" w:hAnsiTheme="majorHAnsi" w:cstheme="majorHAnsi"/>
          <w:highlight w:val="green"/>
        </w:rPr>
        <w:t>controlling for</w:t>
      </w:r>
      <w:r>
        <w:rPr>
          <w:rStyle w:val="StyleUnderline"/>
          <w:rFonts w:asciiTheme="majorHAnsi" w:hAnsiTheme="majorHAnsi" w:cstheme="majorHAnsi"/>
        </w:rPr>
        <w:t xml:space="preserve"> the influence of </w:t>
      </w:r>
      <w:r>
        <w:rPr>
          <w:rStyle w:val="StyleUnderline"/>
          <w:rFonts w:asciiTheme="majorHAnsi" w:hAnsiTheme="majorHAnsi" w:cstheme="majorHAnsi"/>
          <w:highlight w:val="green"/>
        </w:rPr>
        <w:t>contiguity, joint democracy, alliance ties, and relative capabilities</w:t>
      </w:r>
      <w:r>
        <w:rPr>
          <w:rFonts w:asciiTheme="majorHAnsi" w:hAnsiTheme="majorHAnsi" w:cstheme="majorHAnsi"/>
          <w:sz w:val="12"/>
        </w:rPr>
        <w:t xml:space="preserve">, the </w:t>
      </w:r>
      <w:r>
        <w:rPr>
          <w:rStyle w:val="StyleUnderline"/>
          <w:rFonts w:asciiTheme="majorHAnsi" w:hAnsiTheme="majorHAnsi" w:cstheme="majorHAnsi"/>
        </w:rPr>
        <w:t xml:space="preserve">evidence suggests that </w:t>
      </w:r>
      <w:r>
        <w:rPr>
          <w:rStyle w:val="Emphasis"/>
          <w:rFonts w:asciiTheme="majorHAnsi" w:hAnsiTheme="majorHAnsi" w:cstheme="majorHAnsi"/>
        </w:rPr>
        <w:t>in most instances trade fails to deter conflict</w:t>
      </w:r>
      <w:r>
        <w:rPr>
          <w:rFonts w:asciiTheme="majorHAnsi" w:hAnsiTheme="majorHAnsi" w:cstheme="majorHAnsi"/>
          <w:sz w:val="12"/>
        </w:rPr>
        <w:t xml:space="preserve">. </w:t>
      </w:r>
      <w:r>
        <w:rPr>
          <w:rStyle w:val="StyleUnderline"/>
          <w:rFonts w:asciiTheme="majorHAnsi" w:hAnsiTheme="majorHAnsi" w:cstheme="majorHAnsi"/>
        </w:rPr>
        <w:t>Instead</w:t>
      </w:r>
      <w:r>
        <w:rPr>
          <w:rFonts w:asciiTheme="majorHAnsi" w:hAnsiTheme="majorHAnsi" w:cstheme="majorHAnsi"/>
          <w:sz w:val="12"/>
        </w:rPr>
        <w:t xml:space="preserve">, extensive </w:t>
      </w:r>
      <w:r>
        <w:rPr>
          <w:rStyle w:val="StyleUnderline"/>
          <w:rFonts w:asciiTheme="majorHAnsi" w:hAnsiTheme="majorHAnsi" w:cstheme="majorHAnsi"/>
        </w:rPr>
        <w:t>economic interdependence</w:t>
      </w:r>
      <w:r>
        <w:rPr>
          <w:rFonts w:asciiTheme="majorHAnsi" w:hAnsiTheme="majorHAnsi" w:cstheme="majorHAnsi"/>
          <w:sz w:val="12"/>
        </w:rPr>
        <w:t xml:space="preserve"> increases the likelihood that dyads engage in militarized dispute; however, it </w:t>
      </w:r>
      <w:r>
        <w:rPr>
          <w:rStyle w:val="Emphasis"/>
          <w:rFonts w:asciiTheme="majorHAnsi" w:hAnsiTheme="majorHAnsi" w:cstheme="majorHAnsi"/>
        </w:rPr>
        <w:t>appears to have little influence on the incidence of war</w:t>
      </w:r>
      <w:r>
        <w:rPr>
          <w:rFonts w:asciiTheme="majorHAnsi" w:hAnsiTheme="majorHAnsi" w:cstheme="majorHAnsi"/>
          <w:sz w:val="12"/>
        </w:rPr>
        <w:t xml:space="preserve">. </w:t>
      </w:r>
    </w:p>
    <w:p w14:paraId="7DB620F0" w14:textId="77777777" w:rsidR="00834885" w:rsidRDefault="00834885" w:rsidP="00834885">
      <w:pPr>
        <w:pStyle w:val="Heading4"/>
        <w:rPr>
          <w:rFonts w:asciiTheme="majorHAnsi" w:hAnsiTheme="majorHAnsi" w:cstheme="majorHAnsi"/>
          <w:b w:val="0"/>
        </w:rPr>
      </w:pPr>
      <w:r>
        <w:rPr>
          <w:rFonts w:asciiTheme="majorHAnsi" w:hAnsiTheme="majorHAnsi" w:cstheme="majorHAnsi"/>
          <w:b w:val="0"/>
        </w:rPr>
        <w:lastRenderedPageBreak/>
        <w:t>Also empirics flow neg, WW2 proves where countries abandened econ allies ie Japan</w:t>
      </w:r>
    </w:p>
    <w:p w14:paraId="4F1A9930" w14:textId="77777777" w:rsidR="00834885" w:rsidRDefault="00834885" w:rsidP="00834885">
      <w:pPr>
        <w:pStyle w:val="Heading4"/>
        <w:rPr>
          <w:rFonts w:asciiTheme="majorHAnsi" w:hAnsiTheme="majorHAnsi" w:cstheme="majorHAnsi"/>
          <w:bCs w:val="0"/>
        </w:rPr>
      </w:pPr>
      <w:r>
        <w:rPr>
          <w:rFonts w:asciiTheme="majorHAnsi" w:hAnsiTheme="majorHAnsi" w:cstheme="majorHAnsi"/>
          <w:b w:val="0"/>
        </w:rPr>
        <w:t>Trade wars don’t go to hot wars</w:t>
      </w:r>
    </w:p>
    <w:p w14:paraId="4A73A5F9" w14:textId="77777777" w:rsidR="00834885" w:rsidRDefault="00834885" w:rsidP="00834885">
      <w:pPr>
        <w:rPr>
          <w:rFonts w:asciiTheme="majorHAnsi" w:hAnsiTheme="majorHAnsi" w:cstheme="majorHAnsi"/>
        </w:rPr>
      </w:pPr>
      <w:r>
        <w:rPr>
          <w:rFonts w:asciiTheme="majorHAnsi" w:hAnsiTheme="majorHAnsi" w:cstheme="majorHAnsi"/>
          <w:b/>
        </w:rPr>
        <w:t>Dayen 17</w:t>
      </w:r>
      <w:r>
        <w:rPr>
          <w:rFonts w:asciiTheme="majorHAnsi" w:hAnsiTheme="majorHAnsi" w:cstheme="majorHAnsi"/>
        </w:rPr>
        <w:t>, New Republic contributor (David “Trump Is Signaling a Trade War, but It’s Not as Disastrous as You May Think”, https://www.thenation.com/article/trump-is-signaling-a-trade-war-but-its-not-as-disastrous-as-you-may-think/)</w:t>
      </w:r>
    </w:p>
    <w:p w14:paraId="51B30BA3" w14:textId="77777777" w:rsidR="00834885" w:rsidRDefault="00834885" w:rsidP="00834885">
      <w:pPr>
        <w:rPr>
          <w:rStyle w:val="Emphasis"/>
          <w:rFonts w:asciiTheme="majorHAnsi" w:hAnsiTheme="majorHAnsi" w:cstheme="majorHAnsi"/>
        </w:rPr>
      </w:pPr>
      <w:r>
        <w:rPr>
          <w:rFonts w:asciiTheme="majorHAnsi" w:hAnsiTheme="majorHAnsi" w:cstheme="majorHAnsi"/>
          <w:sz w:val="14"/>
        </w:rPr>
        <w:t xml:space="preserve">Can Trump enact tariffs on his own? Though it would appear to contradict the Origination Clause of the Constitution, Congress has delegated that authority in enough pieces of legislation that Trump could probably raise import duties unilaterally. </w:t>
      </w:r>
      <w:r>
        <w:rPr>
          <w:rStyle w:val="StyleUnderline"/>
          <w:rFonts w:asciiTheme="majorHAnsi" w:hAnsiTheme="majorHAnsi" w:cstheme="majorHAnsi"/>
        </w:rPr>
        <w:t>But what would be the practical effect? Hard-core free traders paint a picture of cataclysm. Tariffs will launch trade wars, increase prices, and destroy the economy. This</w:t>
      </w:r>
      <w:r>
        <w:rPr>
          <w:rFonts w:asciiTheme="majorHAnsi" w:hAnsiTheme="majorHAnsi" w:cstheme="majorHAnsi"/>
          <w:sz w:val="14"/>
        </w:rPr>
        <w:t xml:space="preserve"> is all hard-wired into the pro-globalization worldview. Thomas Friedman once famously admitted that he wrote a column supporting a free-trade agreement with Central America without knowing a thing about it: “I just knew two words: free trade,” he told an audience. Presumably the opposite is true for Friedman: He sees one word, “tariff,” and immediately screams in horror. Oddly, many of those same proponents of free trade favor a policy that looks very much like a tariff. The Republican corporate-tax revamp includes something called a border-adjustment tax, which would impose a 20 percent tax on imports while eliminating a tax on exports. Like with tariffs, the goal appears to be to encourage domestic production. In fact, the tax would be much higher than the 5-10 percent tariff being floated. (It also might be illegal under the current global trade regime.) </w:t>
      </w:r>
      <w:r>
        <w:rPr>
          <w:rStyle w:val="StyleUnderline"/>
          <w:rFonts w:asciiTheme="majorHAnsi" w:hAnsiTheme="majorHAnsi" w:cstheme="majorHAnsi"/>
        </w:rPr>
        <w:t xml:space="preserve">Supporters of border adjustment, particularly economists, argue that </w:t>
      </w:r>
      <w:r>
        <w:rPr>
          <w:rStyle w:val="StyleUnderline"/>
          <w:rFonts w:asciiTheme="majorHAnsi" w:hAnsiTheme="majorHAnsi" w:cstheme="majorHAnsi"/>
          <w:highlight w:val="green"/>
        </w:rPr>
        <w:t>it will end up trade neutral</w:t>
      </w:r>
      <w:r>
        <w:rPr>
          <w:rStyle w:val="StyleUnderline"/>
          <w:rFonts w:asciiTheme="majorHAnsi" w:hAnsiTheme="majorHAnsi" w:cstheme="majorHAnsi"/>
        </w:rPr>
        <w:t xml:space="preserve">, because </w:t>
      </w:r>
      <w:r>
        <w:rPr>
          <w:rStyle w:val="StyleUnderline"/>
          <w:rFonts w:asciiTheme="majorHAnsi" w:hAnsiTheme="majorHAnsi" w:cstheme="majorHAnsi"/>
          <w:highlight w:val="green"/>
        </w:rPr>
        <w:t>the exchange rate will fluctuate in response</w:t>
      </w:r>
      <w:r>
        <w:rPr>
          <w:rStyle w:val="StyleUnderline"/>
          <w:rFonts w:asciiTheme="majorHAnsi" w:hAnsiTheme="majorHAnsi" w:cstheme="majorHAnsi"/>
        </w:rPr>
        <w:t xml:space="preserve"> to the tax. In other words, though the tax would make American-made goods more attractive, the value of the dollar would increase, leveling that out. Few of these economists seem to carry over the same analysis to the effects of a tariff. I don’t understand why. There’s no reason to doubt the fact that, if Trump imposed an across-the-board tariff, the dollar would strengthen, thus nullifying the desired effect.</w:t>
      </w:r>
      <w:r>
        <w:rPr>
          <w:rFonts w:asciiTheme="majorHAnsi" w:hAnsiTheme="majorHAnsi" w:cstheme="majorHAnsi"/>
          <w:sz w:val="14"/>
        </w:rPr>
        <w:t xml:space="preserve"> Indeed, before Trump has even taken office, the dollar has risen to a 14-year high, in anticipation of a more protectionist stance. </w:t>
      </w:r>
      <w:r>
        <w:rPr>
          <w:rStyle w:val="StyleUnderline"/>
          <w:rFonts w:asciiTheme="majorHAnsi" w:hAnsiTheme="majorHAnsi" w:cstheme="majorHAnsi"/>
        </w:rPr>
        <w:t>Incidentally, for all the one-off announcements by Trump (however factually challenged) about hundreds of jobs he has allegedly rescued here or there, this one development—the rise in the dollar—has likely caused the loss of hundreds of thousands of manufacturing job</w:t>
      </w:r>
      <w:r>
        <w:rPr>
          <w:rFonts w:asciiTheme="majorHAnsi" w:hAnsiTheme="majorHAnsi" w:cstheme="majorHAnsi"/>
          <w:sz w:val="14"/>
        </w:rPr>
        <w:t xml:space="preserve">s, under standard economic theory. </w:t>
      </w:r>
      <w:r>
        <w:rPr>
          <w:rStyle w:val="Emphasis"/>
          <w:rFonts w:asciiTheme="majorHAnsi" w:hAnsiTheme="majorHAnsi" w:cstheme="majorHAnsi"/>
        </w:rPr>
        <w:t xml:space="preserve">Looked at this way, </w:t>
      </w:r>
      <w:r>
        <w:rPr>
          <w:rStyle w:val="Emphasis"/>
          <w:rFonts w:asciiTheme="majorHAnsi" w:hAnsiTheme="majorHAnsi" w:cstheme="majorHAnsi"/>
          <w:highlight w:val="green"/>
        </w:rPr>
        <w:t xml:space="preserve">higher tariffs </w:t>
      </w:r>
      <w:r>
        <w:rPr>
          <w:rStyle w:val="Emphasis"/>
          <w:rFonts w:asciiTheme="majorHAnsi" w:hAnsiTheme="majorHAnsi" w:cstheme="majorHAnsi"/>
        </w:rPr>
        <w:t xml:space="preserve">wouldn’t cause a recession (as Paul Krugman has acknowledged), but would be </w:t>
      </w:r>
      <w:r>
        <w:rPr>
          <w:rStyle w:val="Emphasis"/>
          <w:rFonts w:asciiTheme="majorHAnsi" w:hAnsiTheme="majorHAnsi" w:cstheme="majorHAnsi"/>
          <w:highlight w:val="green"/>
        </w:rPr>
        <w:t xml:space="preserve">somewhat pointless, </w:t>
      </w:r>
      <w:r>
        <w:rPr>
          <w:rStyle w:val="Emphasis"/>
          <w:rFonts w:asciiTheme="majorHAnsi" w:hAnsiTheme="majorHAnsi" w:cstheme="majorHAnsi"/>
        </w:rPr>
        <w:t xml:space="preserve">with </w:t>
      </w:r>
      <w:r>
        <w:rPr>
          <w:rStyle w:val="Emphasis"/>
          <w:rFonts w:asciiTheme="majorHAnsi" w:hAnsiTheme="majorHAnsi" w:cstheme="majorHAnsi"/>
          <w:highlight w:val="green"/>
        </w:rPr>
        <w:t xml:space="preserve">currency exchanges shifting </w:t>
      </w:r>
      <w:r>
        <w:rPr>
          <w:rStyle w:val="Emphasis"/>
          <w:rFonts w:asciiTheme="majorHAnsi" w:hAnsiTheme="majorHAnsi" w:cstheme="majorHAnsi"/>
        </w:rPr>
        <w:t xml:space="preserve">to account </w:t>
      </w:r>
      <w:r>
        <w:rPr>
          <w:rStyle w:val="Emphasis"/>
          <w:rFonts w:asciiTheme="majorHAnsi" w:hAnsiTheme="majorHAnsi" w:cstheme="majorHAnsi"/>
          <w:highlight w:val="green"/>
        </w:rPr>
        <w:t>for any changes</w:t>
      </w:r>
      <w:r>
        <w:rPr>
          <w:rStyle w:val="Emphasis"/>
          <w:rFonts w:asciiTheme="majorHAnsi" w:hAnsiTheme="majorHAnsi" w:cstheme="majorHAnsi"/>
        </w:rPr>
        <w:t xml:space="preserve">. </w:t>
      </w:r>
      <w:r>
        <w:rPr>
          <w:rStyle w:val="Emphasis"/>
          <w:rFonts w:asciiTheme="majorHAnsi" w:hAnsiTheme="majorHAnsi" w:cstheme="majorHAnsi"/>
          <w:highlight w:val="green"/>
        </w:rPr>
        <w:t>Trade wars</w:t>
      </w:r>
      <w:r>
        <w:rPr>
          <w:rStyle w:val="Emphasis"/>
          <w:rFonts w:asciiTheme="majorHAnsi" w:hAnsiTheme="majorHAnsi" w:cstheme="majorHAnsi"/>
        </w:rPr>
        <w:t xml:space="preserve"> </w:t>
      </w:r>
      <w:r>
        <w:rPr>
          <w:rStyle w:val="Emphasis"/>
          <w:rFonts w:asciiTheme="majorHAnsi" w:hAnsiTheme="majorHAnsi" w:cstheme="majorHAnsi"/>
          <w:highlight w:val="green"/>
        </w:rPr>
        <w:t>might temporarily reduce efficiency</w:t>
      </w:r>
      <w:r>
        <w:rPr>
          <w:rStyle w:val="Emphasis"/>
          <w:rFonts w:asciiTheme="majorHAnsi" w:hAnsiTheme="majorHAnsi" w:cstheme="majorHAnsi"/>
        </w:rPr>
        <w:t xml:space="preserve">, as domestic supply chains would have to be rebuilt, </w:t>
      </w:r>
      <w:r>
        <w:rPr>
          <w:rStyle w:val="Emphasis"/>
          <w:rFonts w:asciiTheme="majorHAnsi" w:hAnsiTheme="majorHAnsi" w:cstheme="majorHAnsi"/>
          <w:highlight w:val="green"/>
        </w:rPr>
        <w:t>but they’re unlikely to radically alter</w:t>
      </w:r>
      <w:r>
        <w:rPr>
          <w:rStyle w:val="Emphasis"/>
          <w:rFonts w:asciiTheme="majorHAnsi" w:hAnsiTheme="majorHAnsi" w:cstheme="majorHAnsi"/>
        </w:rPr>
        <w:t xml:space="preserve"> the balance of </w:t>
      </w:r>
      <w:r>
        <w:rPr>
          <w:rStyle w:val="Emphasis"/>
          <w:rFonts w:asciiTheme="majorHAnsi" w:hAnsiTheme="majorHAnsi" w:cstheme="majorHAnsi"/>
          <w:highlight w:val="green"/>
        </w:rPr>
        <w:t>trade</w:t>
      </w:r>
      <w:r>
        <w:rPr>
          <w:rStyle w:val="Emphasis"/>
          <w:rFonts w:asciiTheme="majorHAnsi" w:hAnsiTheme="majorHAnsi" w:cstheme="majorHAnsi"/>
        </w:rPr>
        <w:t xml:space="preserve"> on their own. </w:t>
      </w:r>
      <w:r>
        <w:rPr>
          <w:rStyle w:val="StyleUnderline"/>
          <w:rFonts w:asciiTheme="majorHAnsi" w:hAnsiTheme="majorHAnsi" w:cstheme="majorHAnsi"/>
        </w:rPr>
        <w:t xml:space="preserve">There are other variables here. Importers and exporters who have lived in a world of floating exchange rates for decades </w:t>
      </w:r>
      <w:r>
        <w:rPr>
          <w:rStyle w:val="Emphasis"/>
          <w:rFonts w:asciiTheme="majorHAnsi" w:hAnsiTheme="majorHAnsi" w:cstheme="majorHAnsi"/>
        </w:rPr>
        <w:t>may be fairly nimble in adjusting to them</w:t>
      </w:r>
      <w:r>
        <w:rPr>
          <w:rFonts w:asciiTheme="majorHAnsi" w:hAnsiTheme="majorHAnsi" w:cstheme="majorHAnsi"/>
          <w:sz w:val="14"/>
        </w:rPr>
        <w:t xml:space="preserve">. </w:t>
      </w:r>
      <w:r>
        <w:rPr>
          <w:rStyle w:val="StyleUnderline"/>
          <w:rFonts w:asciiTheme="majorHAnsi" w:hAnsiTheme="majorHAnsi" w:cstheme="majorHAnsi"/>
        </w:rPr>
        <w:t>On the downside, Krugman explains that raising tariffs could inhibit capital flows, meaning that investors will place less money into US markets. You can see how that might reduce economic growth.</w:t>
      </w:r>
      <w:r>
        <w:rPr>
          <w:rFonts w:asciiTheme="majorHAnsi" w:hAnsiTheme="majorHAnsi" w:cstheme="majorHAnsi"/>
          <w:sz w:val="14"/>
        </w:rPr>
        <w:t xml:space="preserve"> </w:t>
      </w:r>
      <w:r>
        <w:rPr>
          <w:rStyle w:val="Emphasis"/>
          <w:rFonts w:asciiTheme="majorHAnsi" w:hAnsiTheme="majorHAnsi" w:cstheme="majorHAnsi"/>
        </w:rPr>
        <w:t xml:space="preserve">But Jeff Spross points out that </w:t>
      </w:r>
      <w:r>
        <w:rPr>
          <w:rStyle w:val="Emphasis"/>
          <w:rFonts w:asciiTheme="majorHAnsi" w:hAnsiTheme="majorHAnsi" w:cstheme="majorHAnsi"/>
          <w:highlight w:val="green"/>
        </w:rPr>
        <w:t>America</w:t>
      </w:r>
      <w:r>
        <w:rPr>
          <w:rStyle w:val="Emphasis"/>
          <w:rFonts w:asciiTheme="majorHAnsi" w:hAnsiTheme="majorHAnsi" w:cstheme="majorHAnsi"/>
        </w:rPr>
        <w:t xml:space="preserve"> currently </w:t>
      </w:r>
      <w:r>
        <w:rPr>
          <w:rStyle w:val="Emphasis"/>
          <w:rFonts w:asciiTheme="majorHAnsi" w:hAnsiTheme="majorHAnsi" w:cstheme="majorHAnsi"/>
          <w:highlight w:val="green"/>
        </w:rPr>
        <w:t>has</w:t>
      </w:r>
      <w:r>
        <w:rPr>
          <w:rStyle w:val="Emphasis"/>
          <w:rFonts w:asciiTheme="majorHAnsi" w:hAnsiTheme="majorHAnsi" w:cstheme="majorHAnsi"/>
        </w:rPr>
        <w:t xml:space="preserve"> a problem with </w:t>
      </w:r>
      <w:r>
        <w:rPr>
          <w:rStyle w:val="Emphasis"/>
          <w:rFonts w:asciiTheme="majorHAnsi" w:hAnsiTheme="majorHAnsi" w:cstheme="majorHAnsi"/>
          <w:highlight w:val="green"/>
        </w:rPr>
        <w:t>too much foreign money flowing</w:t>
      </w:r>
      <w:r>
        <w:rPr>
          <w:rStyle w:val="Emphasis"/>
          <w:rFonts w:asciiTheme="majorHAnsi" w:hAnsiTheme="majorHAnsi" w:cstheme="majorHAnsi"/>
        </w:rPr>
        <w:t xml:space="preserve"> in; </w:t>
      </w:r>
      <w:r>
        <w:rPr>
          <w:rStyle w:val="Emphasis"/>
          <w:rFonts w:asciiTheme="majorHAnsi" w:hAnsiTheme="majorHAnsi" w:cstheme="majorHAnsi"/>
          <w:highlight w:val="green"/>
        </w:rPr>
        <w:t>reducing</w:t>
      </w:r>
      <w:r>
        <w:rPr>
          <w:rStyle w:val="Emphasis"/>
          <w:rFonts w:asciiTheme="majorHAnsi" w:hAnsiTheme="majorHAnsi" w:cstheme="majorHAnsi"/>
        </w:rPr>
        <w:t xml:space="preserve"> the flow </w:t>
      </w:r>
      <w:r>
        <w:rPr>
          <w:rStyle w:val="Emphasis"/>
          <w:rFonts w:asciiTheme="majorHAnsi" w:hAnsiTheme="majorHAnsi" w:cstheme="majorHAnsi"/>
          <w:highlight w:val="green"/>
        </w:rPr>
        <w:t>could</w:t>
      </w:r>
      <w:r>
        <w:rPr>
          <w:rStyle w:val="Emphasis"/>
          <w:rFonts w:asciiTheme="majorHAnsi" w:hAnsiTheme="majorHAnsi" w:cstheme="majorHAnsi"/>
        </w:rPr>
        <w:t xml:space="preserve"> arguably </w:t>
      </w:r>
      <w:r>
        <w:rPr>
          <w:rStyle w:val="Emphasis"/>
          <w:rFonts w:asciiTheme="majorHAnsi" w:hAnsiTheme="majorHAnsi" w:cstheme="majorHAnsi"/>
          <w:highlight w:val="green"/>
        </w:rPr>
        <w:t>make</w:t>
      </w:r>
      <w:r>
        <w:rPr>
          <w:rStyle w:val="Emphasis"/>
          <w:rFonts w:asciiTheme="majorHAnsi" w:hAnsiTheme="majorHAnsi" w:cstheme="majorHAnsi"/>
        </w:rPr>
        <w:t xml:space="preserve"> the </w:t>
      </w:r>
      <w:r>
        <w:rPr>
          <w:rStyle w:val="Emphasis"/>
          <w:rFonts w:asciiTheme="majorHAnsi" w:hAnsiTheme="majorHAnsi" w:cstheme="majorHAnsi"/>
          <w:highlight w:val="green"/>
        </w:rPr>
        <w:t>econ</w:t>
      </w:r>
      <w:r>
        <w:rPr>
          <w:rStyle w:val="Emphasis"/>
          <w:rFonts w:asciiTheme="majorHAnsi" w:hAnsiTheme="majorHAnsi" w:cstheme="majorHAnsi"/>
        </w:rPr>
        <w:t xml:space="preserve">omy more </w:t>
      </w:r>
      <w:r>
        <w:rPr>
          <w:rStyle w:val="Emphasis"/>
          <w:rFonts w:asciiTheme="majorHAnsi" w:hAnsiTheme="majorHAnsi" w:cstheme="majorHAnsi"/>
          <w:highlight w:val="green"/>
        </w:rPr>
        <w:t>stable</w:t>
      </w:r>
      <w:r>
        <w:rPr>
          <w:rStyle w:val="Emphasis"/>
          <w:rFonts w:asciiTheme="majorHAnsi" w:hAnsiTheme="majorHAnsi" w:cstheme="majorHAnsi"/>
        </w:rPr>
        <w:t xml:space="preserve">. Trump could also seek to prevent unlawful currency manipulation </w:t>
      </w:r>
      <w:r>
        <w:rPr>
          <w:rStyle w:val="Emphasis"/>
          <w:rFonts w:asciiTheme="majorHAnsi" w:hAnsiTheme="majorHAnsi" w:cstheme="majorHAnsi"/>
        </w:rPr>
        <w:lastRenderedPageBreak/>
        <w:t>(not necessarily from China, but from other Asian nations) that artificially disadvantages US manufacturing.</w:t>
      </w:r>
      <w:r>
        <w:rPr>
          <w:rFonts w:asciiTheme="majorHAnsi" w:hAnsiTheme="majorHAnsi" w:cstheme="majorHAnsi"/>
          <w:sz w:val="14"/>
        </w:rPr>
        <w:t xml:space="preserve"> The real unknown here is what Trump would do with all that tariff revenue. The border adjustment tax at 20 percent is assumed to bring in $1 trillion over the 10-year budget window. So a tariff of even one-quarter or one-half that size would draw significant funds. What’s the plan for it? Would it get plowed into job-creating investments? Tax cuts for the wealthy? That’s a significant variable as well. We do know that the same pundits who confidently predicted that globalization would be a win-win policy for America repeatedly got it wrong. Those on the losing side saw their jobs shipped out and factories closed down, and weren’t given the kind of assistance needed to offset the disruption. So it’s worth being a little skeptical of the warnings coming from the same corners now. </w:t>
      </w:r>
      <w:r>
        <w:rPr>
          <w:rStyle w:val="StyleUnderline"/>
          <w:rFonts w:asciiTheme="majorHAnsi" w:hAnsiTheme="majorHAnsi" w:cstheme="majorHAnsi"/>
        </w:rPr>
        <w:t xml:space="preserve">I don’t have a ton of faith in the Trump team to necessarily make their trade agenda work (especially as corporate interests will seek to co-opt the redesigned policies in ways even friendlier to their bottom line). And I think there are smarter ways to balance our trade deficit than a tariff strategy which will just run up against currency exchange rates. But the hysteria accompanying these tariffs (which wasn’t at all present when President Obama imposed his own tariffs on Chinese tires and steel) </w:t>
      </w:r>
      <w:r>
        <w:rPr>
          <w:rStyle w:val="Emphasis"/>
          <w:rFonts w:asciiTheme="majorHAnsi" w:hAnsiTheme="majorHAnsi" w:cstheme="majorHAnsi"/>
        </w:rPr>
        <w:t>seems far beyond what little we can assume about the actual results of such a strategy.</w:t>
      </w:r>
    </w:p>
    <w:p w14:paraId="5CD23F4F" w14:textId="77777777" w:rsidR="00834885" w:rsidRDefault="00834885" w:rsidP="00834885"/>
    <w:p w14:paraId="08D3A467" w14:textId="77777777" w:rsidR="00834885" w:rsidRPr="0021494C" w:rsidRDefault="00834885" w:rsidP="00834885"/>
    <w:p w14:paraId="3A56A9B5" w14:textId="76B26C08" w:rsidR="00834885" w:rsidRDefault="00670349" w:rsidP="00834885">
      <w:pPr>
        <w:pStyle w:val="Heading3"/>
      </w:pPr>
      <w:r>
        <w:lastRenderedPageBreak/>
        <w:t xml:space="preserve">Developing Economies </w:t>
      </w:r>
      <w:r w:rsidR="00C74FA2">
        <w:t>- India</w:t>
      </w:r>
    </w:p>
    <w:p w14:paraId="29B957A0" w14:textId="77777777" w:rsidR="00834885" w:rsidRDefault="00834885" w:rsidP="00834885">
      <w:pPr>
        <w:pStyle w:val="Heading4"/>
        <w:rPr>
          <w:rFonts w:asciiTheme="majorHAnsi" w:hAnsiTheme="majorHAnsi" w:cstheme="majorHAnsi"/>
          <w:bCs w:val="0"/>
        </w:rPr>
      </w:pPr>
      <w:r>
        <w:rPr>
          <w:rFonts w:asciiTheme="majorHAnsi" w:hAnsiTheme="majorHAnsi" w:cstheme="majorHAnsi"/>
          <w:b w:val="0"/>
        </w:rPr>
        <w:t>Restricting IP protections undermines innovation and profit margins – turns case by precluding vaccine distribution to developing countries.</w:t>
      </w:r>
    </w:p>
    <w:p w14:paraId="46636AEB" w14:textId="77777777" w:rsidR="00834885" w:rsidRDefault="00834885" w:rsidP="00834885">
      <w:pPr>
        <w:rPr>
          <w:rStyle w:val="Style13ptBold"/>
        </w:rPr>
      </w:pPr>
      <w:r>
        <w:rPr>
          <w:rStyle w:val="Style13ptBold"/>
          <w:rFonts w:asciiTheme="majorHAnsi" w:hAnsiTheme="majorHAnsi" w:cstheme="majorHAnsi"/>
        </w:rPr>
        <w:t xml:space="preserve">Cueni 12/10 </w:t>
      </w:r>
      <w:r>
        <w:rPr>
          <w:rFonts w:asciiTheme="majorHAnsi" w:hAnsiTheme="majorHAnsi" w:cstheme="majorHAns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6F099262" w14:textId="77777777" w:rsidR="00834885" w:rsidRDefault="00834885" w:rsidP="00834885">
      <w:pPr>
        <w:rPr>
          <w:sz w:val="10"/>
        </w:rPr>
      </w:pPr>
      <w:r>
        <w:rPr>
          <w:rFonts w:asciiTheme="majorHAnsi" w:hAnsiTheme="majorHAnsi" w:cstheme="majorHAnsi"/>
          <w:sz w:val="10"/>
        </w:rPr>
        <w:t>It is </w:t>
      </w:r>
      <w:r>
        <w:rPr>
          <w:rFonts w:asciiTheme="majorHAnsi" w:eastAsiaTheme="majorEastAsia" w:hAnsiTheme="majorHAnsi" w:cstheme="majorHAnsi"/>
          <w:sz w:val="10"/>
        </w:rPr>
        <w:t>unclear</w:t>
      </w:r>
      <w:r>
        <w:rPr>
          <w:rFonts w:asciiTheme="majorHAnsi" w:hAnsiTheme="majorHAnsi" w:cstheme="majorHAnsi"/>
          <w:sz w:val="10"/>
        </w:rPr>
        <w:t xml:space="preserve"> how </w:t>
      </w:r>
      <w:r>
        <w:rPr>
          <w:rStyle w:val="StyleUnderline"/>
          <w:rFonts w:asciiTheme="majorHAnsi" w:hAnsiTheme="majorHAnsi" w:cstheme="majorHAnsi"/>
          <w:highlight w:val="green"/>
        </w:rPr>
        <w:t>suspending patent protections</w:t>
      </w:r>
      <w:r>
        <w:rPr>
          <w:rFonts w:asciiTheme="majorHAnsi" w:hAnsiTheme="majorHAnsi" w:cstheme="majorHAnsi"/>
          <w:sz w:val="10"/>
        </w:rPr>
        <w:t xml:space="preserve"> would ensure fair distribution. But what is clear is that if successful, the effort </w:t>
      </w:r>
      <w:r>
        <w:rPr>
          <w:rStyle w:val="StyleUnderline"/>
          <w:rFonts w:asciiTheme="majorHAnsi" w:hAnsiTheme="majorHAnsi" w:cstheme="majorHAnsi"/>
        </w:rPr>
        <w:t xml:space="preserve">would </w:t>
      </w:r>
      <w:r>
        <w:rPr>
          <w:rStyle w:val="Emphasis"/>
          <w:rFonts w:asciiTheme="majorHAnsi" w:hAnsiTheme="majorHAnsi" w:cstheme="majorHAnsi"/>
        </w:rPr>
        <w:t>j</w:t>
      </w:r>
      <w:r>
        <w:rPr>
          <w:rStyle w:val="Emphasis"/>
          <w:rFonts w:asciiTheme="majorHAnsi" w:hAnsiTheme="majorHAnsi" w:cstheme="majorHAnsi"/>
          <w:highlight w:val="green"/>
        </w:rPr>
        <w:t>eopardize</w:t>
      </w:r>
      <w:r>
        <w:rPr>
          <w:rStyle w:val="Emphasis"/>
          <w:rFonts w:asciiTheme="majorHAnsi" w:hAnsiTheme="majorHAnsi" w:cstheme="majorHAnsi"/>
        </w:rPr>
        <w:t xml:space="preserve"> future medical </w:t>
      </w:r>
      <w:r>
        <w:rPr>
          <w:rStyle w:val="Emphasis"/>
          <w:rFonts w:asciiTheme="majorHAnsi" w:hAnsiTheme="majorHAnsi" w:cstheme="majorHAnsi"/>
          <w:highlight w:val="green"/>
        </w:rPr>
        <w:t>innovation</w:t>
      </w:r>
      <w:r>
        <w:rPr>
          <w:rStyle w:val="StyleUnderline"/>
          <w:rFonts w:asciiTheme="majorHAnsi" w:hAnsiTheme="majorHAnsi" w:cstheme="majorHAnsi"/>
        </w:rPr>
        <w:t>, making us more vulnerable to other diseases</w:t>
      </w:r>
      <w:r>
        <w:rPr>
          <w:rFonts w:asciiTheme="majorHAnsi" w:hAnsiTheme="majorHAnsi" w:cstheme="majorHAnsi"/>
          <w:sz w:val="10"/>
        </w:rPr>
        <w:t>.</w:t>
      </w:r>
    </w:p>
    <w:p w14:paraId="5D41B1B6" w14:textId="77777777" w:rsidR="00834885" w:rsidRDefault="00834885" w:rsidP="00834885">
      <w:pPr>
        <w:rPr>
          <w:rFonts w:asciiTheme="majorHAnsi" w:hAnsiTheme="majorHAnsi" w:cstheme="majorHAnsi"/>
          <w:sz w:val="12"/>
        </w:rPr>
      </w:pPr>
      <w:r>
        <w:rPr>
          <w:rStyle w:val="StyleUnderline"/>
          <w:rFonts w:asciiTheme="majorHAnsi" w:hAnsiTheme="majorHAnsi" w:cstheme="majorHAnsi"/>
          <w:highlight w:val="green"/>
        </w:rPr>
        <w:t>I</w:t>
      </w:r>
      <w:r>
        <w:rPr>
          <w:rStyle w:val="StyleUnderline"/>
          <w:rFonts w:asciiTheme="majorHAnsi" w:hAnsiTheme="majorHAnsi" w:cstheme="majorHAnsi"/>
        </w:rPr>
        <w:t xml:space="preserve">ntellectual </w:t>
      </w:r>
      <w:r>
        <w:rPr>
          <w:rStyle w:val="StyleUnderline"/>
          <w:rFonts w:asciiTheme="majorHAnsi" w:hAnsiTheme="majorHAnsi" w:cstheme="majorHAnsi"/>
          <w:highlight w:val="green"/>
        </w:rPr>
        <w:t>p</w:t>
      </w:r>
      <w:r>
        <w:rPr>
          <w:rStyle w:val="StyleUnderline"/>
          <w:rFonts w:asciiTheme="majorHAnsi" w:hAnsiTheme="majorHAnsi" w:cstheme="majorHAnsi"/>
        </w:rPr>
        <w:t xml:space="preserve">roperty </w:t>
      </w:r>
      <w:r>
        <w:rPr>
          <w:rStyle w:val="StyleUnderline"/>
          <w:rFonts w:asciiTheme="majorHAnsi" w:hAnsiTheme="majorHAnsi" w:cstheme="majorHAnsi"/>
          <w:highlight w:val="green"/>
        </w:rPr>
        <w:t>r</w:t>
      </w:r>
      <w:r>
        <w:rPr>
          <w:rStyle w:val="StyleUnderline"/>
          <w:rFonts w:asciiTheme="majorHAnsi" w:hAnsiTheme="majorHAnsi" w:cstheme="majorHAnsi"/>
        </w:rPr>
        <w:t>ight</w:t>
      </w:r>
      <w:r>
        <w:rPr>
          <w:rStyle w:val="StyleUnderline"/>
          <w:rFonts w:asciiTheme="majorHAnsi" w:hAnsiTheme="majorHAnsi" w:cstheme="majorHAnsi"/>
          <w:highlight w:val="green"/>
        </w:rPr>
        <w:t>s</w:t>
      </w:r>
      <w:r>
        <w:rPr>
          <w:rStyle w:val="StyleUnderline"/>
          <w:rFonts w:asciiTheme="majorHAnsi" w:hAnsiTheme="majorHAnsi" w:cstheme="majorHAnsi"/>
        </w:rPr>
        <w:t xml:space="preserve">, including patents, </w:t>
      </w:r>
      <w:r>
        <w:rPr>
          <w:rStyle w:val="StyleUnderline"/>
          <w:rFonts w:asciiTheme="majorHAnsi" w:hAnsiTheme="majorHAnsi" w:cstheme="majorHAnsi"/>
          <w:highlight w:val="green"/>
        </w:rPr>
        <w:t>grant inventors</w:t>
      </w:r>
      <w:r>
        <w:rPr>
          <w:rStyle w:val="StyleUnderline"/>
          <w:rFonts w:asciiTheme="majorHAnsi" w:hAnsiTheme="majorHAnsi" w:cstheme="majorHAnsi"/>
        </w:rPr>
        <w:t xml:space="preserve"> a period of </w:t>
      </w:r>
      <w:r>
        <w:rPr>
          <w:rStyle w:val="StyleUnderline"/>
          <w:rFonts w:asciiTheme="majorHAnsi" w:hAnsiTheme="majorHAnsi" w:cstheme="majorHAnsi"/>
          <w:highlight w:val="green"/>
        </w:rPr>
        <w:t>exclusivity</w:t>
      </w:r>
      <w:r>
        <w:rPr>
          <w:rStyle w:val="StyleUnderline"/>
          <w:rFonts w:asciiTheme="majorHAnsi" w:hAnsiTheme="majorHAnsi" w:cstheme="majorHAnsi"/>
        </w:rPr>
        <w:t xml:space="preserve"> to make and market their creations</w:t>
      </w:r>
      <w:r>
        <w:rPr>
          <w:rFonts w:asciiTheme="majorHAnsi" w:hAnsiTheme="majorHAnsi" w:cstheme="majorHAnsi"/>
          <w:sz w:val="12"/>
        </w:rPr>
        <w:t xml:space="preserve">. By affording these rights to those who create intangible assets, such as musical compositions, software or drug formulas — </w:t>
      </w:r>
      <w:r>
        <w:rPr>
          <w:rStyle w:val="StyleUnderline"/>
          <w:rFonts w:asciiTheme="majorHAnsi" w:hAnsiTheme="majorHAnsi" w:cstheme="majorHAnsi"/>
        </w:rPr>
        <w:t>people will invent more useful new things</w:t>
      </w:r>
      <w:r>
        <w:rPr>
          <w:rFonts w:asciiTheme="majorHAnsi" w:hAnsiTheme="majorHAnsi" w:cstheme="majorHAnsi"/>
          <w:sz w:val="12"/>
        </w:rPr>
        <w:t>.</w:t>
      </w:r>
    </w:p>
    <w:p w14:paraId="3C4B738D" w14:textId="77777777" w:rsidR="00834885" w:rsidRDefault="00834885" w:rsidP="00834885">
      <w:pPr>
        <w:rPr>
          <w:rFonts w:asciiTheme="majorHAnsi" w:hAnsiTheme="majorHAnsi" w:cstheme="majorHAnsi"/>
          <w:sz w:val="12"/>
        </w:rPr>
      </w:pPr>
      <w:r>
        <w:rPr>
          <w:rStyle w:val="StyleUnderline"/>
          <w:rFonts w:asciiTheme="majorHAnsi" w:hAnsiTheme="majorHAnsi" w:cstheme="majorHAnsi"/>
          <w:highlight w:val="green"/>
        </w:rPr>
        <w:t>Dev</w:t>
      </w:r>
      <w:r>
        <w:rPr>
          <w:rStyle w:val="StyleUnderline"/>
          <w:rFonts w:asciiTheme="majorHAnsi" w:hAnsiTheme="majorHAnsi" w:cstheme="majorHAnsi"/>
        </w:rPr>
        <w:t xml:space="preserve">elopment </w:t>
      </w:r>
      <w:r>
        <w:rPr>
          <w:rStyle w:val="StyleUnderline"/>
          <w:rFonts w:asciiTheme="majorHAnsi" w:hAnsiTheme="majorHAnsi" w:cstheme="majorHAnsi"/>
          <w:highlight w:val="green"/>
        </w:rPr>
        <w:t xml:space="preserve">of </w:t>
      </w:r>
      <w:r>
        <w:rPr>
          <w:rStyle w:val="StyleUnderline"/>
          <w:rFonts w:asciiTheme="majorHAnsi" w:hAnsiTheme="majorHAnsi" w:cstheme="majorHAnsi"/>
        </w:rPr>
        <w:t xml:space="preserve">a </w:t>
      </w:r>
      <w:r>
        <w:rPr>
          <w:rStyle w:val="StyleUnderline"/>
          <w:rFonts w:asciiTheme="majorHAnsi" w:hAnsiTheme="majorHAnsi" w:cstheme="majorHAnsi"/>
          <w:highlight w:val="green"/>
        </w:rPr>
        <w:t xml:space="preserve">new medicine is </w:t>
      </w:r>
      <w:r>
        <w:rPr>
          <w:rStyle w:val="Emphasis"/>
          <w:rFonts w:asciiTheme="majorHAnsi" w:hAnsiTheme="majorHAnsi" w:cstheme="majorHAnsi"/>
          <w:highlight w:val="green"/>
        </w:rPr>
        <w:t>risky</w:t>
      </w:r>
      <w:r>
        <w:rPr>
          <w:rStyle w:val="StyleUnderline"/>
          <w:rFonts w:asciiTheme="majorHAnsi" w:hAnsiTheme="majorHAnsi" w:cstheme="majorHAnsi"/>
          <w:highlight w:val="green"/>
        </w:rPr>
        <w:t xml:space="preserve"> </w:t>
      </w:r>
      <w:r>
        <w:rPr>
          <w:rStyle w:val="StyleUnderline"/>
          <w:rFonts w:asciiTheme="majorHAnsi" w:hAnsiTheme="majorHAnsi" w:cstheme="majorHAnsi"/>
        </w:rPr>
        <w:t xml:space="preserve">and </w:t>
      </w:r>
      <w:r>
        <w:rPr>
          <w:rStyle w:val="Emphasis"/>
          <w:rFonts w:asciiTheme="majorHAnsi" w:hAnsiTheme="majorHAnsi" w:cstheme="majorHAnsi"/>
        </w:rPr>
        <w:t>costly</w:t>
      </w:r>
      <w:r>
        <w:rPr>
          <w:rFonts w:asciiTheme="majorHAnsi" w:hAnsiTheme="majorHAnsi" w:cstheme="majorHAnsi"/>
          <w:sz w:val="12"/>
        </w:rPr>
        <w:t xml:space="preserve">. Consider that </w:t>
      </w:r>
      <w:r>
        <w:rPr>
          <w:rStyle w:val="StyleUnderline"/>
          <w:rFonts w:asciiTheme="majorHAnsi" w:hAnsiTheme="majorHAnsi" w:cstheme="majorHAnsi"/>
        </w:rPr>
        <w:t>scientists have spent decades — and billions of dollars — working on Alzheimer’s treatments, but still have little to show</w:t>
      </w:r>
      <w:r>
        <w:rPr>
          <w:rFonts w:asciiTheme="majorHAnsi" w:hAnsiTheme="majorHAnsi" w:cstheme="majorHAnsi"/>
          <w:sz w:val="12"/>
        </w:rPr>
        <w:t xml:space="preserve"> for it. </w:t>
      </w:r>
      <w:r>
        <w:rPr>
          <w:rStyle w:val="StyleUnderline"/>
          <w:rFonts w:asciiTheme="majorHAnsi" w:hAnsiTheme="majorHAnsi" w:cstheme="majorHAnsi"/>
        </w:rPr>
        <w:t xml:space="preserve">The </w:t>
      </w:r>
      <w:r>
        <w:rPr>
          <w:rStyle w:val="StyleUnderline"/>
          <w:rFonts w:asciiTheme="majorHAnsi" w:hAnsiTheme="majorHAnsi" w:cstheme="majorHAnsi"/>
          <w:highlight w:val="green"/>
        </w:rPr>
        <w:t>companies and investors</w:t>
      </w:r>
      <w:r>
        <w:rPr>
          <w:rStyle w:val="StyleUnderline"/>
          <w:rFonts w:asciiTheme="majorHAnsi" w:hAnsiTheme="majorHAnsi" w:cstheme="majorHAnsi"/>
        </w:rPr>
        <w:t xml:space="preserve"> who </w:t>
      </w:r>
      <w:r>
        <w:rPr>
          <w:rStyle w:val="StyleUnderline"/>
          <w:rFonts w:asciiTheme="majorHAnsi" w:hAnsiTheme="majorHAnsi" w:cstheme="majorHAnsi"/>
          <w:highlight w:val="green"/>
        </w:rPr>
        <w:t>fund research</w:t>
      </w:r>
      <w:r>
        <w:rPr>
          <w:rStyle w:val="StyleUnderline"/>
          <w:rFonts w:asciiTheme="majorHAnsi" w:hAnsiTheme="majorHAnsi" w:cstheme="majorHAnsi"/>
        </w:rPr>
        <w:t xml:space="preserve"> shoulder so much risk </w:t>
      </w:r>
      <w:r>
        <w:rPr>
          <w:rStyle w:val="StyleUnderline"/>
          <w:rFonts w:asciiTheme="majorHAnsi" w:hAnsiTheme="majorHAnsi" w:cstheme="majorHAnsi"/>
          <w:highlight w:val="green"/>
        </w:rPr>
        <w:t>because</w:t>
      </w:r>
      <w:r>
        <w:rPr>
          <w:rStyle w:val="StyleUnderline"/>
          <w:rFonts w:asciiTheme="majorHAnsi" w:hAnsiTheme="majorHAnsi" w:cstheme="majorHAnsi"/>
        </w:rPr>
        <w:t xml:space="preserve"> they have </w:t>
      </w:r>
      <w:r>
        <w:rPr>
          <w:rStyle w:val="StyleUnderline"/>
          <w:rFonts w:asciiTheme="majorHAnsi" w:hAnsiTheme="majorHAnsi" w:cstheme="majorHAnsi"/>
          <w:highlight w:val="green"/>
        </w:rPr>
        <w:t>a shot at a reward</w:t>
      </w:r>
      <w:r>
        <w:rPr>
          <w:rStyle w:val="StyleUnderline"/>
          <w:rFonts w:asciiTheme="majorHAnsi" w:hAnsiTheme="majorHAnsi" w:cstheme="majorHAnsi"/>
        </w:rPr>
        <w:t>. Once a patent expires, generic companies are free to produce the same product</w:t>
      </w:r>
      <w:r>
        <w:rPr>
          <w:rFonts w:asciiTheme="majorHAnsi" w:hAnsiTheme="majorHAnsi" w:cstheme="majorHAnsi"/>
          <w:sz w:val="12"/>
        </w:rPr>
        <w:t>. Intellectual property rights underpin the system that gives us all new medicines, from psychiatric drugs to cancer treatments.</w:t>
      </w:r>
    </w:p>
    <w:p w14:paraId="359CB94C" w14:textId="77777777" w:rsidR="00834885" w:rsidRDefault="00834885" w:rsidP="00834885">
      <w:pPr>
        <w:rPr>
          <w:rFonts w:asciiTheme="majorHAnsi" w:hAnsiTheme="majorHAnsi" w:cstheme="majorHAnsi"/>
          <w:sz w:val="12"/>
        </w:rPr>
      </w:pPr>
      <w:r>
        <w:rPr>
          <w:rStyle w:val="StyleUnderline"/>
          <w:rFonts w:asciiTheme="majorHAnsi" w:hAnsiTheme="majorHAnsi" w:cstheme="majorHAnsi"/>
        </w:rPr>
        <w:t>In trying to defend these rights, the drug industry has made mistakes in the past</w:t>
      </w:r>
      <w:r>
        <w:rPr>
          <w:rFonts w:asciiTheme="majorHAnsi" w:hAnsiTheme="majorHAnsi" w:cstheme="majorHAns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Pr>
          <w:rFonts w:asciiTheme="majorHAnsi" w:eastAsiaTheme="majorEastAsia" w:hAnsiTheme="majorHAnsi" w:cstheme="majorHAnsi"/>
          <w:sz w:val="12"/>
        </w:rPr>
        <w:t>eventually dropped</w:t>
      </w:r>
      <w:r>
        <w:rPr>
          <w:rFonts w:asciiTheme="majorHAnsi" w:hAnsiTheme="majorHAnsi" w:cstheme="majorHAnsi"/>
          <w:sz w:val="12"/>
        </w:rPr>
        <w:t xml:space="preserve">, was a terrible misjudgment. </w:t>
      </w:r>
      <w:r>
        <w:rPr>
          <w:rStyle w:val="StyleUnderline"/>
          <w:rFonts w:asciiTheme="majorHAnsi" w:hAnsiTheme="majorHAnsi" w:cstheme="majorHAnsi"/>
        </w:rPr>
        <w:t>The current situation is not parallel</w:t>
      </w:r>
      <w:r>
        <w:rPr>
          <w:rFonts w:asciiTheme="majorHAnsi" w:hAnsiTheme="majorHAnsi" w:cstheme="majorHAnsi"/>
          <w:sz w:val="12"/>
        </w:rPr>
        <w:t>.</w:t>
      </w:r>
    </w:p>
    <w:p w14:paraId="42D65AF2" w14:textId="77777777" w:rsidR="00EB32F7" w:rsidRDefault="00834885" w:rsidP="00834885">
      <w:pPr>
        <w:rPr>
          <w:rStyle w:val="StyleUnderline"/>
          <w:rFonts w:asciiTheme="majorHAnsi" w:hAnsiTheme="majorHAnsi" w:cstheme="majorHAnsi"/>
          <w:highlight w:val="green"/>
        </w:rPr>
      </w:pPr>
      <w:r>
        <w:rPr>
          <w:rStyle w:val="Emphasis"/>
          <w:rFonts w:asciiTheme="majorHAnsi" w:hAnsiTheme="majorHAnsi" w:cstheme="majorHAnsi"/>
        </w:rPr>
        <w:t xml:space="preserve">Several </w:t>
      </w:r>
      <w:r>
        <w:rPr>
          <w:rStyle w:val="Emphasis"/>
          <w:rFonts w:asciiTheme="majorHAnsi" w:hAnsiTheme="majorHAnsi" w:cstheme="majorHAnsi"/>
          <w:highlight w:val="green"/>
        </w:rPr>
        <w:t>major drug companies</w:t>
      </w:r>
      <w:r>
        <w:rPr>
          <w:rStyle w:val="StyleUnderline"/>
          <w:rFonts w:asciiTheme="majorHAnsi" w:hAnsiTheme="majorHAnsi" w:cstheme="majorHAnsi"/>
        </w:rPr>
        <w:t xml:space="preserve">, including AstraZeneca, GlaxoSmithKline and Johnson &amp; Johnson, have </w:t>
      </w:r>
      <w:r>
        <w:rPr>
          <w:rStyle w:val="StyleUnderline"/>
          <w:rFonts w:asciiTheme="majorHAnsi" w:hAnsiTheme="majorHAnsi" w:cstheme="majorHAnsi"/>
          <w:highlight w:val="green"/>
        </w:rPr>
        <w:t xml:space="preserve">pledged to </w:t>
      </w:r>
      <w:r>
        <w:rPr>
          <w:rStyle w:val="Emphasis"/>
          <w:rFonts w:asciiTheme="majorHAnsi" w:hAnsiTheme="majorHAnsi" w:cstheme="majorHAnsi"/>
          <w:highlight w:val="green"/>
        </w:rPr>
        <w:t>offer</w:t>
      </w:r>
      <w:r>
        <w:rPr>
          <w:rStyle w:val="Emphasis"/>
          <w:rFonts w:asciiTheme="majorHAnsi" w:hAnsiTheme="majorHAnsi" w:cstheme="majorHAnsi"/>
        </w:rPr>
        <w:t xml:space="preserve"> their </w:t>
      </w:r>
      <w:r>
        <w:rPr>
          <w:rStyle w:val="Emphasis"/>
          <w:rFonts w:asciiTheme="majorHAnsi" w:hAnsiTheme="majorHAnsi" w:cstheme="majorHAnsi"/>
          <w:highlight w:val="green"/>
        </w:rPr>
        <w:t>vaccines on a not-for-profit basis</w:t>
      </w:r>
      <w:r>
        <w:rPr>
          <w:rStyle w:val="StyleUnderline"/>
          <w:rFonts w:asciiTheme="majorHAnsi" w:hAnsiTheme="majorHAnsi" w:cstheme="majorHAnsi"/>
        </w:rPr>
        <w:t xml:space="preserve"> during the pandemic. Others are considering </w:t>
      </w:r>
      <w:r>
        <w:rPr>
          <w:rStyle w:val="StyleUnderline"/>
          <w:rFonts w:asciiTheme="majorHAnsi" w:hAnsiTheme="majorHAnsi" w:cstheme="majorHAnsi"/>
          <w:highlight w:val="green"/>
        </w:rPr>
        <w:t>differential pricing for different countries</w:t>
      </w:r>
    </w:p>
    <w:p w14:paraId="24B24BF2" w14:textId="77777777" w:rsidR="00EB32F7" w:rsidRDefault="00EB32F7" w:rsidP="00834885">
      <w:pPr>
        <w:rPr>
          <w:rStyle w:val="StyleUnderline"/>
          <w:rFonts w:asciiTheme="majorHAnsi" w:hAnsiTheme="majorHAnsi" w:cstheme="majorHAnsi"/>
          <w:highlight w:val="green"/>
        </w:rPr>
      </w:pPr>
    </w:p>
    <w:p w14:paraId="587D609D" w14:textId="346BC005" w:rsidR="00834885" w:rsidRDefault="00834885" w:rsidP="00834885">
      <w:pPr>
        <w:rPr>
          <w:rFonts w:asciiTheme="majorHAnsi" w:hAnsiTheme="majorHAnsi" w:cstheme="majorHAnsi"/>
          <w:sz w:val="12"/>
        </w:rPr>
      </w:pPr>
      <w:r>
        <w:rPr>
          <w:rFonts w:asciiTheme="majorHAnsi" w:hAnsiTheme="majorHAnsi" w:cstheme="majorHAnsi"/>
          <w:sz w:val="12"/>
          <w:highlight w:val="green"/>
        </w:rPr>
        <w:t>.</w:t>
      </w:r>
      <w:r>
        <w:rPr>
          <w:rFonts w:asciiTheme="majorHAnsi" w:hAnsiTheme="majorHAnsi" w:cstheme="majorHAnsi"/>
          <w:sz w:val="12"/>
        </w:rPr>
        <w:t xml:space="preserve"> As of last month, </w:t>
      </w:r>
      <w:r>
        <w:rPr>
          <w:rStyle w:val="StyleUnderline"/>
          <w:rFonts w:asciiTheme="majorHAnsi" w:hAnsiTheme="majorHAnsi" w:cstheme="majorHAnsi"/>
        </w:rPr>
        <w:t>four major pharmaceutical companies had already agreed to eventually </w:t>
      </w:r>
      <w:r>
        <w:rPr>
          <w:rStyle w:val="StyleUnderline"/>
          <w:rFonts w:asciiTheme="majorHAnsi" w:eastAsiaTheme="majorEastAsia" w:hAnsiTheme="majorHAnsi" w:cstheme="majorHAnsi"/>
        </w:rPr>
        <w:t>produce</w:t>
      </w:r>
      <w:r>
        <w:rPr>
          <w:rStyle w:val="StyleUnderline"/>
          <w:rFonts w:asciiTheme="majorHAnsi" w:hAnsiTheme="majorHAnsi" w:cstheme="majorHAnsi"/>
        </w:rPr>
        <w:t> at least three billion vaccine doses for low- and middle-income nations</w:t>
      </w:r>
      <w:r>
        <w:rPr>
          <w:rFonts w:asciiTheme="majorHAnsi" w:hAnsiTheme="majorHAnsi" w:cstheme="majorHAnsi"/>
          <w:sz w:val="12"/>
        </w:rPr>
        <w:t>, according to one analysis.</w:t>
      </w:r>
    </w:p>
    <w:p w14:paraId="5CF0563A" w14:textId="77777777" w:rsidR="00834885" w:rsidRDefault="00834885" w:rsidP="00834885">
      <w:pPr>
        <w:rPr>
          <w:rFonts w:asciiTheme="majorHAnsi" w:hAnsiTheme="majorHAnsi" w:cstheme="majorHAnsi"/>
          <w:sz w:val="12"/>
        </w:rPr>
      </w:pPr>
      <w:r>
        <w:rPr>
          <w:rFonts w:asciiTheme="majorHAnsi" w:hAnsiTheme="majorHAnsi" w:cstheme="majorHAnsi"/>
          <w:sz w:val="12"/>
        </w:rPr>
        <w:t xml:space="preserve">In South Africa and India, pharmaceutical companies are already working with local partners to make their vaccines available. </w:t>
      </w:r>
      <w:r>
        <w:rPr>
          <w:rStyle w:val="StyleUnderline"/>
          <w:rFonts w:asciiTheme="majorHAnsi" w:hAnsiTheme="majorHAnsi" w:cstheme="majorHAnsi"/>
        </w:rPr>
        <w:t>Johnson &amp; Johnson has </w:t>
      </w:r>
      <w:r>
        <w:rPr>
          <w:rStyle w:val="StyleUnderline"/>
          <w:rFonts w:asciiTheme="majorHAnsi" w:eastAsiaTheme="majorEastAsia" w:hAnsiTheme="majorHAnsi" w:cstheme="majorHAnsi"/>
        </w:rPr>
        <w:t>entered into a technology transfer partnership</w:t>
      </w:r>
      <w:r>
        <w:rPr>
          <w:rStyle w:val="StyleUnderline"/>
          <w:rFonts w:asciiTheme="majorHAnsi" w:hAnsiTheme="majorHAnsi" w:cstheme="majorHAnsi"/>
        </w:rPr>
        <w:t> for its candidate vaccine with South Africa’s Aspen Pharmacare</w:t>
      </w:r>
      <w:r>
        <w:rPr>
          <w:rFonts w:asciiTheme="majorHAnsi" w:hAnsiTheme="majorHAnsi" w:cstheme="majorHAnsi"/>
          <w:sz w:val="12"/>
        </w:rPr>
        <w:t xml:space="preserve">, and </w:t>
      </w:r>
      <w:r>
        <w:rPr>
          <w:rStyle w:val="StyleUnderline"/>
          <w:rFonts w:asciiTheme="majorHAnsi" w:hAnsiTheme="majorHAnsi" w:cstheme="majorHAnsi"/>
        </w:rPr>
        <w:t>AstraZeneca has </w:t>
      </w:r>
      <w:r>
        <w:rPr>
          <w:rStyle w:val="StyleUnderline"/>
          <w:rFonts w:asciiTheme="majorHAnsi" w:eastAsiaTheme="majorEastAsia" w:hAnsiTheme="majorHAnsi" w:cstheme="majorHAnsi"/>
        </w:rPr>
        <w:t xml:space="preserve">reached a licensing </w:t>
      </w:r>
      <w:r>
        <w:rPr>
          <w:rStyle w:val="StyleUnderline"/>
          <w:rFonts w:asciiTheme="majorHAnsi" w:eastAsiaTheme="majorEastAsia" w:hAnsiTheme="majorHAnsi" w:cstheme="majorHAnsi"/>
        </w:rPr>
        <w:lastRenderedPageBreak/>
        <w:t>agreement</w:t>
      </w:r>
      <w:r>
        <w:rPr>
          <w:rStyle w:val="StyleUnderline"/>
          <w:rFonts w:asciiTheme="majorHAnsi" w:hAnsiTheme="majorHAnsi" w:cstheme="majorHAnsi"/>
        </w:rPr>
        <w:t> with the Serum Institute of India to develop up to 1 billion doses of its vaccine for low and middle-income countries</w:t>
      </w:r>
      <w:r>
        <w:rPr>
          <w:rFonts w:asciiTheme="majorHAnsi" w:hAnsiTheme="majorHAnsi" w:cstheme="majorHAnsi"/>
          <w:sz w:val="12"/>
        </w:rPr>
        <w:t>.</w:t>
      </w:r>
    </w:p>
    <w:p w14:paraId="0B28DE31" w14:textId="77777777" w:rsidR="00834885" w:rsidRDefault="00834885" w:rsidP="00834885">
      <w:pPr>
        <w:rPr>
          <w:rFonts w:asciiTheme="majorHAnsi" w:hAnsiTheme="majorHAnsi" w:cstheme="majorHAnsi"/>
          <w:sz w:val="12"/>
        </w:rPr>
      </w:pPr>
      <w:r>
        <w:rPr>
          <w:rStyle w:val="Emphasis"/>
          <w:rFonts w:asciiTheme="majorHAnsi" w:hAnsiTheme="majorHAnsi" w:cstheme="majorHAnsi"/>
          <w:highlight w:val="green"/>
        </w:rPr>
        <w:t>Companies can afford to license patents for free, or sell drugs</w:t>
      </w:r>
      <w:r>
        <w:rPr>
          <w:rStyle w:val="Emphasis"/>
          <w:rFonts w:asciiTheme="majorHAnsi" w:hAnsiTheme="majorHAnsi" w:cstheme="majorHAnsi"/>
        </w:rPr>
        <w:t xml:space="preserve"> at cost, precisely </w:t>
      </w:r>
      <w:r>
        <w:rPr>
          <w:rStyle w:val="Emphasis"/>
          <w:rFonts w:asciiTheme="majorHAnsi" w:hAnsiTheme="majorHAnsi" w:cstheme="majorHAnsi"/>
          <w:highlight w:val="green"/>
        </w:rPr>
        <w:t>because they know</w:t>
      </w:r>
      <w:r>
        <w:rPr>
          <w:rStyle w:val="Emphasis"/>
          <w:rFonts w:asciiTheme="majorHAnsi" w:hAnsiTheme="majorHAnsi" w:cstheme="majorHAnsi"/>
        </w:rPr>
        <w:t xml:space="preserve"> that their </w:t>
      </w:r>
      <w:r>
        <w:rPr>
          <w:rStyle w:val="Emphasis"/>
          <w:rFonts w:asciiTheme="majorHAnsi" w:hAnsiTheme="majorHAnsi" w:cstheme="majorHAnsi"/>
          <w:highlight w:val="green"/>
        </w:rPr>
        <w:t>intellectual property</w:t>
      </w:r>
      <w:r>
        <w:rPr>
          <w:rStyle w:val="Emphasis"/>
          <w:rFonts w:asciiTheme="majorHAnsi" w:hAnsiTheme="majorHAnsi" w:cstheme="majorHAnsi"/>
        </w:rPr>
        <w:t xml:space="preserve"> will be </w:t>
      </w:r>
      <w:r>
        <w:rPr>
          <w:rStyle w:val="Emphasis"/>
          <w:rFonts w:asciiTheme="majorHAnsi" w:hAnsiTheme="majorHAnsi" w:cstheme="majorHAnsi"/>
          <w:highlight w:val="green"/>
        </w:rPr>
        <w:t>protected</w:t>
      </w:r>
      <w:r>
        <w:rPr>
          <w:rFonts w:asciiTheme="majorHAnsi" w:hAnsiTheme="majorHAnsi" w:cstheme="majorHAnsi"/>
          <w:sz w:val="12"/>
        </w:rPr>
        <w:t xml:space="preserve">. That’s not a flaw in the system; </w:t>
      </w:r>
      <w:r>
        <w:rPr>
          <w:rStyle w:val="StyleUnderline"/>
          <w:rFonts w:asciiTheme="majorHAnsi" w:hAnsiTheme="majorHAnsi" w:cstheme="majorHAnsi"/>
        </w:rPr>
        <w:t>it’s how the system ensures that pharmaceutical research will continue to be funded</w:t>
      </w:r>
      <w:r>
        <w:rPr>
          <w:rFonts w:asciiTheme="majorHAnsi" w:hAnsiTheme="majorHAnsi" w:cstheme="majorHAnsi"/>
          <w:sz w:val="12"/>
        </w:rPr>
        <w:t>.</w:t>
      </w:r>
    </w:p>
    <w:p w14:paraId="20D0F548" w14:textId="77777777" w:rsidR="003D4C01" w:rsidRPr="00F424DD" w:rsidRDefault="003D4C01" w:rsidP="003D4C01">
      <w:pPr>
        <w:keepNext/>
        <w:keepLines/>
        <w:spacing w:before="40" w:after="0"/>
        <w:outlineLvl w:val="3"/>
        <w:rPr>
          <w:rFonts w:eastAsia="MS Gothic"/>
          <w:b/>
          <w:iCs/>
          <w:sz w:val="26"/>
        </w:rPr>
      </w:pPr>
      <w:r>
        <w:rPr>
          <w:rFonts w:eastAsia="MS Gothic"/>
          <w:b/>
          <w:iCs/>
          <w:sz w:val="26"/>
        </w:rPr>
        <w:t>C</w:t>
      </w:r>
      <w:r w:rsidRPr="00F424DD">
        <w:rPr>
          <w:rFonts w:eastAsia="MS Gothic"/>
          <w:b/>
          <w:iCs/>
          <w:sz w:val="26"/>
        </w:rPr>
        <w:t xml:space="preserve">OVID </w:t>
      </w:r>
      <w:r w:rsidRPr="00F424DD">
        <w:rPr>
          <w:rFonts w:eastAsia="MS Gothic"/>
          <w:b/>
          <w:iCs/>
          <w:sz w:val="26"/>
          <w:u w:val="single"/>
        </w:rPr>
        <w:t>reduces</w:t>
      </w:r>
      <w:r w:rsidRPr="00F424DD">
        <w:rPr>
          <w:rFonts w:eastAsia="MS Gothic"/>
          <w:b/>
          <w:iCs/>
          <w:sz w:val="26"/>
        </w:rPr>
        <w:t xml:space="preserve"> the risk of conflict. </w:t>
      </w:r>
    </w:p>
    <w:p w14:paraId="0B5E8BAC" w14:textId="77777777" w:rsidR="003D4C01" w:rsidRPr="00F424DD" w:rsidRDefault="003D4C01" w:rsidP="003D4C01">
      <w:pPr>
        <w:rPr>
          <w:rFonts w:eastAsia="Cambria"/>
        </w:rPr>
      </w:pPr>
      <w:r w:rsidRPr="00F424DD">
        <w:rPr>
          <w:rFonts w:eastAsia="Cambria"/>
          <w:b/>
          <w:bCs/>
          <w:sz w:val="26"/>
        </w:rPr>
        <w:t>Gul 20</w:t>
      </w:r>
      <w:r w:rsidRPr="00F424DD">
        <w:rPr>
          <w:rFonts w:eastAsia="Cambria"/>
        </w:rPr>
        <w:t xml:space="preserve">. [(Ayaz Gul) “Kashmiri Leader: COVID-19 Lowers Chances of Pakistan-India War” VOA News. April 28, 2020. </w:t>
      </w:r>
      <w:hyperlink r:id="rId18" w:history="1">
        <w:r w:rsidRPr="00F424DD">
          <w:rPr>
            <w:rFonts w:eastAsia="Cambria"/>
          </w:rPr>
          <w:t>https://www.voanews.com/south-central-asia/kashmiri-leader-covid-19-lowers-chances-pakistan-india-war</w:t>
        </w:r>
      </w:hyperlink>
      <w:r w:rsidRPr="00F424DD">
        <w:rPr>
          <w:rFonts w:eastAsia="Cambria"/>
        </w:rPr>
        <w:t>] TDI</w:t>
      </w:r>
    </w:p>
    <w:p w14:paraId="45210805" w14:textId="77777777" w:rsidR="003D4C01" w:rsidRPr="00F424DD" w:rsidRDefault="003D4C01" w:rsidP="003D4C01">
      <w:pPr>
        <w:rPr>
          <w:rFonts w:eastAsia="Cambria"/>
          <w:sz w:val="16"/>
        </w:rPr>
      </w:pPr>
      <w:r w:rsidRPr="00F424DD">
        <w:rPr>
          <w:rFonts w:eastAsia="Cambria"/>
          <w:sz w:val="16"/>
        </w:rPr>
        <w:t xml:space="preserve">ISLAMABAD </w:t>
      </w:r>
      <w:r w:rsidRPr="00F424DD">
        <w:rPr>
          <w:rFonts w:eastAsia="Cambria"/>
          <w:sz w:val="16"/>
          <w:highlight w:val="green"/>
        </w:rPr>
        <w:t xml:space="preserve">- </w:t>
      </w:r>
      <w:r w:rsidRPr="00F424DD">
        <w:rPr>
          <w:rFonts w:eastAsia="Cambria"/>
          <w:highlight w:val="green"/>
          <w:u w:val="single"/>
        </w:rPr>
        <w:t>Pakistan and India</w:t>
      </w:r>
      <w:r w:rsidRPr="00F424DD">
        <w:rPr>
          <w:rFonts w:eastAsia="Cambria"/>
          <w:u w:val="single"/>
        </w:rPr>
        <w:t xml:space="preserve"> are locked in almost daily military clashes across their Kashmir frontier, but the president of the Pakistani-ruled part of the disputed territory says the coronavirus </w:t>
      </w:r>
      <w:r w:rsidRPr="00F424DD">
        <w:rPr>
          <w:rFonts w:eastAsia="Cambria"/>
          <w:highlight w:val="green"/>
          <w:u w:val="single"/>
        </w:rPr>
        <w:t>pandemic has</w:t>
      </w:r>
      <w:r w:rsidRPr="00F424DD">
        <w:rPr>
          <w:rFonts w:eastAsia="Cambria"/>
          <w:u w:val="single"/>
        </w:rPr>
        <w:t xml:space="preserve"> for now </w:t>
      </w:r>
      <w:r w:rsidRPr="00F424DD">
        <w:rPr>
          <w:rFonts w:eastAsia="Cambria"/>
          <w:b/>
          <w:bCs/>
          <w:highlight w:val="green"/>
          <w:u w:val="single"/>
        </w:rPr>
        <w:t>diminished chances</w:t>
      </w:r>
      <w:r w:rsidRPr="00F424DD">
        <w:rPr>
          <w:rFonts w:eastAsia="Cambria"/>
          <w:b/>
          <w:bCs/>
          <w:u w:val="single"/>
        </w:rPr>
        <w:t xml:space="preserve">, if any, </w:t>
      </w:r>
      <w:r w:rsidRPr="00F424DD">
        <w:rPr>
          <w:rFonts w:eastAsia="Cambria"/>
          <w:b/>
          <w:bCs/>
          <w:highlight w:val="green"/>
          <w:u w:val="single"/>
        </w:rPr>
        <w:t>of</w:t>
      </w:r>
      <w:r w:rsidRPr="00F424DD">
        <w:rPr>
          <w:rFonts w:eastAsia="Cambria"/>
          <w:b/>
          <w:bCs/>
          <w:u w:val="single"/>
        </w:rPr>
        <w:t xml:space="preserve"> the </w:t>
      </w:r>
      <w:r w:rsidRPr="00F424DD">
        <w:rPr>
          <w:rFonts w:eastAsia="Cambria"/>
          <w:b/>
          <w:bCs/>
          <w:highlight w:val="green"/>
          <w:u w:val="single"/>
        </w:rPr>
        <w:t>tensions escalating into</w:t>
      </w:r>
      <w:r w:rsidRPr="00F424DD">
        <w:rPr>
          <w:rFonts w:eastAsia="Cambria"/>
          <w:b/>
          <w:bCs/>
          <w:u w:val="single"/>
        </w:rPr>
        <w:t xml:space="preserve"> a </w:t>
      </w:r>
      <w:r w:rsidRPr="00F424DD">
        <w:rPr>
          <w:rFonts w:eastAsia="Cambria"/>
          <w:b/>
          <w:bCs/>
          <w:highlight w:val="green"/>
          <w:u w:val="single"/>
        </w:rPr>
        <w:t>full-blown war.</w:t>
      </w:r>
      <w:r w:rsidRPr="00F424DD">
        <w:rPr>
          <w:rFonts w:eastAsia="Cambria"/>
          <w:b/>
          <w:bCs/>
          <w:sz w:val="16"/>
        </w:rPr>
        <w:t xml:space="preserve"> </w:t>
      </w:r>
      <w:r w:rsidRPr="00F424DD">
        <w:rPr>
          <w:rFonts w:eastAsia="Cambria"/>
          <w:u w:val="single"/>
        </w:rPr>
        <w:t>Islamabad and New Delhi routinely accuse each other of firing the first shot that started the clashes in violation of a 2003 mutual truce</w:t>
      </w:r>
      <w:r w:rsidRPr="00F424DD">
        <w:rPr>
          <w:rFonts w:eastAsia="Cambria"/>
          <w:sz w:val="16"/>
        </w:rPr>
        <w:t xml:space="preserve"> across what is referred to as the Kashmir Line of Control (LoC). Critics say the increased violence in recent years, however, already has rendered the truce ineffective. The clashes have caused dozens of casualties on both sides, mostly civilians living in villages close to the LoC. </w:t>
      </w:r>
      <w:r w:rsidRPr="00F424DD">
        <w:rPr>
          <w:rFonts w:eastAsia="Cambria"/>
          <w:u w:val="single"/>
        </w:rPr>
        <w:t>“</w:t>
      </w:r>
      <w:r w:rsidRPr="00F424DD">
        <w:rPr>
          <w:rFonts w:eastAsia="Cambria"/>
          <w:b/>
          <w:bCs/>
          <w:u w:val="single"/>
        </w:rPr>
        <w:t>I don’t foresee a war in the near future</w:t>
      </w:r>
      <w:r w:rsidRPr="00F424DD">
        <w:rPr>
          <w:rFonts w:eastAsia="Cambria"/>
          <w:u w:val="single"/>
        </w:rPr>
        <w:t>,” said President Masood Khan of Azad (independent) Jammu and Kashmir (AJK)</w:t>
      </w:r>
      <w:r w:rsidRPr="00F424DD">
        <w:rPr>
          <w:rFonts w:eastAsia="Cambria"/>
          <w:sz w:val="16"/>
        </w:rPr>
        <w:t xml:space="preserve">, the official name Pakistan uses for the part of the divided region it administers. India controls the remaining two-thirds of the largely Muslim Himalayan region, claimed by both of the nuclear-armed rival nations. “Right now, </w:t>
      </w:r>
      <w:r w:rsidRPr="00F424DD">
        <w:rPr>
          <w:rFonts w:eastAsia="Cambria"/>
          <w:u w:val="single"/>
        </w:rPr>
        <w:t xml:space="preserve">the world is </w:t>
      </w:r>
      <w:r w:rsidRPr="00F424DD">
        <w:rPr>
          <w:rFonts w:eastAsia="Cambria"/>
          <w:b/>
          <w:bCs/>
          <w:highlight w:val="green"/>
          <w:u w:val="single"/>
        </w:rPr>
        <w:t>preoccupied with the COVID-19 pandemic</w:t>
      </w:r>
      <w:r w:rsidRPr="00F424DD">
        <w:rPr>
          <w:rFonts w:eastAsia="Cambria"/>
          <w:u w:val="single"/>
        </w:rPr>
        <w:t xml:space="preserve">, and </w:t>
      </w:r>
      <w:r w:rsidRPr="00F424DD">
        <w:rPr>
          <w:rFonts w:eastAsia="Cambria"/>
          <w:highlight w:val="green"/>
          <w:u w:val="single"/>
        </w:rPr>
        <w:t>nobody</w:t>
      </w:r>
      <w:r w:rsidRPr="00F424DD">
        <w:rPr>
          <w:rFonts w:eastAsia="Cambria"/>
          <w:u w:val="single"/>
        </w:rPr>
        <w:t xml:space="preserve"> </w:t>
      </w:r>
      <w:r w:rsidRPr="00F424DD">
        <w:rPr>
          <w:rFonts w:eastAsia="Cambria"/>
          <w:b/>
          <w:bCs/>
          <w:u w:val="single"/>
        </w:rPr>
        <w:t xml:space="preserve">seriously </w:t>
      </w:r>
      <w:r w:rsidRPr="00F424DD">
        <w:rPr>
          <w:rFonts w:eastAsia="Cambria"/>
          <w:b/>
          <w:bCs/>
          <w:highlight w:val="green"/>
          <w:u w:val="single"/>
        </w:rPr>
        <w:t>expects India and Pakistan to go to war</w:t>
      </w:r>
      <w:r w:rsidRPr="00F424DD">
        <w:rPr>
          <w:rFonts w:eastAsia="Cambria"/>
          <w:u w:val="single"/>
        </w:rPr>
        <w:t>. And we do not know what the world would look like once this pandemic is over</w:t>
      </w:r>
      <w:r w:rsidRPr="00F424DD">
        <w:rPr>
          <w:rFonts w:eastAsia="Cambria"/>
          <w:sz w:val="16"/>
        </w:rPr>
        <w:t xml:space="preserve">,” Khan told VOA in an interview at his camp office in the Pakistani capital. </w:t>
      </w:r>
    </w:p>
    <w:p w14:paraId="5D59AD5D" w14:textId="7CF67A86" w:rsidR="00A82459" w:rsidRDefault="00C74FA2" w:rsidP="00A82459">
      <w:pPr>
        <w:pStyle w:val="Heading3"/>
      </w:pPr>
      <w:r>
        <w:lastRenderedPageBreak/>
        <w:t xml:space="preserve">Developing Economies - </w:t>
      </w:r>
      <w:r w:rsidR="00A82459">
        <w:t>Pandemics</w:t>
      </w:r>
    </w:p>
    <w:p w14:paraId="545CB4E8" w14:textId="77777777" w:rsidR="00A82459" w:rsidRPr="001E3998" w:rsidRDefault="00A82459" w:rsidP="00A82459">
      <w:pPr>
        <w:pStyle w:val="Heading4"/>
      </w:pPr>
      <w:r>
        <w:t>Squo solves – plan increases price of scarce materials and results in costly, ineffective facilities</w:t>
      </w:r>
    </w:p>
    <w:p w14:paraId="0395063F" w14:textId="77777777" w:rsidR="00A82459" w:rsidRDefault="00A82459" w:rsidP="00A82459">
      <w:r w:rsidRPr="00B51ECC">
        <w:rPr>
          <w:rStyle w:val="Style13ptBold"/>
        </w:rPr>
        <w:t xml:space="preserve">Mcmurry-Heath </w:t>
      </w:r>
      <w:r>
        <w:rPr>
          <w:rStyle w:val="Style13ptBold"/>
        </w:rPr>
        <w:t>8/18</w:t>
      </w:r>
      <w:r w:rsidRPr="00B51ECC">
        <w:t xml:space="preserve"> (Michelle Mcmurry-Heath, [physician-scientist and president and CEO of the Biotechnology Innovation Organization.], 8-18-2021, “Waiving intellectual property rights would harm global vaccination“, STAT, accessed: 8-19-2021, https://www.statnews.com/2021/08/18/waiving-intellectual-property-rights-compromise-global-vaccination-efforts/)  ajs</w:t>
      </w:r>
    </w:p>
    <w:p w14:paraId="071D49D3" w14:textId="77777777" w:rsidR="00A82459" w:rsidRPr="00B51ECC" w:rsidRDefault="00A82459" w:rsidP="00A82459">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09A5DA34" w14:textId="77777777" w:rsidR="00A82459" w:rsidRDefault="00A82459" w:rsidP="00A82459">
      <w:r w:rsidRPr="00B51ECC">
        <w:t>Here’s why. Before Covid-19 emerged, the world produced at most</w:t>
      </w:r>
      <w:r>
        <w:t xml:space="preserve"> </w:t>
      </w:r>
      <w:hyperlink r:id="rId19"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20"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3AB0B95C" w14:textId="77777777" w:rsidR="00A82459" w:rsidRPr="00B51ECC" w:rsidRDefault="00A82459" w:rsidP="00A82459">
      <w:pPr>
        <w:rPr>
          <w:rStyle w:val="StyleUnderlin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make Covid-19 vaccines is already doing so</w:t>
      </w:r>
      <w:r w:rsidRPr="00B51ECC">
        <w:rPr>
          <w:rStyle w:val="StyleUnderline"/>
        </w:rPr>
        <w:t>, or will be in the next few months.</w:t>
      </w:r>
    </w:p>
    <w:p w14:paraId="28C3C84E" w14:textId="77777777" w:rsidR="00A82459" w:rsidRDefault="00A82459" w:rsidP="00A82459">
      <w:r w:rsidRPr="00B51ECC">
        <w:t xml:space="preserve">The </w:t>
      </w:r>
      <w:r w:rsidRPr="00B51ECC">
        <w:rPr>
          <w:rStyle w:val="StyleUnderline"/>
        </w:rPr>
        <w:t>cutting-edge mRNA vaccines</w:t>
      </w:r>
      <w:r w:rsidRPr="00B51ECC">
        <w:t xml:space="preserve"> from Moderna and Pfizer-</w:t>
      </w:r>
      <w:r w:rsidRPr="00B51ECC">
        <w:rPr>
          <w:rStyle w:val="StyleUnderline"/>
        </w:rPr>
        <w:t>BioNTech face an even bigger capacity issue</w:t>
      </w:r>
      <w:r w:rsidRPr="00B51ECC">
        <w:t xml:space="preserve">. Since the underlying technology is new, </w:t>
      </w:r>
      <w:r w:rsidRPr="00427A08">
        <w:rPr>
          <w:rStyle w:val="StyleUnderline"/>
          <w:highlight w:val="green"/>
        </w:rPr>
        <w:t xml:space="preserve">there are no mRNA </w:t>
      </w:r>
      <w:r w:rsidRPr="00427A08">
        <w:rPr>
          <w:rStyle w:val="StyleUnderline"/>
        </w:rPr>
        <w:t xml:space="preserve">manufacturing </w:t>
      </w:r>
      <w:r w:rsidRPr="00427A08">
        <w:rPr>
          <w:rStyle w:val="StyleUnderline"/>
          <w:highlight w:val="green"/>
        </w:rPr>
        <w:t xml:space="preserve">facilities </w:t>
      </w:r>
      <w:r w:rsidRPr="00427A08">
        <w:rPr>
          <w:rStyle w:val="StyleUnderline"/>
        </w:rPr>
        <w:t xml:space="preserve">sitting </w:t>
      </w:r>
      <w:r w:rsidRPr="00427A08">
        <w:rPr>
          <w:rStyle w:val="StyleUnderline"/>
          <w:highlight w:val="green"/>
        </w:rPr>
        <w:t>idle</w:t>
      </w:r>
      <w:r w:rsidRPr="00B51ECC">
        <w:t xml:space="preserve"> with operators just waiting for licensing agreements to turn on the machines. </w:t>
      </w:r>
      <w:r w:rsidRPr="00427A08">
        <w:rPr>
          <w:rStyle w:val="StyleUnderline"/>
          <w:highlight w:val="green"/>
        </w:rPr>
        <w:t>Nor</w:t>
      </w:r>
      <w:r w:rsidRPr="00B51ECC">
        <w:rPr>
          <w:rStyle w:val="StyleUnderline"/>
        </w:rPr>
        <w:t xml:space="preserve"> are there </w:t>
      </w:r>
      <w:r w:rsidRPr="00427A08">
        <w:rPr>
          <w:rStyle w:val="StyleUnderline"/>
          <w:highlight w:val="green"/>
        </w:rPr>
        <w:t>trained personnel to run them</w:t>
      </w:r>
      <w:r w:rsidRPr="00B51ECC">
        <w:rPr>
          <w:rStyle w:val="StyleUnderline"/>
        </w:rPr>
        <w:t xml:space="preserve"> or ensure safety and quality control.</w:t>
      </w:r>
      <w:r w:rsidRPr="00B51ECC">
        <w:t xml:space="preserve"> </w:t>
      </w:r>
      <w:r w:rsidRPr="00427A08">
        <w:rPr>
          <w:rStyle w:val="StyleUnderline"/>
        </w:rPr>
        <w:t>Embedding</w:t>
      </w:r>
      <w:r w:rsidRPr="00B51ECC">
        <w:rPr>
          <w:rStyle w:val="StyleUnderline"/>
        </w:rPr>
        <w:t xml:space="preserve"> </w:t>
      </w:r>
      <w:r w:rsidRPr="00427A08">
        <w:rPr>
          <w:rStyle w:val="StyleUnderline"/>
        </w:rPr>
        <w:t>delicate mRNA vaccine molecules inside lipid nanoparticle shells</w:t>
      </w:r>
      <w:r w:rsidRPr="00B51ECC">
        <w:rPr>
          <w:rStyle w:val="StyleUnderline"/>
        </w:rPr>
        <w:t xml:space="preserve"> at </w:t>
      </w:r>
      <w:r w:rsidRPr="00427A08">
        <w:rPr>
          <w:rStyle w:val="StyleUnderline"/>
        </w:rPr>
        <w:t>temperatures</w:t>
      </w:r>
      <w:r w:rsidRPr="00B51ECC">
        <w:rPr>
          <w:rStyle w:val="StyleUnderline"/>
        </w:rPr>
        <w:t xml:space="preserve"> colder than Antarctica </w:t>
      </w:r>
      <w:r w:rsidRPr="00427A08">
        <w:rPr>
          <w:rStyle w:val="StyleUnderline"/>
        </w:rPr>
        <w:t>isn’t</w:t>
      </w:r>
      <w:r w:rsidRPr="00B51ECC">
        <w:rPr>
          <w:rStyle w:val="StyleUnderline"/>
        </w:rPr>
        <w:t xml:space="preserve"> as </w:t>
      </w:r>
      <w:r w:rsidRPr="00427A08">
        <w:rPr>
          <w:rStyle w:val="StyleUnderline"/>
        </w:rPr>
        <w:t>easy</w:t>
      </w:r>
      <w:r w:rsidRPr="00B51ECC">
        <w:t xml:space="preserve"> as following a recipe from Bon Appetit.</w:t>
      </w:r>
    </w:p>
    <w:p w14:paraId="79E80F8E" w14:textId="77777777" w:rsidR="00A82459" w:rsidRPr="00B51ECC" w:rsidRDefault="00A82459" w:rsidP="00A82459">
      <w:pPr>
        <w:rPr>
          <w:rStyle w:val="StyleUnderline"/>
        </w:rPr>
      </w:pPr>
      <w:r w:rsidRPr="00B51ECC">
        <w:t xml:space="preserve">Another big barrier to producing more shots is a </w:t>
      </w:r>
      <w:r w:rsidRPr="00427A08">
        <w:rPr>
          <w:rStyle w:val="StyleUnderline"/>
          <w:highlight w:val="green"/>
        </w:rPr>
        <w:t>shortage of raw materials</w:t>
      </w:r>
      <w:r w:rsidRPr="00B51ECC">
        <w:t xml:space="preserve">. Suspending intellectual property protections and </w:t>
      </w:r>
      <w:r w:rsidRPr="00427A08">
        <w:rPr>
          <w:rStyle w:val="StyleUnderline"/>
          <w:highlight w:val="green"/>
        </w:rPr>
        <w:t>allowing any manufacturer</w:t>
      </w:r>
      <w:r w:rsidRPr="00B51ECC">
        <w:rPr>
          <w:rStyle w:val="StyleUnderline"/>
        </w:rPr>
        <w:t xml:space="preserve"> to try to </w:t>
      </w:r>
      <w:r w:rsidRPr="00427A08">
        <w:rPr>
          <w:rStyle w:val="StyleUnderline"/>
          <w:highlight w:val="green"/>
        </w:rPr>
        <w:t>produce these</w:t>
      </w:r>
      <w:r w:rsidRPr="00B51ECC">
        <w:t xml:space="preserve"> vaccines, regardless of preparedness or experience, </w:t>
      </w:r>
      <w:r w:rsidRPr="00B51ECC">
        <w:rPr>
          <w:rStyle w:val="StyleUnderline"/>
        </w:rPr>
        <w:t xml:space="preserve">would </w:t>
      </w:r>
      <w:r w:rsidRPr="00427A08">
        <w:rPr>
          <w:rStyle w:val="StyleUnderline"/>
          <w:highlight w:val="green"/>
        </w:rPr>
        <w:t>increase the demand</w:t>
      </w:r>
      <w:r w:rsidRPr="00B51ECC">
        <w:rPr>
          <w:rStyle w:val="StyleUnderline"/>
        </w:rPr>
        <w:t xml:space="preserve"> for scarce raw materials, </w:t>
      </w:r>
      <w:r w:rsidRPr="00427A08">
        <w:rPr>
          <w:rStyle w:val="StyleUnderline"/>
          <w:highlight w:val="green"/>
        </w:rPr>
        <w:t>driving up prices</w:t>
      </w:r>
      <w:r w:rsidRPr="00B51ECC">
        <w:rPr>
          <w:rStyle w:val="StyleUnderline"/>
        </w:rPr>
        <w:t xml:space="preserve"> and impeding production.</w:t>
      </w:r>
    </w:p>
    <w:p w14:paraId="56A9B5C4" w14:textId="77777777" w:rsidR="00A82459" w:rsidRPr="00B51ECC" w:rsidRDefault="00A82459" w:rsidP="00A82459">
      <w:pPr>
        <w:rPr>
          <w:rStyle w:val="StyleUnderline"/>
        </w:rPr>
      </w:pPr>
      <w:r w:rsidRPr="00B51ECC">
        <w:rPr>
          <w:rStyle w:val="StyleUnderline"/>
        </w:rPr>
        <w:t xml:space="preserve">Nor could all companies that suddenly get a green light due to suspended intellectual property rights produce vaccines as cheaply or quickly as existing </w:t>
      </w:r>
      <w:r w:rsidRPr="00B51ECC">
        <w:rPr>
          <w:rStyle w:val="StyleUnderline"/>
        </w:rPr>
        <w:lastRenderedPageBreak/>
        <w:t>manufacturers.</w:t>
      </w:r>
      <w:r w:rsidRPr="00B51ECC">
        <w:t xml:space="preserve"> Building </w:t>
      </w:r>
      <w:r w:rsidRPr="00427A08">
        <w:rPr>
          <w:rStyle w:val="StyleUnderline"/>
          <w:highlight w:val="green"/>
        </w:rPr>
        <w:t>a new</w:t>
      </w:r>
      <w:r w:rsidRPr="00B51ECC">
        <w:rPr>
          <w:rStyle w:val="StyleUnderline"/>
        </w:rPr>
        <w:t xml:space="preserve"> vaccine manufacturing </w:t>
      </w:r>
      <w:r w:rsidRPr="00427A08">
        <w:rPr>
          <w:rStyle w:val="StyleUnderline"/>
          <w:highlight w:val="green"/>
        </w:rPr>
        <w:t>facility costs</w:t>
      </w:r>
      <w:r w:rsidRPr="00B51ECC">
        <w:rPr>
          <w:rStyle w:val="StyleUnderline"/>
        </w:rPr>
        <w:t xml:space="preserve"> about </w:t>
      </w:r>
      <w:r w:rsidRPr="00427A08">
        <w:rPr>
          <w:rStyle w:val="StyleUnderline"/>
          <w:highlight w:val="green"/>
        </w:rPr>
        <w:t>$700 million</w:t>
      </w:r>
      <w:r w:rsidRPr="00B51ECC">
        <w:rPr>
          <w:rStyle w:val="StyleUnderline"/>
        </w:rPr>
        <w:t xml:space="preserve">, </w:t>
      </w:r>
      <w:r w:rsidRPr="00427A08">
        <w:rPr>
          <w:rStyle w:val="StyleUnderline"/>
          <w:highlight w:val="green"/>
        </w:rPr>
        <w:t>takes</w:t>
      </w:r>
      <w:r w:rsidRPr="00B51ECC">
        <w:rPr>
          <w:rStyle w:val="StyleUnderline"/>
        </w:rPr>
        <w:t xml:space="preserve"> many months — if not </w:t>
      </w:r>
      <w:r w:rsidRPr="00427A08">
        <w:rPr>
          <w:rStyle w:val="StyleUnderline"/>
          <w:highlight w:val="green"/>
        </w:rPr>
        <w:t>years</w:t>
      </w:r>
      <w:r w:rsidRPr="00B51ECC">
        <w:rPr>
          <w:rStyle w:val="StyleUnderline"/>
        </w:rPr>
        <w:t xml:space="preserve"> — to build and, once opened, requires another </w:t>
      </w:r>
      <w:hyperlink r:id="rId21" w:tgtFrame="_blank" w:history="1">
        <w:r w:rsidRPr="00B51ECC">
          <w:rPr>
            <w:rStyle w:val="StyleUnderline"/>
          </w:rPr>
          <w:t>four to six months</w:t>
        </w:r>
      </w:hyperlink>
      <w:r w:rsidRPr="00B51ECC">
        <w:rPr>
          <w:rStyle w:val="StyleUnderline"/>
        </w:rPr>
        <w:t xml:space="preserve"> to start producing vaccine doses</w:t>
      </w:r>
      <w:r w:rsidRPr="00B51ECC">
        <w:t>. And because negotiations surrounding the WTO waiver, which began this summer, could take until December before they are completed</w:t>
      </w:r>
      <w:r w:rsidRPr="00B51ECC">
        <w:rPr>
          <w:rStyle w:val="StyleUnderline"/>
        </w:rPr>
        <w:t xml:space="preserve">, </w:t>
      </w:r>
      <w:r w:rsidRPr="00427A08">
        <w:rPr>
          <w:rStyle w:val="StyleUnderline"/>
        </w:rPr>
        <w:t>it wouldn’t be</w:t>
      </w:r>
      <w:r w:rsidRPr="00B51ECC">
        <w:rPr>
          <w:rStyle w:val="StyleUnderline"/>
        </w:rPr>
        <w:t xml:space="preserve"> until well into </w:t>
      </w:r>
      <w:r w:rsidRPr="00427A08">
        <w:rPr>
          <w:rStyle w:val="StyleUnderline"/>
        </w:rPr>
        <w:t>2023 or later</w:t>
      </w:r>
      <w:r w:rsidRPr="00B51ECC">
        <w:rPr>
          <w:rStyle w:val="StyleUnderline"/>
        </w:rPr>
        <w:t xml:space="preserve"> that </w:t>
      </w:r>
      <w:r w:rsidRPr="00427A08">
        <w:rPr>
          <w:rStyle w:val="StyleUnderline"/>
          <w:highlight w:val="green"/>
        </w:rPr>
        <w:t>any additional doses</w:t>
      </w:r>
      <w:r w:rsidRPr="00B51ECC">
        <w:rPr>
          <w:rStyle w:val="StyleUnderline"/>
        </w:rPr>
        <w:t xml:space="preserve"> would become </w:t>
      </w:r>
      <w:r w:rsidRPr="00427A08">
        <w:rPr>
          <w:rStyle w:val="StyleUnderline"/>
          <w:highlight w:val="green"/>
        </w:rPr>
        <w:t>available</w:t>
      </w:r>
      <w:r w:rsidRPr="00B51ECC">
        <w:rPr>
          <w:rStyle w:val="StyleUnderline"/>
        </w:rPr>
        <w:t>.</w:t>
      </w:r>
    </w:p>
    <w:p w14:paraId="47AF11B8" w14:textId="77777777" w:rsidR="00A82459" w:rsidRDefault="00A82459" w:rsidP="00A82459">
      <w:r w:rsidRPr="00B51ECC">
        <w:t>That’s</w:t>
      </w:r>
      <w:r>
        <w:t xml:space="preserve"> </w:t>
      </w:r>
      <w:r w:rsidRPr="00B51ECC">
        <w:rPr>
          <w:rStyle w:val="StyleUnderline"/>
        </w:rPr>
        <w:t>slower than our current production rate.</w:t>
      </w:r>
      <w:r w:rsidRPr="00B51ECC">
        <w:t xml:space="preserve"> According to a report from Duke University’s</w:t>
      </w:r>
      <w:r>
        <w:t xml:space="preserve"> </w:t>
      </w:r>
      <w:hyperlink r:id="rId22" w:tgtFrame="_blank" w:history="1">
        <w:r w:rsidRPr="00B51ECC">
          <w:rPr>
            <w:rStyle w:val="Hyperlink"/>
          </w:rPr>
          <w:t>Global Health Innovation Center</w:t>
        </w:r>
      </w:hyperlink>
      <w:r w:rsidRPr="00B51ECC">
        <w:t>, companies are on track to manufacture enough shots in 2021 to fully vaccinate at least 70% of the global population against Covid-19 — the level required to achieve herd immunity.</w:t>
      </w:r>
    </w:p>
    <w:p w14:paraId="7A07C342" w14:textId="77777777" w:rsidR="00EB32F7" w:rsidRDefault="00A82459" w:rsidP="00A82459">
      <w:pPr>
        <w:rPr>
          <w:rStyle w:val="StyleUnderline"/>
        </w:rPr>
      </w:pPr>
      <w:r w:rsidRPr="00427A08">
        <w:rPr>
          <w:rStyle w:val="StyleUnderline"/>
          <w:highlight w:val="green"/>
        </w:rPr>
        <w:t>Covid-19 vaccines</w:t>
      </w:r>
      <w:r w:rsidRPr="00B51ECC">
        <w:t xml:space="preserve"> are saving millions of lives and protecting trillions of dollars of economic activity for </w:t>
      </w:r>
      <w:r w:rsidRPr="00427A08">
        <w:rPr>
          <w:rStyle w:val="StyleUnderline"/>
          <w:highlight w:val="green"/>
        </w:rPr>
        <w:t>an exceptionally low cost</w:t>
      </w:r>
    </w:p>
    <w:p w14:paraId="5C88B0B5" w14:textId="77777777" w:rsidR="00EB32F7" w:rsidRDefault="00EB32F7" w:rsidP="00A82459">
      <w:pPr>
        <w:rPr>
          <w:rStyle w:val="StyleUnderline"/>
        </w:rPr>
      </w:pPr>
    </w:p>
    <w:p w14:paraId="48BBDF92" w14:textId="77777777" w:rsidR="00EB32F7" w:rsidRDefault="00EB32F7" w:rsidP="00A82459">
      <w:pPr>
        <w:rPr>
          <w:rStyle w:val="StyleUnderline"/>
        </w:rPr>
      </w:pPr>
    </w:p>
    <w:p w14:paraId="50C38FEF" w14:textId="77777777" w:rsidR="00EB32F7" w:rsidRDefault="00EB32F7" w:rsidP="00A82459">
      <w:pPr>
        <w:rPr>
          <w:rStyle w:val="StyleUnderline"/>
        </w:rPr>
      </w:pPr>
    </w:p>
    <w:p w14:paraId="2247A0CE" w14:textId="6A7CCCA4" w:rsidR="00A82459" w:rsidRPr="00EB32F7" w:rsidRDefault="00A82459" w:rsidP="00A82459">
      <w:pPr>
        <w:rPr>
          <w:sz w:val="26"/>
          <w:highlight w:val="green"/>
          <w:u w:val="single"/>
        </w:rPr>
      </w:pPr>
      <w:r w:rsidRPr="00B51ECC">
        <w:t>. Israel, for example, which has one of the world’s highest vaccination rates, paid</w:t>
      </w:r>
      <w:r>
        <w:t xml:space="preserve"> </w:t>
      </w:r>
      <w:hyperlink r:id="rId23" w:tgtFrame="_blank" w:history="1">
        <w:r w:rsidRPr="00B51ECC">
          <w:rPr>
            <w:rStyle w:val="Hyperlink"/>
          </w:rPr>
          <w:t>$23.50 per dose</w:t>
        </w:r>
      </w:hyperlink>
      <w:r>
        <w:t xml:space="preserve"> </w:t>
      </w:r>
      <w:r w:rsidRPr="00B51ECC">
        <w:t>for early shipments, for a total of about $315 million. That’s approximately equal to the gross domestic productivity losses incurred during</w:t>
      </w:r>
      <w:r>
        <w:t xml:space="preserve"> </w:t>
      </w:r>
      <w:hyperlink r:id="rId24" w:tgtFrame="_blank" w:history="1">
        <w:r w:rsidRPr="00B51ECC">
          <w:rPr>
            <w:rStyle w:val="Hyperlink"/>
          </w:rPr>
          <w:t>just two days of shutdowns</w:t>
        </w:r>
      </w:hyperlink>
      <w:r>
        <w:t xml:space="preserve"> </w:t>
      </w:r>
      <w:r w:rsidRPr="00B51ECC">
        <w:t>in the country.</w:t>
      </w:r>
    </w:p>
    <w:p w14:paraId="30F0B3F6" w14:textId="77777777" w:rsidR="00A82459" w:rsidRDefault="00A82459" w:rsidP="00A82459">
      <w:r w:rsidRPr="00B51ECC">
        <w:rPr>
          <w:rStyle w:val="StyleUnderline"/>
        </w:rPr>
        <w:t xml:space="preserve">Many countries are </w:t>
      </w:r>
      <w:r w:rsidRPr="00427A08">
        <w:rPr>
          <w:rStyle w:val="StyleUnderline"/>
          <w:highlight w:val="green"/>
        </w:rPr>
        <w:t>buying shots for under $10 per dose</w:t>
      </w:r>
      <w:r w:rsidRPr="00B51ECC">
        <w:t>. India and South Africa — the two countries leading the petition to gut IP rights — are paying just $8 and $5.25 per dose, respectively. For reference, a regular flu shot costs about $14 in the United States, and pediatric vaccines average about $55 per dose.</w:t>
      </w:r>
    </w:p>
    <w:p w14:paraId="1D34B5E4" w14:textId="77777777" w:rsidR="00A82459" w:rsidRDefault="00A82459" w:rsidP="00A82459">
      <w:r w:rsidRPr="00B51ECC">
        <w:t>Meanwhile</w:t>
      </w:r>
      <w:r w:rsidRPr="00B51ECC">
        <w:rPr>
          <w:rStyle w:val="StyleUnderline"/>
        </w:rPr>
        <w:t xml:space="preserve">, </w:t>
      </w:r>
      <w:r w:rsidRPr="00427A08">
        <w:rPr>
          <w:rStyle w:val="StyleUnderline"/>
          <w:highlight w:val="green"/>
        </w:rPr>
        <w:t>low-income countries</w:t>
      </w:r>
      <w:r w:rsidRPr="00B51ECC">
        <w:rPr>
          <w:rStyle w:val="StyleUnderline"/>
        </w:rPr>
        <w:t xml:space="preserve"> that can’t afford even modest prices </w:t>
      </w:r>
      <w:r w:rsidRPr="00427A08">
        <w:rPr>
          <w:rStyle w:val="StyleUnderline"/>
          <w:highlight w:val="green"/>
        </w:rPr>
        <w:t>are getting</w:t>
      </w:r>
      <w:r w:rsidRPr="00B51ECC">
        <w:rPr>
          <w:rStyle w:val="StyleUnderline"/>
        </w:rPr>
        <w:t xml:space="preserve"> their </w:t>
      </w:r>
      <w:r w:rsidRPr="00427A08">
        <w:rPr>
          <w:rStyle w:val="StyleUnderline"/>
        </w:rPr>
        <w:t xml:space="preserve">vaccines </w:t>
      </w:r>
      <w:r w:rsidRPr="00427A08">
        <w:rPr>
          <w:rStyle w:val="StyleUnderline"/>
          <w:highlight w:val="green"/>
        </w:rPr>
        <w:t>at no charge</w:t>
      </w:r>
      <w:r w:rsidRPr="00B51ECC">
        <w:rPr>
          <w:rStyle w:val="StyleUnderline"/>
        </w:rPr>
        <w:t xml:space="preserve">. </w:t>
      </w:r>
      <w:hyperlink r:id="rId25" w:tgtFrame="_blank" w:history="1">
        <w:r w:rsidRPr="00B51ECC">
          <w:rPr>
            <w:rStyle w:val="StyleUnderline"/>
          </w:rPr>
          <w:t>COVAX</w:t>
        </w:r>
      </w:hyperlink>
      <w:r w:rsidRPr="00B51ECC">
        <w:t>, the international nonprofit vaccine distributor, aims to deliver 2 billion doses to developing nations by the end of the year.</w:t>
      </w:r>
    </w:p>
    <w:p w14:paraId="0A32B749" w14:textId="77777777" w:rsidR="00A82459" w:rsidRPr="00B51ECC" w:rsidRDefault="00A82459" w:rsidP="00A82459">
      <w:r w:rsidRPr="00B51ECC">
        <w:t>President Biden vowed to make America the world’s</w:t>
      </w:r>
      <w:r>
        <w:t xml:space="preserve"> </w:t>
      </w:r>
      <w:hyperlink r:id="rId26" w:tgtFrame="_blank" w:history="1">
        <w:r w:rsidRPr="00B51ECC">
          <w:rPr>
            <w:rStyle w:val="Hyperlink"/>
          </w:rPr>
          <w:t>“arsenal of vaccines.”</w:t>
        </w:r>
      </w:hyperlink>
      <w:r>
        <w:t xml:space="preserve"> </w:t>
      </w:r>
      <w:r w:rsidRPr="00B51ECC">
        <w:rPr>
          <w:rStyle w:val="StyleUnderline"/>
        </w:rPr>
        <w:t xml:space="preserve">The </w:t>
      </w:r>
      <w:r w:rsidRPr="00427A08">
        <w:rPr>
          <w:rStyle w:val="StyleUnderline"/>
          <w:highlight w:val="green"/>
        </w:rPr>
        <w:t>U.S.</w:t>
      </w:r>
      <w:r w:rsidRPr="00B51ECC">
        <w:rPr>
          <w:rStyle w:val="StyleUnderline"/>
        </w:rPr>
        <w:t xml:space="preserve"> has already </w:t>
      </w:r>
      <w:r w:rsidRPr="00427A08">
        <w:rPr>
          <w:rStyle w:val="StyleUnderline"/>
          <w:highlight w:val="green"/>
        </w:rPr>
        <w:t>committed $4 bil</w:t>
      </w:r>
      <w:r w:rsidRPr="00B51ECC">
        <w:rPr>
          <w:rStyle w:val="StyleUnderline"/>
        </w:rPr>
        <w:t xml:space="preserve">lion </w:t>
      </w:r>
      <w:r w:rsidRPr="00427A08">
        <w:rPr>
          <w:rStyle w:val="StyleUnderline"/>
          <w:highlight w:val="green"/>
        </w:rPr>
        <w:t>to COVAX</w:t>
      </w:r>
      <w:r w:rsidRPr="00B51ECC">
        <w:rPr>
          <w:rStyle w:val="StyleUnderline"/>
        </w:rPr>
        <w:t xml:space="preserve">, has donated more than </w:t>
      </w:r>
      <w:r w:rsidRPr="00427A08">
        <w:rPr>
          <w:rStyle w:val="StyleUnderline"/>
          <w:highlight w:val="green"/>
        </w:rPr>
        <w:t>100 million vaccine</w:t>
      </w:r>
      <w:r w:rsidRPr="00B51ECC">
        <w:rPr>
          <w:rStyle w:val="StyleUnderline"/>
        </w:rPr>
        <w:t xml:space="preserve"> doses abroad, and is on track to </w:t>
      </w:r>
      <w:r w:rsidRPr="00427A08">
        <w:rPr>
          <w:rStyle w:val="StyleUnderline"/>
          <w:highlight w:val="green"/>
        </w:rPr>
        <w:t xml:space="preserve">donate </w:t>
      </w:r>
      <w:hyperlink r:id="rId27" w:tgtFrame="_blank" w:history="1">
        <w:r w:rsidRPr="00427A08">
          <w:rPr>
            <w:rStyle w:val="StyleUnderline"/>
            <w:highlight w:val="green"/>
          </w:rPr>
          <w:t>500 million more</w:t>
        </w:r>
      </w:hyperlink>
      <w:r w:rsidRPr="00B51ECC">
        <w:rPr>
          <w:rStyle w:val="StyleUnderline"/>
        </w:rPr>
        <w:t xml:space="preserve"> by the end of summer. </w:t>
      </w:r>
      <w:r w:rsidRPr="00427A08">
        <w:rPr>
          <w:rStyle w:val="StyleUnderline"/>
          <w:highlight w:val="green"/>
        </w:rPr>
        <w:t>Other countries are following</w:t>
      </w:r>
      <w:r w:rsidRPr="00B51ECC">
        <w:rPr>
          <w:rStyle w:val="StyleUnderline"/>
        </w:rPr>
        <w:t xml:space="preserve"> the administration’s </w:t>
      </w:r>
      <w:r w:rsidRPr="00427A08">
        <w:rPr>
          <w:rStyle w:val="StyleUnderline"/>
          <w:highlight w:val="green"/>
        </w:rPr>
        <w:t>leadership</w:t>
      </w:r>
      <w:r w:rsidRPr="00B51ECC">
        <w:rPr>
          <w:rStyle w:val="StyleUnderline"/>
        </w:rPr>
        <w:t xml:space="preserve"> and ramping up their donations.</w:t>
      </w:r>
    </w:p>
    <w:p w14:paraId="0FBD50E4" w14:textId="1A6278C2"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302F1C"/>
    <w:multiLevelType w:val="hybridMultilevel"/>
    <w:tmpl w:val="6EF8C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30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167"/>
    <w:rsid w:val="00076094"/>
    <w:rsid w:val="00077FDF"/>
    <w:rsid w:val="0008785F"/>
    <w:rsid w:val="00090CBE"/>
    <w:rsid w:val="00094DEC"/>
    <w:rsid w:val="000A2D8A"/>
    <w:rsid w:val="000C45DF"/>
    <w:rsid w:val="000D26A6"/>
    <w:rsid w:val="000D2B90"/>
    <w:rsid w:val="000D6ED8"/>
    <w:rsid w:val="000D717B"/>
    <w:rsid w:val="00100B28"/>
    <w:rsid w:val="00106266"/>
    <w:rsid w:val="00117316"/>
    <w:rsid w:val="001209B4"/>
    <w:rsid w:val="001249E1"/>
    <w:rsid w:val="001761FC"/>
    <w:rsid w:val="00182655"/>
    <w:rsid w:val="00183811"/>
    <w:rsid w:val="001840F2"/>
    <w:rsid w:val="00185134"/>
    <w:rsid w:val="001856C6"/>
    <w:rsid w:val="00191B5F"/>
    <w:rsid w:val="00192487"/>
    <w:rsid w:val="00193416"/>
    <w:rsid w:val="00195073"/>
    <w:rsid w:val="0019668D"/>
    <w:rsid w:val="001A25FD"/>
    <w:rsid w:val="001A5371"/>
    <w:rsid w:val="001A72C7"/>
    <w:rsid w:val="001B30FC"/>
    <w:rsid w:val="001B73E3"/>
    <w:rsid w:val="001C316D"/>
    <w:rsid w:val="001D1A0D"/>
    <w:rsid w:val="001D36BF"/>
    <w:rsid w:val="001D4C28"/>
    <w:rsid w:val="001E0B1F"/>
    <w:rsid w:val="001E0C0F"/>
    <w:rsid w:val="001E1E0B"/>
    <w:rsid w:val="001E7357"/>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B45"/>
    <w:rsid w:val="002843B2"/>
    <w:rsid w:val="00284ED6"/>
    <w:rsid w:val="002878DB"/>
    <w:rsid w:val="00290C5A"/>
    <w:rsid w:val="00290C92"/>
    <w:rsid w:val="0029647A"/>
    <w:rsid w:val="00296504"/>
    <w:rsid w:val="002B5511"/>
    <w:rsid w:val="002B7ACF"/>
    <w:rsid w:val="002C081E"/>
    <w:rsid w:val="002D7E66"/>
    <w:rsid w:val="002E0643"/>
    <w:rsid w:val="002E392E"/>
    <w:rsid w:val="002E6BBC"/>
    <w:rsid w:val="002F1BA9"/>
    <w:rsid w:val="002F6E74"/>
    <w:rsid w:val="003106B3"/>
    <w:rsid w:val="0031385D"/>
    <w:rsid w:val="00313895"/>
    <w:rsid w:val="003171AB"/>
    <w:rsid w:val="003223B2"/>
    <w:rsid w:val="00322A67"/>
    <w:rsid w:val="00330E13"/>
    <w:rsid w:val="00332199"/>
    <w:rsid w:val="00335A23"/>
    <w:rsid w:val="00340707"/>
    <w:rsid w:val="00341C61"/>
    <w:rsid w:val="00343625"/>
    <w:rsid w:val="00351841"/>
    <w:rsid w:val="003624A6"/>
    <w:rsid w:val="00364ADF"/>
    <w:rsid w:val="00365C8D"/>
    <w:rsid w:val="003670D9"/>
    <w:rsid w:val="00370B41"/>
    <w:rsid w:val="00371B27"/>
    <w:rsid w:val="003726C3"/>
    <w:rsid w:val="00375D2E"/>
    <w:rsid w:val="00383071"/>
    <w:rsid w:val="00383B19"/>
    <w:rsid w:val="00384CBC"/>
    <w:rsid w:val="00391435"/>
    <w:rsid w:val="003933F9"/>
    <w:rsid w:val="00395864"/>
    <w:rsid w:val="00396557"/>
    <w:rsid w:val="00397316"/>
    <w:rsid w:val="003A248F"/>
    <w:rsid w:val="003A4D9C"/>
    <w:rsid w:val="003B1668"/>
    <w:rsid w:val="003C5F4C"/>
    <w:rsid w:val="003D4C01"/>
    <w:rsid w:val="003D5EA8"/>
    <w:rsid w:val="003D7B28"/>
    <w:rsid w:val="003E2B46"/>
    <w:rsid w:val="003E305E"/>
    <w:rsid w:val="003E34DB"/>
    <w:rsid w:val="003E4FD0"/>
    <w:rsid w:val="003E5302"/>
    <w:rsid w:val="003E5989"/>
    <w:rsid w:val="003E5BF1"/>
    <w:rsid w:val="003F2452"/>
    <w:rsid w:val="003F41EA"/>
    <w:rsid w:val="003F7DF0"/>
    <w:rsid w:val="004039AF"/>
    <w:rsid w:val="00407AFF"/>
    <w:rsid w:val="0041155D"/>
    <w:rsid w:val="004170BF"/>
    <w:rsid w:val="004270E3"/>
    <w:rsid w:val="004348DC"/>
    <w:rsid w:val="00434921"/>
    <w:rsid w:val="00442018"/>
    <w:rsid w:val="00446567"/>
    <w:rsid w:val="00447AA7"/>
    <w:rsid w:val="00447B10"/>
    <w:rsid w:val="00452EE4"/>
    <w:rsid w:val="00452F0B"/>
    <w:rsid w:val="004536D6"/>
    <w:rsid w:val="00457224"/>
    <w:rsid w:val="0047482C"/>
    <w:rsid w:val="00475436"/>
    <w:rsid w:val="0048047E"/>
    <w:rsid w:val="00482AF9"/>
    <w:rsid w:val="004958F8"/>
    <w:rsid w:val="00496BB2"/>
    <w:rsid w:val="00497AD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9B0"/>
    <w:rsid w:val="005519C2"/>
    <w:rsid w:val="005523E0"/>
    <w:rsid w:val="0055320F"/>
    <w:rsid w:val="0055699B"/>
    <w:rsid w:val="0056020A"/>
    <w:rsid w:val="00563D3D"/>
    <w:rsid w:val="005659AA"/>
    <w:rsid w:val="005676E8"/>
    <w:rsid w:val="00577C12"/>
    <w:rsid w:val="00580BFC"/>
    <w:rsid w:val="00581048"/>
    <w:rsid w:val="00581203"/>
    <w:rsid w:val="0058349C"/>
    <w:rsid w:val="00585DA2"/>
    <w:rsid w:val="00585FBE"/>
    <w:rsid w:val="005870E8"/>
    <w:rsid w:val="0058789C"/>
    <w:rsid w:val="00590A88"/>
    <w:rsid w:val="0059409E"/>
    <w:rsid w:val="0059781E"/>
    <w:rsid w:val="005A4D4E"/>
    <w:rsid w:val="005A7237"/>
    <w:rsid w:val="005B21FA"/>
    <w:rsid w:val="005B3244"/>
    <w:rsid w:val="005B5278"/>
    <w:rsid w:val="005B6EE8"/>
    <w:rsid w:val="005B7731"/>
    <w:rsid w:val="005C022A"/>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BED"/>
    <w:rsid w:val="006379E9"/>
    <w:rsid w:val="006438CB"/>
    <w:rsid w:val="006449CE"/>
    <w:rsid w:val="006529B9"/>
    <w:rsid w:val="00654695"/>
    <w:rsid w:val="0065500A"/>
    <w:rsid w:val="00655217"/>
    <w:rsid w:val="0065727C"/>
    <w:rsid w:val="006602D7"/>
    <w:rsid w:val="0067034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258"/>
    <w:rsid w:val="0074173D"/>
    <w:rsid w:val="00752712"/>
    <w:rsid w:val="00753A84"/>
    <w:rsid w:val="007550D9"/>
    <w:rsid w:val="00760288"/>
    <w:rsid w:val="007611F5"/>
    <w:rsid w:val="007619E4"/>
    <w:rsid w:val="00761E75"/>
    <w:rsid w:val="0076495E"/>
    <w:rsid w:val="00765FC8"/>
    <w:rsid w:val="00775694"/>
    <w:rsid w:val="00793F46"/>
    <w:rsid w:val="007A1325"/>
    <w:rsid w:val="007A1A18"/>
    <w:rsid w:val="007A3BAF"/>
    <w:rsid w:val="007A67C9"/>
    <w:rsid w:val="007A6F53"/>
    <w:rsid w:val="007B53D8"/>
    <w:rsid w:val="007C22C5"/>
    <w:rsid w:val="007C2BCE"/>
    <w:rsid w:val="007C57E1"/>
    <w:rsid w:val="007C5811"/>
    <w:rsid w:val="007D2DF5"/>
    <w:rsid w:val="007D451A"/>
    <w:rsid w:val="007D5C49"/>
    <w:rsid w:val="007D5E3E"/>
    <w:rsid w:val="007D7596"/>
    <w:rsid w:val="007E242C"/>
    <w:rsid w:val="007E53CF"/>
    <w:rsid w:val="007E6631"/>
    <w:rsid w:val="00803A12"/>
    <w:rsid w:val="00805417"/>
    <w:rsid w:val="00814DB3"/>
    <w:rsid w:val="008266F9"/>
    <w:rsid w:val="008267E2"/>
    <w:rsid w:val="00826A9B"/>
    <w:rsid w:val="00834842"/>
    <w:rsid w:val="00834885"/>
    <w:rsid w:val="00840E7B"/>
    <w:rsid w:val="008513C3"/>
    <w:rsid w:val="008536AF"/>
    <w:rsid w:val="00853D40"/>
    <w:rsid w:val="008564FC"/>
    <w:rsid w:val="00864E76"/>
    <w:rsid w:val="00865D3C"/>
    <w:rsid w:val="00872323"/>
    <w:rsid w:val="00872581"/>
    <w:rsid w:val="0087459D"/>
    <w:rsid w:val="0087680F"/>
    <w:rsid w:val="00876D81"/>
    <w:rsid w:val="00881D86"/>
    <w:rsid w:val="00883306"/>
    <w:rsid w:val="008904F9"/>
    <w:rsid w:val="00890E4C"/>
    <w:rsid w:val="00890E74"/>
    <w:rsid w:val="00892798"/>
    <w:rsid w:val="0089418F"/>
    <w:rsid w:val="00896A66"/>
    <w:rsid w:val="00897C29"/>
    <w:rsid w:val="008A1A9C"/>
    <w:rsid w:val="008A4633"/>
    <w:rsid w:val="008A62B2"/>
    <w:rsid w:val="008B032E"/>
    <w:rsid w:val="008B71CB"/>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4073C"/>
    <w:rsid w:val="009509D5"/>
    <w:rsid w:val="009538F5"/>
    <w:rsid w:val="00957187"/>
    <w:rsid w:val="00960255"/>
    <w:rsid w:val="009603E1"/>
    <w:rsid w:val="00961C9D"/>
    <w:rsid w:val="00961ECE"/>
    <w:rsid w:val="00963065"/>
    <w:rsid w:val="0097151F"/>
    <w:rsid w:val="00973777"/>
    <w:rsid w:val="00976E78"/>
    <w:rsid w:val="009775C0"/>
    <w:rsid w:val="00981F23"/>
    <w:rsid w:val="00990634"/>
    <w:rsid w:val="00991733"/>
    <w:rsid w:val="00992078"/>
    <w:rsid w:val="00992BE3"/>
    <w:rsid w:val="009A1467"/>
    <w:rsid w:val="009A6464"/>
    <w:rsid w:val="009B2747"/>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E6A"/>
    <w:rsid w:val="00A37923"/>
    <w:rsid w:val="00A431C6"/>
    <w:rsid w:val="00A46086"/>
    <w:rsid w:val="00A54315"/>
    <w:rsid w:val="00A56142"/>
    <w:rsid w:val="00A60FBC"/>
    <w:rsid w:val="00A65C0B"/>
    <w:rsid w:val="00A776BA"/>
    <w:rsid w:val="00A81FD2"/>
    <w:rsid w:val="00A82459"/>
    <w:rsid w:val="00A8441A"/>
    <w:rsid w:val="00A8674A"/>
    <w:rsid w:val="00A96CE7"/>
    <w:rsid w:val="00A96E24"/>
    <w:rsid w:val="00AA6F6E"/>
    <w:rsid w:val="00AB122B"/>
    <w:rsid w:val="00AB21B0"/>
    <w:rsid w:val="00AB48D3"/>
    <w:rsid w:val="00AD114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B31BD"/>
    <w:rsid w:val="00BC0ABE"/>
    <w:rsid w:val="00BC30DB"/>
    <w:rsid w:val="00BC64FF"/>
    <w:rsid w:val="00BC6C6D"/>
    <w:rsid w:val="00BC7C37"/>
    <w:rsid w:val="00BD181E"/>
    <w:rsid w:val="00BD2244"/>
    <w:rsid w:val="00BE6472"/>
    <w:rsid w:val="00BF036B"/>
    <w:rsid w:val="00BF29B8"/>
    <w:rsid w:val="00BF46EA"/>
    <w:rsid w:val="00BF5E0F"/>
    <w:rsid w:val="00C07769"/>
    <w:rsid w:val="00C07D05"/>
    <w:rsid w:val="00C10856"/>
    <w:rsid w:val="00C10E43"/>
    <w:rsid w:val="00C203FA"/>
    <w:rsid w:val="00C244F5"/>
    <w:rsid w:val="00C3164F"/>
    <w:rsid w:val="00C31B5E"/>
    <w:rsid w:val="00C34D3E"/>
    <w:rsid w:val="00C35B37"/>
    <w:rsid w:val="00C3747A"/>
    <w:rsid w:val="00C37F29"/>
    <w:rsid w:val="00C56DCC"/>
    <w:rsid w:val="00C57075"/>
    <w:rsid w:val="00C715A3"/>
    <w:rsid w:val="00C72AFE"/>
    <w:rsid w:val="00C7324C"/>
    <w:rsid w:val="00C74FA2"/>
    <w:rsid w:val="00C81619"/>
    <w:rsid w:val="00C9542C"/>
    <w:rsid w:val="00CA013C"/>
    <w:rsid w:val="00CA6D6D"/>
    <w:rsid w:val="00CB19B1"/>
    <w:rsid w:val="00CC1A9B"/>
    <w:rsid w:val="00CC7A4E"/>
    <w:rsid w:val="00CD1359"/>
    <w:rsid w:val="00CD4C83"/>
    <w:rsid w:val="00D01EDC"/>
    <w:rsid w:val="00D078AA"/>
    <w:rsid w:val="00D10058"/>
    <w:rsid w:val="00D11978"/>
    <w:rsid w:val="00D15E30"/>
    <w:rsid w:val="00D16129"/>
    <w:rsid w:val="00D220BB"/>
    <w:rsid w:val="00D25DBD"/>
    <w:rsid w:val="00D26929"/>
    <w:rsid w:val="00D30CBD"/>
    <w:rsid w:val="00D30D9E"/>
    <w:rsid w:val="00D33908"/>
    <w:rsid w:val="00D354F2"/>
    <w:rsid w:val="00D36C30"/>
    <w:rsid w:val="00D37C90"/>
    <w:rsid w:val="00D43A8C"/>
    <w:rsid w:val="00D53072"/>
    <w:rsid w:val="00D61A4E"/>
    <w:rsid w:val="00D634EA"/>
    <w:rsid w:val="00D6512A"/>
    <w:rsid w:val="00D713A1"/>
    <w:rsid w:val="00D77956"/>
    <w:rsid w:val="00D80F0C"/>
    <w:rsid w:val="00D84498"/>
    <w:rsid w:val="00D92077"/>
    <w:rsid w:val="00D951E2"/>
    <w:rsid w:val="00D9565A"/>
    <w:rsid w:val="00DB2337"/>
    <w:rsid w:val="00DB4EC1"/>
    <w:rsid w:val="00DB5F87"/>
    <w:rsid w:val="00DB699B"/>
    <w:rsid w:val="00DC0376"/>
    <w:rsid w:val="00DC099B"/>
    <w:rsid w:val="00DC2BE5"/>
    <w:rsid w:val="00DC7834"/>
    <w:rsid w:val="00DD4CD4"/>
    <w:rsid w:val="00DD65A2"/>
    <w:rsid w:val="00DD6770"/>
    <w:rsid w:val="00DE0749"/>
    <w:rsid w:val="00DE1CE2"/>
    <w:rsid w:val="00DF012B"/>
    <w:rsid w:val="00DF1210"/>
    <w:rsid w:val="00DF31E9"/>
    <w:rsid w:val="00DF400D"/>
    <w:rsid w:val="00DF5C23"/>
    <w:rsid w:val="00E01DAD"/>
    <w:rsid w:val="00E021DC"/>
    <w:rsid w:val="00E03F91"/>
    <w:rsid w:val="00E064EF"/>
    <w:rsid w:val="00E064F2"/>
    <w:rsid w:val="00E0717B"/>
    <w:rsid w:val="00E137D2"/>
    <w:rsid w:val="00E15598"/>
    <w:rsid w:val="00E20D65"/>
    <w:rsid w:val="00E353A2"/>
    <w:rsid w:val="00E36881"/>
    <w:rsid w:val="00E42E4C"/>
    <w:rsid w:val="00E47013"/>
    <w:rsid w:val="00E541F9"/>
    <w:rsid w:val="00E57B79"/>
    <w:rsid w:val="00E63419"/>
    <w:rsid w:val="00E64496"/>
    <w:rsid w:val="00E72115"/>
    <w:rsid w:val="00E830EB"/>
    <w:rsid w:val="00E8322E"/>
    <w:rsid w:val="00E84F4D"/>
    <w:rsid w:val="00E903E0"/>
    <w:rsid w:val="00E95A73"/>
    <w:rsid w:val="00EA1115"/>
    <w:rsid w:val="00EA39EB"/>
    <w:rsid w:val="00EA58CE"/>
    <w:rsid w:val="00EB1683"/>
    <w:rsid w:val="00EB32F7"/>
    <w:rsid w:val="00EB33FF"/>
    <w:rsid w:val="00EB3453"/>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7FE"/>
    <w:rsid w:val="00F31955"/>
    <w:rsid w:val="00F34C06"/>
    <w:rsid w:val="00F43EA3"/>
    <w:rsid w:val="00F50C55"/>
    <w:rsid w:val="00F5205B"/>
    <w:rsid w:val="00F57FFB"/>
    <w:rsid w:val="00F601E6"/>
    <w:rsid w:val="00F73954"/>
    <w:rsid w:val="00F94060"/>
    <w:rsid w:val="00FA56F6"/>
    <w:rsid w:val="00FB29FC"/>
    <w:rsid w:val="00FB329D"/>
    <w:rsid w:val="00FB5FC8"/>
    <w:rsid w:val="00FC27E3"/>
    <w:rsid w:val="00FC74C7"/>
    <w:rsid w:val="00FD451D"/>
    <w:rsid w:val="00FD5B22"/>
    <w:rsid w:val="00FE1B01"/>
    <w:rsid w:val="00FE3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168453"/>
  <w14:defaultImageDpi w14:val="300"/>
  <w15:docId w15:val="{924E3873-6E09-7048-B643-3514FE0E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29F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B29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29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B29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9"/>
    <w:unhideWhenUsed/>
    <w:qFormat/>
    <w:rsid w:val="00FB29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29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29FC"/>
  </w:style>
  <w:style w:type="character" w:customStyle="1" w:styleId="Heading1Char">
    <w:name w:val="Heading 1 Char"/>
    <w:aliases w:val="Pocket Char"/>
    <w:basedOn w:val="DefaultParagraphFont"/>
    <w:link w:val="Heading1"/>
    <w:uiPriority w:val="9"/>
    <w:rsid w:val="00FB29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29F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B29F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FB29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29F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FB29FC"/>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FB29F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B29FC"/>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TA"/>
    <w:basedOn w:val="DefaultParagraphFont"/>
    <w:link w:val="NoSpacing"/>
    <w:uiPriority w:val="99"/>
    <w:unhideWhenUsed/>
    <w:rsid w:val="00FB29FC"/>
    <w:rPr>
      <w:color w:val="auto"/>
      <w:u w:val="none"/>
    </w:rPr>
  </w:style>
  <w:style w:type="paragraph" w:styleId="DocumentMap">
    <w:name w:val="Document Map"/>
    <w:basedOn w:val="Normal"/>
    <w:link w:val="DocumentMapChar"/>
    <w:uiPriority w:val="99"/>
    <w:semiHidden/>
    <w:unhideWhenUsed/>
    <w:rsid w:val="00FB29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29FC"/>
    <w:rPr>
      <w:rFonts w:ascii="Lucida Grande" w:hAnsi="Lucida Grande" w:cs="Lucida Grande"/>
    </w:rPr>
  </w:style>
  <w:style w:type="paragraph" w:customStyle="1" w:styleId="textbold">
    <w:name w:val="text bold"/>
    <w:basedOn w:val="Normal"/>
    <w:link w:val="Emphasis"/>
    <w:uiPriority w:val="20"/>
    <w:qFormat/>
    <w:rsid w:val="006602D7"/>
    <w:pPr>
      <w:ind w:left="720"/>
      <w:jc w:val="both"/>
    </w:pPr>
    <w:rPr>
      <w:b/>
      <w:iCs/>
      <w:sz w:val="26"/>
      <w:u w:val="single"/>
    </w:rPr>
  </w:style>
  <w:style w:type="paragraph" w:styleId="ListParagraph">
    <w:name w:val="List Paragraph"/>
    <w:aliases w:val="6 font"/>
    <w:basedOn w:val="Normal"/>
    <w:uiPriority w:val="34"/>
    <w:unhideWhenUsed/>
    <w:qFormat/>
    <w:rsid w:val="006602D7"/>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6602D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741258"/>
    <w:pPr>
      <w:pBdr>
        <w:top w:val="single" w:sz="4" w:space="1" w:color="auto"/>
        <w:left w:val="single" w:sz="4" w:space="4" w:color="auto"/>
        <w:bottom w:val="single" w:sz="4" w:space="1" w:color="auto"/>
        <w:right w:val="single" w:sz="4" w:space="4" w:color="auto"/>
      </w:pBdr>
      <w:spacing w:line="256" w:lineRule="auto"/>
      <w:ind w:left="720"/>
      <w:jc w:val="both"/>
    </w:pPr>
    <w:rPr>
      <w:rFonts w:eastAsiaTheme="minorHAnsi"/>
      <w:b/>
      <w:iCs/>
      <w:sz w:val="26"/>
      <w:szCs w:val="22"/>
      <w:u w:val="single"/>
    </w:rPr>
  </w:style>
  <w:style w:type="paragraph" w:styleId="z-TopofForm">
    <w:name w:val="HTML Top of Form"/>
    <w:basedOn w:val="Normal"/>
    <w:next w:val="Normal"/>
    <w:link w:val="z-TopofFormChar"/>
    <w:hidden/>
    <w:uiPriority w:val="99"/>
    <w:semiHidden/>
    <w:unhideWhenUsed/>
    <w:rsid w:val="00497AD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97AD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97AD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97AD3"/>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872590">
      <w:bodyDiv w:val="1"/>
      <w:marLeft w:val="0"/>
      <w:marRight w:val="0"/>
      <w:marTop w:val="0"/>
      <w:marBottom w:val="0"/>
      <w:divBdr>
        <w:top w:val="none" w:sz="0" w:space="0" w:color="auto"/>
        <w:left w:val="none" w:sz="0" w:space="0" w:color="auto"/>
        <w:bottom w:val="none" w:sz="0" w:space="0" w:color="auto"/>
        <w:right w:val="none" w:sz="0" w:space="0" w:color="auto"/>
      </w:divBdr>
      <w:divsChild>
        <w:div w:id="1319845304">
          <w:marLeft w:val="0"/>
          <w:marRight w:val="0"/>
          <w:marTop w:val="0"/>
          <w:marBottom w:val="0"/>
          <w:divBdr>
            <w:top w:val="none" w:sz="0" w:space="0" w:color="auto"/>
            <w:left w:val="none" w:sz="0" w:space="0" w:color="auto"/>
            <w:bottom w:val="none" w:sz="0" w:space="0" w:color="auto"/>
            <w:right w:val="none" w:sz="0" w:space="0" w:color="auto"/>
          </w:divBdr>
          <w:divsChild>
            <w:div w:id="1952784255">
              <w:marLeft w:val="0"/>
              <w:marRight w:val="0"/>
              <w:marTop w:val="0"/>
              <w:marBottom w:val="0"/>
              <w:divBdr>
                <w:top w:val="none" w:sz="0" w:space="0" w:color="auto"/>
                <w:left w:val="none" w:sz="0" w:space="0" w:color="auto"/>
                <w:bottom w:val="none" w:sz="0" w:space="0" w:color="auto"/>
                <w:right w:val="none" w:sz="0" w:space="0" w:color="auto"/>
              </w:divBdr>
              <w:divsChild>
                <w:div w:id="336468653">
                  <w:marLeft w:val="0"/>
                  <w:marRight w:val="0"/>
                  <w:marTop w:val="0"/>
                  <w:marBottom w:val="0"/>
                  <w:divBdr>
                    <w:top w:val="none" w:sz="0" w:space="0" w:color="auto"/>
                    <w:left w:val="none" w:sz="0" w:space="0" w:color="auto"/>
                    <w:bottom w:val="none" w:sz="0" w:space="0" w:color="auto"/>
                    <w:right w:val="none" w:sz="0" w:space="0" w:color="auto"/>
                  </w:divBdr>
                  <w:divsChild>
                    <w:div w:id="672538460">
                      <w:marLeft w:val="0"/>
                      <w:marRight w:val="0"/>
                      <w:marTop w:val="0"/>
                      <w:marBottom w:val="0"/>
                      <w:divBdr>
                        <w:top w:val="none" w:sz="0" w:space="0" w:color="auto"/>
                        <w:left w:val="none" w:sz="0" w:space="0" w:color="auto"/>
                        <w:bottom w:val="none" w:sz="0" w:space="0" w:color="auto"/>
                        <w:right w:val="none" w:sz="0" w:space="0" w:color="auto"/>
                      </w:divBdr>
                      <w:divsChild>
                        <w:div w:id="1225918996">
                          <w:marLeft w:val="0"/>
                          <w:marRight w:val="0"/>
                          <w:marTop w:val="0"/>
                          <w:marBottom w:val="0"/>
                          <w:divBdr>
                            <w:top w:val="none" w:sz="0" w:space="0" w:color="auto"/>
                            <w:left w:val="none" w:sz="0" w:space="0" w:color="auto"/>
                            <w:bottom w:val="none" w:sz="0" w:space="0" w:color="auto"/>
                            <w:right w:val="none" w:sz="0" w:space="0" w:color="auto"/>
                          </w:divBdr>
                          <w:divsChild>
                            <w:div w:id="1194229007">
                              <w:marLeft w:val="0"/>
                              <w:marRight w:val="0"/>
                              <w:marTop w:val="0"/>
                              <w:marBottom w:val="0"/>
                              <w:divBdr>
                                <w:top w:val="none" w:sz="0" w:space="0" w:color="auto"/>
                                <w:left w:val="none" w:sz="0" w:space="0" w:color="auto"/>
                                <w:bottom w:val="none" w:sz="0" w:space="0" w:color="auto"/>
                                <w:right w:val="none" w:sz="0" w:space="0" w:color="auto"/>
                              </w:divBdr>
                              <w:divsChild>
                                <w:div w:id="108240901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0064189">
          <w:marLeft w:val="0"/>
          <w:marRight w:val="0"/>
          <w:marTop w:val="0"/>
          <w:marBottom w:val="0"/>
          <w:divBdr>
            <w:top w:val="none" w:sz="0" w:space="0" w:color="auto"/>
            <w:left w:val="none" w:sz="0" w:space="0" w:color="auto"/>
            <w:bottom w:val="none" w:sz="0" w:space="0" w:color="auto"/>
            <w:right w:val="none" w:sz="0" w:space="0" w:color="auto"/>
          </w:divBdr>
          <w:divsChild>
            <w:div w:id="2144493838">
              <w:marLeft w:val="0"/>
              <w:marRight w:val="0"/>
              <w:marTop w:val="0"/>
              <w:marBottom w:val="0"/>
              <w:divBdr>
                <w:top w:val="none" w:sz="0" w:space="0" w:color="auto"/>
                <w:left w:val="none" w:sz="0" w:space="0" w:color="auto"/>
                <w:bottom w:val="none" w:sz="0" w:space="0" w:color="auto"/>
                <w:right w:val="none" w:sz="0" w:space="0" w:color="auto"/>
              </w:divBdr>
              <w:divsChild>
                <w:div w:id="1297876088">
                  <w:marLeft w:val="0"/>
                  <w:marRight w:val="0"/>
                  <w:marTop w:val="0"/>
                  <w:marBottom w:val="360"/>
                  <w:divBdr>
                    <w:top w:val="none" w:sz="0" w:space="0" w:color="auto"/>
                    <w:left w:val="none" w:sz="0" w:space="0" w:color="auto"/>
                    <w:bottom w:val="none" w:sz="0" w:space="0" w:color="auto"/>
                    <w:right w:val="none" w:sz="0" w:space="0" w:color="auto"/>
                  </w:divBdr>
                  <w:divsChild>
                    <w:div w:id="1038504884">
                      <w:marLeft w:val="0"/>
                      <w:marRight w:val="0"/>
                      <w:marTop w:val="0"/>
                      <w:marBottom w:val="0"/>
                      <w:divBdr>
                        <w:top w:val="none" w:sz="0" w:space="0" w:color="auto"/>
                        <w:left w:val="none" w:sz="0" w:space="0" w:color="auto"/>
                        <w:bottom w:val="none" w:sz="0" w:space="0" w:color="auto"/>
                        <w:right w:val="none" w:sz="0" w:space="0" w:color="auto"/>
                      </w:divBdr>
                      <w:divsChild>
                        <w:div w:id="942415519">
                          <w:marLeft w:val="0"/>
                          <w:marRight w:val="0"/>
                          <w:marTop w:val="0"/>
                          <w:marBottom w:val="0"/>
                          <w:divBdr>
                            <w:top w:val="none" w:sz="0" w:space="0" w:color="auto"/>
                            <w:left w:val="none" w:sz="0" w:space="0" w:color="auto"/>
                            <w:bottom w:val="none" w:sz="0" w:space="0" w:color="auto"/>
                            <w:right w:val="none" w:sz="0" w:space="0" w:color="auto"/>
                          </w:divBdr>
                          <w:divsChild>
                            <w:div w:id="1675376629">
                              <w:marLeft w:val="0"/>
                              <w:marRight w:val="0"/>
                              <w:marTop w:val="0"/>
                              <w:marBottom w:val="0"/>
                              <w:divBdr>
                                <w:top w:val="none" w:sz="0" w:space="0" w:color="auto"/>
                                <w:left w:val="none" w:sz="0" w:space="0" w:color="auto"/>
                                <w:bottom w:val="none" w:sz="0" w:space="0" w:color="auto"/>
                                <w:right w:val="none" w:sz="0" w:space="0" w:color="auto"/>
                              </w:divBdr>
                              <w:divsChild>
                                <w:div w:id="150701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ckinsey.com/industries/pharmaceuticals-and-medical-products/our-insights/the-bio-revolution-innovations-transforming-economies-societies-and-our-lives" TargetMode="External"/><Relationship Id="rId18" Type="http://schemas.openxmlformats.org/officeDocument/2006/relationships/hyperlink" Target="https://www.voanews.com/south-central-asia/kashmiri-leader-covid-19-lowers-chances-pakistan-india-war" TargetMode="External"/><Relationship Id="rId26" Type="http://schemas.openxmlformats.org/officeDocument/2006/relationships/hyperlink" Target="https://www.whitehouse.gov/briefing-room/speeches-remarks/2021/05/17/remarks-by-president-biden-on-the-covid-19-response-and-the-vaccination-program-4/" TargetMode="External"/><Relationship Id="rId3" Type="http://schemas.openxmlformats.org/officeDocument/2006/relationships/customXml" Target="../customXml/item3.xml"/><Relationship Id="rId21" Type="http://schemas.openxmlformats.org/officeDocument/2006/relationships/hyperlink" Target="https://www.americanprogress.org/issues/healthcare/reports/2020/07/28/488196/comprehensive-covid-19-vaccine-plan/" TargetMode="External"/><Relationship Id="rId7" Type="http://schemas.openxmlformats.org/officeDocument/2006/relationships/settings" Target="settings.xml"/><Relationship Id="rId12" Type="http://schemas.openxmlformats.org/officeDocument/2006/relationships/hyperlink" Target="https://www.mckinsey.com/business-functions/m-and-a/our-insights/a-new-prescription-for-m-and-a-in-pharma" TargetMode="External"/><Relationship Id="rId17" Type="http://schemas.openxmlformats.org/officeDocument/2006/relationships/hyperlink" Target="https://www.bloomberg.com/news/articles/2020-10-30/hong-kong-takes-formal-wto-action-on-u-s-made-in-china-order" TargetMode="External"/><Relationship Id="rId25" Type="http://schemas.openxmlformats.org/officeDocument/2006/relationships/hyperlink" Target="https://www.who.int/initiatives/act-accelerator/covax" TargetMode="External"/><Relationship Id="rId2" Type="http://schemas.openxmlformats.org/officeDocument/2006/relationships/customXml" Target="../customXml/item2.xml"/><Relationship Id="rId16" Type="http://schemas.openxmlformats.org/officeDocument/2006/relationships/hyperlink" Target="https://thediplomat.com/2017/08/the-great-us-china-biotechnology-and-artificial-intelligence-race/" TargetMode="External"/><Relationship Id="rId20" Type="http://schemas.openxmlformats.org/officeDocument/2006/relationships/hyperlink" Target="https://www.who.int/director-general/speeches/detail/director-general-s-opening-remarks-at-the-g7-summit---12-june-20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ckinsey.com/industries/pharmaceuticals-and-medical-products/our-insights/on-pins-and-needles-will-covid-19-vaccines-save-the-world" TargetMode="External"/><Relationship Id="rId24" Type="http://schemas.openxmlformats.org/officeDocument/2006/relationships/hyperlink" Target="https://www.bmj.com/content/372/bmj.n281" TargetMode="External"/><Relationship Id="rId5" Type="http://schemas.openxmlformats.org/officeDocument/2006/relationships/numbering" Target="numbering.xml"/><Relationship Id="rId15" Type="http://schemas.openxmlformats.org/officeDocument/2006/relationships/hyperlink" Target="https://thehill.com/opinion/healthcare/556043-biden-says-he-wants-to-out-compete-china-so-why-attack-us-medical" TargetMode="External"/><Relationship Id="rId23" Type="http://schemas.openxmlformats.org/officeDocument/2006/relationships/hyperlink" Target="https://www.timesofisrael.com/israel-said-to-be-paying-average-of-47-per-person-for-pfizer-moderna-vaccines/" TargetMode="External"/><Relationship Id="rId28" Type="http://schemas.openxmlformats.org/officeDocument/2006/relationships/fontTable" Target="fontTable.xml"/><Relationship Id="rId10" Type="http://schemas.openxmlformats.org/officeDocument/2006/relationships/hyperlink" Target="https://www.mckinsey.com/industries/pharmaceuticals-and-medical-products/our-insights/whats-ahead-for-biotech-another-wave-or-low-tide" TargetMode="External"/><Relationship Id="rId19" Type="http://schemas.openxmlformats.org/officeDocument/2006/relationships/hyperlink" Target="https://www.barrons.com/articles/a-plan-to-break-the-vaccine-manufacturing-bottleneck-51621952245" TargetMode="External"/><Relationship Id="rId4" Type="http://schemas.openxmlformats.org/officeDocument/2006/relationships/customXml" Target="../customXml/item4.xml"/><Relationship Id="rId9" Type="http://schemas.openxmlformats.org/officeDocument/2006/relationships/hyperlink" Target="https://theglobalamericans.org/2021/06/a-u-s-vaccine-diplomacy-strategy-for-latin-america-and-the-caribbean/" TargetMode="External"/><Relationship Id="rId14" Type="http://schemas.openxmlformats.org/officeDocument/2006/relationships/hyperlink" Target="https://phrma.org/-/media/Project/PhRMA/PhRMA-Org/PhRMA-Org/PDF/P-R/PhRMA_2021-Special-301_Review_Comment-1.pdf" TargetMode="External"/><Relationship Id="rId22" Type="http://schemas.openxmlformats.org/officeDocument/2006/relationships/hyperlink" Target="https://launchandscalefaster.org/covid-19/vaccinemanufacturing" TargetMode="External"/><Relationship Id="rId27" Type="http://schemas.openxmlformats.org/officeDocument/2006/relationships/hyperlink" Target="https://www.npr.org/sections/goatsandsoda/2021/08/03/1023822839/biden-is-sending-110-million-vaccines-to-nations-in-need-thats-just-a-first-ste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33</Pages>
  <Words>13810</Words>
  <Characters>78720</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92346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84</cp:revision>
  <dcterms:created xsi:type="dcterms:W3CDTF">2021-09-04T17:39:00Z</dcterms:created>
  <dcterms:modified xsi:type="dcterms:W3CDTF">2021-09-05T01:06:00Z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