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03C8F" w14:textId="77777777" w:rsidR="00097ED8" w:rsidRPr="00CA40FB" w:rsidRDefault="00097ED8" w:rsidP="00CA40FB"/>
    <w:p w14:paraId="429C6368" w14:textId="088C00EB" w:rsidR="00C375EC" w:rsidRDefault="00C375EC" w:rsidP="00C375EC">
      <w:pPr>
        <w:pStyle w:val="Heading1"/>
      </w:pPr>
      <w:r>
        <w:lastRenderedPageBreak/>
        <w:t>1NC</w:t>
      </w:r>
    </w:p>
    <w:p w14:paraId="51FD706D" w14:textId="4AAFB353" w:rsidR="006E71E4" w:rsidRPr="0092026C" w:rsidRDefault="008B3CF3" w:rsidP="006E71E4">
      <w:pPr>
        <w:pStyle w:val="Heading3"/>
        <w:rPr>
          <w:rFonts w:cs="Calibri"/>
        </w:rPr>
      </w:pPr>
      <w:r>
        <w:rPr>
          <w:rFonts w:cs="Calibri"/>
        </w:rPr>
        <w:lastRenderedPageBreak/>
        <w:t>1</w:t>
      </w:r>
    </w:p>
    <w:p w14:paraId="02CED6F9" w14:textId="77777777" w:rsidR="006E71E4" w:rsidRPr="0092026C" w:rsidRDefault="006E71E4" w:rsidP="006E71E4">
      <w:pPr>
        <w:pStyle w:val="Heading4"/>
        <w:rPr>
          <w:rFonts w:cs="Calibri"/>
        </w:rPr>
      </w:pPr>
      <w:proofErr w:type="spellStart"/>
      <w:r w:rsidRPr="0092026C">
        <w:rPr>
          <w:rFonts w:cs="Calibri"/>
        </w:rPr>
        <w:t>Interp</w:t>
      </w:r>
      <w:proofErr w:type="spellEnd"/>
      <w:r w:rsidRPr="0092026C">
        <w:rPr>
          <w:rFonts w:cs="Calibri"/>
        </w:rPr>
        <w:t xml:space="preserve"> – the </w:t>
      </w:r>
      <w:proofErr w:type="spellStart"/>
      <w:r w:rsidRPr="0092026C">
        <w:rPr>
          <w:rFonts w:cs="Calibri"/>
        </w:rPr>
        <w:t>aff</w:t>
      </w:r>
      <w:proofErr w:type="spellEnd"/>
      <w:r w:rsidRPr="0092026C">
        <w:rPr>
          <w:rFonts w:cs="Calibri"/>
        </w:rPr>
        <w:t xml:space="preserve"> must only defend that the </w:t>
      </w:r>
      <w:r>
        <w:t>appropriation of outer space by private entities is unjust</w:t>
      </w:r>
      <w:r w:rsidRPr="0092026C">
        <w:rPr>
          <w:rFonts w:cs="Calibri"/>
        </w:rPr>
        <w:t>.</w:t>
      </w:r>
    </w:p>
    <w:p w14:paraId="5419CBF9" w14:textId="4BCDD5A1" w:rsidR="006E71E4" w:rsidRDefault="006E71E4" w:rsidP="006E71E4">
      <w:pPr>
        <w:pStyle w:val="Heading4"/>
        <w:rPr>
          <w:rFonts w:cs="Calibri"/>
        </w:rPr>
      </w:pPr>
      <w:r w:rsidRPr="0092026C">
        <w:rPr>
          <w:rFonts w:cs="Calibri"/>
        </w:rPr>
        <w:t>Violation – they’re extra topical – they defen</w:t>
      </w:r>
      <w:r>
        <w:rPr>
          <w:rFonts w:cs="Calibri"/>
        </w:rPr>
        <w:t xml:space="preserve">d recognizing outer space as a </w:t>
      </w:r>
      <w:proofErr w:type="gramStart"/>
      <w:r>
        <w:rPr>
          <w:rFonts w:cs="Calibri"/>
        </w:rPr>
        <w:t>global commons</w:t>
      </w:r>
      <w:proofErr w:type="gramEnd"/>
      <w:r>
        <w:rPr>
          <w:rFonts w:cs="Calibri"/>
        </w:rPr>
        <w:t xml:space="preserve"> which includes making space common property and collective governance</w:t>
      </w:r>
      <w:r w:rsidR="000E1846">
        <w:rPr>
          <w:rFonts w:cs="Calibri"/>
        </w:rPr>
        <w:t xml:space="preserve">, lines in the doc they’ve read the </w:t>
      </w:r>
      <w:proofErr w:type="spellStart"/>
      <w:r w:rsidR="000E1846">
        <w:rPr>
          <w:rFonts w:cs="Calibri"/>
        </w:rPr>
        <w:t>ev</w:t>
      </w:r>
      <w:proofErr w:type="spellEnd"/>
      <w:r w:rsidR="000E1846">
        <w:rPr>
          <w:rFonts w:cs="Calibri"/>
        </w:rPr>
        <w:t xml:space="preserve"> for us</w:t>
      </w:r>
      <w:r w:rsidR="004B6DDD">
        <w:rPr>
          <w:rFonts w:cs="Calibri"/>
        </w:rPr>
        <w:t xml:space="preserve"> and Levine proves </w:t>
      </w:r>
      <w:proofErr w:type="spellStart"/>
      <w:r w:rsidR="004B6DDD">
        <w:rPr>
          <w:rFonts w:cs="Calibri"/>
        </w:rPr>
        <w:t>bc</w:t>
      </w:r>
      <w:proofErr w:type="spellEnd"/>
      <w:r w:rsidR="004B6DDD">
        <w:rPr>
          <w:rFonts w:cs="Calibri"/>
        </w:rPr>
        <w:t xml:space="preserve"> it requires distribution </w:t>
      </w:r>
    </w:p>
    <w:p w14:paraId="0B987049" w14:textId="77777777" w:rsidR="006E71E4" w:rsidRPr="002401A3" w:rsidRDefault="006E71E4" w:rsidP="006E71E4">
      <w:r w:rsidRPr="002401A3">
        <w:rPr>
          <w:rStyle w:val="Style13ptBold"/>
        </w:rPr>
        <w:t xml:space="preserve">Goehring 6/3 </w:t>
      </w:r>
      <w:proofErr w:type="gramStart"/>
      <w:r w:rsidRPr="002401A3">
        <w:rPr>
          <w:rStyle w:val="Style13ptBold"/>
        </w:rPr>
        <w:t xml:space="preserve">- </w:t>
      </w:r>
      <w:r w:rsidRPr="002401A3">
        <w:t xml:space="preserve"> John</w:t>
      </w:r>
      <w:proofErr w:type="gramEnd"/>
      <w:r w:rsidRPr="002401A3">
        <w:t xml:space="preserve">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w:t>
      </w:r>
      <w:proofErr w:type="gramStart"/>
      <w:r w:rsidRPr="002401A3">
        <w:t>).&lt;</w:t>
      </w:r>
      <w:proofErr w:type="gramEnd"/>
      <w:r w:rsidRPr="002401A3">
        <w:t>https://jnslp.com/wp-content/uploads/2021/09/Why_Isnt_Outer_Space_a_Global_Commons_2.pdf&gt; AT</w:t>
      </w:r>
    </w:p>
    <w:p w14:paraId="72185531" w14:textId="77777777" w:rsidR="006E71E4" w:rsidRPr="002401A3" w:rsidRDefault="006E71E4" w:rsidP="006E71E4">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0E1846">
        <w:rPr>
          <w:rStyle w:val="StyleUnderline"/>
          <w:sz w:val="32"/>
          <w:szCs w:val="32"/>
          <w:highlight w:val="yellow"/>
        </w:rPr>
        <w:t>The concept of a “commons”</w:t>
      </w:r>
      <w:r w:rsidRPr="000E1846">
        <w:rPr>
          <w:sz w:val="32"/>
          <w:szCs w:val="32"/>
        </w:rPr>
        <w:t xml:space="preserve"> may be thought of as constraining because it </w:t>
      </w:r>
      <w:r w:rsidRPr="000E1846">
        <w:rPr>
          <w:rStyle w:val="StyleUnderline"/>
          <w:sz w:val="32"/>
          <w:szCs w:val="32"/>
          <w:highlight w:val="yellow"/>
        </w:rPr>
        <w:t>is</w:t>
      </w:r>
      <w:r w:rsidRPr="000E1846">
        <w:rPr>
          <w:sz w:val="32"/>
          <w:szCs w:val="32"/>
        </w:rPr>
        <w:t xml:space="preserve"> often </w:t>
      </w:r>
      <w:r w:rsidRPr="000E1846">
        <w:rPr>
          <w:rStyle w:val="StyleUnderline"/>
          <w:sz w:val="32"/>
          <w:szCs w:val="32"/>
          <w:highlight w:val="yellow"/>
        </w:rPr>
        <w:t>associated with</w:t>
      </w:r>
      <w:r w:rsidRPr="000E1846">
        <w:rPr>
          <w:sz w:val="32"/>
          <w:szCs w:val="32"/>
        </w:rPr>
        <w:t xml:space="preserve"> notions of </w:t>
      </w:r>
      <w:r w:rsidRPr="000E1846">
        <w:rPr>
          <w:rStyle w:val="StyleUnderline"/>
          <w:b/>
          <w:bCs/>
          <w:sz w:val="32"/>
          <w:szCs w:val="32"/>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2401A3">
        <w:rPr>
          <w:sz w:val="12"/>
        </w:rPr>
        <w:t>As Dr. Tepper argues, “[</w:t>
      </w:r>
      <w:proofErr w:type="spellStart"/>
      <w:r w:rsidRPr="002401A3">
        <w:rPr>
          <w:sz w:val="12"/>
        </w:rPr>
        <w:t>i</w:t>
      </w:r>
      <w:proofErr w:type="spellEnd"/>
      <w:r w:rsidRPr="002401A3">
        <w:rPr>
          <w:sz w:val="12"/>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sidRPr="002401A3">
        <w:rPr>
          <w:sz w:val="12"/>
        </w:rPr>
        <w:t>Cogolati</w:t>
      </w:r>
      <w:proofErr w:type="spellEnd"/>
      <w:r w:rsidRPr="002401A3">
        <w:rPr>
          <w:sz w:val="12"/>
        </w:rPr>
        <w:t xml:space="preserve"> and </w:t>
      </w:r>
      <w:proofErr w:type="spellStart"/>
      <w:r w:rsidRPr="002401A3">
        <w:rPr>
          <w:sz w:val="12"/>
        </w:rPr>
        <w:t>Woulters</w:t>
      </w:r>
      <w:proofErr w:type="spellEnd"/>
      <w:r w:rsidRPr="002401A3">
        <w:rPr>
          <w:sz w:val="12"/>
        </w:rPr>
        <w:t xml:space="preserve"> observe, “[u]</w:t>
      </w:r>
      <w:proofErr w:type="spellStart"/>
      <w:r w:rsidRPr="002401A3">
        <w:rPr>
          <w:sz w:val="12"/>
        </w:rPr>
        <w:t>nder</w:t>
      </w:r>
      <w:proofErr w:type="spellEnd"/>
      <w:r w:rsidRPr="002401A3">
        <w:rPr>
          <w:sz w:val="12"/>
        </w:rPr>
        <w:t xml:space="preserve">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 xml:space="preserve">used to refer to common property, meaning a resource with more than one owner, and which therefore </w:t>
      </w:r>
      <w:r w:rsidRPr="000E1846">
        <w:rPr>
          <w:rStyle w:val="StyleUnderline"/>
          <w:sz w:val="32"/>
          <w:szCs w:val="32"/>
          <w:highlight w:val="yellow"/>
        </w:rPr>
        <w:t xml:space="preserve">should be </w:t>
      </w:r>
      <w:r w:rsidRPr="000E1846">
        <w:rPr>
          <w:rStyle w:val="StyleUnderline"/>
          <w:b/>
          <w:bCs/>
          <w:sz w:val="32"/>
          <w:szCs w:val="32"/>
          <w:highlight w:val="yellow"/>
        </w:rPr>
        <w:t>governed collectively</w:t>
      </w:r>
      <w:r w:rsidRPr="000E1846">
        <w:rPr>
          <w:rStyle w:val="StyleUnderline"/>
          <w:b/>
          <w:bCs/>
          <w:highlight w:val="yellow"/>
        </w:rPr>
        <w:t>.</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 xml:space="preserve">the common heritage of mankind concept creates a new type of territorial status in which the moon and celestial bodies “are not only in themselves not subject to national appropriation in a territorial sense, </w:t>
      </w:r>
      <w:r w:rsidRPr="000E1846">
        <w:rPr>
          <w:rStyle w:val="StyleUnderline"/>
          <w:b/>
          <w:bCs/>
          <w:sz w:val="36"/>
          <w:szCs w:val="36"/>
          <w:highlight w:val="yellow"/>
        </w:rPr>
        <w:t>but the fruits and resources of which are also deemed to be the property of mankind at large,”</w:t>
      </w:r>
      <w:r w:rsidRPr="002401A3">
        <w:rPr>
          <w:sz w:val="12"/>
        </w:rPr>
        <w:t xml:space="preserve"> according to Professor Cheng.43 This principle, as characterized by Professor </w:t>
      </w:r>
      <w:proofErr w:type="spellStart"/>
      <w:r w:rsidRPr="002401A3">
        <w:rPr>
          <w:sz w:val="12"/>
        </w:rPr>
        <w:t>Christol</w:t>
      </w:r>
      <w:proofErr w:type="spellEnd"/>
      <w:r w:rsidRPr="002401A3">
        <w:rPr>
          <w:sz w:val="12"/>
        </w:rPr>
        <w:t xml:space="preserve">, not only “protects the proposition what [sic] </w:t>
      </w:r>
      <w:r w:rsidRPr="002401A3">
        <w:rPr>
          <w:rStyle w:val="StyleUnderline"/>
          <w:highlight w:val="yellow"/>
        </w:rPr>
        <w:t xml:space="preserve">given areas and their resources are </w:t>
      </w:r>
      <w:r w:rsidRPr="002401A3">
        <w:rPr>
          <w:rStyle w:val="StyleUnderline"/>
          <w:highlight w:val="yellow"/>
        </w:rPr>
        <w:lastRenderedPageBreak/>
        <w:t>open to inclusive use and that there may not be exclusive use</w:t>
      </w:r>
      <w:r w:rsidRPr="002401A3">
        <w:rPr>
          <w:sz w:val="12"/>
        </w:rPr>
        <w:t xml:space="preserve">,” but also “goes farther: it asserts that </w:t>
      </w:r>
      <w:r w:rsidRPr="000E1846">
        <w:rPr>
          <w:rStyle w:val="StyleUnderline"/>
          <w:b/>
          <w:bCs/>
          <w:sz w:val="40"/>
          <w:szCs w:val="40"/>
          <w:highlight w:val="yellow"/>
        </w:rPr>
        <w:t>there must be a sharing of the benefits</w:t>
      </w:r>
      <w:r w:rsidRPr="002401A3">
        <w:rPr>
          <w:rStyle w:val="StyleUnderline"/>
          <w:highlight w:val="yellow"/>
        </w:rPr>
        <w:t xml:space="preserve"> and of the values derived from the indicated commons.</w:t>
      </w:r>
      <w:r w:rsidRPr="002401A3">
        <w:rPr>
          <w:sz w:val="12"/>
        </w:rPr>
        <w:t xml:space="preserve">”44 In other words, </w:t>
      </w:r>
      <w:r w:rsidRPr="002401A3">
        <w:rPr>
          <w:rStyle w:val="StyleUnderline"/>
          <w:highlight w:val="yellow"/>
        </w:rPr>
        <w:t>status as the common heritage of mankind does not permit full private property rights in space resources.</w:t>
      </w:r>
      <w:r w:rsidRPr="002401A3">
        <w:rPr>
          <w:sz w:val="12"/>
        </w:rPr>
        <w:t xml:space="preserve"> </w:t>
      </w:r>
      <w:r w:rsidRPr="002401A3">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xml:space="preserve">. Describing a resource as a </w:t>
      </w:r>
      <w:proofErr w:type="gramStart"/>
      <w:r w:rsidRPr="002401A3">
        <w:rPr>
          <w:rStyle w:val="StyleUnderline"/>
          <w:highlight w:val="yellow"/>
        </w:rPr>
        <w:t>“global commons”</w:t>
      </w:r>
      <w:proofErr w:type="gramEnd"/>
      <w:r w:rsidRPr="002401A3">
        <w:rPr>
          <w:rStyle w:val="StyleUnderline"/>
          <w:highlight w:val="yellow"/>
        </w:rPr>
        <w:t xml:space="preserve"> in an economic context implies a focus on an </w:t>
      </w:r>
      <w:r w:rsidRPr="000E1846">
        <w:rPr>
          <w:rStyle w:val="StyleUnderline"/>
          <w:b/>
          <w:bCs/>
          <w:sz w:val="36"/>
          <w:szCs w:val="36"/>
          <w:highlight w:val="yellow"/>
        </w:rPr>
        <w:t>open access resource</w:t>
      </w:r>
      <w:r w:rsidRPr="002401A3">
        <w:rPr>
          <w:rStyle w:val="StyleUnderline"/>
          <w:highlight w:val="yellow"/>
        </w:rPr>
        <w:t xml:space="preserve"> and the consumption of that resource</w:t>
      </w:r>
      <w:r w:rsidRPr="002401A3">
        <w:rPr>
          <w:sz w:val="12"/>
        </w:rPr>
        <w:t xml:space="preserve">; it suggests a resource allocation problem in need of a solution and inevitably invites questions about ownership. In contrast, referring to a </w:t>
      </w:r>
      <w:proofErr w:type="gramStart"/>
      <w:r w:rsidRPr="002401A3">
        <w:rPr>
          <w:sz w:val="12"/>
        </w:rPr>
        <w:t>global commons</w:t>
      </w:r>
      <w:proofErr w:type="gramEnd"/>
      <w:r w:rsidRPr="002401A3">
        <w:rPr>
          <w:sz w:val="12"/>
        </w:rPr>
        <w:t xml:space="preserve">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7E18690B" w14:textId="77777777" w:rsidR="006E71E4" w:rsidRPr="006E71E4" w:rsidRDefault="006E71E4" w:rsidP="006E71E4"/>
    <w:p w14:paraId="7CB2EE2A" w14:textId="77777777" w:rsidR="006E71E4" w:rsidRPr="0092026C" w:rsidRDefault="006E71E4" w:rsidP="006E71E4">
      <w:pPr>
        <w:pStyle w:val="Heading4"/>
        <w:rPr>
          <w:rFonts w:cs="Calibri"/>
        </w:rPr>
      </w:pPr>
      <w:r>
        <w:t xml:space="preserve">Vote neg for limits – </w:t>
      </w:r>
      <w:r w:rsidRPr="0092026C">
        <w:rPr>
          <w:rFonts w:cs="Calibri"/>
        </w:rPr>
        <w:t xml:space="preserve">extra-topicality allows them to tack on infinite planks to artificially improve </w:t>
      </w:r>
      <w:proofErr w:type="spellStart"/>
      <w:r w:rsidRPr="0092026C">
        <w:rPr>
          <w:rFonts w:cs="Calibri"/>
        </w:rPr>
        <w:t>aff</w:t>
      </w:r>
      <w:proofErr w:type="spellEnd"/>
      <w:r w:rsidRPr="0092026C">
        <w:rPr>
          <w:rFonts w:cs="Calibri"/>
        </w:rPr>
        <w:t xml:space="preserve"> solvency and spike out of DAs, like </w:t>
      </w:r>
      <w:proofErr w:type="spellStart"/>
      <w:r w:rsidRPr="0092026C">
        <w:rPr>
          <w:rFonts w:cs="Calibri"/>
        </w:rPr>
        <w:t>fiating</w:t>
      </w:r>
      <w:proofErr w:type="spellEnd"/>
      <w:r w:rsidRPr="0092026C">
        <w:rPr>
          <w:rFonts w:cs="Calibri"/>
        </w:rPr>
        <w:t xml:space="preserve"> enforcement or</w:t>
      </w:r>
      <w:r w:rsidRPr="008F59A1">
        <w:t xml:space="preserve"> </w:t>
      </w:r>
      <w:r>
        <w:t>random possible modifications to extraterrestrial property rights</w:t>
      </w:r>
      <w:r w:rsidRPr="0092026C">
        <w:rPr>
          <w:rFonts w:cs="Calibri"/>
        </w:rPr>
        <w:t>. The counter-</w:t>
      </w:r>
      <w:proofErr w:type="spellStart"/>
      <w:r w:rsidRPr="0092026C">
        <w:rPr>
          <w:rFonts w:cs="Calibri"/>
        </w:rPr>
        <w:t>interp</w:t>
      </w:r>
      <w:proofErr w:type="spellEnd"/>
      <w:r w:rsidRPr="0092026C">
        <w:rPr>
          <w:rFonts w:cs="Calibri"/>
        </w:rPr>
        <w:t xml:space="preserve"> sets a precedent that the scope of </w:t>
      </w:r>
      <w:proofErr w:type="spellStart"/>
      <w:r w:rsidRPr="0092026C">
        <w:rPr>
          <w:rFonts w:cs="Calibri"/>
        </w:rPr>
        <w:t>aff</w:t>
      </w:r>
      <w:proofErr w:type="spellEnd"/>
      <w:r w:rsidRPr="0092026C">
        <w:rPr>
          <w:rFonts w:cs="Calibri"/>
        </w:rPr>
        <w:t xml:space="preserve"> fiat doesn’t have to be bounded by the resolution, which outweighs on magnitude. No drop the </w:t>
      </w:r>
      <w:proofErr w:type="spellStart"/>
      <w:r w:rsidRPr="0092026C">
        <w:rPr>
          <w:rFonts w:cs="Calibri"/>
        </w:rPr>
        <w:t>arg</w:t>
      </w:r>
      <w:proofErr w:type="spellEnd"/>
      <w:r w:rsidRPr="0092026C">
        <w:rPr>
          <w:rFonts w:cs="Calibri"/>
        </w:rPr>
        <w:t xml:space="preserve"> – we shouldn’t have to always read T just to get back to what we should’ve been debating to begin with – it incentivizes adding random extra-t planks because there’s no punishment.</w:t>
      </w:r>
    </w:p>
    <w:p w14:paraId="7767C8E0" w14:textId="77777777" w:rsidR="006E71E4" w:rsidRDefault="006E71E4" w:rsidP="006E71E4"/>
    <w:p w14:paraId="34FDB39C" w14:textId="77777777" w:rsidR="006E71E4" w:rsidRPr="0092026C" w:rsidRDefault="006E71E4" w:rsidP="006E71E4">
      <w:pPr>
        <w:pStyle w:val="Heading4"/>
        <w:rPr>
          <w:rFonts w:cs="Calibri"/>
        </w:rPr>
      </w:pPr>
      <w:r w:rsidRPr="0092026C">
        <w:rPr>
          <w:rFonts w:cs="Calibri"/>
        </w:rPr>
        <w:lastRenderedPageBreak/>
        <w:t xml:space="preserve">Voters: </w:t>
      </w:r>
    </w:p>
    <w:p w14:paraId="03E02E7C" w14:textId="77777777" w:rsidR="006E71E4" w:rsidRPr="0092026C" w:rsidRDefault="006E71E4" w:rsidP="006E71E4">
      <w:pPr>
        <w:pStyle w:val="Heading4"/>
        <w:rPr>
          <w:rFonts w:cs="Calibri"/>
        </w:rPr>
      </w:pPr>
      <w:r w:rsidRPr="0092026C">
        <w:rPr>
          <w:rFonts w:cs="Calibri"/>
        </w:rPr>
        <w:t>Competing interpretations—it tells the negative what they do and do not have to prepare for. Reasonability is arbitrary and unpredictable, inviting a race to the bottom and we’ll win it links to our offense.</w:t>
      </w:r>
    </w:p>
    <w:p w14:paraId="4A63F11C" w14:textId="77777777" w:rsidR="006E71E4" w:rsidRPr="0092026C" w:rsidRDefault="006E71E4" w:rsidP="006E71E4">
      <w:pPr>
        <w:pStyle w:val="Heading4"/>
        <w:rPr>
          <w:rFonts w:cs="Calibri"/>
        </w:rPr>
      </w:pPr>
      <w:bookmarkStart w:id="0" w:name="_Hlk21386949"/>
      <w:r w:rsidRPr="0092026C">
        <w:rPr>
          <w:rFonts w:cs="Calibri"/>
        </w:rPr>
        <w:t xml:space="preserve">Drop the debater to deter future abuse and because the 2N doesn’t get new </w:t>
      </w:r>
      <w:proofErr w:type="spellStart"/>
      <w:r w:rsidRPr="0092026C">
        <w:rPr>
          <w:rFonts w:cs="Calibri"/>
        </w:rPr>
        <w:t>disads</w:t>
      </w:r>
      <w:proofErr w:type="spellEnd"/>
      <w:r w:rsidRPr="0092026C">
        <w:rPr>
          <w:rFonts w:cs="Calibri"/>
        </w:rPr>
        <w:t xml:space="preserve"> to whole </w:t>
      </w:r>
      <w:proofErr w:type="spellStart"/>
      <w:r w:rsidRPr="0092026C">
        <w:rPr>
          <w:rFonts w:cs="Calibri"/>
        </w:rPr>
        <w:t>rez</w:t>
      </w:r>
      <w:proofErr w:type="spellEnd"/>
      <w:r w:rsidRPr="0092026C">
        <w:rPr>
          <w:rFonts w:cs="Calibri"/>
        </w:rPr>
        <w:t xml:space="preserve"> so it’s permanently skewed.</w:t>
      </w:r>
    </w:p>
    <w:bookmarkEnd w:id="0"/>
    <w:p w14:paraId="7725A37F" w14:textId="77777777" w:rsidR="006E71E4" w:rsidRPr="0092026C" w:rsidRDefault="006E71E4" w:rsidP="006E71E4">
      <w:pPr>
        <w:pStyle w:val="Heading4"/>
        <w:rPr>
          <w:rFonts w:cs="Calibri"/>
        </w:rPr>
      </w:pPr>
      <w:r w:rsidRPr="0092026C">
        <w:rPr>
          <w:rFonts w:cs="Calibri"/>
        </w:rPr>
        <w:t xml:space="preserve">No RVIs—it’s your burden to be fair and T—same reason you don’t win for answering inherency or putting defense on a </w:t>
      </w:r>
      <w:proofErr w:type="spellStart"/>
      <w:r w:rsidRPr="0092026C">
        <w:rPr>
          <w:rFonts w:cs="Calibri"/>
        </w:rPr>
        <w:t>disad</w:t>
      </w:r>
      <w:proofErr w:type="spellEnd"/>
      <w:r w:rsidRPr="0092026C">
        <w:rPr>
          <w:rFonts w:cs="Calibri"/>
        </w:rPr>
        <w:t xml:space="preserve">. </w:t>
      </w:r>
    </w:p>
    <w:p w14:paraId="2B0FD013" w14:textId="77777777" w:rsidR="006E71E4" w:rsidRPr="0092026C" w:rsidRDefault="006E71E4" w:rsidP="006E71E4">
      <w:pPr>
        <w:pStyle w:val="Heading4"/>
        <w:rPr>
          <w:rFonts w:cs="Calibri"/>
        </w:rPr>
      </w:pPr>
      <w:r w:rsidRPr="0092026C">
        <w:rPr>
          <w:rFonts w:cs="Calibri"/>
        </w:rPr>
        <w:t xml:space="preserve">T comes before 1AR theory – a) norms – we only have a couple months to set T norms but can set 1AR theory norms anytime, b) magnitude – T affects a larger portion of the debate since the </w:t>
      </w:r>
      <w:proofErr w:type="spellStart"/>
      <w:r w:rsidRPr="0092026C">
        <w:rPr>
          <w:rFonts w:cs="Calibri"/>
        </w:rPr>
        <w:t>aff</w:t>
      </w:r>
      <w:proofErr w:type="spellEnd"/>
      <w:r w:rsidRPr="0092026C">
        <w:rPr>
          <w:rFonts w:cs="Calibri"/>
        </w:rPr>
        <w:t xml:space="preserve"> advocacy determines every speech after it</w:t>
      </w:r>
    </w:p>
    <w:p w14:paraId="293F395F" w14:textId="1C36333E" w:rsidR="008B3CF3" w:rsidRDefault="008B3CF3" w:rsidP="008B3CF3">
      <w:pPr>
        <w:pStyle w:val="Heading3"/>
      </w:pPr>
      <w:r>
        <w:lastRenderedPageBreak/>
        <w:t>2</w:t>
      </w:r>
    </w:p>
    <w:p w14:paraId="7988B9BD" w14:textId="46D04C8B" w:rsidR="008B3CF3" w:rsidRPr="00E92714" w:rsidRDefault="008B3CF3" w:rsidP="008B3CF3">
      <w:pPr>
        <w:pStyle w:val="Heading4"/>
      </w:pPr>
      <w:r>
        <w:t xml:space="preserve">CP: </w:t>
      </w:r>
      <w:r w:rsidR="0037118B" w:rsidRPr="00596CC4">
        <w:t xml:space="preserve">Outer space ought to be recognized as a </w:t>
      </w:r>
      <w:proofErr w:type="gramStart"/>
      <w:r w:rsidR="0037118B" w:rsidRPr="00596CC4">
        <w:t>global commons</w:t>
      </w:r>
      <w:proofErr w:type="gramEnd"/>
      <w:r w:rsidR="0037118B" w:rsidRPr="00596CC4">
        <w:t xml:space="preserve"> as per the Goehring card</w:t>
      </w:r>
      <w:r w:rsidR="005244E6" w:rsidRPr="005244E6">
        <w:t xml:space="preserve"> </w:t>
      </w:r>
      <w:r w:rsidR="005244E6" w:rsidRPr="005244E6">
        <w:t xml:space="preserve">with the exception of the appropriation of outer space by private entities for </w:t>
      </w:r>
      <w:r>
        <w:t>Large Satellite Constellations in Lower Earth Orbit</w:t>
      </w:r>
      <w:r w:rsidR="0037118B">
        <w:t>.</w:t>
      </w:r>
    </w:p>
    <w:p w14:paraId="0D4A8BC3" w14:textId="77777777" w:rsidR="008B3CF3" w:rsidRPr="00E07871" w:rsidRDefault="008B3CF3" w:rsidP="008B3CF3">
      <w:pPr>
        <w:pStyle w:val="Heading4"/>
      </w:pPr>
      <w:r>
        <w:t xml:space="preserve">Terrestrial Internet Cables are </w:t>
      </w:r>
      <w:r>
        <w:rPr>
          <w:u w:val="single"/>
        </w:rPr>
        <w:t>vulnerable now</w:t>
      </w:r>
      <w:r>
        <w:t xml:space="preserve"> – risks access.</w:t>
      </w:r>
    </w:p>
    <w:p w14:paraId="7FE0744E" w14:textId="77777777" w:rsidR="008B3CF3" w:rsidRPr="00E944DA" w:rsidRDefault="008B3CF3" w:rsidP="008B3CF3">
      <w:r w:rsidRPr="00E944DA">
        <w:rPr>
          <w:rStyle w:val="Style13ptBold"/>
        </w:rPr>
        <w:t>Griffiths 19</w:t>
      </w:r>
      <w:r>
        <w:t xml:space="preserve"> </w:t>
      </w:r>
      <w:r w:rsidRPr="00E944DA">
        <w:t>James Griffiths 7-26-2019 "The global internet is powered by vast undersea cables. But they’re vulnerable."</w:t>
      </w:r>
      <w:r>
        <w:t xml:space="preserve"> </w:t>
      </w:r>
      <w:hyperlink r:id="rId9" w:history="1">
        <w:r w:rsidRPr="003650B6">
          <w:rPr>
            <w:rStyle w:val="Hyperlink"/>
          </w:rPr>
          <w:t>https://www.cnn.com/2019/07/25/asia/internet-undersea-cables-intl-hnk/index.html</w:t>
        </w:r>
      </w:hyperlink>
      <w:r>
        <w:t xml:space="preserve"> (CNN Analyst)//</w:t>
      </w:r>
      <w:proofErr w:type="spellStart"/>
      <w:r>
        <w:t>ELmer</w:t>
      </w:r>
      <w:proofErr w:type="spellEnd"/>
      <w:r>
        <w:t xml:space="preserve"> </w:t>
      </w:r>
    </w:p>
    <w:p w14:paraId="60DAC494" w14:textId="77777777" w:rsidR="008B3CF3" w:rsidRPr="00E07871" w:rsidRDefault="008B3CF3" w:rsidP="008B3CF3">
      <w:pPr>
        <w:rPr>
          <w:sz w:val="16"/>
        </w:rPr>
      </w:pPr>
      <w:r w:rsidRPr="00E944DA">
        <w:rPr>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w:t>
      </w:r>
      <w:proofErr w:type="spellStart"/>
      <w:r w:rsidRPr="00E944DA">
        <w:rPr>
          <w:sz w:val="16"/>
        </w:rPr>
        <w:t>Marea</w:t>
      </w:r>
      <w:proofErr w:type="spellEnd"/>
      <w:r w:rsidRPr="00E944DA">
        <w:rPr>
          <w:sz w:val="16"/>
        </w:rPr>
        <w:t xml:space="preserve">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CF5A50">
        <w:rPr>
          <w:rStyle w:val="Emphasis"/>
          <w:highlight w:val="green"/>
        </w:rPr>
        <w:t>Underwater cables</w:t>
      </w:r>
      <w:r w:rsidRPr="00E944DA">
        <w:rPr>
          <w:sz w:val="16"/>
        </w:rPr>
        <w:t xml:space="preserve"> are the invisible force </w:t>
      </w:r>
      <w:r w:rsidRPr="00CF5A50">
        <w:rPr>
          <w:rStyle w:val="Emphasis"/>
          <w:highlight w:val="green"/>
        </w:rPr>
        <w:t>driving</w:t>
      </w:r>
      <w:r w:rsidRPr="00E944DA">
        <w:rPr>
          <w:sz w:val="16"/>
        </w:rPr>
        <w:t xml:space="preserve"> the </w:t>
      </w:r>
      <w:r w:rsidRPr="00CF5A50">
        <w:rPr>
          <w:rStyle w:val="Emphasis"/>
          <w:highlight w:val="green"/>
        </w:rPr>
        <w:t>modern internet</w:t>
      </w:r>
      <w:r w:rsidRPr="00E944DA">
        <w:rPr>
          <w:sz w:val="16"/>
        </w:rPr>
        <w:t xml:space="preserve">, with many in recent years being funded by internet giants such as Facebook, Google, </w:t>
      </w:r>
      <w:proofErr w:type="gramStart"/>
      <w:r w:rsidRPr="00E944DA">
        <w:rPr>
          <w:sz w:val="16"/>
        </w:rPr>
        <w:t>Microsoft</w:t>
      </w:r>
      <w:proofErr w:type="gramEnd"/>
      <w:r w:rsidRPr="00E944DA">
        <w:rPr>
          <w:sz w:val="16"/>
        </w:rPr>
        <w:t xml:space="preserve"> and Amazon. They </w:t>
      </w:r>
      <w:r w:rsidRPr="00CF5A50">
        <w:rPr>
          <w:rStyle w:val="Emphasis"/>
          <w:highlight w:val="green"/>
        </w:rPr>
        <w:t>carry almost all our communications</w:t>
      </w:r>
      <w:r w:rsidRPr="00E944DA">
        <w:rPr>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w:t>
      </w:r>
      <w:proofErr w:type="spellStart"/>
      <w:r w:rsidRPr="00E944DA">
        <w:rPr>
          <w:sz w:val="16"/>
        </w:rPr>
        <w:t>Clatterbuck</w:t>
      </w:r>
      <w:proofErr w:type="spellEnd"/>
      <w:r w:rsidRPr="00E944DA">
        <w:rPr>
          <w:sz w:val="16"/>
        </w:rPr>
        <w:t xml:space="preserve">, chief executive of Seacom, a </w:t>
      </w:r>
      <w:proofErr w:type="gramStart"/>
      <w:r w:rsidRPr="00E944DA">
        <w:rPr>
          <w:sz w:val="16"/>
        </w:rPr>
        <w:t>multinational telecommunications</w:t>
      </w:r>
      <w:proofErr w:type="gramEnd"/>
      <w:r w:rsidRPr="00E944DA">
        <w:rPr>
          <w:sz w:val="16"/>
        </w:rPr>
        <w:t xml:space="preserve">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w:t>
      </w:r>
      <w:proofErr w:type="gramStart"/>
      <w:r w:rsidRPr="00E944DA">
        <w:rPr>
          <w:sz w:val="16"/>
        </w:rPr>
        <w:t>In</w:t>
      </w:r>
      <w:proofErr w:type="gramEnd"/>
      <w:r w:rsidRPr="00E944DA">
        <w:rPr>
          <w:sz w:val="16"/>
        </w:rPr>
        <w:t xml:space="preserve"> 2012, </w:t>
      </w:r>
      <w:r w:rsidRPr="00CF5A50">
        <w:rPr>
          <w:rStyle w:val="Emphasis"/>
          <w:highlight w:val="green"/>
        </w:rPr>
        <w:t>Hurricane Sandy slammed</w:t>
      </w:r>
      <w:r w:rsidRPr="00E944DA">
        <w:rPr>
          <w:sz w:val="16"/>
        </w:rPr>
        <w:t xml:space="preserve"> into the US East Coast, causing an estimated $71 billion in damage and knocking out several key exchanges where </w:t>
      </w:r>
      <w:r w:rsidRPr="00CF5A50">
        <w:rPr>
          <w:rStyle w:val="Emphasis"/>
          <w:highlight w:val="green"/>
        </w:rPr>
        <w:t>undersea cables</w:t>
      </w:r>
      <w:r w:rsidRPr="00E944DA">
        <w:rPr>
          <w:sz w:val="16"/>
        </w:rPr>
        <w:t xml:space="preserve"> linked North America and Europe. “It was a major disruption,” Frank Rey, director of global network strategy for Microsoft’s Cloud Infrastructure and Operations division, said in a statement. “</w:t>
      </w:r>
      <w:r w:rsidRPr="00E944DA">
        <w:rPr>
          <w:u w:val="single"/>
        </w:rPr>
        <w:t xml:space="preserve">The </w:t>
      </w:r>
      <w:r w:rsidRPr="00CF5A50">
        <w:rPr>
          <w:rStyle w:val="Emphasis"/>
          <w:highlight w:val="green"/>
        </w:rPr>
        <w:t>entire network between North America and Europe was isolated for a number of hours.</w:t>
      </w:r>
      <w:r w:rsidRPr="00E944DA">
        <w:rPr>
          <w:u w:val="single"/>
        </w:rPr>
        <w:t xml:space="preserve"> For us, the storm </w:t>
      </w:r>
      <w:r w:rsidRPr="00CF5A50">
        <w:rPr>
          <w:rStyle w:val="Emphasis"/>
          <w:highlight w:val="green"/>
        </w:rPr>
        <w:t>brought to light a potential challenge</w:t>
      </w:r>
      <w:r w:rsidRPr="00E944DA">
        <w:rPr>
          <w:u w:val="single"/>
        </w:rPr>
        <w:t xml:space="preserve"> </w:t>
      </w:r>
      <w:r w:rsidRPr="00CF5A50">
        <w:rPr>
          <w:rStyle w:val="Emphasis"/>
          <w:highlight w:val="green"/>
          <w:bdr w:val="single" w:sz="4" w:space="0" w:color="auto"/>
        </w:rPr>
        <w:t>in the consolidation of transatlantic cables</w:t>
      </w:r>
      <w:r w:rsidRPr="00E944DA">
        <w:rPr>
          <w:u w:val="single"/>
        </w:rPr>
        <w:t xml:space="preserve"> that all landed in New York and New Jersey.” For its newest cable, </w:t>
      </w:r>
      <w:proofErr w:type="spellStart"/>
      <w:r w:rsidRPr="00E944DA">
        <w:rPr>
          <w:u w:val="single"/>
        </w:rPr>
        <w:t>Marea</w:t>
      </w:r>
      <w:proofErr w:type="spellEnd"/>
      <w:r w:rsidRPr="00E944DA">
        <w:rPr>
          <w:u w:val="single"/>
        </w:rPr>
        <w:t xml:space="preserve">, Microsoft chose to base its US operation further down the coast in Virginia, away from the cluster of cables to minimize disruption should another massive storm hit New York. But most often when a cable goes down nature is not to blame. There are about </w:t>
      </w:r>
      <w:r w:rsidRPr="00CF5A50">
        <w:rPr>
          <w:rStyle w:val="Emphasis"/>
          <w:highlight w:val="green"/>
        </w:rPr>
        <w:t>200</w:t>
      </w:r>
      <w:r w:rsidRPr="00E944DA">
        <w:rPr>
          <w:u w:val="single"/>
        </w:rPr>
        <w:t xml:space="preserve"> such </w:t>
      </w:r>
      <w:r w:rsidRPr="00CF5A50">
        <w:rPr>
          <w:rStyle w:val="Emphasis"/>
          <w:highlight w:val="green"/>
        </w:rPr>
        <w:t>failures each year</w:t>
      </w:r>
      <w:r w:rsidRPr="00E944DA">
        <w:rPr>
          <w:u w:val="single"/>
        </w:rPr>
        <w:t xml:space="preserve"> and the </w:t>
      </w:r>
      <w:r w:rsidRPr="00CF5A50">
        <w:rPr>
          <w:rStyle w:val="Emphasis"/>
          <w:highlight w:val="green"/>
        </w:rPr>
        <w:t>vast majority are caused by humans</w:t>
      </w:r>
      <w:r w:rsidRPr="00E944DA">
        <w:rPr>
          <w:u w:val="single"/>
        </w:rPr>
        <w:t>. “</w:t>
      </w:r>
      <w:r w:rsidRPr="00CF5A50">
        <w:rPr>
          <w:rStyle w:val="Emphasis"/>
          <w:highlight w:val="green"/>
        </w:rPr>
        <w:t>Two-thirds</w:t>
      </w:r>
      <w:r w:rsidRPr="00E944DA">
        <w:rPr>
          <w:u w:val="single"/>
        </w:rPr>
        <w:t xml:space="preserve"> of cable failures are </w:t>
      </w:r>
      <w:r w:rsidRPr="00CF5A50">
        <w:rPr>
          <w:rStyle w:val="Emphasis"/>
          <w:highlight w:val="green"/>
        </w:rPr>
        <w:t>caused by accidental human activities,</w:t>
      </w:r>
      <w:r w:rsidRPr="00E944DA">
        <w:rPr>
          <w:u w:val="single"/>
        </w:rPr>
        <w:t xml:space="preserve"> fishing nets and trawling and also ships’ anchors,” said Tim </w:t>
      </w:r>
      <w:proofErr w:type="spellStart"/>
      <w:r w:rsidRPr="00E944DA">
        <w:rPr>
          <w:u w:val="single"/>
        </w:rPr>
        <w:t>Stronge</w:t>
      </w:r>
      <w:proofErr w:type="spellEnd"/>
      <w:r w:rsidRPr="00E944DA">
        <w:rPr>
          <w:u w:val="single"/>
        </w:rPr>
        <w:t xml:space="preserve">, vice-president of research at </w:t>
      </w:r>
      <w:proofErr w:type="spellStart"/>
      <w:r w:rsidRPr="00E944DA">
        <w:rPr>
          <w:u w:val="single"/>
        </w:rPr>
        <w:t>TeleGeography</w:t>
      </w:r>
      <w:proofErr w:type="spellEnd"/>
      <w:r w:rsidRPr="00E944DA">
        <w:rPr>
          <w:u w:val="single"/>
        </w:rPr>
        <w:t>, a telecoms market research firm.</w:t>
      </w:r>
      <w:r w:rsidRPr="00E944DA">
        <w:rPr>
          <w:sz w:val="16"/>
        </w:rPr>
        <w:t xml:space="preserve"> “The next largest category is natural disaster, mother nature – sometimes earthquakes but also underwater landslides.” </w:t>
      </w:r>
      <w:r w:rsidRPr="00E944DA">
        <w:rPr>
          <w:u w:val="single"/>
        </w:rPr>
        <w:t xml:space="preserve">A magnitude-7.0 earthquake off the southwest coast off Taiwan in 2006, along with aftershocks, cut eight submarine cables </w:t>
      </w:r>
      <w:r w:rsidRPr="00E944DA">
        <w:rPr>
          <w:u w:val="single"/>
        </w:rPr>
        <w:lastRenderedPageBreak/>
        <w:t xml:space="preserve">which caused internet outages and disruption in Taiwan, Hong Kong, China, Japan, </w:t>
      </w:r>
      <w:proofErr w:type="gramStart"/>
      <w:r w:rsidRPr="00E944DA">
        <w:rPr>
          <w:u w:val="single"/>
        </w:rPr>
        <w:t>Korea</w:t>
      </w:r>
      <w:proofErr w:type="gramEnd"/>
      <w:r w:rsidRPr="00E944DA">
        <w:rPr>
          <w:u w:val="single"/>
        </w:rPr>
        <w:t xml:space="preserve"> and the Philippines. </w:t>
      </w:r>
      <w:proofErr w:type="spellStart"/>
      <w:r w:rsidRPr="00E944DA">
        <w:rPr>
          <w:u w:val="single"/>
        </w:rPr>
        <w:t>Stronge</w:t>
      </w:r>
      <w:proofErr w:type="spellEnd"/>
      <w:r w:rsidRPr="00E944DA">
        <w:rPr>
          <w:u w:val="single"/>
        </w:rPr>
        <w:t xml:space="preserv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w:t>
      </w:r>
      <w:proofErr w:type="spellStart"/>
      <w:r w:rsidRPr="00E944DA">
        <w:rPr>
          <w:u w:val="single"/>
        </w:rPr>
        <w:t>Clatterbuck</w:t>
      </w:r>
      <w:proofErr w:type="spellEnd"/>
      <w:r w:rsidRPr="00E944DA">
        <w:rPr>
          <w:u w:val="single"/>
        </w:rPr>
        <w:t>. The process begins by looking at naval charts to plot the best route</w:t>
      </w:r>
      <w:r w:rsidRPr="00E944DA">
        <w:rPr>
          <w:sz w:val="16"/>
        </w:rPr>
        <w:t xml:space="preserve">. Cables are safest in deep water where they can rest on a relatively flat </w:t>
      </w:r>
      <w:proofErr w:type="gramStart"/>
      <w:r w:rsidRPr="00E944DA">
        <w:rPr>
          <w:sz w:val="16"/>
        </w:rPr>
        <w:t>seabed, and</w:t>
      </w:r>
      <w:proofErr w:type="gramEnd"/>
      <w:r w:rsidRPr="00E944DA">
        <w:rPr>
          <w:sz w:val="16"/>
        </w:rPr>
        <w:t xml:space="preserve"> won’t rub against rocks or be at risk of other disturbances. “The deeper the better,” </w:t>
      </w:r>
      <w:proofErr w:type="spellStart"/>
      <w:r w:rsidRPr="00E944DA">
        <w:rPr>
          <w:sz w:val="16"/>
        </w:rPr>
        <w:t>Clatterbuck</w:t>
      </w:r>
      <w:proofErr w:type="spellEnd"/>
      <w:r w:rsidRPr="00E944DA">
        <w:rPr>
          <w:sz w:val="16"/>
        </w:rPr>
        <w:t xml:space="preserve">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w:t>
      </w:r>
      <w:proofErr w:type="spellStart"/>
      <w:r w:rsidRPr="00E944DA">
        <w:rPr>
          <w:sz w:val="16"/>
        </w:rPr>
        <w:t>Clatterbuck</w:t>
      </w:r>
      <w:proofErr w:type="spellEnd"/>
      <w:r w:rsidRPr="00E944DA">
        <w:rPr>
          <w:sz w:val="16"/>
        </w:rPr>
        <w:t xml:space="preserve">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w:t>
      </w:r>
      <w:proofErr w:type="spellStart"/>
      <w:r w:rsidRPr="00E944DA">
        <w:rPr>
          <w:sz w:val="16"/>
        </w:rPr>
        <w:t>kevlar</w:t>
      </w:r>
      <w:proofErr w:type="spellEnd"/>
      <w:r w:rsidRPr="00E944DA">
        <w:rPr>
          <w:sz w:val="16"/>
        </w:rPr>
        <w:t xml:space="preserve">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w:t>
      </w:r>
      <w:proofErr w:type="spellStart"/>
      <w:r w:rsidRPr="00E944DA">
        <w:rPr>
          <w:sz w:val="16"/>
        </w:rPr>
        <w:t>TeleGeography’s</w:t>
      </w:r>
      <w:proofErr w:type="spellEnd"/>
      <w:r w:rsidRPr="00E944DA">
        <w:rPr>
          <w:sz w:val="16"/>
        </w:rPr>
        <w:t xml:space="preserve"> </w:t>
      </w:r>
      <w:proofErr w:type="spellStart"/>
      <w:r w:rsidRPr="00E944DA">
        <w:rPr>
          <w:sz w:val="16"/>
        </w:rPr>
        <w:t>Stronge</w:t>
      </w:r>
      <w:proofErr w:type="spellEnd"/>
      <w:r w:rsidRPr="00E944DA">
        <w:rPr>
          <w:sz w:val="16"/>
        </w:rPr>
        <w:t xml:space="preserv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w:t>
      </w:r>
      <w:proofErr w:type="spellStart"/>
      <w:r w:rsidRPr="00E944DA">
        <w:rPr>
          <w:sz w:val="16"/>
        </w:rPr>
        <w:t>Clatterbuck</w:t>
      </w:r>
      <w:proofErr w:type="spellEnd"/>
      <w:r w:rsidRPr="00E944DA">
        <w:rPr>
          <w:sz w:val="16"/>
        </w:rPr>
        <w:t xml:space="preserve"> said. “Sometimes it can take a month to load the cable onto a ship.” The </w:t>
      </w:r>
      <w:proofErr w:type="gramStart"/>
      <w:r w:rsidRPr="00E944DA">
        <w:rPr>
          <w:sz w:val="16"/>
        </w:rPr>
        <w:t>6,600 kilometer</w:t>
      </w:r>
      <w:proofErr w:type="gramEnd"/>
      <w:r w:rsidRPr="00E944DA">
        <w:rPr>
          <w:sz w:val="16"/>
        </w:rPr>
        <w:t xml:space="preserve"> (4,000 mile) </w:t>
      </w:r>
      <w:proofErr w:type="spellStart"/>
      <w:r w:rsidRPr="00E944DA">
        <w:rPr>
          <w:sz w:val="16"/>
        </w:rPr>
        <w:t>Marea</w:t>
      </w:r>
      <w:proofErr w:type="spellEnd"/>
      <w:r w:rsidRPr="00E944DA">
        <w:rPr>
          <w:sz w:val="16"/>
        </w:rPr>
        <w:t xml:space="preserve"> cable weighs over 4.6 million kilograms (10.2 million pounds), or the equivalent of 34 blue whales, according to Microsoft, which co-</w:t>
      </w:r>
      <w:proofErr w:type="spellStart"/>
      <w:r w:rsidRPr="00E944DA">
        <w:rPr>
          <w:sz w:val="16"/>
        </w:rPr>
        <w:t>funded</w:t>
      </w:r>
      <w:proofErr w:type="spellEnd"/>
      <w:r w:rsidRPr="00E944DA">
        <w:rPr>
          <w:sz w:val="16"/>
        </w:rPr>
        <w:t xml:space="preserve"> the project with Facebook. It took more than two years to lay the entire thing. Malicious cuts </w:t>
      </w:r>
      <w:proofErr w:type="gramStart"/>
      <w:r w:rsidRPr="00E944DA">
        <w:rPr>
          <w:sz w:val="16"/>
        </w:rPr>
        <w:t>The</w:t>
      </w:r>
      <w:proofErr w:type="gramEnd"/>
      <w:r w:rsidRPr="00E944DA">
        <w:rPr>
          <w:sz w:val="16"/>
        </w:rPr>
        <w:t xml:space="preserve"> blackout came without warning. In February 2008, a whole swath of North Africa and the Persian Gulf suddenly went </w:t>
      </w:r>
      <w:proofErr w:type="gramStart"/>
      <w:r w:rsidRPr="00E944DA">
        <w:rPr>
          <w:sz w:val="16"/>
        </w:rPr>
        <w:t>offline, or</w:t>
      </w:r>
      <w:proofErr w:type="gramEnd"/>
      <w:r w:rsidRPr="00E944DA">
        <w:rPr>
          <w:sz w:val="16"/>
        </w:rPr>
        <w:t xml:space="preserve"> saw internet speeds slow to a painful crawl. This disruption was eventually traced to damage to three undersea cables off the Egyptian coast. At least one – linking Dubai and Oman – was severed by an abandoned, </w:t>
      </w:r>
      <w:proofErr w:type="gramStart"/>
      <w:r w:rsidRPr="00E944DA">
        <w:rPr>
          <w:sz w:val="16"/>
        </w:rPr>
        <w:t>5,400 kilogram</w:t>
      </w:r>
      <w:proofErr w:type="gramEnd"/>
      <w:r w:rsidRPr="00E944DA">
        <w:rPr>
          <w:sz w:val="16"/>
        </w:rPr>
        <w:t xml:space="preserve"> (6-ton) anchor, the cable’s owner said. But the cause of the other damage was never explained, with suggestions it could have been the work of saboteurs. That raises </w:t>
      </w:r>
      <w:r w:rsidRPr="00CF5A50">
        <w:rPr>
          <w:rStyle w:val="Emphasis"/>
          <w:highlight w:val="green"/>
        </w:rPr>
        <w:t>the issue of another threat to undersea cables: deliberate human attacks</w:t>
      </w:r>
      <w:r w:rsidRPr="00E944DA">
        <w:rPr>
          <w:sz w:val="16"/>
        </w:rPr>
        <w:t>. In a 2017 paper for the right-wing think tank Policy Exchange, British lawmaker Rishi Sunak wrote that “</w:t>
      </w:r>
      <w:r w:rsidRPr="00CF5A50">
        <w:rPr>
          <w:rStyle w:val="Emphasis"/>
          <w:highlight w:val="green"/>
        </w:rPr>
        <w:t>security remains a challenge” for undersea cables</w:t>
      </w:r>
      <w:r w:rsidRPr="00E944DA">
        <w:rPr>
          <w:sz w:val="16"/>
        </w:rPr>
        <w:t xml:space="preserve">. “Funneled through exposed choke points (often with minimal protection) and their isolated deep-sea locations entirely public, the arteries upon which the Internet and our modern world depends have </w:t>
      </w:r>
      <w:r w:rsidRPr="00CF5A50">
        <w:rPr>
          <w:rStyle w:val="Emphasis"/>
          <w:highlight w:val="green"/>
          <w:bdr w:val="single" w:sz="18" w:space="0" w:color="auto"/>
        </w:rPr>
        <w:t>been left highly vulnerable</w:t>
      </w:r>
      <w:r w:rsidRPr="00E944DA">
        <w:rPr>
          <w:sz w:val="16"/>
        </w:rPr>
        <w:t xml:space="preserve">,” he said. “The threat of these vulnerabilities being exploited is growing. A successful attack would deal a crippling blow to Britain’s security and prosperity.” However, with more than 50 cables connected to the UK alone, </w:t>
      </w:r>
      <w:proofErr w:type="spellStart"/>
      <w:r w:rsidRPr="00E944DA">
        <w:rPr>
          <w:sz w:val="16"/>
        </w:rPr>
        <w:t>Clatterbuck</w:t>
      </w:r>
      <w:proofErr w:type="spellEnd"/>
      <w:r w:rsidRPr="00E944DA">
        <w:rPr>
          <w:sz w:val="16"/>
        </w:rPr>
        <w:t xml:space="preserve"> was skeptical about how useful a deliberate outage could be in a time of war, pointing to the level of coordination and resources required to cut multiple cables at once. “If you wanted to sabotage the global internet or cut off a particular </w:t>
      </w:r>
      <w:proofErr w:type="gramStart"/>
      <w:r w:rsidRPr="00E944DA">
        <w:rPr>
          <w:sz w:val="16"/>
        </w:rPr>
        <w:t>place</w:t>
      </w:r>
      <w:proofErr w:type="gramEnd"/>
      <w:r w:rsidRPr="00E944DA">
        <w:rPr>
          <w:sz w:val="16"/>
        </w:rPr>
        <w:t xml:space="preserve"> you’d have to do it simultaneously on multiple cables,” he said. “You’d be focusing on the hardest aspect of disrupting a network.” </w:t>
      </w:r>
    </w:p>
    <w:p w14:paraId="43B43F80" w14:textId="77777777" w:rsidR="008B3CF3" w:rsidRDefault="008B3CF3" w:rsidP="008B3CF3">
      <w:pPr>
        <w:pStyle w:val="Heading4"/>
      </w:pPr>
      <w:r>
        <w:t xml:space="preserve">Mega-constellations provide </w:t>
      </w:r>
      <w:r>
        <w:rPr>
          <w:u w:val="single"/>
        </w:rPr>
        <w:t>fast</w:t>
      </w:r>
      <w:r>
        <w:t xml:space="preserve">, </w:t>
      </w:r>
      <w:r>
        <w:rPr>
          <w:u w:val="single"/>
        </w:rPr>
        <w:t>affordable</w:t>
      </w:r>
      <w:r>
        <w:t xml:space="preserve"> internet that bridges digital divide – independently, competition </w:t>
      </w:r>
      <w:r>
        <w:rPr>
          <w:u w:val="single"/>
        </w:rPr>
        <w:t>lowers</w:t>
      </w:r>
      <w:r>
        <w:t xml:space="preserve"> prices across the board. </w:t>
      </w:r>
    </w:p>
    <w:p w14:paraId="74F4F441" w14:textId="77777777" w:rsidR="008B3CF3" w:rsidRPr="00E07871" w:rsidRDefault="008B3CF3" w:rsidP="008B3CF3">
      <w:r w:rsidRPr="00E07871">
        <w:rPr>
          <w:rStyle w:val="Style13ptBold"/>
        </w:rPr>
        <w:t>Novo 21</w:t>
      </w:r>
      <w:r>
        <w:t xml:space="preserve"> </w:t>
      </w:r>
      <w:r w:rsidRPr="00E07871">
        <w:t xml:space="preserve">Paula Novo 3-31-2021 "Will </w:t>
      </w:r>
      <w:proofErr w:type="spellStart"/>
      <w:r w:rsidRPr="00E07871">
        <w:t>Starlink</w:t>
      </w:r>
      <w:proofErr w:type="spellEnd"/>
      <w:r w:rsidRPr="00E07871">
        <w:t xml:space="preserve"> Change the Internet?'</w:t>
      </w:r>
      <w:r>
        <w:t xml:space="preserve"> </w:t>
      </w:r>
      <w:hyperlink r:id="rId10" w:history="1">
        <w:r w:rsidRPr="005C484B">
          <w:rPr>
            <w:rStyle w:val="Hyperlink"/>
          </w:rPr>
          <w:t>https://www.highspeedoptions.com/resources/insights/will-starlink-change-the-internet</w:t>
        </w:r>
      </w:hyperlink>
      <w:r>
        <w:t xml:space="preserve"> (</w:t>
      </w:r>
      <w:r w:rsidRPr="00E07871">
        <w:t xml:space="preserve">With over four years of broadband experience, Paula Novo is the Site Editor and Senior Writer for </w:t>
      </w:r>
      <w:proofErr w:type="spellStart"/>
      <w:r w:rsidRPr="00E07871">
        <w:t>HighSpeedOptions</w:t>
      </w:r>
      <w:proofErr w:type="spellEnd"/>
      <w:r w:rsidRPr="00E07871">
        <w:t xml:space="preserve">. She has helped develop the criterion by which </w:t>
      </w:r>
      <w:proofErr w:type="spellStart"/>
      <w:r w:rsidRPr="00E07871">
        <w:t>HighSpeedOptions</w:t>
      </w:r>
      <w:proofErr w:type="spellEnd"/>
      <w:r w:rsidRPr="00E07871">
        <w:t xml:space="preserve"> reviews and recommends internet service providers, striving to simplify and guide the user’s decision toward the best communications services. Paula also leads </w:t>
      </w:r>
      <w:proofErr w:type="spellStart"/>
      <w:r w:rsidRPr="00E07871">
        <w:t>HighSpeedOptions</w:t>
      </w:r>
      <w:proofErr w:type="spellEnd"/>
      <w:r w:rsidRPr="00E07871">
        <w:t xml:space="preserve"> coverage of the digital divide, ISP reviews, and broadband policy.</w:t>
      </w:r>
      <w:r>
        <w:t xml:space="preserve">)//Elmer </w:t>
      </w:r>
    </w:p>
    <w:p w14:paraId="744B4AE2" w14:textId="77777777" w:rsidR="008B3CF3" w:rsidRPr="00272240" w:rsidRDefault="008B3CF3" w:rsidP="008B3CF3">
      <w:pPr>
        <w:rPr>
          <w:sz w:val="16"/>
        </w:rPr>
      </w:pPr>
      <w:r w:rsidRPr="00272240">
        <w:rPr>
          <w:sz w:val="16"/>
        </w:rPr>
        <w:t xml:space="preserve">While it’s not the first – and won’t be the last – company to test low Earth orbit satellites, </w:t>
      </w:r>
      <w:proofErr w:type="spellStart"/>
      <w:r w:rsidRPr="00CF5A50">
        <w:rPr>
          <w:rStyle w:val="Emphasis"/>
          <w:highlight w:val="green"/>
        </w:rPr>
        <w:t>Starlink</w:t>
      </w:r>
      <w:proofErr w:type="spellEnd"/>
      <w:r w:rsidRPr="00DB7B55">
        <w:rPr>
          <w:rStyle w:val="StyleUnderline"/>
        </w:rPr>
        <w:t xml:space="preserve">, the satellite internet division of SpaceX, is </w:t>
      </w:r>
      <w:r w:rsidRPr="00CF5A50">
        <w:rPr>
          <w:rStyle w:val="Emphasis"/>
          <w:highlight w:val="green"/>
        </w:rPr>
        <w:t xml:space="preserve">making waves in </w:t>
      </w:r>
      <w:r w:rsidRPr="00DB7B55">
        <w:rPr>
          <w:rStyle w:val="StyleUnderline"/>
        </w:rPr>
        <w:t xml:space="preserve">the </w:t>
      </w:r>
      <w:r w:rsidRPr="00CF5A50">
        <w:rPr>
          <w:rStyle w:val="Emphasis"/>
          <w:highlight w:val="green"/>
        </w:rPr>
        <w:t>telecommunications</w:t>
      </w:r>
      <w:r w:rsidRPr="00CF5A50">
        <w:rPr>
          <w:rStyle w:val="StyleUnderline"/>
          <w:highlight w:val="green"/>
        </w:rPr>
        <w:t xml:space="preserve"> </w:t>
      </w:r>
      <w:r w:rsidRPr="00DB7B55">
        <w:rPr>
          <w:rStyle w:val="StyleUnderline"/>
        </w:rPr>
        <w:t xml:space="preserve">industry </w:t>
      </w:r>
      <w:r w:rsidRPr="00DB7B55">
        <w:rPr>
          <w:rStyle w:val="StyleUnderline"/>
        </w:rPr>
        <w:lastRenderedPageBreak/>
        <w:t>for its residential beta program launched in 2020.</w:t>
      </w:r>
      <w:r w:rsidRPr="00272240">
        <w:rPr>
          <w:sz w:val="16"/>
        </w:rPr>
        <w:t xml:space="preserve"> </w:t>
      </w:r>
      <w:r w:rsidRPr="00272240">
        <w:rPr>
          <w:rStyle w:val="Emphasis"/>
        </w:rPr>
        <w:t xml:space="preserve">As the first U.S.-based firm to successfully bring LEO internet to market, </w:t>
      </w:r>
      <w:proofErr w:type="spellStart"/>
      <w:r w:rsidRPr="00272240">
        <w:rPr>
          <w:rStyle w:val="Emphasis"/>
        </w:rPr>
        <w:t>Starlink</w:t>
      </w:r>
      <w:proofErr w:type="spellEnd"/>
      <w:r w:rsidRPr="00272240">
        <w:rPr>
          <w:rStyle w:val="Emphasis"/>
        </w:rPr>
        <w:t xml:space="preserve"> shows promise where others have heroically failed</w:t>
      </w:r>
      <w:r w:rsidRPr="00272240">
        <w:rPr>
          <w:sz w:val="16"/>
        </w:rPr>
        <w:t xml:space="preserve">. Every satellite company in history to launch a low Earth orbit (LEO) constellation has gone bankrupt, except for </w:t>
      </w:r>
      <w:proofErr w:type="spellStart"/>
      <w:r w:rsidRPr="00272240">
        <w:rPr>
          <w:sz w:val="16"/>
        </w:rPr>
        <w:t>Starlink</w:t>
      </w:r>
      <w:proofErr w:type="spellEnd"/>
      <w:r w:rsidRPr="00272240">
        <w:rPr>
          <w:sz w:val="16"/>
        </w:rPr>
        <w:t>, that is. Said best in a tweet by Elon Musk, founder and CEO of this venture, “</w:t>
      </w:r>
      <w:proofErr w:type="spellStart"/>
      <w:r w:rsidRPr="00272240">
        <w:rPr>
          <w:sz w:val="16"/>
        </w:rPr>
        <w:t>Starlink</w:t>
      </w:r>
      <w:proofErr w:type="spellEnd"/>
      <w:r w:rsidRPr="00272240">
        <w:rPr>
          <w:sz w:val="16"/>
        </w:rPr>
        <w:t xml:space="preserve"> is a staggeringly difficult technical and economic endeavor. However, if we don’t fail, the cost to end-users will improve every year.” In the span of a decade, broadband moved from a “nice-to-have” to a “must-have” – the COVID-19 pandemic simply speeding up the clock on its shift towards a utility. Yet, we’re a far cry away from total connectivity. </w:t>
      </w:r>
      <w:r w:rsidRPr="00DB7B55">
        <w:rPr>
          <w:rStyle w:val="StyleUnderline"/>
        </w:rPr>
        <w:t xml:space="preserve">Due to availability and cost issues (to name a few), </w:t>
      </w:r>
      <w:r w:rsidRPr="00CF5A50">
        <w:rPr>
          <w:rStyle w:val="Emphasis"/>
          <w:highlight w:val="green"/>
        </w:rPr>
        <w:t>millions</w:t>
      </w:r>
      <w:r w:rsidRPr="00CF5A50">
        <w:rPr>
          <w:rStyle w:val="StyleUnderline"/>
          <w:highlight w:val="green"/>
        </w:rPr>
        <w:t xml:space="preserve"> </w:t>
      </w:r>
      <w:r w:rsidRPr="00DB7B55">
        <w:rPr>
          <w:rStyle w:val="StyleUnderline"/>
        </w:rPr>
        <w:t xml:space="preserve">of Americans </w:t>
      </w:r>
      <w:r w:rsidRPr="00CF5A50">
        <w:rPr>
          <w:rStyle w:val="Emphasis"/>
          <w:highlight w:val="green"/>
        </w:rPr>
        <w:t>don’t have access to reliable internet</w:t>
      </w:r>
      <w:r w:rsidRPr="00DB7B55">
        <w:rPr>
          <w:rStyle w:val="StyleUnderline"/>
        </w:rPr>
        <w:t>, which further widens the education and wealth gaps.</w:t>
      </w:r>
      <w:r w:rsidRPr="00272240">
        <w:rPr>
          <w:sz w:val="16"/>
        </w:rPr>
        <w:t xml:space="preserve"> </w:t>
      </w:r>
      <w:r w:rsidRPr="00DB7B55">
        <w:rPr>
          <w:rStyle w:val="StyleUnderline"/>
        </w:rPr>
        <w:t xml:space="preserve">If successful, </w:t>
      </w:r>
      <w:proofErr w:type="spellStart"/>
      <w:r w:rsidRPr="00CF5A50">
        <w:rPr>
          <w:rStyle w:val="Emphasis"/>
          <w:highlight w:val="green"/>
        </w:rPr>
        <w:t>Starlink</w:t>
      </w:r>
      <w:proofErr w:type="spellEnd"/>
      <w:r w:rsidRPr="00CF5A50">
        <w:rPr>
          <w:rStyle w:val="StyleUnderline"/>
          <w:highlight w:val="green"/>
        </w:rPr>
        <w:t xml:space="preserve"> </w:t>
      </w:r>
      <w:r w:rsidRPr="00DB7B55">
        <w:rPr>
          <w:rStyle w:val="StyleUnderline"/>
        </w:rPr>
        <w:t xml:space="preserve">– </w:t>
      </w:r>
      <w:r w:rsidRPr="00CF5A50">
        <w:rPr>
          <w:rStyle w:val="Emphasis"/>
          <w:highlight w:val="green"/>
        </w:rPr>
        <w:t>and LEO satellite internet</w:t>
      </w:r>
      <w:r w:rsidRPr="00CF5A50">
        <w:rPr>
          <w:rStyle w:val="StyleUnderline"/>
          <w:highlight w:val="green"/>
        </w:rPr>
        <w:t xml:space="preserve"> </w:t>
      </w:r>
      <w:r w:rsidRPr="00DB7B55">
        <w:rPr>
          <w:rStyle w:val="StyleUnderline"/>
        </w:rPr>
        <w:t xml:space="preserve">as a whole – </w:t>
      </w:r>
      <w:r w:rsidRPr="00DB7B55">
        <w:rPr>
          <w:rStyle w:val="Emphasis"/>
        </w:rPr>
        <w:t xml:space="preserve">may be the </w:t>
      </w:r>
      <w:r w:rsidRPr="00CF5A50">
        <w:rPr>
          <w:rStyle w:val="Emphasis"/>
          <w:highlight w:val="green"/>
          <w:bdr w:val="single" w:sz="18" w:space="0" w:color="auto"/>
        </w:rPr>
        <w:t>first real solution for billions of people</w:t>
      </w:r>
      <w:r w:rsidRPr="00CF5A50">
        <w:rPr>
          <w:rStyle w:val="Emphasis"/>
          <w:highlight w:val="green"/>
        </w:rPr>
        <w:t xml:space="preserve"> </w:t>
      </w:r>
      <w:r w:rsidRPr="00DB7B55">
        <w:rPr>
          <w:rStyle w:val="Emphasis"/>
        </w:rPr>
        <w:t>missing out on the benefits of broadband.</w:t>
      </w:r>
      <w:r w:rsidRPr="00272240">
        <w:rPr>
          <w:sz w:val="16"/>
        </w:rPr>
        <w:t xml:space="preserve"> Current State of the Telecom Industry </w:t>
      </w:r>
      <w:r w:rsidRPr="00DB7B55">
        <w:rPr>
          <w:rStyle w:val="StyleUnderline"/>
        </w:rPr>
        <w:t xml:space="preserve">Despite advances in technology, the </w:t>
      </w:r>
      <w:r w:rsidRPr="00CF5A50">
        <w:rPr>
          <w:rStyle w:val="Emphasis"/>
          <w:highlight w:val="green"/>
        </w:rPr>
        <w:t>telecom</w:t>
      </w:r>
      <w:r w:rsidRPr="00CF5A50">
        <w:rPr>
          <w:rStyle w:val="StyleUnderline"/>
          <w:highlight w:val="green"/>
        </w:rPr>
        <w:t xml:space="preserve"> </w:t>
      </w:r>
      <w:r w:rsidRPr="00DB7B55">
        <w:rPr>
          <w:rStyle w:val="StyleUnderline"/>
        </w:rPr>
        <w:t xml:space="preserve">industry is </w:t>
      </w:r>
      <w:proofErr w:type="gramStart"/>
      <w:r w:rsidRPr="00CF5A50">
        <w:rPr>
          <w:rStyle w:val="Emphasis"/>
          <w:highlight w:val="green"/>
        </w:rPr>
        <w:t>lagging behind</w:t>
      </w:r>
      <w:proofErr w:type="gramEnd"/>
      <w:r w:rsidRPr="00DB7B55">
        <w:rPr>
          <w:rStyle w:val="StyleUnderline"/>
        </w:rPr>
        <w:t>.</w:t>
      </w:r>
      <w:r w:rsidRPr="00272240">
        <w:rPr>
          <w:sz w:val="16"/>
        </w:rPr>
        <w:t xml:space="preserve"> And, contrary to what internet service providers and the media report, </w:t>
      </w:r>
      <w:r w:rsidRPr="00DB7B55">
        <w:rPr>
          <w:rStyle w:val="StyleUnderline"/>
        </w:rPr>
        <w:t>the United States’ internet options are still very limited.</w:t>
      </w:r>
      <w:r w:rsidRPr="00272240">
        <w:rPr>
          <w:sz w:val="16"/>
        </w:rPr>
        <w:t xml:space="preserve"> </w:t>
      </w:r>
      <w:r w:rsidRPr="00DB7B55">
        <w:rPr>
          <w:rStyle w:val="StyleUnderline"/>
        </w:rPr>
        <w:t>The three biggest hurdles standing in the way of real progress include access, affordability, and lack of competition</w:t>
      </w:r>
      <w:r w:rsidRPr="00272240">
        <w:rPr>
          <w:sz w:val="16"/>
        </w:rPr>
        <w:t xml:space="preserve">. Access According to the Federal Communications Commission’s (FCC) 2020 Broadband Deployment Report, </w:t>
      </w:r>
      <w:r w:rsidRPr="00DB7B55">
        <w:rPr>
          <w:rStyle w:val="Emphasis"/>
        </w:rPr>
        <w:t>roughly 6% of all Americans have zero access to fixed broadband at home</w:t>
      </w:r>
      <w:r w:rsidRPr="00272240">
        <w:rPr>
          <w:sz w:val="16"/>
        </w:rPr>
        <w:t xml:space="preserve">. And, of those without access, a majority live in rural areas. That’s about 19 million people who, even if they could afford to subscribe to internet service, are out of luck. The FCC defines broadband speeds as just 25 Mbps down and 3 Mbps up, which may be fast enough to check emails but won’t reliably support your Breaking Bad marathon. You can see how living in an underserved area, then, can severely limit a person’s job prospects, schooling, and social connections. Still, we can’t rate internet access without also looking at affordability. </w:t>
      </w:r>
      <w:r w:rsidRPr="00DB7B55">
        <w:rPr>
          <w:rStyle w:val="StyleUnderline"/>
        </w:rPr>
        <w:t xml:space="preserve">While some 19 million Americans do not have access at all, as many as </w:t>
      </w:r>
      <w:r w:rsidRPr="00CF5A50">
        <w:rPr>
          <w:rStyle w:val="Emphasis"/>
          <w:highlight w:val="green"/>
        </w:rPr>
        <w:t>one in three Americans</w:t>
      </w:r>
      <w:r w:rsidRPr="00CF5A50">
        <w:rPr>
          <w:rStyle w:val="StyleUnderline"/>
          <w:highlight w:val="green"/>
        </w:rPr>
        <w:t xml:space="preserve"> </w:t>
      </w:r>
      <w:r w:rsidRPr="00CF5A50">
        <w:rPr>
          <w:rStyle w:val="Emphasis"/>
          <w:highlight w:val="green"/>
        </w:rPr>
        <w:t>choose to not subscribe to internet</w:t>
      </w:r>
      <w:r w:rsidRPr="00CF5A50">
        <w:rPr>
          <w:rStyle w:val="StyleUnderline"/>
          <w:highlight w:val="green"/>
        </w:rPr>
        <w:t xml:space="preserve"> </w:t>
      </w:r>
      <w:r w:rsidRPr="00DB7B55">
        <w:rPr>
          <w:rStyle w:val="StyleUnderline"/>
        </w:rPr>
        <w:t xml:space="preserve">service, </w:t>
      </w:r>
      <w:r w:rsidRPr="00CF5A50">
        <w:rPr>
          <w:rStyle w:val="Emphasis"/>
          <w:highlight w:val="green"/>
        </w:rPr>
        <w:t>citing cost</w:t>
      </w:r>
      <w:r w:rsidRPr="00CF5A50">
        <w:rPr>
          <w:rStyle w:val="StyleUnderline"/>
          <w:highlight w:val="green"/>
        </w:rPr>
        <w:t xml:space="preserve"> </w:t>
      </w:r>
      <w:r w:rsidRPr="00DB7B55">
        <w:rPr>
          <w:rStyle w:val="StyleUnderline"/>
        </w:rPr>
        <w:t>as a leading factor.</w:t>
      </w:r>
      <w:r w:rsidRPr="00272240">
        <w:rPr>
          <w:sz w:val="16"/>
        </w:rPr>
        <w:t xml:space="preserve"> Affordability FCC data shows that nearly 35% of Americans, or about 114 million people, do not subscribe to broadband service at their homes. Affordability – or lack thereof – is often cited as the main driver for this decision. Despite government intervention via efforts like the FCC Lifeline Program and ISP subsidies to incentivize network expansions, America still seems to </w:t>
      </w:r>
      <w:proofErr w:type="gramStart"/>
      <w:r w:rsidRPr="00272240">
        <w:rPr>
          <w:sz w:val="16"/>
        </w:rPr>
        <w:t>lag behind</w:t>
      </w:r>
      <w:proofErr w:type="gramEnd"/>
      <w:r w:rsidRPr="00272240">
        <w:rPr>
          <w:sz w:val="16"/>
        </w:rPr>
        <w:t xml:space="preserve"> other developed countries when it comes to internet cost. In a 2020 study by New America, it turns out that we pay quite a bit more for internet service than most developed countries in Asia and Europe, regardless of speed. Before factoring in data caps and other ancillary ISP fees, we pay “nearly twice as much as European countries for high-speed internet.” Naturally, the ballooning question pops up – How did we fall behind? </w:t>
      </w:r>
      <w:r w:rsidRPr="00DB7B55">
        <w:rPr>
          <w:rStyle w:val="StyleUnderline"/>
        </w:rPr>
        <w:t xml:space="preserve">Lack of Competition The </w:t>
      </w:r>
      <w:r w:rsidRPr="00CF5A50">
        <w:rPr>
          <w:rStyle w:val="Emphasis"/>
          <w:highlight w:val="green"/>
        </w:rPr>
        <w:t>lack of competition</w:t>
      </w:r>
      <w:r w:rsidRPr="00CF5A50">
        <w:rPr>
          <w:rStyle w:val="StyleUnderline"/>
          <w:highlight w:val="green"/>
        </w:rPr>
        <w:t xml:space="preserve"> </w:t>
      </w:r>
      <w:r w:rsidRPr="00DB7B55">
        <w:rPr>
          <w:rStyle w:val="StyleUnderline"/>
        </w:rPr>
        <w:t xml:space="preserve">today may be the </w:t>
      </w:r>
      <w:r w:rsidRPr="00CF5A50">
        <w:rPr>
          <w:rStyle w:val="Emphasis"/>
          <w:highlight w:val="green"/>
          <w:bdr w:val="single" w:sz="18" w:space="0" w:color="auto"/>
        </w:rPr>
        <w:t>single greatest obstacle preventing the telecom industry</w:t>
      </w:r>
      <w:r w:rsidRPr="00CF5A50">
        <w:rPr>
          <w:rStyle w:val="StyleUnderline"/>
          <w:highlight w:val="green"/>
        </w:rPr>
        <w:t xml:space="preserve"> </w:t>
      </w:r>
      <w:r w:rsidRPr="00DB7B55">
        <w:rPr>
          <w:rStyle w:val="StyleUnderline"/>
        </w:rPr>
        <w:t xml:space="preserve">(read: ISPs and consumers) </w:t>
      </w:r>
      <w:r w:rsidRPr="00CF5A50">
        <w:rPr>
          <w:rStyle w:val="Emphasis"/>
          <w:highlight w:val="green"/>
        </w:rPr>
        <w:t>from thriving</w:t>
      </w:r>
      <w:r w:rsidRPr="00DB7B55">
        <w:rPr>
          <w:rStyle w:val="StyleUnderline"/>
        </w:rPr>
        <w:t xml:space="preserve">. A long history of privately-owned infrastructures and government regulations has enabled </w:t>
      </w:r>
      <w:r w:rsidRPr="00CF5A50">
        <w:rPr>
          <w:rStyle w:val="Emphasis"/>
          <w:highlight w:val="green"/>
        </w:rPr>
        <w:t>monopolies</w:t>
      </w:r>
      <w:r w:rsidRPr="00CF5A50">
        <w:rPr>
          <w:rStyle w:val="StyleUnderline"/>
          <w:highlight w:val="green"/>
        </w:rPr>
        <w:t xml:space="preserve"> </w:t>
      </w:r>
      <w:r w:rsidRPr="00DB7B55">
        <w:rPr>
          <w:rStyle w:val="StyleUnderline"/>
        </w:rPr>
        <w:t xml:space="preserve">to </w:t>
      </w:r>
      <w:r w:rsidRPr="00CF5A50">
        <w:rPr>
          <w:rStyle w:val="Emphasis"/>
          <w:highlight w:val="green"/>
        </w:rPr>
        <w:t>quash competition</w:t>
      </w:r>
      <w:r w:rsidRPr="00CF5A50">
        <w:rPr>
          <w:rStyle w:val="StyleUnderline"/>
          <w:highlight w:val="green"/>
        </w:rPr>
        <w:t xml:space="preserve"> </w:t>
      </w:r>
      <w:r w:rsidRPr="00DB7B55">
        <w:rPr>
          <w:rStyle w:val="StyleUnderline"/>
        </w:rPr>
        <w:t xml:space="preserve">in the marketplace and </w:t>
      </w:r>
      <w:r w:rsidRPr="00CF5A50">
        <w:rPr>
          <w:rStyle w:val="Emphasis"/>
          <w:highlight w:val="green"/>
        </w:rPr>
        <w:t>ignore the demand for innovation</w:t>
      </w:r>
      <w:r w:rsidRPr="00272240">
        <w:rPr>
          <w:sz w:val="16"/>
        </w:rPr>
        <w:t xml:space="preserve">. </w:t>
      </w:r>
      <w:r w:rsidRPr="00DB7B55">
        <w:rPr>
          <w:rStyle w:val="StyleUnderline"/>
        </w:rPr>
        <w:t>Unsurprisingly, the Institute of Self-Reliance released a new report finding that two of the largest broadband companies in the U.S. – Comcast and Charter Spectrum – maintain a monopoly over 47+ million American households. It also sheds light on an additional 33 million homes only serviceable by one or two DSL providers</w:t>
      </w:r>
      <w:r w:rsidRPr="00272240">
        <w:rPr>
          <w:sz w:val="16"/>
        </w:rPr>
        <w:t>. While these are just a few examples of the current market, you can easily see how large segments of the population lack the competitive supply needed to drive down costs and push for more development</w:t>
      </w:r>
      <w:r w:rsidRPr="00DB7B55">
        <w:rPr>
          <w:rStyle w:val="StyleUnderline"/>
        </w:rPr>
        <w:t xml:space="preserve">. What if there was a solution to address these pitfalls with the internet? What if Americans (or, really, anyone in the world) could circumvent some of the physical and political barriers stopping us from </w:t>
      </w:r>
      <w:r w:rsidRPr="00DB7B55">
        <w:rPr>
          <w:rStyle w:val="StyleUnderline"/>
        </w:rPr>
        <w:lastRenderedPageBreak/>
        <w:t xml:space="preserve">connecting from seemingly anywhere? These are questions </w:t>
      </w:r>
      <w:proofErr w:type="spellStart"/>
      <w:r w:rsidRPr="00DB7B55">
        <w:rPr>
          <w:rStyle w:val="StyleUnderline"/>
        </w:rPr>
        <w:t>Starlink</w:t>
      </w:r>
      <w:proofErr w:type="spellEnd"/>
      <w:r w:rsidRPr="00DB7B55">
        <w:rPr>
          <w:rStyle w:val="StyleUnderline"/>
        </w:rPr>
        <w:t xml:space="preserve"> is attempting to answer.</w:t>
      </w:r>
      <w:r w:rsidRPr="00272240">
        <w:rPr>
          <w:sz w:val="16"/>
        </w:rPr>
        <w:t xml:space="preserve"> Ways </w:t>
      </w:r>
      <w:proofErr w:type="spellStart"/>
      <w:r w:rsidRPr="00272240">
        <w:rPr>
          <w:sz w:val="16"/>
        </w:rPr>
        <w:t>Starlink</w:t>
      </w:r>
      <w:proofErr w:type="spellEnd"/>
      <w:r w:rsidRPr="00272240">
        <w:rPr>
          <w:sz w:val="16"/>
        </w:rPr>
        <w:t xml:space="preserve"> May Change the Internet First, </w:t>
      </w:r>
      <w:r w:rsidRPr="00DB7B55">
        <w:rPr>
          <w:rStyle w:val="StyleUnderline"/>
        </w:rPr>
        <w:t xml:space="preserve">what is </w:t>
      </w:r>
      <w:proofErr w:type="spellStart"/>
      <w:r w:rsidRPr="00DB7B55">
        <w:rPr>
          <w:rStyle w:val="StyleUnderline"/>
        </w:rPr>
        <w:t>Starlink</w:t>
      </w:r>
      <w:proofErr w:type="spellEnd"/>
      <w:r w:rsidRPr="00DB7B55">
        <w:rPr>
          <w:rStyle w:val="StyleUnderline"/>
        </w:rPr>
        <w:t xml:space="preserve"> and how is it different from other internet providers? It’s an Elon Musk satellite internet company bringing life to the telecom industry. In the last year, </w:t>
      </w:r>
      <w:proofErr w:type="spellStart"/>
      <w:r w:rsidRPr="00DB7B55">
        <w:rPr>
          <w:rStyle w:val="StyleUnderline"/>
        </w:rPr>
        <w:t>Starlink</w:t>
      </w:r>
      <w:proofErr w:type="spellEnd"/>
      <w:r w:rsidRPr="00DB7B55">
        <w:rPr>
          <w:rStyle w:val="StyleUnderline"/>
        </w:rPr>
        <w:t xml:space="preserve"> launched over 1,000 satellites into low orbit with the goal of offering a new type of broadband. If successful, this </w:t>
      </w:r>
      <w:r w:rsidRPr="00CF5A50">
        <w:rPr>
          <w:rStyle w:val="Emphasis"/>
          <w:highlight w:val="green"/>
        </w:rPr>
        <w:t>LEO service</w:t>
      </w:r>
      <w:r w:rsidRPr="00CF5A50">
        <w:rPr>
          <w:rStyle w:val="StyleUnderline"/>
          <w:highlight w:val="green"/>
        </w:rPr>
        <w:t xml:space="preserve"> </w:t>
      </w:r>
      <w:r w:rsidRPr="00CF5A50">
        <w:rPr>
          <w:rStyle w:val="Emphasis"/>
          <w:highlight w:val="green"/>
        </w:rPr>
        <w:t>could</w:t>
      </w:r>
      <w:r w:rsidRPr="00CF5A50">
        <w:rPr>
          <w:rStyle w:val="StyleUnderline"/>
          <w:highlight w:val="green"/>
        </w:rPr>
        <w:t xml:space="preserve"> </w:t>
      </w:r>
      <w:r w:rsidRPr="00DB7B55">
        <w:rPr>
          <w:rStyle w:val="StyleUnderline"/>
        </w:rPr>
        <w:t xml:space="preserve">not only </w:t>
      </w:r>
      <w:r w:rsidRPr="00CF5A50">
        <w:rPr>
          <w:rStyle w:val="Emphasis"/>
          <w:highlight w:val="green"/>
        </w:rPr>
        <w:t>supersede</w:t>
      </w:r>
      <w:r w:rsidRPr="00CF5A50">
        <w:rPr>
          <w:rStyle w:val="StyleUnderline"/>
          <w:highlight w:val="green"/>
        </w:rPr>
        <w:t xml:space="preserve"> </w:t>
      </w:r>
      <w:r w:rsidRPr="00CF5A50">
        <w:rPr>
          <w:rStyle w:val="Emphasis"/>
          <w:highlight w:val="green"/>
        </w:rPr>
        <w:t>traditional satellite internet</w:t>
      </w:r>
      <w:r w:rsidRPr="00CF5A50">
        <w:rPr>
          <w:rStyle w:val="StyleUnderline"/>
          <w:highlight w:val="green"/>
        </w:rPr>
        <w:t xml:space="preserve"> </w:t>
      </w:r>
      <w:r w:rsidRPr="00DB7B55">
        <w:rPr>
          <w:rStyle w:val="StyleUnderline"/>
        </w:rPr>
        <w:t xml:space="preserve">like HughesNet or </w:t>
      </w:r>
      <w:proofErr w:type="spellStart"/>
      <w:r w:rsidRPr="00DB7B55">
        <w:rPr>
          <w:rStyle w:val="StyleUnderline"/>
        </w:rPr>
        <w:t>Viasat</w:t>
      </w:r>
      <w:proofErr w:type="spellEnd"/>
      <w:r w:rsidRPr="00DB7B55">
        <w:rPr>
          <w:rStyle w:val="StyleUnderline"/>
        </w:rPr>
        <w:t xml:space="preserve"> but also </w:t>
      </w:r>
      <w:r w:rsidRPr="00CF5A50">
        <w:rPr>
          <w:rStyle w:val="Emphasis"/>
          <w:highlight w:val="green"/>
        </w:rPr>
        <w:t>rival</w:t>
      </w:r>
      <w:r w:rsidRPr="00CF5A50">
        <w:rPr>
          <w:rStyle w:val="StyleUnderline"/>
          <w:highlight w:val="green"/>
        </w:rPr>
        <w:t xml:space="preserve"> </w:t>
      </w:r>
      <w:r w:rsidRPr="00DB7B55">
        <w:rPr>
          <w:rStyle w:val="StyleUnderline"/>
        </w:rPr>
        <w:t xml:space="preserve">the likes of </w:t>
      </w:r>
      <w:r w:rsidRPr="00CF5A50">
        <w:rPr>
          <w:rStyle w:val="Emphasis"/>
          <w:highlight w:val="green"/>
        </w:rPr>
        <w:t>fiber internet in rural and remote communities</w:t>
      </w:r>
      <w:r w:rsidRPr="00272240">
        <w:rPr>
          <w:sz w:val="16"/>
        </w:rPr>
        <w:t xml:space="preserve">. Unlike GEO satellite providers who use a few hundred large satellites orbiting over 35,000 kilometers from Earth, </w:t>
      </w:r>
      <w:proofErr w:type="spellStart"/>
      <w:r w:rsidRPr="00DB7B55">
        <w:rPr>
          <w:rStyle w:val="StyleUnderline"/>
        </w:rPr>
        <w:t>Starlink</w:t>
      </w:r>
      <w:proofErr w:type="spellEnd"/>
      <w:r w:rsidRPr="00DB7B55">
        <w:rPr>
          <w:rStyle w:val="StyleUnderline"/>
        </w:rPr>
        <w:t xml:space="preserve"> plans to use up to 42,000 small satellites in low orbit no higher than 1,200 kilometers</w:t>
      </w:r>
      <w:r w:rsidRPr="00272240">
        <w:rPr>
          <w:sz w:val="16"/>
        </w:rPr>
        <w:t xml:space="preserve">. Because of these key differences, </w:t>
      </w:r>
      <w:proofErr w:type="spellStart"/>
      <w:r w:rsidRPr="00DB7B55">
        <w:rPr>
          <w:rStyle w:val="StyleUnderline"/>
        </w:rPr>
        <w:t>Starlink</w:t>
      </w:r>
      <w:proofErr w:type="spellEnd"/>
      <w:r w:rsidRPr="00DB7B55">
        <w:rPr>
          <w:rStyle w:val="StyleUnderline"/>
        </w:rPr>
        <w:t xml:space="preserve"> is anticipated to offer reliable speeds up to 1 Gbps with lower latency of 20ms to 40ms worldwide. Essentially, </w:t>
      </w:r>
      <w:r w:rsidRPr="00CF5A50">
        <w:rPr>
          <w:rStyle w:val="Emphasis"/>
          <w:highlight w:val="green"/>
        </w:rPr>
        <w:t>it’d combine</w:t>
      </w:r>
      <w:r w:rsidRPr="00CF5A50">
        <w:rPr>
          <w:rStyle w:val="StyleUnderline"/>
          <w:highlight w:val="green"/>
        </w:rPr>
        <w:t xml:space="preserve"> </w:t>
      </w:r>
      <w:r w:rsidRPr="00DB7B55">
        <w:rPr>
          <w:rStyle w:val="StyleUnderline"/>
        </w:rPr>
        <w:t xml:space="preserve">the </w:t>
      </w:r>
      <w:r w:rsidRPr="00CF5A50">
        <w:rPr>
          <w:rStyle w:val="Emphasis"/>
          <w:highlight w:val="green"/>
        </w:rPr>
        <w:t>performance of grounded internet with</w:t>
      </w:r>
      <w:r w:rsidRPr="00CF5A50">
        <w:rPr>
          <w:rStyle w:val="StyleUnderline"/>
          <w:highlight w:val="green"/>
        </w:rPr>
        <w:t xml:space="preserve"> </w:t>
      </w:r>
      <w:r w:rsidRPr="00DB7B55">
        <w:rPr>
          <w:rStyle w:val="StyleUnderline"/>
        </w:rPr>
        <w:t xml:space="preserve">the </w:t>
      </w:r>
      <w:r w:rsidRPr="00CF5A50">
        <w:rPr>
          <w:rStyle w:val="Emphasis"/>
          <w:highlight w:val="green"/>
        </w:rPr>
        <w:t>geographical freedom</w:t>
      </w:r>
      <w:r w:rsidRPr="00CF5A50">
        <w:rPr>
          <w:rStyle w:val="StyleUnderline"/>
          <w:highlight w:val="green"/>
        </w:rPr>
        <w:t xml:space="preserve"> </w:t>
      </w:r>
      <w:r w:rsidRPr="00DB7B55">
        <w:rPr>
          <w:rStyle w:val="StyleUnderline"/>
        </w:rPr>
        <w:t xml:space="preserve">of traditional satellite internet so people can live anywhere on Earth while staying connected. In general, LEO satellite service </w:t>
      </w:r>
      <w:r w:rsidRPr="00272240">
        <w:rPr>
          <w:rStyle w:val="Emphasis"/>
        </w:rPr>
        <w:t>represents a real chance at solving connectivity issues for anyone outside city limits</w:t>
      </w:r>
      <w:r w:rsidRPr="00272240">
        <w:rPr>
          <w:sz w:val="16"/>
        </w:rPr>
        <w:t xml:space="preserve">. </w:t>
      </w:r>
      <w:proofErr w:type="spellStart"/>
      <w:r w:rsidRPr="00DB7B55">
        <w:rPr>
          <w:rStyle w:val="StyleUnderline"/>
        </w:rPr>
        <w:t>Starlink</w:t>
      </w:r>
      <w:proofErr w:type="spellEnd"/>
      <w:r w:rsidRPr="00DB7B55">
        <w:rPr>
          <w:rStyle w:val="StyleUnderline"/>
        </w:rPr>
        <w:t xml:space="preserve"> may also </w:t>
      </w:r>
      <w:r w:rsidRPr="00CF5A50">
        <w:rPr>
          <w:rStyle w:val="Emphasis"/>
          <w:highlight w:val="green"/>
        </w:rPr>
        <w:t xml:space="preserve">pave the way for tangible changes to the </w:t>
      </w:r>
      <w:proofErr w:type="gramStart"/>
      <w:r w:rsidRPr="00CF5A50">
        <w:rPr>
          <w:rStyle w:val="Emphasis"/>
          <w:highlight w:val="green"/>
        </w:rPr>
        <w:t>industry</w:t>
      </w:r>
      <w:r w:rsidRPr="00CF5A50">
        <w:rPr>
          <w:rStyle w:val="StyleUnderline"/>
          <w:highlight w:val="green"/>
        </w:rPr>
        <w:t xml:space="preserve"> </w:t>
      </w:r>
      <w:r w:rsidRPr="00DB7B55">
        <w:rPr>
          <w:rStyle w:val="StyleUnderline"/>
        </w:rPr>
        <w:t xml:space="preserve">as a whole, </w:t>
      </w:r>
      <w:r w:rsidRPr="00CF5A50">
        <w:rPr>
          <w:rStyle w:val="Emphasis"/>
          <w:highlight w:val="green"/>
        </w:rPr>
        <w:t>including</w:t>
      </w:r>
      <w:proofErr w:type="gramEnd"/>
      <w:r w:rsidRPr="00CF5A50">
        <w:rPr>
          <w:rStyle w:val="StyleUnderline"/>
          <w:highlight w:val="green"/>
        </w:rPr>
        <w:t xml:space="preserve"> </w:t>
      </w:r>
      <w:r w:rsidRPr="00CF5A50">
        <w:rPr>
          <w:rStyle w:val="Emphasis"/>
          <w:highlight w:val="green"/>
        </w:rPr>
        <w:t>lower prices</w:t>
      </w:r>
      <w:r w:rsidRPr="00DB7B55">
        <w:rPr>
          <w:rStyle w:val="StyleUnderline"/>
        </w:rPr>
        <w:t xml:space="preserve">, </w:t>
      </w:r>
      <w:r w:rsidRPr="00CF5A50">
        <w:rPr>
          <w:rStyle w:val="Emphasis"/>
          <w:highlight w:val="green"/>
        </w:rPr>
        <w:t>faster speeds</w:t>
      </w:r>
      <w:r w:rsidRPr="00DB7B55">
        <w:rPr>
          <w:rStyle w:val="StyleUnderline"/>
        </w:rPr>
        <w:t>, and better economic opportunities</w:t>
      </w:r>
      <w:r w:rsidRPr="00272240">
        <w:rPr>
          <w:sz w:val="16"/>
        </w:rPr>
        <w:t xml:space="preserve">. Pricing of Internet </w:t>
      </w:r>
      <w:proofErr w:type="gramStart"/>
      <w:r w:rsidRPr="003236B5">
        <w:rPr>
          <w:rStyle w:val="StyleUnderline"/>
        </w:rPr>
        <w:t>As</w:t>
      </w:r>
      <w:proofErr w:type="gramEnd"/>
      <w:r w:rsidRPr="003236B5">
        <w:rPr>
          <w:rStyle w:val="StyleUnderline"/>
        </w:rPr>
        <w:t xml:space="preserve"> </w:t>
      </w:r>
      <w:proofErr w:type="spellStart"/>
      <w:r w:rsidRPr="003236B5">
        <w:rPr>
          <w:rStyle w:val="StyleUnderline"/>
        </w:rPr>
        <w:t>Starlink</w:t>
      </w:r>
      <w:proofErr w:type="spellEnd"/>
      <w:r w:rsidRPr="003236B5">
        <w:rPr>
          <w:rStyle w:val="StyleUnderline"/>
        </w:rPr>
        <w:t xml:space="preserve"> enters new markets, the </w:t>
      </w:r>
      <w:r w:rsidRPr="00CF5A50">
        <w:rPr>
          <w:rStyle w:val="Emphasis"/>
          <w:highlight w:val="green"/>
        </w:rPr>
        <w:t>added competition</w:t>
      </w:r>
      <w:r w:rsidRPr="00CF5A50">
        <w:rPr>
          <w:rStyle w:val="StyleUnderline"/>
          <w:highlight w:val="green"/>
        </w:rPr>
        <w:t xml:space="preserve"> </w:t>
      </w:r>
      <w:r w:rsidRPr="003236B5">
        <w:rPr>
          <w:rStyle w:val="StyleUnderline"/>
        </w:rPr>
        <w:t xml:space="preserve">has the potential to </w:t>
      </w:r>
      <w:r w:rsidRPr="00CF5A50">
        <w:rPr>
          <w:rStyle w:val="Emphasis"/>
          <w:highlight w:val="green"/>
        </w:rPr>
        <w:t>drive down</w:t>
      </w:r>
      <w:r w:rsidRPr="00CF5A50">
        <w:rPr>
          <w:rStyle w:val="StyleUnderline"/>
          <w:highlight w:val="green"/>
        </w:rPr>
        <w:t xml:space="preserve"> </w:t>
      </w:r>
      <w:r w:rsidRPr="003236B5">
        <w:rPr>
          <w:rStyle w:val="StyleUnderline"/>
        </w:rPr>
        <w:t xml:space="preserve">the </w:t>
      </w:r>
      <w:r w:rsidRPr="00CF5A50">
        <w:rPr>
          <w:rStyle w:val="Emphasis"/>
          <w:highlight w:val="green"/>
        </w:rPr>
        <w:t>cost of internet</w:t>
      </w:r>
      <w:r w:rsidRPr="00CF5A50">
        <w:rPr>
          <w:rStyle w:val="StyleUnderline"/>
          <w:highlight w:val="green"/>
        </w:rPr>
        <w:t xml:space="preserve"> </w:t>
      </w:r>
      <w:r w:rsidRPr="003236B5">
        <w:rPr>
          <w:rStyle w:val="StyleUnderline"/>
        </w:rPr>
        <w:t>over time.</w:t>
      </w:r>
      <w:r w:rsidRPr="00272240">
        <w:rPr>
          <w:sz w:val="16"/>
        </w:rPr>
        <w:t xml:space="preserve"> In </w:t>
      </w:r>
      <w:r w:rsidRPr="003236B5">
        <w:rPr>
          <w:rStyle w:val="StyleUnderline"/>
        </w:rPr>
        <w:t xml:space="preserve">a study by the Analysis Group, they calculated that when just one new competitor joins a designated market area (DMA), the price of plans with speeds ranging from 50 Mbps to 1 Gbps sees a monthly decline of $1.50. </w:t>
      </w:r>
      <w:r w:rsidRPr="00272240">
        <w:rPr>
          <w:sz w:val="16"/>
        </w:rPr>
        <w:t xml:space="preserve">That’s it? McDonald’s saves me more than that. Not so fast, though. </w:t>
      </w:r>
      <w:r w:rsidRPr="003236B5">
        <w:rPr>
          <w:rStyle w:val="StyleUnderline"/>
        </w:rPr>
        <w:t xml:space="preserve">Remember how we said </w:t>
      </w:r>
      <w:proofErr w:type="spellStart"/>
      <w:r w:rsidRPr="003236B5">
        <w:rPr>
          <w:rStyle w:val="StyleUnderline"/>
        </w:rPr>
        <w:t>Starlink</w:t>
      </w:r>
      <w:proofErr w:type="spellEnd"/>
      <w:r w:rsidRPr="003236B5">
        <w:rPr>
          <w:rStyle w:val="StyleUnderline"/>
        </w:rPr>
        <w:t xml:space="preserve"> isn’t the only company testing low orbit satellites? With </w:t>
      </w:r>
      <w:r w:rsidRPr="00CF5A50">
        <w:rPr>
          <w:rStyle w:val="Emphasis"/>
          <w:highlight w:val="green"/>
        </w:rPr>
        <w:t>other</w:t>
      </w:r>
      <w:r w:rsidRPr="00CF5A50">
        <w:rPr>
          <w:rStyle w:val="StyleUnderline"/>
          <w:highlight w:val="green"/>
        </w:rPr>
        <w:t xml:space="preserve"> </w:t>
      </w:r>
      <w:r w:rsidRPr="003236B5">
        <w:rPr>
          <w:rStyle w:val="StyleUnderline"/>
        </w:rPr>
        <w:t xml:space="preserve">ventures like Blue Origin, </w:t>
      </w:r>
      <w:proofErr w:type="spellStart"/>
      <w:r w:rsidRPr="003236B5">
        <w:rPr>
          <w:rStyle w:val="StyleUnderline"/>
        </w:rPr>
        <w:t>OneWeb</w:t>
      </w:r>
      <w:proofErr w:type="spellEnd"/>
      <w:r w:rsidRPr="003236B5">
        <w:rPr>
          <w:rStyle w:val="StyleUnderline"/>
        </w:rPr>
        <w:t xml:space="preserve">, and </w:t>
      </w:r>
      <w:proofErr w:type="spellStart"/>
      <w:r w:rsidRPr="003236B5">
        <w:rPr>
          <w:rStyle w:val="StyleUnderline"/>
        </w:rPr>
        <w:t>Telesat</w:t>
      </w:r>
      <w:proofErr w:type="spellEnd"/>
      <w:r w:rsidRPr="003236B5">
        <w:rPr>
          <w:rStyle w:val="StyleUnderline"/>
        </w:rPr>
        <w:t xml:space="preserve"> itching to launch their own </w:t>
      </w:r>
      <w:r w:rsidRPr="00CF5A50">
        <w:rPr>
          <w:rStyle w:val="Emphasis"/>
          <w:highlight w:val="green"/>
        </w:rPr>
        <w:t>LEO constellations,</w:t>
      </w:r>
      <w:r w:rsidRPr="00CF5A50">
        <w:rPr>
          <w:rStyle w:val="StyleUnderline"/>
          <w:highlight w:val="green"/>
        </w:rPr>
        <w:t xml:space="preserve"> </w:t>
      </w:r>
      <w:r w:rsidRPr="003236B5">
        <w:rPr>
          <w:rStyle w:val="StyleUnderline"/>
        </w:rPr>
        <w:t xml:space="preserve">it won’t be long before new players enter the market. At which point, the Analysis Group guesstimates an </w:t>
      </w:r>
      <w:r w:rsidRPr="00CF5A50">
        <w:rPr>
          <w:rStyle w:val="Emphasis"/>
          <w:highlight w:val="green"/>
          <w:bdr w:val="single" w:sz="18" w:space="0" w:color="auto"/>
        </w:rPr>
        <w:t>8% reduction in monthly broadband prices</w:t>
      </w:r>
      <w:r w:rsidRPr="003236B5">
        <w:rPr>
          <w:rStyle w:val="StyleUnderline"/>
        </w:rPr>
        <w:t>, or about $7.50.</w:t>
      </w:r>
      <w:r w:rsidRPr="00272240">
        <w:rPr>
          <w:sz w:val="16"/>
        </w:rPr>
        <w:t xml:space="preserve"> </w:t>
      </w:r>
      <w:r w:rsidRPr="003236B5">
        <w:rPr>
          <w:rStyle w:val="StyleUnderline"/>
        </w:rPr>
        <w:t>For low-income households, that may be the difference needed to break even on bills</w:t>
      </w:r>
      <w:r w:rsidRPr="00272240">
        <w:rPr>
          <w:sz w:val="16"/>
        </w:rPr>
        <w:t xml:space="preserve">. </w:t>
      </w:r>
      <w:proofErr w:type="gramStart"/>
      <w:r w:rsidRPr="00272240">
        <w:rPr>
          <w:sz w:val="16"/>
        </w:rPr>
        <w:t>And,</w:t>
      </w:r>
      <w:proofErr w:type="gramEnd"/>
      <w:r w:rsidRPr="00272240">
        <w:rPr>
          <w:sz w:val="16"/>
        </w:rPr>
        <w:t xml:space="preserve"> </w:t>
      </w:r>
      <w:r w:rsidRPr="003236B5">
        <w:rPr>
          <w:rStyle w:val="StyleUnderline"/>
        </w:rPr>
        <w:t xml:space="preserve">even though </w:t>
      </w:r>
      <w:proofErr w:type="spellStart"/>
      <w:r w:rsidRPr="003236B5">
        <w:rPr>
          <w:rStyle w:val="StyleUnderline"/>
        </w:rPr>
        <w:t>Starlink</w:t>
      </w:r>
      <w:proofErr w:type="spellEnd"/>
      <w:r w:rsidRPr="003236B5">
        <w:rPr>
          <w:rStyle w:val="StyleUnderline"/>
        </w:rPr>
        <w:t xml:space="preserve"> itself is quite expensive, </w:t>
      </w:r>
      <w:r w:rsidRPr="00272240">
        <w:rPr>
          <w:rStyle w:val="Emphasis"/>
        </w:rPr>
        <w:t>its presence in the market has the potential to still benefit consumers who could choose a (now) cheaper internet provider</w:t>
      </w:r>
      <w:r w:rsidRPr="00272240">
        <w:rPr>
          <w:sz w:val="16"/>
        </w:rPr>
        <w:t xml:space="preserve">. Internet Speeds Similarly, the buzz around LEO internet speeds has industry heads raising their eyebrows as well. </w:t>
      </w:r>
      <w:r w:rsidRPr="003236B5">
        <w:rPr>
          <w:rStyle w:val="StyleUnderline"/>
        </w:rPr>
        <w:t xml:space="preserve">While </w:t>
      </w:r>
      <w:proofErr w:type="spellStart"/>
      <w:r w:rsidRPr="003236B5">
        <w:rPr>
          <w:rStyle w:val="StyleUnderline"/>
        </w:rPr>
        <w:t>Starlink</w:t>
      </w:r>
      <w:proofErr w:type="spellEnd"/>
      <w:r w:rsidRPr="003236B5">
        <w:rPr>
          <w:rStyle w:val="StyleUnderline"/>
        </w:rPr>
        <w:t xml:space="preserve"> is only testing speeds of 50 Mbps to 150 Mbps right now, in time it’s expected to </w:t>
      </w:r>
      <w:r w:rsidRPr="00CF5A50">
        <w:rPr>
          <w:rStyle w:val="Emphasis"/>
          <w:highlight w:val="green"/>
        </w:rPr>
        <w:t>offer speeds up to 1 Gbps</w:t>
      </w:r>
      <w:r w:rsidRPr="00CF5A50">
        <w:rPr>
          <w:rStyle w:val="StyleUnderline"/>
          <w:highlight w:val="green"/>
        </w:rPr>
        <w:t xml:space="preserve"> </w:t>
      </w:r>
      <w:r w:rsidRPr="003236B5">
        <w:rPr>
          <w:rStyle w:val="StyleUnderline"/>
        </w:rPr>
        <w:t xml:space="preserve">with low latency. Normally these speeds are reserved for grounded connections like fiber or cable internet. So, if </w:t>
      </w:r>
      <w:proofErr w:type="spellStart"/>
      <w:r w:rsidRPr="003236B5">
        <w:rPr>
          <w:rStyle w:val="StyleUnderline"/>
        </w:rPr>
        <w:t>Starlink</w:t>
      </w:r>
      <w:proofErr w:type="spellEnd"/>
      <w:r w:rsidRPr="003236B5">
        <w:rPr>
          <w:rStyle w:val="StyleUnderline"/>
        </w:rPr>
        <w:t xml:space="preserve"> manages to deliver, we may no longer be limited by our geography</w:t>
      </w:r>
      <w:r w:rsidRPr="00272240">
        <w:rPr>
          <w:sz w:val="16"/>
        </w:rPr>
        <w:t xml:space="preserve">. Even further, the Analysis Group reports that </w:t>
      </w:r>
      <w:r w:rsidRPr="003236B5">
        <w:rPr>
          <w:rStyle w:val="StyleUnderline"/>
        </w:rPr>
        <w:t xml:space="preserve">the </w:t>
      </w:r>
      <w:r w:rsidRPr="00CF5A50">
        <w:rPr>
          <w:rStyle w:val="Emphasis"/>
          <w:highlight w:val="green"/>
        </w:rPr>
        <w:t>availability</w:t>
      </w:r>
      <w:r w:rsidRPr="00CF5A50">
        <w:rPr>
          <w:rStyle w:val="StyleUnderline"/>
          <w:highlight w:val="green"/>
        </w:rPr>
        <w:t xml:space="preserve"> </w:t>
      </w:r>
      <w:r w:rsidRPr="003236B5">
        <w:rPr>
          <w:rStyle w:val="StyleUnderline"/>
        </w:rPr>
        <w:t>of higher internet speeds in a DMA “</w:t>
      </w:r>
      <w:r w:rsidRPr="00CF5A50">
        <w:rPr>
          <w:rStyle w:val="Emphasis"/>
          <w:highlight w:val="green"/>
        </w:rPr>
        <w:t>increases</w:t>
      </w:r>
      <w:r w:rsidRPr="00CF5A50">
        <w:rPr>
          <w:rStyle w:val="StyleUnderline"/>
          <w:highlight w:val="green"/>
        </w:rPr>
        <w:t xml:space="preserve"> </w:t>
      </w:r>
      <w:r w:rsidRPr="003236B5">
        <w:rPr>
          <w:rStyle w:val="StyleUnderline"/>
        </w:rPr>
        <w:t xml:space="preserve">the </w:t>
      </w:r>
      <w:r w:rsidRPr="00CF5A50">
        <w:rPr>
          <w:rStyle w:val="Emphasis"/>
          <w:highlight w:val="green"/>
        </w:rPr>
        <w:t>likelihood</w:t>
      </w:r>
      <w:r w:rsidRPr="00CF5A50">
        <w:rPr>
          <w:rStyle w:val="StyleUnderline"/>
          <w:highlight w:val="green"/>
        </w:rPr>
        <w:t xml:space="preserve"> </w:t>
      </w:r>
      <w:r w:rsidRPr="003236B5">
        <w:rPr>
          <w:rStyle w:val="StyleUnderline"/>
        </w:rPr>
        <w:t xml:space="preserve">that </w:t>
      </w:r>
      <w:r w:rsidRPr="00CF5A50">
        <w:rPr>
          <w:rStyle w:val="Emphasis"/>
          <w:highlight w:val="green"/>
        </w:rPr>
        <w:t>other providers</w:t>
      </w:r>
      <w:r w:rsidRPr="00CF5A50">
        <w:rPr>
          <w:rStyle w:val="StyleUnderline"/>
          <w:highlight w:val="green"/>
        </w:rPr>
        <w:t xml:space="preserve"> </w:t>
      </w:r>
      <w:r w:rsidRPr="003236B5">
        <w:rPr>
          <w:rStyle w:val="StyleUnderline"/>
        </w:rPr>
        <w:t xml:space="preserve">will </w:t>
      </w:r>
      <w:r w:rsidRPr="00CF5A50">
        <w:rPr>
          <w:rStyle w:val="Emphasis"/>
          <w:highlight w:val="green"/>
        </w:rPr>
        <w:t>introduce high-speed plans</w:t>
      </w:r>
      <w:r w:rsidRPr="00CF5A50">
        <w:rPr>
          <w:rStyle w:val="StyleUnderline"/>
          <w:highlight w:val="green"/>
        </w:rPr>
        <w:t xml:space="preserve"> </w:t>
      </w:r>
      <w:r w:rsidRPr="003236B5">
        <w:rPr>
          <w:rStyle w:val="StyleUnderline"/>
        </w:rPr>
        <w:t xml:space="preserve">to match […] their </w:t>
      </w:r>
      <w:r w:rsidRPr="003236B5">
        <w:rPr>
          <w:rStyle w:val="StyleUnderline"/>
        </w:rPr>
        <w:lastRenderedPageBreak/>
        <w:t>competition.”</w:t>
      </w:r>
      <w:r w:rsidRPr="00272240">
        <w:rPr>
          <w:sz w:val="16"/>
        </w:rPr>
        <w:t xml:space="preserve"> </w:t>
      </w:r>
      <w:proofErr w:type="gramStart"/>
      <w:r w:rsidRPr="00272240">
        <w:rPr>
          <w:sz w:val="16"/>
        </w:rPr>
        <w:t>In particular, they</w:t>
      </w:r>
      <w:proofErr w:type="gramEnd"/>
      <w:r w:rsidRPr="00272240">
        <w:rPr>
          <w:sz w:val="16"/>
        </w:rPr>
        <w:t xml:space="preserve"> found that </w:t>
      </w:r>
      <w:r w:rsidRPr="003236B5">
        <w:rPr>
          <w:rStyle w:val="StyleUnderline"/>
        </w:rPr>
        <w:t xml:space="preserve">broadband providers are 4 to </w:t>
      </w:r>
      <w:r w:rsidRPr="00CF5A50">
        <w:rPr>
          <w:rStyle w:val="Emphasis"/>
          <w:highlight w:val="green"/>
        </w:rPr>
        <w:t>17 percent more likely</w:t>
      </w:r>
      <w:r w:rsidRPr="00CF5A50">
        <w:rPr>
          <w:rStyle w:val="StyleUnderline"/>
          <w:highlight w:val="green"/>
        </w:rPr>
        <w:t xml:space="preserve"> </w:t>
      </w:r>
      <w:r w:rsidRPr="003236B5">
        <w:rPr>
          <w:rStyle w:val="StyleUnderline"/>
        </w:rPr>
        <w:t xml:space="preserve">to increase their speeds on an annual basis </w:t>
      </w:r>
      <w:r w:rsidRPr="00CF5A50">
        <w:rPr>
          <w:rStyle w:val="Emphasis"/>
          <w:highlight w:val="green"/>
        </w:rPr>
        <w:t>because of competition</w:t>
      </w:r>
      <w:r w:rsidRPr="003236B5">
        <w:rPr>
          <w:rStyle w:val="StyleUnderline"/>
        </w:rPr>
        <w:t>. This goes to show that a little healthy rivalry in the marketplace first and foremost benefits the consumer.</w:t>
      </w:r>
      <w:r w:rsidRPr="00272240">
        <w:rPr>
          <w:sz w:val="16"/>
        </w:rPr>
        <w:t xml:space="preserve"> Economic Opportunity If </w:t>
      </w:r>
      <w:proofErr w:type="spellStart"/>
      <w:r w:rsidRPr="00272240">
        <w:rPr>
          <w:sz w:val="16"/>
        </w:rPr>
        <w:t>Starlink</w:t>
      </w:r>
      <w:proofErr w:type="spellEnd"/>
      <w:r w:rsidRPr="00272240">
        <w:rPr>
          <w:sz w:val="16"/>
        </w:rPr>
        <w:t xml:space="preserve"> is successful, we expect to see economic opportunity improve for billions with a B as well. With global availability, more people will have the means to compete for jobs in today’s digital age. To put things into perspective, consider the world population. Of the current 7.8 billion people, a little under half of them (40%) lack regular internet access. That’s nearly one out of every two people. If LEO satellite service can make it to where geography, price, and speeds aren’t roadblocks anymore, what happens? In general, more people with internet access equates to more job access. And, as jobs continue to transition online, it’s safe to assume that people won’t be as limited by obstacles such as disabilities, poor education, and wealth disparities when they compete for openings. In these ways, </w:t>
      </w:r>
      <w:proofErr w:type="spellStart"/>
      <w:r w:rsidRPr="00272240">
        <w:rPr>
          <w:sz w:val="16"/>
        </w:rPr>
        <w:t>Starlink</w:t>
      </w:r>
      <w:proofErr w:type="spellEnd"/>
      <w:r w:rsidRPr="00272240">
        <w:rPr>
          <w:sz w:val="16"/>
        </w:rPr>
        <w:t xml:space="preserve"> has the potential to help offset poverty where many governments have failed.</w:t>
      </w:r>
    </w:p>
    <w:p w14:paraId="0784C840" w14:textId="77777777" w:rsidR="008B3CF3" w:rsidRDefault="008B3CF3" w:rsidP="008B3CF3">
      <w:pPr>
        <w:pStyle w:val="Heading4"/>
      </w:pPr>
      <w:r>
        <w:t xml:space="preserve">It's </w:t>
      </w:r>
      <w:r>
        <w:rPr>
          <w:u w:val="single"/>
        </w:rPr>
        <w:t>comparably faster</w:t>
      </w:r>
      <w:r>
        <w:t xml:space="preserve"> than current competitors. </w:t>
      </w:r>
    </w:p>
    <w:p w14:paraId="0C02F461" w14:textId="77777777" w:rsidR="008B3CF3" w:rsidRPr="009F2F93" w:rsidRDefault="008B3CF3" w:rsidP="008B3CF3">
      <w:proofErr w:type="spellStart"/>
      <w:r w:rsidRPr="009F2F93">
        <w:rPr>
          <w:rStyle w:val="Style13ptBold"/>
        </w:rPr>
        <w:t>Lumanlan</w:t>
      </w:r>
      <w:proofErr w:type="spellEnd"/>
      <w:r w:rsidRPr="009F2F93">
        <w:rPr>
          <w:rStyle w:val="Style13ptBold"/>
        </w:rPr>
        <w:t xml:space="preserve"> 21 </w:t>
      </w:r>
      <w:r w:rsidRPr="009F2F93">
        <w:t xml:space="preserve">August Dominic M </w:t>
      </w:r>
      <w:proofErr w:type="spellStart"/>
      <w:r w:rsidRPr="009F2F93">
        <w:t>Lumanlan</w:t>
      </w:r>
      <w:proofErr w:type="spellEnd"/>
      <w:r w:rsidRPr="009F2F93">
        <w:t xml:space="preserve"> 8-14-2021 "How Elon Musk’s </w:t>
      </w:r>
      <w:proofErr w:type="spellStart"/>
      <w:r w:rsidRPr="009F2F93">
        <w:t>Starlink</w:t>
      </w:r>
      <w:proofErr w:type="spellEnd"/>
      <w:r w:rsidRPr="009F2F93">
        <w:t xml:space="preserve"> will be the future of the Internet"</w:t>
      </w:r>
      <w:r>
        <w:t xml:space="preserve"> </w:t>
      </w:r>
      <w:hyperlink r:id="rId11" w:history="1">
        <w:r w:rsidRPr="005C484B">
          <w:rPr>
            <w:rStyle w:val="Hyperlink"/>
          </w:rPr>
          <w:t>https://medium.com/@augustlumanlan2017/how-spacexs-starlink-will-be-the-future-of-the-internet-8f07adb4eb2</w:t>
        </w:r>
      </w:hyperlink>
      <w:r>
        <w:t xml:space="preserve"> (Engineering Author)//Elmer </w:t>
      </w:r>
    </w:p>
    <w:p w14:paraId="6865D865" w14:textId="77777777" w:rsidR="008B3CF3" w:rsidRPr="004A4454" w:rsidRDefault="008B3CF3" w:rsidP="008B3CF3">
      <w:pPr>
        <w:rPr>
          <w:sz w:val="16"/>
        </w:rPr>
      </w:pPr>
      <w:r w:rsidRPr="004A4454">
        <w:rPr>
          <w:sz w:val="16"/>
        </w:rPr>
        <w:t xml:space="preserve">Internet speeds, satellite equipment, and user feedback </w:t>
      </w:r>
      <w:proofErr w:type="spellStart"/>
      <w:r w:rsidRPr="00CF5A50">
        <w:rPr>
          <w:rStyle w:val="Emphasis"/>
          <w:highlight w:val="green"/>
        </w:rPr>
        <w:t>Starlink</w:t>
      </w:r>
      <w:proofErr w:type="spellEnd"/>
      <w:r w:rsidRPr="00CF5A50">
        <w:rPr>
          <w:rStyle w:val="StyleUnderline"/>
          <w:highlight w:val="green"/>
        </w:rPr>
        <w:t xml:space="preserve"> </w:t>
      </w:r>
      <w:r w:rsidRPr="003236B5">
        <w:rPr>
          <w:rStyle w:val="StyleUnderline"/>
        </w:rPr>
        <w:t xml:space="preserve">has </w:t>
      </w:r>
      <w:r w:rsidRPr="00CF5A50">
        <w:rPr>
          <w:rStyle w:val="Emphasis"/>
          <w:highlight w:val="green"/>
          <w:bdr w:val="single" w:sz="18" w:space="0" w:color="auto"/>
        </w:rPr>
        <w:t>very high internet speeds</w:t>
      </w:r>
      <w:r w:rsidRPr="003236B5">
        <w:rPr>
          <w:rStyle w:val="StyleUnderline"/>
        </w:rPr>
        <w:t xml:space="preserve">, </w:t>
      </w:r>
      <w:r w:rsidRPr="00CF5A50">
        <w:rPr>
          <w:rStyle w:val="Emphasis"/>
          <w:highlight w:val="green"/>
        </w:rPr>
        <w:t>higher than</w:t>
      </w:r>
      <w:r w:rsidRPr="00CF5A50">
        <w:rPr>
          <w:rStyle w:val="StyleUnderline"/>
          <w:highlight w:val="green"/>
        </w:rPr>
        <w:t xml:space="preserve"> </w:t>
      </w:r>
      <w:r w:rsidRPr="003236B5">
        <w:rPr>
          <w:rStyle w:val="StyleUnderline"/>
        </w:rPr>
        <w:t xml:space="preserve">the </w:t>
      </w:r>
      <w:r w:rsidRPr="00CF5A50">
        <w:rPr>
          <w:rStyle w:val="Emphasis"/>
          <w:highlight w:val="green"/>
        </w:rPr>
        <w:t>speed of internet</w:t>
      </w:r>
      <w:r w:rsidRPr="00CF5A50">
        <w:rPr>
          <w:rStyle w:val="StyleUnderline"/>
          <w:highlight w:val="green"/>
        </w:rPr>
        <w:t xml:space="preserve"> </w:t>
      </w:r>
      <w:r w:rsidRPr="003236B5">
        <w:rPr>
          <w:rStyle w:val="StyleUnderline"/>
        </w:rPr>
        <w:t xml:space="preserve">we currently have in our homes. </w:t>
      </w:r>
      <w:r w:rsidRPr="00CF5A50">
        <w:rPr>
          <w:rStyle w:val="Emphasis"/>
          <w:highlight w:val="green"/>
        </w:rPr>
        <w:t>Speeds average</w:t>
      </w:r>
      <w:r w:rsidRPr="00CF5A50">
        <w:rPr>
          <w:rStyle w:val="StyleUnderline"/>
          <w:highlight w:val="green"/>
        </w:rPr>
        <w:t xml:space="preserve"> </w:t>
      </w:r>
      <w:r w:rsidRPr="003236B5">
        <w:rPr>
          <w:rStyle w:val="StyleUnderline"/>
        </w:rPr>
        <w:t xml:space="preserve">around 100 </w:t>
      </w:r>
      <w:proofErr w:type="spellStart"/>
      <w:r w:rsidRPr="003236B5">
        <w:rPr>
          <w:rStyle w:val="StyleUnderline"/>
        </w:rPr>
        <w:t>mbps</w:t>
      </w:r>
      <w:proofErr w:type="spellEnd"/>
      <w:r w:rsidRPr="003236B5">
        <w:rPr>
          <w:rStyle w:val="StyleUnderline"/>
        </w:rPr>
        <w:t xml:space="preserve"> but it could go as far as 200 </w:t>
      </w:r>
      <w:proofErr w:type="spellStart"/>
      <w:r w:rsidRPr="003236B5">
        <w:rPr>
          <w:rStyle w:val="StyleUnderline"/>
        </w:rPr>
        <w:t>mbps</w:t>
      </w:r>
      <w:proofErr w:type="spellEnd"/>
      <w:r w:rsidRPr="003236B5">
        <w:rPr>
          <w:rStyle w:val="StyleUnderline"/>
        </w:rPr>
        <w:t xml:space="preserve">, or even </w:t>
      </w:r>
      <w:r w:rsidRPr="00CF5A50">
        <w:rPr>
          <w:rStyle w:val="Emphasis"/>
          <w:highlight w:val="green"/>
        </w:rPr>
        <w:t xml:space="preserve">300 </w:t>
      </w:r>
      <w:proofErr w:type="spellStart"/>
      <w:r w:rsidRPr="00CF5A50">
        <w:rPr>
          <w:rStyle w:val="Emphasis"/>
          <w:highlight w:val="green"/>
        </w:rPr>
        <w:t>mbps</w:t>
      </w:r>
      <w:proofErr w:type="spellEnd"/>
      <w:r w:rsidRPr="003236B5">
        <w:rPr>
          <w:rStyle w:val="StyleUnderline"/>
        </w:rPr>
        <w:t xml:space="preserve">. It has a </w:t>
      </w:r>
      <w:r w:rsidRPr="00CF5A50">
        <w:rPr>
          <w:rStyle w:val="Emphasis"/>
          <w:highlight w:val="green"/>
          <w:bdr w:val="single" w:sz="18" w:space="0" w:color="auto"/>
        </w:rPr>
        <w:t>latency of 20 milliseconds</w:t>
      </w:r>
      <w:r w:rsidRPr="004A4454">
        <w:rPr>
          <w:sz w:val="16"/>
        </w:rPr>
        <w:t xml:space="preserve">. </w:t>
      </w:r>
      <w:r w:rsidRPr="003236B5">
        <w:rPr>
          <w:rStyle w:val="StyleUnderline"/>
        </w:rPr>
        <w:t xml:space="preserve">Latency just means the time it takes for the satellite to transmit the data packets (YouTube videos, Facebook messages, Google searches, etc.) from the ground station, to the nearest </w:t>
      </w:r>
      <w:proofErr w:type="spellStart"/>
      <w:r w:rsidRPr="003236B5">
        <w:rPr>
          <w:rStyle w:val="StyleUnderline"/>
        </w:rPr>
        <w:t>Starlink</w:t>
      </w:r>
      <w:proofErr w:type="spellEnd"/>
      <w:r w:rsidRPr="003236B5">
        <w:rPr>
          <w:rStyle w:val="StyleUnderline"/>
        </w:rPr>
        <w:t xml:space="preserve"> satellite, which then transmits it to other nearby satellites and whichever one is closest above the user will transmit it downward to the </w:t>
      </w:r>
      <w:proofErr w:type="spellStart"/>
      <w:r w:rsidRPr="003236B5">
        <w:rPr>
          <w:rStyle w:val="StyleUnderline"/>
        </w:rPr>
        <w:t>Starlink</w:t>
      </w:r>
      <w:proofErr w:type="spellEnd"/>
      <w:r w:rsidRPr="003236B5">
        <w:rPr>
          <w:rStyle w:val="StyleUnderline"/>
        </w:rPr>
        <w:t xml:space="preserve"> dish that receives the data packets, which can finally reach your home router and now you’re connected to the internet and received the data packets. The process can repeat vice versa.</w:t>
      </w:r>
      <w:r w:rsidRPr="004A4454">
        <w:rPr>
          <w:sz w:val="16"/>
        </w:rPr>
        <w:t xml:space="preserve"> This means that the </w:t>
      </w:r>
      <w:r w:rsidRPr="003236B5">
        <w:rPr>
          <w:rStyle w:val="StyleUnderline"/>
        </w:rPr>
        <w:t xml:space="preserve">internet connection with </w:t>
      </w:r>
      <w:proofErr w:type="spellStart"/>
      <w:r w:rsidRPr="003236B5">
        <w:rPr>
          <w:rStyle w:val="StyleUnderline"/>
        </w:rPr>
        <w:t>Starlink</w:t>
      </w:r>
      <w:proofErr w:type="spellEnd"/>
      <w:r w:rsidRPr="003236B5">
        <w:rPr>
          <w:rStyle w:val="StyleUnderline"/>
        </w:rPr>
        <w:t xml:space="preserve"> is much </w:t>
      </w:r>
      <w:r w:rsidRPr="00CF5A50">
        <w:rPr>
          <w:rStyle w:val="Emphasis"/>
          <w:highlight w:val="green"/>
        </w:rPr>
        <w:t>faster than</w:t>
      </w:r>
      <w:r w:rsidRPr="00CF5A50">
        <w:rPr>
          <w:rStyle w:val="StyleUnderline"/>
          <w:highlight w:val="green"/>
        </w:rPr>
        <w:t xml:space="preserve"> </w:t>
      </w:r>
      <w:r w:rsidRPr="003236B5">
        <w:rPr>
          <w:rStyle w:val="StyleUnderline"/>
        </w:rPr>
        <w:t xml:space="preserve">our </w:t>
      </w:r>
      <w:r w:rsidRPr="00CF5A50">
        <w:rPr>
          <w:rStyle w:val="Emphasis"/>
          <w:highlight w:val="green"/>
        </w:rPr>
        <w:t>current</w:t>
      </w:r>
      <w:r w:rsidRPr="00CF5A50">
        <w:rPr>
          <w:rStyle w:val="StyleUnderline"/>
          <w:highlight w:val="green"/>
        </w:rPr>
        <w:t xml:space="preserve"> </w:t>
      </w:r>
      <w:r w:rsidRPr="003236B5">
        <w:rPr>
          <w:rStyle w:val="StyleUnderline"/>
        </w:rPr>
        <w:t xml:space="preserve">internet </w:t>
      </w:r>
      <w:r w:rsidRPr="00CF5A50">
        <w:rPr>
          <w:rStyle w:val="Emphasis"/>
          <w:highlight w:val="green"/>
        </w:rPr>
        <w:t>connection which has</w:t>
      </w:r>
      <w:r w:rsidRPr="00CF5A50">
        <w:rPr>
          <w:rStyle w:val="StyleUnderline"/>
          <w:highlight w:val="green"/>
        </w:rPr>
        <w:t xml:space="preserve"> </w:t>
      </w:r>
      <w:r w:rsidRPr="003236B5">
        <w:rPr>
          <w:rStyle w:val="StyleUnderline"/>
        </w:rPr>
        <w:t xml:space="preserve">around </w:t>
      </w:r>
      <w:r w:rsidRPr="00CF5A50">
        <w:rPr>
          <w:rStyle w:val="Emphasis"/>
          <w:highlight w:val="green"/>
        </w:rPr>
        <w:t>60 milliseconds</w:t>
      </w:r>
      <w:r w:rsidRPr="00CF5A50">
        <w:rPr>
          <w:rStyle w:val="StyleUnderline"/>
          <w:highlight w:val="green"/>
        </w:rPr>
        <w:t xml:space="preserve"> </w:t>
      </w:r>
      <w:r w:rsidRPr="00CF5A50">
        <w:rPr>
          <w:rStyle w:val="Emphasis"/>
          <w:highlight w:val="green"/>
        </w:rPr>
        <w:t>of latency</w:t>
      </w:r>
      <w:r w:rsidRPr="004A4454">
        <w:rPr>
          <w:sz w:val="16"/>
        </w:rPr>
        <w:t xml:space="preserve">. A lot of </w:t>
      </w:r>
      <w:r w:rsidRPr="00CF5A50">
        <w:rPr>
          <w:rStyle w:val="Emphasis"/>
          <w:highlight w:val="green"/>
        </w:rPr>
        <w:t>beta testers</w:t>
      </w:r>
      <w:r w:rsidRPr="00CF5A50">
        <w:rPr>
          <w:sz w:val="16"/>
          <w:highlight w:val="green"/>
        </w:rPr>
        <w:t xml:space="preserve"> </w:t>
      </w:r>
      <w:r w:rsidRPr="004A4454">
        <w:rPr>
          <w:sz w:val="16"/>
        </w:rPr>
        <w:t xml:space="preserve">have shared their experiences online and have been picked up by the media to know more about the </w:t>
      </w:r>
      <w:proofErr w:type="spellStart"/>
      <w:r w:rsidRPr="004A4454">
        <w:rPr>
          <w:sz w:val="16"/>
        </w:rPr>
        <w:t>Starlink</w:t>
      </w:r>
      <w:proofErr w:type="spellEnd"/>
      <w:r w:rsidRPr="004A4454">
        <w:rPr>
          <w:sz w:val="16"/>
        </w:rPr>
        <w:t xml:space="preserve"> internet program’s capabilities and the user’s feedback about them. What they say is true: They </w:t>
      </w:r>
      <w:r w:rsidRPr="003236B5">
        <w:rPr>
          <w:rStyle w:val="StyleUnderline"/>
        </w:rPr>
        <w:t>are</w:t>
      </w:r>
      <w:r w:rsidRPr="004A4454">
        <w:rPr>
          <w:sz w:val="16"/>
        </w:rPr>
        <w:t xml:space="preserve"> so </w:t>
      </w:r>
      <w:r w:rsidRPr="00CF5A50">
        <w:rPr>
          <w:rStyle w:val="Emphasis"/>
          <w:highlight w:val="green"/>
        </w:rPr>
        <w:t>happy</w:t>
      </w:r>
      <w:r w:rsidRPr="00CF5A50">
        <w:rPr>
          <w:rStyle w:val="StyleUnderline"/>
          <w:highlight w:val="green"/>
        </w:rPr>
        <w:t xml:space="preserve"> </w:t>
      </w:r>
      <w:r w:rsidRPr="003236B5">
        <w:rPr>
          <w:rStyle w:val="StyleUnderline"/>
        </w:rPr>
        <w:t xml:space="preserve">about </w:t>
      </w:r>
      <w:proofErr w:type="gramStart"/>
      <w:r w:rsidRPr="003236B5">
        <w:rPr>
          <w:rStyle w:val="StyleUnderline"/>
        </w:rPr>
        <w:t>it,</w:t>
      </w:r>
      <w:proofErr w:type="gramEnd"/>
      <w:r w:rsidRPr="003236B5">
        <w:rPr>
          <w:rStyle w:val="StyleUnderline"/>
        </w:rPr>
        <w:t xml:space="preserve"> they think it’s worth it. Because </w:t>
      </w:r>
      <w:proofErr w:type="spellStart"/>
      <w:r w:rsidRPr="003236B5">
        <w:rPr>
          <w:rStyle w:val="StyleUnderline"/>
        </w:rPr>
        <w:t>its</w:t>
      </w:r>
      <w:proofErr w:type="spellEnd"/>
      <w:r w:rsidRPr="003236B5">
        <w:rPr>
          <w:rStyle w:val="StyleUnderline"/>
        </w:rPr>
        <w:t xml:space="preserve"> so </w:t>
      </w:r>
      <w:r w:rsidRPr="00CF5A50">
        <w:rPr>
          <w:rStyle w:val="Emphasis"/>
          <w:highlight w:val="green"/>
        </w:rPr>
        <w:t>fast and reliable</w:t>
      </w:r>
      <w:r w:rsidRPr="00CF5A50">
        <w:rPr>
          <w:rStyle w:val="StyleUnderline"/>
          <w:highlight w:val="green"/>
        </w:rPr>
        <w:t xml:space="preserve"> </w:t>
      </w:r>
      <w:r w:rsidRPr="003236B5">
        <w:rPr>
          <w:rStyle w:val="StyleUnderline"/>
        </w:rPr>
        <w:t xml:space="preserve">to many places </w:t>
      </w:r>
      <w:r w:rsidRPr="00CF5A50">
        <w:rPr>
          <w:rStyle w:val="Emphasis"/>
          <w:highlight w:val="green"/>
        </w:rPr>
        <w:t>around the world</w:t>
      </w:r>
      <w:r w:rsidRPr="003236B5">
        <w:rPr>
          <w:rStyle w:val="StyleUnderline"/>
        </w:rPr>
        <w:t xml:space="preserve">, you can easily connect to the internet and be able to do multiple things like watch YouTube or Google search, or even work conveniently anywhere you wish, </w:t>
      </w:r>
      <w:proofErr w:type="gramStart"/>
      <w:r w:rsidRPr="003236B5">
        <w:rPr>
          <w:rStyle w:val="StyleUnderline"/>
        </w:rPr>
        <w:t>as long as</w:t>
      </w:r>
      <w:proofErr w:type="gramEnd"/>
      <w:r w:rsidRPr="003236B5">
        <w:rPr>
          <w:rStyle w:val="StyleUnderline"/>
        </w:rPr>
        <w:t xml:space="preserve"> you have a ground </w:t>
      </w:r>
      <w:proofErr w:type="spellStart"/>
      <w:r w:rsidRPr="003236B5">
        <w:rPr>
          <w:rStyle w:val="StyleUnderline"/>
        </w:rPr>
        <w:t>Starlink</w:t>
      </w:r>
      <w:proofErr w:type="spellEnd"/>
      <w:r w:rsidRPr="003236B5">
        <w:rPr>
          <w:rStyle w:val="StyleUnderline"/>
        </w:rPr>
        <w:t xml:space="preserve"> dish with you</w:t>
      </w:r>
      <w:r w:rsidRPr="004A4454">
        <w:rPr>
          <w:sz w:val="16"/>
        </w:rPr>
        <w:t xml:space="preserve">. </w:t>
      </w:r>
    </w:p>
    <w:p w14:paraId="262B8C82" w14:textId="77777777" w:rsidR="008B3CF3" w:rsidRDefault="008B3CF3" w:rsidP="008B3CF3">
      <w:pPr>
        <w:pStyle w:val="Heading4"/>
      </w:pPr>
      <w:r>
        <w:t xml:space="preserve">Internet </w:t>
      </w:r>
      <w:r>
        <w:rPr>
          <w:u w:val="single"/>
        </w:rPr>
        <w:t>solves</w:t>
      </w:r>
      <w:r>
        <w:t xml:space="preserve"> extinction</w:t>
      </w:r>
    </w:p>
    <w:p w14:paraId="6FBA2DB1" w14:textId="77777777" w:rsidR="008B3CF3" w:rsidRPr="00A9553E" w:rsidRDefault="008B3CF3" w:rsidP="008B3CF3">
      <w:pPr>
        <w:rPr>
          <w:rFonts w:eastAsia="Calibri"/>
          <w:b/>
        </w:rPr>
      </w:pPr>
      <w:r w:rsidRPr="00A9553E">
        <w:rPr>
          <w:rFonts w:eastAsia="Calibri"/>
          <w:b/>
          <w:bCs/>
          <w:sz w:val="26"/>
        </w:rPr>
        <w:t>Eagleman 10</w:t>
      </w:r>
      <w:r w:rsidRPr="00A9553E">
        <w:rPr>
          <w:rFonts w:eastAsia="Calibri"/>
          <w:b/>
        </w:rPr>
        <w:t xml:space="preserve"> </w:t>
      </w:r>
      <w:r w:rsidRPr="00A9553E">
        <w:rPr>
          <w:rFonts w:eastAsia="Calibri"/>
        </w:rPr>
        <w:t xml:space="preserve">[David Eagleman is </w:t>
      </w:r>
      <w:proofErr w:type="gramStart"/>
      <w:r w:rsidRPr="00A9553E">
        <w:rPr>
          <w:rFonts w:eastAsia="Calibri"/>
        </w:rPr>
        <w:t>a  neuroscientist</w:t>
      </w:r>
      <w:proofErr w:type="gramEnd"/>
      <w:r w:rsidRPr="00A9553E">
        <w:rPr>
          <w:rFonts w:eastAsia="Calibri"/>
        </w:rPr>
        <w:t xml:space="preserve"> at Baylor College of Medicine, where he directs the Laboratory for Perception and Action and the Initiative on Neuroscience and Law and author of Sum (Canongate). Nov. 9, 2010, </w:t>
      </w:r>
      <w:proofErr w:type="gramStart"/>
      <w:r w:rsidRPr="00A9553E">
        <w:rPr>
          <w:rFonts w:eastAsia="Calibri"/>
        </w:rPr>
        <w:t>“ Six</w:t>
      </w:r>
      <w:proofErr w:type="gramEnd"/>
      <w:r w:rsidRPr="00A9553E">
        <w:rPr>
          <w:rFonts w:eastAsia="Calibri"/>
        </w:rPr>
        <w:t xml:space="preserve"> ways the internet will save civilization,”</w:t>
      </w:r>
      <w:r w:rsidRPr="00A9553E">
        <w:rPr>
          <w:rFonts w:eastAsia="Calibri"/>
        </w:rPr>
        <w:br/>
        <w:t xml:space="preserve"> http://www.wired.co.uk/magazine/archive/2010/12/start/apocalypse-no]</w:t>
      </w:r>
    </w:p>
    <w:p w14:paraId="5477D0AB" w14:textId="77777777" w:rsidR="008B3CF3" w:rsidRPr="005319BF" w:rsidRDefault="008B3CF3" w:rsidP="008B3CF3">
      <w:pPr>
        <w:rPr>
          <w:rFonts w:eastAsia="Calibri"/>
          <w:sz w:val="14"/>
        </w:rPr>
      </w:pPr>
      <w:r w:rsidRPr="004B59C3">
        <w:rPr>
          <w:rFonts w:eastAsia="Calibri"/>
          <w:sz w:val="14"/>
        </w:rPr>
        <w:lastRenderedPageBreak/>
        <w:t xml:space="preserve">Many </w:t>
      </w:r>
      <w:r w:rsidRPr="00A9553E">
        <w:rPr>
          <w:rFonts w:eastAsia="Calibri"/>
          <w:b/>
          <w:u w:val="single"/>
        </w:rPr>
        <w:t xml:space="preserve">great </w:t>
      </w:r>
      <w:proofErr w:type="spellStart"/>
      <w:r w:rsidRPr="00CF5A50">
        <w:rPr>
          <w:rFonts w:eastAsia="Calibri"/>
          <w:b/>
          <w:highlight w:val="green"/>
          <w:u w:val="single"/>
        </w:rPr>
        <w:t>civilisations</w:t>
      </w:r>
      <w:proofErr w:type="spellEnd"/>
      <w:r w:rsidRPr="00CF5A50">
        <w:rPr>
          <w:rFonts w:eastAsia="Calibri"/>
          <w:b/>
          <w:highlight w:val="green"/>
          <w:u w:val="single"/>
        </w:rPr>
        <w:t xml:space="preserve"> </w:t>
      </w:r>
      <w:r w:rsidRPr="004B59C3">
        <w:rPr>
          <w:rFonts w:eastAsia="Calibri"/>
          <w:b/>
          <w:u w:val="single"/>
        </w:rPr>
        <w:t xml:space="preserve">have </w:t>
      </w:r>
      <w:r w:rsidRPr="00CF5A50">
        <w:rPr>
          <w:rFonts w:eastAsia="Calibri"/>
          <w:b/>
          <w:highlight w:val="green"/>
          <w:u w:val="single"/>
        </w:rPr>
        <w:t>fall</w:t>
      </w:r>
      <w:r w:rsidRPr="004B59C3">
        <w:rPr>
          <w:rFonts w:eastAsia="Calibri"/>
          <w:b/>
          <w:u w:val="single"/>
        </w:rPr>
        <w:t>en</w:t>
      </w:r>
      <w:r w:rsidRPr="004B59C3">
        <w:rPr>
          <w:rFonts w:eastAsia="Calibri"/>
          <w:sz w:val="14"/>
        </w:rPr>
        <w:t xml:space="preserve">, leaving nothing but cracked ruins and scattered genetics. Usually </w:t>
      </w:r>
      <w:proofErr w:type="gramStart"/>
      <w:r w:rsidRPr="004B59C3">
        <w:rPr>
          <w:rFonts w:eastAsia="Calibri"/>
          <w:sz w:val="14"/>
        </w:rPr>
        <w:t>this results</w:t>
      </w:r>
      <w:proofErr w:type="gramEnd"/>
      <w:r w:rsidRPr="004B59C3">
        <w:rPr>
          <w:rFonts w:eastAsia="Calibri"/>
          <w:sz w:val="14"/>
        </w:rPr>
        <w:t xml:space="preserve"> </w:t>
      </w:r>
      <w:r w:rsidRPr="00CF5A50">
        <w:rPr>
          <w:rFonts w:eastAsia="Calibri"/>
          <w:b/>
          <w:highlight w:val="green"/>
          <w:u w:val="single"/>
        </w:rPr>
        <w:t xml:space="preserve">from: </w:t>
      </w:r>
      <w:r w:rsidRPr="004B59C3">
        <w:rPr>
          <w:rFonts w:eastAsia="Calibri"/>
          <w:b/>
          <w:u w:val="single"/>
          <w:bdr w:val="single" w:sz="18" w:space="0" w:color="auto" w:frame="1"/>
        </w:rPr>
        <w:t xml:space="preserve">natural </w:t>
      </w:r>
      <w:r w:rsidRPr="00CF5A50">
        <w:rPr>
          <w:rFonts w:eastAsia="Calibri"/>
          <w:b/>
          <w:highlight w:val="green"/>
          <w:u w:val="single"/>
          <w:bdr w:val="single" w:sz="18" w:space="0" w:color="auto" w:frame="1"/>
        </w:rPr>
        <w:t xml:space="preserve">disasters, resource depletion, </w:t>
      </w:r>
      <w:r w:rsidRPr="007349AD">
        <w:rPr>
          <w:rFonts w:eastAsia="Calibri"/>
          <w:b/>
          <w:u w:val="single"/>
          <w:bdr w:val="single" w:sz="18" w:space="0" w:color="auto" w:frame="1"/>
        </w:rPr>
        <w:t xml:space="preserve">economic meltdown, </w:t>
      </w:r>
      <w:r w:rsidRPr="00CF5A50">
        <w:rPr>
          <w:rFonts w:eastAsia="Calibri"/>
          <w:b/>
          <w:highlight w:val="green"/>
          <w:u w:val="single"/>
          <w:bdr w:val="single" w:sz="18" w:space="0" w:color="auto" w:frame="1"/>
        </w:rPr>
        <w:t>disease, poor info</w:t>
      </w:r>
      <w:r w:rsidRPr="004B59C3">
        <w:rPr>
          <w:rFonts w:eastAsia="Calibri"/>
          <w:b/>
          <w:u w:val="single"/>
          <w:bdr w:val="single" w:sz="18" w:space="0" w:color="auto" w:frame="1"/>
        </w:rPr>
        <w:t xml:space="preserve">rmation flow and </w:t>
      </w:r>
      <w:r w:rsidRPr="00CF5A50">
        <w:rPr>
          <w:rFonts w:eastAsia="Calibri"/>
          <w:b/>
          <w:highlight w:val="green"/>
          <w:u w:val="single"/>
          <w:bdr w:val="single" w:sz="18" w:space="0" w:color="auto" w:frame="1"/>
        </w:rPr>
        <w:t>corruption</w:t>
      </w:r>
      <w:r w:rsidRPr="004B59C3">
        <w:rPr>
          <w:rFonts w:eastAsia="Calibri"/>
          <w:sz w:val="14"/>
        </w:rPr>
        <w:t xml:space="preserve">. But we’re luckier than our predecessors because </w:t>
      </w:r>
      <w:r w:rsidRPr="00A9553E">
        <w:rPr>
          <w:rFonts w:eastAsia="Calibri"/>
          <w:b/>
          <w:u w:val="single"/>
        </w:rPr>
        <w:t xml:space="preserve">we command a technology that no one else possessed: a rapid communication network that finds its highest expression </w:t>
      </w:r>
      <w:proofErr w:type="gramStart"/>
      <w:r w:rsidRPr="00A9553E">
        <w:rPr>
          <w:rFonts w:eastAsia="Calibri"/>
          <w:b/>
          <w:u w:val="single"/>
        </w:rPr>
        <w:t>in</w:t>
      </w:r>
      <w:proofErr w:type="gramEnd"/>
      <w:r w:rsidRPr="00A9553E">
        <w:rPr>
          <w:rFonts w:eastAsia="Calibri"/>
          <w:b/>
          <w:u w:val="single"/>
        </w:rPr>
        <w:t xml:space="preserve"> the internet</w:t>
      </w:r>
      <w:r w:rsidRPr="004B59C3">
        <w:rPr>
          <w:rFonts w:eastAsia="Calibri"/>
          <w:sz w:val="14"/>
        </w:rPr>
        <w:t xml:space="preserve">. I propose that there are six ways in which </w:t>
      </w:r>
      <w:r w:rsidRPr="004B59C3">
        <w:rPr>
          <w:rFonts w:eastAsia="Calibri"/>
          <w:b/>
          <w:u w:val="single"/>
        </w:rPr>
        <w:t xml:space="preserve">the </w:t>
      </w:r>
      <w:r w:rsidRPr="00CF5A50">
        <w:rPr>
          <w:rFonts w:eastAsia="Calibri"/>
          <w:b/>
          <w:highlight w:val="green"/>
          <w:u w:val="single"/>
        </w:rPr>
        <w:t xml:space="preserve">net </w:t>
      </w:r>
      <w:r w:rsidRPr="00A9553E">
        <w:rPr>
          <w:rFonts w:eastAsia="Calibri"/>
          <w:b/>
          <w:u w:val="single"/>
        </w:rPr>
        <w:t xml:space="preserve">has </w:t>
      </w:r>
      <w:r w:rsidRPr="00CF5A50">
        <w:rPr>
          <w:rFonts w:eastAsia="Calibri"/>
          <w:b/>
          <w:highlight w:val="green"/>
          <w:u w:val="single"/>
        </w:rPr>
        <w:t xml:space="preserve">vastly reduced </w:t>
      </w:r>
      <w:r w:rsidRPr="00A9553E">
        <w:rPr>
          <w:rFonts w:eastAsia="Calibri"/>
          <w:b/>
          <w:u w:val="single"/>
        </w:rPr>
        <w:t xml:space="preserve">the </w:t>
      </w:r>
      <w:r w:rsidRPr="00CF5A50">
        <w:rPr>
          <w:rFonts w:eastAsia="Calibri"/>
          <w:b/>
          <w:highlight w:val="green"/>
          <w:u w:val="single"/>
        </w:rPr>
        <w:t xml:space="preserve">threat of societal collapse. Epidemics </w:t>
      </w:r>
      <w:r w:rsidRPr="004B59C3">
        <w:rPr>
          <w:rFonts w:eastAsia="Calibri"/>
          <w:b/>
          <w:u w:val="single"/>
        </w:rPr>
        <w:t xml:space="preserve">can be </w:t>
      </w:r>
      <w:r w:rsidRPr="00CF5A50">
        <w:rPr>
          <w:rFonts w:eastAsia="Calibri"/>
          <w:b/>
          <w:highlight w:val="green"/>
          <w:u w:val="single"/>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CF5A50">
        <w:rPr>
          <w:rFonts w:eastAsia="Calibri"/>
          <w:b/>
          <w:highlight w:val="green"/>
          <w:u w:val="single"/>
        </w:rPr>
        <w:t xml:space="preserve">work </w:t>
      </w:r>
      <w:proofErr w:type="spellStart"/>
      <w:r w:rsidRPr="00CF5A50">
        <w:rPr>
          <w:rFonts w:eastAsia="Calibri"/>
          <w:b/>
          <w:highlight w:val="green"/>
          <w:u w:val="single"/>
        </w:rPr>
        <w:t>telepresently</w:t>
      </w:r>
      <w:proofErr w:type="spellEnd"/>
      <w:r w:rsidRPr="00CF5A50">
        <w:rPr>
          <w:rFonts w:eastAsia="Calibri"/>
          <w:b/>
          <w:highlight w:val="green"/>
          <w:u w:val="single"/>
        </w:rPr>
        <w:t xml:space="preserve"> </w:t>
      </w:r>
      <w:r w:rsidRPr="004B59C3">
        <w:rPr>
          <w:rFonts w:eastAsia="Calibri"/>
          <w:b/>
          <w:u w:val="single"/>
        </w:rPr>
        <w:t xml:space="preserve">can </w:t>
      </w:r>
      <w:r w:rsidRPr="00CF5A50">
        <w:rPr>
          <w:rFonts w:eastAsia="Calibri"/>
          <w:b/>
          <w:highlight w:val="green"/>
          <w:u w:val="single"/>
        </w:rPr>
        <w:t xml:space="preserve">inhibit </w:t>
      </w:r>
      <w:r w:rsidRPr="004B59C3">
        <w:rPr>
          <w:rFonts w:eastAsia="Calibri"/>
          <w:b/>
          <w:u w:val="single"/>
        </w:rPr>
        <w:t xml:space="preserve">microbial </w:t>
      </w:r>
      <w:r w:rsidRPr="00CF5A50">
        <w:rPr>
          <w:rFonts w:eastAsia="Calibri"/>
          <w:b/>
          <w:highlight w:val="green"/>
          <w:u w:val="single"/>
        </w:rPr>
        <w:t>transmission</w:t>
      </w:r>
      <w:r w:rsidRPr="00A9553E">
        <w:rPr>
          <w:rFonts w:eastAsia="Calibri"/>
          <w:b/>
          <w:u w:val="single"/>
        </w:rPr>
        <w:t xml:space="preserve"> by reducing human-to-human contact</w:t>
      </w:r>
      <w:r w:rsidRPr="004B59C3">
        <w:rPr>
          <w:rFonts w:eastAsia="Calibri"/>
          <w:sz w:val="14"/>
        </w:rPr>
        <w:t xml:space="preserve">. In the face of an otherwise devastating epidemic, businesses can keep supply chains running with the maximum number of employees working from home. This can reduce host density below the tipping point required for an epidemic. </w:t>
      </w:r>
      <w:r w:rsidRPr="00A9553E">
        <w:rPr>
          <w:rFonts w:eastAsia="Calibri"/>
          <w:b/>
          <w:u w:val="single"/>
        </w:rPr>
        <w:t xml:space="preserve">If we are well prepared when an epidemic arrives, </w:t>
      </w:r>
      <w:r w:rsidRPr="00CF5A50">
        <w:rPr>
          <w:rFonts w:eastAsia="Calibri"/>
          <w:b/>
          <w:highlight w:val="green"/>
          <w:u w:val="single"/>
        </w:rPr>
        <w:t xml:space="preserve">we can fluidly </w:t>
      </w:r>
      <w:r w:rsidRPr="004B59C3">
        <w:rPr>
          <w:rFonts w:eastAsia="Calibri"/>
          <w:b/>
          <w:u w:val="single"/>
        </w:rPr>
        <w:t xml:space="preserve">shift into a </w:t>
      </w:r>
      <w:r w:rsidRPr="00CF5A50">
        <w:rPr>
          <w:rFonts w:eastAsia="Calibri"/>
          <w:b/>
          <w:highlight w:val="green"/>
          <w:u w:val="single"/>
        </w:rPr>
        <w:t>self-quarantine</w:t>
      </w:r>
      <w:r w:rsidRPr="004B59C3">
        <w:rPr>
          <w:rFonts w:eastAsia="Calibri"/>
          <w:b/>
          <w:u w:val="single"/>
        </w:rPr>
        <w:t xml:space="preserve">d society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CF5A50">
        <w:rPr>
          <w:rFonts w:eastAsia="Calibri"/>
          <w:b/>
          <w:highlight w:val="green"/>
          <w:u w:val="single"/>
        </w:rPr>
        <w:t xml:space="preserve">predict </w:t>
      </w:r>
      <w:r w:rsidRPr="004B59C3">
        <w:rPr>
          <w:rFonts w:eastAsia="Calibri"/>
          <w:b/>
          <w:u w:val="single"/>
        </w:rPr>
        <w:t xml:space="preserve">natural </w:t>
      </w:r>
      <w:r w:rsidRPr="00CF5A50">
        <w:rPr>
          <w:rFonts w:eastAsia="Calibri"/>
          <w:b/>
          <w:highlight w:val="green"/>
          <w:u w:val="single"/>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w:t>
      </w:r>
      <w:proofErr w:type="spellStart"/>
      <w:r w:rsidRPr="004B59C3">
        <w:rPr>
          <w:rFonts w:eastAsia="Calibri"/>
          <w:sz w:val="14"/>
        </w:rPr>
        <w:t>neighbourhoods</w:t>
      </w:r>
      <w:proofErr w:type="spellEnd"/>
      <w:r w:rsidRPr="004B59C3">
        <w:rPr>
          <w:rFonts w:eastAsia="Calibri"/>
          <w:sz w:val="14"/>
        </w:rPr>
        <w:t xml:space="preserve">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w:t>
      </w:r>
      <w:proofErr w:type="gramStart"/>
      <w:r w:rsidRPr="004B59C3">
        <w:rPr>
          <w:rFonts w:eastAsia="Calibri"/>
          <w:sz w:val="14"/>
        </w:rPr>
        <w:t>grass-roots</w:t>
      </w:r>
      <w:proofErr w:type="gramEnd"/>
      <w:r w:rsidRPr="004B59C3">
        <w:rPr>
          <w:rFonts w:eastAsia="Calibri"/>
          <w:sz w:val="14"/>
        </w:rPr>
        <w:t xml:space="preserve">, </w:t>
      </w:r>
      <w:proofErr w:type="spellStart"/>
      <w:r w:rsidRPr="004B59C3">
        <w:rPr>
          <w:rFonts w:eastAsia="Calibri"/>
          <w:sz w:val="14"/>
        </w:rPr>
        <w:t>decentralised</w:t>
      </w:r>
      <w:proofErr w:type="spellEnd"/>
      <w:r w:rsidRPr="004B59C3">
        <w:rPr>
          <w:rFonts w:eastAsia="Calibri"/>
          <w:sz w:val="14"/>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proofErr w:type="gramStart"/>
      <w:r w:rsidRPr="004B59C3">
        <w:rPr>
          <w:rFonts w:eastAsia="Calibri"/>
          <w:sz w:val="14"/>
        </w:rPr>
        <w:t>Historically,</w:t>
      </w:r>
      <w:proofErr w:type="gramEnd"/>
      <w:r w:rsidRPr="004B59C3">
        <w:rPr>
          <w:rFonts w:eastAsia="Calibri"/>
          <w:sz w:val="14"/>
        </w:rPr>
        <w:t xml:space="preserve">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w:t>
      </w:r>
      <w:proofErr w:type="spellStart"/>
      <w:r w:rsidRPr="004B59C3">
        <w:rPr>
          <w:rFonts w:eastAsia="Calibri"/>
          <w:sz w:val="14"/>
        </w:rPr>
        <w:t>civilisation</w:t>
      </w:r>
      <w:proofErr w:type="spellEnd"/>
      <w:r w:rsidRPr="004B59C3">
        <w:rPr>
          <w:rFonts w:eastAsia="Calibri"/>
          <w:sz w:val="14"/>
        </w:rPr>
        <w:t xml:space="preserve">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xml:space="preserve">: this was under way in India, </w:t>
      </w:r>
      <w:proofErr w:type="gramStart"/>
      <w:r w:rsidRPr="004B59C3">
        <w:rPr>
          <w:rFonts w:eastAsia="Calibri"/>
          <w:sz w:val="14"/>
        </w:rPr>
        <w:t>China</w:t>
      </w:r>
      <w:proofErr w:type="gramEnd"/>
      <w:r w:rsidRPr="004B59C3">
        <w:rPr>
          <w:rFonts w:eastAsia="Calibri"/>
          <w:sz w:val="14"/>
        </w:rPr>
        <w:t xml:space="preserve"> and Africa centuries before it made its way to Europe</w:t>
      </w:r>
      <w:r w:rsidRPr="00A9553E">
        <w:rPr>
          <w:rFonts w:eastAsia="Calibri"/>
          <w:b/>
          <w:sz w:val="20"/>
          <w:u w:val="single"/>
        </w:rPr>
        <w:t xml:space="preserve">. </w:t>
      </w:r>
      <w:r w:rsidRPr="00A9553E">
        <w:rPr>
          <w:rFonts w:eastAsia="Calibri"/>
          <w:b/>
          <w:u w:val="single"/>
        </w:rPr>
        <w:t xml:space="preserve">By the time the idea reached North America, native </w:t>
      </w:r>
      <w:proofErr w:type="spellStart"/>
      <w:r w:rsidRPr="00A9553E">
        <w:rPr>
          <w:rFonts w:eastAsia="Calibri"/>
          <w:b/>
          <w:u w:val="single"/>
        </w:rPr>
        <w:t>civilisations</w:t>
      </w:r>
      <w:proofErr w:type="spellEnd"/>
      <w:r w:rsidRPr="00A9553E">
        <w:rPr>
          <w:rFonts w:eastAsia="Calibri"/>
          <w:b/>
          <w:u w:val="single"/>
        </w:rPr>
        <w:t xml:space="preserve"> who needed it had already collapsed</w:t>
      </w:r>
      <w:r w:rsidRPr="004B59C3">
        <w:rPr>
          <w:rFonts w:eastAsia="Calibri"/>
          <w:b/>
          <w:sz w:val="14"/>
        </w:rPr>
        <w:t xml:space="preserve">. </w:t>
      </w:r>
      <w:r w:rsidRPr="00A9553E">
        <w:rPr>
          <w:rFonts w:eastAsia="Calibri"/>
          <w:b/>
          <w:u w:val="single"/>
        </w:rPr>
        <w:t xml:space="preserve">The net solved the problem. New discoveries catch on </w:t>
      </w:r>
      <w:proofErr w:type="gramStart"/>
      <w:r w:rsidRPr="00A9553E">
        <w:rPr>
          <w:rFonts w:eastAsia="Calibri"/>
          <w:b/>
          <w:u w:val="single"/>
        </w:rPr>
        <w:t>immediately;</w:t>
      </w:r>
      <w:proofErr w:type="gramEnd"/>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w:t>
      </w:r>
      <w:proofErr w:type="spellStart"/>
      <w:r w:rsidRPr="004B59C3">
        <w:rPr>
          <w:rFonts w:eastAsia="Calibri"/>
          <w:sz w:val="14"/>
        </w:rPr>
        <w:t>spectre</w:t>
      </w:r>
      <w:proofErr w:type="spellEnd"/>
      <w:r w:rsidRPr="004B59C3">
        <w:rPr>
          <w:rFonts w:eastAsia="Calibri"/>
          <w:sz w:val="14"/>
        </w:rPr>
        <w:t xml:space="preserv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w:t>
      </w:r>
      <w:proofErr w:type="spellStart"/>
      <w:r w:rsidRPr="004B59C3">
        <w:rPr>
          <w:rFonts w:eastAsia="Calibri"/>
          <w:sz w:val="14"/>
        </w:rPr>
        <w:t>democratises</w:t>
      </w:r>
      <w:proofErr w:type="spellEnd"/>
      <w:r w:rsidRPr="004B59C3">
        <w:rPr>
          <w:rFonts w:eastAsia="Calibri"/>
          <w:sz w:val="14"/>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CF5A50">
        <w:rPr>
          <w:rFonts w:eastAsia="Calibri"/>
          <w:b/>
          <w:highlight w:val="green"/>
          <w:u w:val="single"/>
        </w:rPr>
        <w:t xml:space="preserve">Human capital </w:t>
      </w:r>
      <w:r w:rsidRPr="004B59C3">
        <w:rPr>
          <w:rFonts w:eastAsia="Calibri"/>
          <w:b/>
          <w:u w:val="single"/>
        </w:rPr>
        <w:t xml:space="preserve">is </w:t>
      </w:r>
      <w:r w:rsidRPr="00CF5A50">
        <w:rPr>
          <w:rFonts w:eastAsia="Calibri"/>
          <w:b/>
          <w:highlight w:val="green"/>
          <w:u w:val="single"/>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w:t>
      </w:r>
      <w:proofErr w:type="gramStart"/>
      <w:r w:rsidRPr="004B59C3">
        <w:rPr>
          <w:rFonts w:eastAsia="Calibri"/>
          <w:sz w:val="14"/>
        </w:rPr>
        <w:t>not have</w:t>
      </w:r>
      <w:proofErr w:type="gramEnd"/>
      <w:r w:rsidRPr="004B59C3">
        <w:rPr>
          <w:rFonts w:eastAsia="Calibri"/>
          <w:sz w:val="14"/>
        </w:rPr>
        <w:t xml:space="preser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CF5A50">
        <w:rPr>
          <w:rFonts w:eastAsia="Calibri"/>
          <w:b/>
          <w:highlight w:val="green"/>
          <w:u w:val="single"/>
        </w:rPr>
        <w:t>The net opens</w:t>
      </w:r>
      <w:r w:rsidRPr="00A9553E">
        <w:rPr>
          <w:rFonts w:eastAsia="Calibri"/>
          <w:b/>
          <w:u w:val="single"/>
        </w:rPr>
        <w:t xml:space="preserve"> the gates </w:t>
      </w:r>
      <w:r w:rsidRPr="00CF5A50">
        <w:rPr>
          <w:rFonts w:eastAsia="Calibri"/>
          <w:b/>
          <w:highlight w:val="green"/>
          <w:u w:val="single"/>
        </w:rPr>
        <w:t>ed</w:t>
      </w:r>
      <w:r w:rsidRPr="004B59C3">
        <w:rPr>
          <w:rFonts w:eastAsia="Calibri"/>
          <w:b/>
          <w:u w:val="single"/>
        </w:rPr>
        <w:t>ucation</w:t>
      </w:r>
      <w:r w:rsidRPr="00CF5A50">
        <w:rPr>
          <w:rFonts w:eastAsia="Calibri"/>
          <w:b/>
          <w:highlight w:val="green"/>
          <w:u w:val="single"/>
        </w:rPr>
        <w:t xml:space="preserve"> to anyone </w:t>
      </w:r>
      <w:r w:rsidRPr="004B59C3">
        <w:rPr>
          <w:rFonts w:eastAsia="Calibri"/>
          <w:b/>
          <w:u w:val="single"/>
        </w:rPr>
        <w:t>with a computer</w:t>
      </w:r>
      <w:r w:rsidRPr="004B59C3">
        <w:rPr>
          <w:rFonts w:eastAsia="Calibri"/>
          <w:sz w:val="14"/>
        </w:rPr>
        <w:t xml:space="preserve">. A motivated teen anywhere on the planet can walk through the world’s knowledge -- from the webs of Wikipedia to the curriculum of MIT’s </w:t>
      </w:r>
      <w:proofErr w:type="spellStart"/>
      <w:r w:rsidRPr="004B59C3">
        <w:rPr>
          <w:rFonts w:eastAsia="Calibri"/>
          <w:sz w:val="14"/>
        </w:rPr>
        <w:t>OpenCourseWare</w:t>
      </w:r>
      <w:proofErr w:type="spellEnd"/>
      <w:r w:rsidRPr="00A9553E">
        <w:rPr>
          <w:rFonts w:eastAsia="Calibri"/>
          <w:b/>
          <w:sz w:val="20"/>
          <w:u w:val="single"/>
        </w:rPr>
        <w:t xml:space="preserve">. </w:t>
      </w:r>
      <w:r w:rsidRPr="00A9553E">
        <w:rPr>
          <w:rFonts w:eastAsia="Calibri"/>
          <w:b/>
          <w:u w:val="single"/>
        </w:rPr>
        <w:t xml:space="preserve">The new </w:t>
      </w:r>
      <w:r w:rsidRPr="00CF5A50">
        <w:rPr>
          <w:rFonts w:eastAsia="Calibri"/>
          <w:b/>
          <w:highlight w:val="green"/>
          <w:u w:val="single"/>
        </w:rPr>
        <w:t xml:space="preserve">human capital will serve us </w:t>
      </w:r>
      <w:r w:rsidRPr="004B59C3">
        <w:rPr>
          <w:rFonts w:eastAsia="Calibri"/>
          <w:b/>
          <w:u w:val="single"/>
        </w:rPr>
        <w:t xml:space="preserve">well </w:t>
      </w:r>
      <w:r w:rsidRPr="00CF5A50">
        <w:rPr>
          <w:rFonts w:eastAsia="Calibri"/>
          <w:b/>
          <w:highlight w:val="green"/>
          <w:u w:val="single"/>
        </w:rPr>
        <w:t xml:space="preserve">when we confront </w:t>
      </w:r>
      <w:r w:rsidRPr="00CF5A50">
        <w:rPr>
          <w:rFonts w:eastAsia="Calibri"/>
          <w:b/>
          <w:highlight w:val="green"/>
          <w:u w:val="single"/>
          <w:bdr w:val="single" w:sz="18" w:space="0" w:color="auto" w:frame="1"/>
        </w:rPr>
        <w:t>existential threats we’ve never imagined</w:t>
      </w:r>
      <w:r w:rsidRPr="00A9553E">
        <w:rPr>
          <w:rFonts w:eastAsia="Calibri"/>
          <w:b/>
          <w:u w:val="single"/>
        </w:rPr>
        <w:t xml:space="preserve"> before.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w:t>
      </w:r>
      <w:r w:rsidRPr="004B59C3">
        <w:rPr>
          <w:rFonts w:eastAsia="Calibri"/>
          <w:sz w:val="14"/>
        </w:rPr>
        <w:lastRenderedPageBreak/>
        <w:t xml:space="preserve">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w:t>
      </w:r>
      <w:proofErr w:type="spellStart"/>
      <w:r w:rsidRPr="004B59C3">
        <w:rPr>
          <w:rFonts w:eastAsia="Calibri"/>
          <w:sz w:val="14"/>
        </w:rPr>
        <w:t>optimisation</w:t>
      </w:r>
      <w:proofErr w:type="spellEnd"/>
      <w:r w:rsidRPr="004B59C3">
        <w:rPr>
          <w:rFonts w:eastAsia="Calibri"/>
          <w:sz w:val="14"/>
        </w:rPr>
        <w:t xml:space="preserve">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CF5A50">
        <w:rPr>
          <w:rFonts w:eastAsia="Calibri"/>
          <w:b/>
          <w:highlight w:val="green"/>
          <w:u w:val="single"/>
          <w:bdr w:val="single" w:sz="18" w:space="0" w:color="auto" w:frame="1"/>
        </w:rPr>
        <w:t>tangle of events that triggers societal collapse can be complex</w:t>
      </w:r>
      <w:r w:rsidRPr="00A9553E">
        <w:rPr>
          <w:rFonts w:eastAsia="Calibri"/>
          <w:b/>
          <w:u w:val="single"/>
          <w:bdr w:val="single" w:sz="18" w:space="0" w:color="auto" w:frame="1"/>
        </w:rPr>
        <w:t>,</w:t>
      </w:r>
      <w:r w:rsidRPr="004B59C3">
        <w:rPr>
          <w:rFonts w:eastAsia="Calibri"/>
          <w:sz w:val="14"/>
        </w:rPr>
        <w:t xml:space="preserve"> and there are several threats the net does not address. </w:t>
      </w:r>
      <w:r w:rsidRPr="00A9553E">
        <w:rPr>
          <w:rFonts w:eastAsia="Calibri"/>
          <w:b/>
          <w:u w:val="single"/>
        </w:rPr>
        <w:t xml:space="preserve">But </w:t>
      </w:r>
      <w:r w:rsidRPr="00CF5A50">
        <w:rPr>
          <w:rFonts w:eastAsia="Calibri"/>
          <w:b/>
          <w:highlight w:val="green"/>
          <w:u w:val="single"/>
        </w:rPr>
        <w:t>vast, networked communication can be an antidote to</w:t>
      </w:r>
      <w:r w:rsidRPr="00A9553E">
        <w:rPr>
          <w:rFonts w:eastAsia="Calibri"/>
          <w:b/>
          <w:u w:val="single"/>
        </w:rPr>
        <w:t xml:space="preserve"> several of the </w:t>
      </w:r>
      <w:proofErr w:type="gramStart"/>
      <w:r w:rsidRPr="00A9553E">
        <w:rPr>
          <w:rFonts w:eastAsia="Calibri"/>
          <w:b/>
          <w:u w:val="single"/>
        </w:rPr>
        <w:t xml:space="preserve">most </w:t>
      </w:r>
      <w:r w:rsidRPr="00CF5A50">
        <w:rPr>
          <w:rFonts w:eastAsia="Calibri"/>
          <w:b/>
          <w:highlight w:val="green"/>
          <w:u w:val="single"/>
          <w:bdr w:val="single" w:sz="18" w:space="0" w:color="auto" w:frame="1"/>
        </w:rPr>
        <w:t>deadly</w:t>
      </w:r>
      <w:proofErr w:type="gramEnd"/>
      <w:r w:rsidRPr="00CF5A50">
        <w:rPr>
          <w:rFonts w:eastAsia="Calibri"/>
          <w:b/>
          <w:highlight w:val="green"/>
          <w:u w:val="single"/>
          <w:bdr w:val="single" w:sz="18" w:space="0" w:color="auto" w:frame="1"/>
        </w:rPr>
        <w:t xml:space="preserve"> diseases threatening </w:t>
      </w:r>
      <w:proofErr w:type="spellStart"/>
      <w:r w:rsidRPr="00CF5A50">
        <w:rPr>
          <w:rFonts w:eastAsia="Calibri"/>
          <w:b/>
          <w:highlight w:val="green"/>
          <w:u w:val="single"/>
          <w:bdr w:val="single" w:sz="18" w:space="0" w:color="auto" w:frame="1"/>
        </w:rPr>
        <w:t>civilisation</w:t>
      </w:r>
      <w:proofErr w:type="spellEnd"/>
      <w:r w:rsidRPr="00CF5A50">
        <w:rPr>
          <w:rFonts w:eastAsia="Calibri"/>
          <w:b/>
          <w:highlight w:val="green"/>
          <w:u w:val="single"/>
          <w:bdr w:val="single" w:sz="18" w:space="0" w:color="auto" w:frame="1"/>
        </w:rPr>
        <w:t>.</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5CE589E8" w14:textId="77777777" w:rsidR="00530659" w:rsidRPr="003A4E8C" w:rsidRDefault="00530659" w:rsidP="00530659">
      <w:pPr>
        <w:pStyle w:val="Heading4"/>
        <w:rPr>
          <w:rStyle w:val="StyleUnderline"/>
          <w:rFonts w:asciiTheme="majorHAnsi" w:hAnsiTheme="majorHAnsi" w:cstheme="majorHAnsi"/>
        </w:rPr>
      </w:pPr>
      <w:proofErr w:type="spellStart"/>
      <w:r w:rsidRPr="003A4E8C">
        <w:rPr>
          <w:rStyle w:val="StyleUnderline"/>
          <w:rFonts w:asciiTheme="majorHAnsi" w:hAnsiTheme="majorHAnsi" w:cstheme="majorHAnsi"/>
        </w:rPr>
        <w:t>Starlink</w:t>
      </w:r>
      <w:proofErr w:type="spellEnd"/>
      <w:r w:rsidRPr="003A4E8C">
        <w:rPr>
          <w:rStyle w:val="StyleUnderline"/>
          <w:rFonts w:asciiTheme="majorHAnsi" w:hAnsiTheme="majorHAnsi" w:cstheme="majorHAnsi"/>
        </w:rPr>
        <w:t xml:space="preserve"> solves internet monopolies</w:t>
      </w:r>
    </w:p>
    <w:p w14:paraId="6CE87912" w14:textId="77777777" w:rsidR="00530659" w:rsidRPr="008A081F" w:rsidRDefault="00530659" w:rsidP="00530659">
      <w:pPr>
        <w:pStyle w:val="NormalWeb"/>
        <w:spacing w:before="0" w:beforeAutospacing="0" w:after="160" w:afterAutospacing="0"/>
        <w:rPr>
          <w:rFonts w:asciiTheme="majorHAnsi" w:hAnsiTheme="majorHAnsi" w:cstheme="majorHAnsi"/>
          <w:color w:val="000000" w:themeColor="text1"/>
          <w:sz w:val="16"/>
          <w:szCs w:val="16"/>
        </w:rPr>
      </w:pPr>
      <w:proofErr w:type="spellStart"/>
      <w:r w:rsidRPr="003A4E8C">
        <w:rPr>
          <w:rFonts w:asciiTheme="majorHAnsi" w:eastAsiaTheme="majorEastAsia" w:hAnsiTheme="majorHAnsi" w:cstheme="majorHAnsi"/>
          <w:b/>
          <w:bCs/>
          <w:sz w:val="26"/>
          <w:szCs w:val="26"/>
        </w:rPr>
        <w:t>Krow</w:t>
      </w:r>
      <w:proofErr w:type="spellEnd"/>
      <w:r w:rsidRPr="003A4E8C">
        <w:rPr>
          <w:rFonts w:asciiTheme="majorHAnsi" w:eastAsiaTheme="majorEastAsia" w:hAnsiTheme="majorHAnsi" w:cstheme="majorHAnsi"/>
          <w:b/>
          <w:bCs/>
          <w:sz w:val="26"/>
          <w:szCs w:val="26"/>
        </w:rPr>
        <w:t xml:space="preserve"> 21</w:t>
      </w:r>
      <w:r w:rsidRPr="003A4E8C">
        <w:rPr>
          <w:rFonts w:asciiTheme="majorHAnsi" w:hAnsiTheme="majorHAnsi" w:cstheme="majorHAnsi"/>
          <w:color w:val="000000" w:themeColor="text1"/>
          <w:sz w:val="16"/>
          <w:szCs w:val="16"/>
        </w:rPr>
        <w:t xml:space="preserve"> </w:t>
      </w:r>
      <w:proofErr w:type="spellStart"/>
      <w:r w:rsidRPr="008A081F">
        <w:rPr>
          <w:rFonts w:asciiTheme="majorHAnsi" w:hAnsiTheme="majorHAnsi" w:cstheme="majorHAnsi"/>
          <w:color w:val="000000" w:themeColor="text1"/>
          <w:sz w:val="16"/>
          <w:szCs w:val="16"/>
        </w:rPr>
        <w:t>Krow</w:t>
      </w:r>
      <w:proofErr w:type="spellEnd"/>
      <w:r w:rsidRPr="008A081F">
        <w:rPr>
          <w:rFonts w:asciiTheme="majorHAnsi" w:hAnsiTheme="majorHAnsi" w:cstheme="majorHAnsi"/>
          <w:color w:val="000000" w:themeColor="text1"/>
          <w:sz w:val="16"/>
          <w:szCs w:val="16"/>
        </w:rPr>
        <w:t xml:space="preserve">, A. (2021, February 27). </w:t>
      </w:r>
      <w:r w:rsidRPr="008A081F">
        <w:rPr>
          <w:rFonts w:asciiTheme="majorHAnsi" w:hAnsiTheme="majorHAnsi" w:cstheme="majorHAnsi"/>
          <w:i/>
          <w:iCs/>
          <w:color w:val="000000" w:themeColor="text1"/>
          <w:sz w:val="16"/>
          <w:szCs w:val="16"/>
        </w:rPr>
        <w:t xml:space="preserve">Will </w:t>
      </w:r>
      <w:proofErr w:type="spellStart"/>
      <w:r w:rsidRPr="008A081F">
        <w:rPr>
          <w:rFonts w:asciiTheme="majorHAnsi" w:hAnsiTheme="majorHAnsi" w:cstheme="majorHAnsi"/>
          <w:i/>
          <w:iCs/>
          <w:color w:val="000000" w:themeColor="text1"/>
          <w:sz w:val="16"/>
          <w:szCs w:val="16"/>
        </w:rPr>
        <w:t>Starlink</w:t>
      </w:r>
      <w:proofErr w:type="spellEnd"/>
      <w:r w:rsidRPr="008A081F">
        <w:rPr>
          <w:rFonts w:asciiTheme="majorHAnsi" w:hAnsiTheme="majorHAnsi" w:cstheme="majorHAnsi"/>
          <w:i/>
          <w:iCs/>
          <w:color w:val="000000" w:themeColor="text1"/>
          <w:sz w:val="16"/>
          <w:szCs w:val="16"/>
        </w:rPr>
        <w:t xml:space="preserve"> disrupt spectrum’s internet provider monopoly?</w:t>
      </w:r>
      <w:r w:rsidRPr="008A081F">
        <w:rPr>
          <w:rFonts w:asciiTheme="majorHAnsi" w:hAnsiTheme="majorHAnsi" w:cstheme="majorHAnsi"/>
          <w:color w:val="000000" w:themeColor="text1"/>
          <w:sz w:val="16"/>
          <w:szCs w:val="16"/>
        </w:rPr>
        <w:t xml:space="preserve"> Medium. </w:t>
      </w:r>
      <w:hyperlink r:id="rId12" w:history="1">
        <w:r w:rsidRPr="008A081F">
          <w:rPr>
            <w:rStyle w:val="Hyperlink"/>
            <w:rFonts w:asciiTheme="majorHAnsi" w:hAnsiTheme="majorHAnsi" w:cstheme="majorHAnsi"/>
            <w:color w:val="000000" w:themeColor="text1"/>
            <w:sz w:val="16"/>
            <w:szCs w:val="16"/>
          </w:rPr>
          <w:t>https://medium.com/technology-hits/will-starlink-disrupt-spectrums-internet-provider-monopoly-c3b33d20be11</w:t>
        </w:r>
      </w:hyperlink>
      <w:r w:rsidRPr="003A4E8C">
        <w:rPr>
          <w:rFonts w:asciiTheme="majorHAnsi" w:hAnsiTheme="majorHAnsi" w:cstheme="majorHAnsi"/>
          <w:color w:val="000000" w:themeColor="text1"/>
          <w:sz w:val="16"/>
          <w:szCs w:val="16"/>
        </w:rPr>
        <w:t xml:space="preserve"> (Teacher. Writer. Future Author. Aspiring Linguist. Progressive Voter. Twitter @ajkrow_writer.</w:t>
      </w:r>
      <w:r>
        <w:rPr>
          <w:rFonts w:asciiTheme="majorHAnsi" w:hAnsiTheme="majorHAnsi" w:cstheme="majorHAnsi"/>
          <w:color w:val="000000" w:themeColor="text1"/>
          <w:sz w:val="16"/>
          <w:szCs w:val="16"/>
        </w:rPr>
        <w:t>) //</w:t>
      </w:r>
      <w:proofErr w:type="spellStart"/>
      <w:r>
        <w:rPr>
          <w:rFonts w:asciiTheme="majorHAnsi" w:hAnsiTheme="majorHAnsi" w:cstheme="majorHAnsi"/>
          <w:color w:val="000000" w:themeColor="text1"/>
          <w:sz w:val="16"/>
          <w:szCs w:val="16"/>
        </w:rPr>
        <w:t>Aadit</w:t>
      </w:r>
      <w:proofErr w:type="spellEnd"/>
    </w:p>
    <w:p w14:paraId="2D79A80B" w14:textId="77777777" w:rsidR="00530659" w:rsidRPr="003A4E8C" w:rsidRDefault="00530659" w:rsidP="00530659">
      <w:pPr>
        <w:rPr>
          <w:rStyle w:val="StyleUnderline"/>
          <w:rFonts w:asciiTheme="majorHAnsi" w:hAnsiTheme="majorHAnsi" w:cstheme="majorHAnsi"/>
        </w:rPr>
      </w:pPr>
    </w:p>
    <w:p w14:paraId="2F307541" w14:textId="77777777" w:rsidR="00530659" w:rsidRDefault="00530659" w:rsidP="00530659">
      <w:pPr>
        <w:rPr>
          <w:rStyle w:val="StyleUnderline"/>
          <w:rFonts w:asciiTheme="majorHAnsi" w:hAnsiTheme="majorHAnsi" w:cstheme="majorHAnsi"/>
        </w:rPr>
      </w:pPr>
      <w:r w:rsidRPr="004F5000">
        <w:rPr>
          <w:rStyle w:val="StyleUnderline"/>
          <w:rFonts w:asciiTheme="majorHAnsi" w:hAnsiTheme="majorHAnsi" w:cstheme="majorHAnsi"/>
        </w:rPr>
        <w:t>Throughout college and well into my teaching career</w:t>
      </w:r>
      <w:r w:rsidRPr="004F5000">
        <w:rPr>
          <w:rFonts w:asciiTheme="majorHAnsi" w:hAnsiTheme="majorHAnsi" w:cstheme="majorHAnsi"/>
          <w:color w:val="292929"/>
          <w:spacing w:val="-1"/>
          <w:sz w:val="18"/>
          <w:szCs w:val="18"/>
        </w:rPr>
        <w:t xml:space="preserve">, I’ve spent </w:t>
      </w:r>
      <w:r w:rsidRPr="004F5000">
        <w:rPr>
          <w:rStyle w:val="StyleUnderline"/>
          <w:rFonts w:asciiTheme="majorHAnsi" w:hAnsiTheme="majorHAnsi" w:cstheme="majorHAnsi"/>
        </w:rPr>
        <w:t>several</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hundred dollars sitting in coffee shops, drinking a latte or a Frappuccino while I completed work using their Wi-Fi until closing.</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Once I arrived home, I </w:t>
      </w:r>
      <w:r w:rsidRPr="004F5000">
        <w:rPr>
          <w:rStyle w:val="StyleUnderline"/>
          <w:rFonts w:asciiTheme="majorHAnsi" w:hAnsiTheme="majorHAnsi" w:cstheme="majorHAnsi"/>
        </w:rPr>
        <w:t>opened YouTube on my phone and played a video at the lowest resolution, 144p</w:t>
      </w:r>
      <w:r w:rsidRPr="004F5000">
        <w:rPr>
          <w:rFonts w:asciiTheme="majorHAnsi" w:hAnsiTheme="majorHAnsi" w:cstheme="majorHAnsi"/>
          <w:color w:val="292929"/>
          <w:spacing w:val="-1"/>
          <w:sz w:val="18"/>
          <w:szCs w:val="18"/>
        </w:rPr>
        <w:t xml:space="preserve">. I </w:t>
      </w:r>
      <w:r w:rsidRPr="004F5000">
        <w:rPr>
          <w:rStyle w:val="StyleUnderline"/>
          <w:rFonts w:asciiTheme="majorHAnsi" w:hAnsiTheme="majorHAnsi" w:cstheme="majorHAnsi"/>
        </w:rPr>
        <w:t>waited for several minutes as the video buffered</w:t>
      </w:r>
      <w:r w:rsidRPr="004F5000">
        <w:rPr>
          <w:rFonts w:asciiTheme="majorHAnsi" w:hAnsiTheme="majorHAnsi" w:cstheme="majorHAnsi"/>
          <w:color w:val="292929"/>
          <w:spacing w:val="-1"/>
          <w:sz w:val="18"/>
          <w:szCs w:val="18"/>
        </w:rPr>
        <w:t>. This became a daily occurrence when living in a rural area.</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Millions still don’t have access to fast internet at home</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As of</w:t>
      </w:r>
      <w:r w:rsidRPr="003A4E8C">
        <w:rPr>
          <w:rFonts w:asciiTheme="majorHAnsi" w:hAnsiTheme="majorHAnsi" w:cstheme="majorHAnsi"/>
          <w:color w:val="292929"/>
          <w:spacing w:val="-1"/>
          <w:sz w:val="18"/>
          <w:szCs w:val="18"/>
        </w:rPr>
        <w:t xml:space="preserve"> </w:t>
      </w:r>
      <w:hyperlink r:id="rId13" w:tgtFrame="_blank" w:history="1">
        <w:r w:rsidRPr="004F5000">
          <w:rPr>
            <w:rFonts w:asciiTheme="majorHAnsi" w:hAnsiTheme="majorHAnsi" w:cstheme="majorHAnsi"/>
            <w:color w:val="0000FF"/>
            <w:spacing w:val="-1"/>
            <w:sz w:val="18"/>
            <w:szCs w:val="18"/>
            <w:u w:val="single"/>
          </w:rPr>
          <w:t>2019</w:t>
        </w:r>
      </w:hyperlink>
      <w:r w:rsidRPr="004F5000">
        <w:rPr>
          <w:rFonts w:asciiTheme="majorHAnsi" w:hAnsiTheme="majorHAnsi" w:cstheme="majorHAnsi"/>
          <w:color w:val="292929"/>
          <w:spacing w:val="-1"/>
          <w:sz w:val="18"/>
          <w:szCs w:val="18"/>
        </w:rPr>
        <w:t xml:space="preserve">, a </w:t>
      </w:r>
      <w:r w:rsidRPr="004F5000">
        <w:rPr>
          <w:rStyle w:val="StyleUnderline"/>
          <w:rFonts w:asciiTheme="majorHAnsi" w:hAnsiTheme="majorHAnsi" w:cstheme="majorHAnsi"/>
          <w:highlight w:val="green"/>
        </w:rPr>
        <w:t>third of households</w:t>
      </w:r>
      <w:r w:rsidRPr="004F5000">
        <w:rPr>
          <w:rStyle w:val="StyleUnderline"/>
          <w:rFonts w:asciiTheme="majorHAnsi" w:hAnsiTheme="majorHAnsi" w:cstheme="majorHAnsi"/>
        </w:rPr>
        <w:t xml:space="preserve"> nationwide </w:t>
      </w:r>
      <w:r w:rsidRPr="004F5000">
        <w:rPr>
          <w:rStyle w:val="StyleUnderline"/>
          <w:rFonts w:asciiTheme="majorHAnsi" w:hAnsiTheme="majorHAnsi" w:cstheme="majorHAnsi"/>
          <w:highlight w:val="green"/>
        </w:rPr>
        <w:t>do not have</w:t>
      </w:r>
      <w:r w:rsidRPr="004F5000">
        <w:rPr>
          <w:rStyle w:val="StyleUnderline"/>
          <w:rFonts w:asciiTheme="majorHAnsi" w:hAnsiTheme="majorHAnsi" w:cstheme="majorHAnsi"/>
        </w:rPr>
        <w:t xml:space="preserve"> a </w:t>
      </w:r>
      <w:r w:rsidRPr="004F5000">
        <w:rPr>
          <w:rStyle w:val="StyleUnderline"/>
          <w:rFonts w:asciiTheme="majorHAnsi" w:hAnsiTheme="majorHAnsi" w:cstheme="majorHAnsi"/>
          <w:highlight w:val="green"/>
        </w:rPr>
        <w:t>reliable internet connection</w:t>
      </w:r>
      <w:r w:rsidRPr="004F5000">
        <w:rPr>
          <w:rFonts w:asciiTheme="majorHAnsi" w:hAnsiTheme="majorHAnsi" w:cstheme="majorHAnsi"/>
          <w:color w:val="292929"/>
          <w:spacing w:val="-1"/>
          <w:sz w:val="18"/>
          <w:szCs w:val="18"/>
        </w:rPr>
        <w:t xml:space="preserve">. The only way those </w:t>
      </w:r>
      <w:r w:rsidRPr="004F5000">
        <w:rPr>
          <w:rStyle w:val="StyleUnderline"/>
          <w:rFonts w:asciiTheme="majorHAnsi" w:hAnsiTheme="majorHAnsi" w:cstheme="majorHAnsi"/>
        </w:rPr>
        <w:t>families can access the internet is to leave their homes and go to a public library, school, or Starbucks</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r w:rsidRPr="004F5000">
        <w:rPr>
          <w:rFonts w:asciiTheme="majorHAnsi" w:hAnsiTheme="majorHAnsi" w:cstheme="majorHAnsi"/>
          <w:color w:val="292929"/>
          <w:spacing w:val="-1"/>
          <w:sz w:val="18"/>
          <w:szCs w:val="18"/>
        </w:rPr>
        <w:t xml:space="preserve">A week before schools transitioned to virtual learning in 2020, I </w:t>
      </w:r>
      <w:r w:rsidRPr="004F5000">
        <w:rPr>
          <w:rStyle w:val="StyleUnderline"/>
          <w:rFonts w:asciiTheme="majorHAnsi" w:hAnsiTheme="majorHAnsi" w:cstheme="majorHAnsi"/>
        </w:rPr>
        <w:t>remember some of my students stared at their phones under their desks. When I caught them and asked them to turn it in, they refused.</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For many students, </w:t>
      </w:r>
      <w:r w:rsidRPr="004F5000">
        <w:rPr>
          <w:rStyle w:val="StyleUnderline"/>
          <w:rFonts w:asciiTheme="majorHAnsi" w:hAnsiTheme="majorHAnsi" w:cstheme="majorHAnsi"/>
        </w:rPr>
        <w:t>the only internet access they had available was at school</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hyperlink r:id="rId14" w:tgtFrame="_blank" w:history="1">
        <w:r w:rsidRPr="004F5000">
          <w:rPr>
            <w:rFonts w:asciiTheme="majorHAnsi" w:hAnsiTheme="majorHAnsi" w:cstheme="majorHAnsi"/>
            <w:color w:val="0000FF"/>
            <w:spacing w:val="-1"/>
            <w:sz w:val="18"/>
            <w:szCs w:val="18"/>
            <w:u w:val="single"/>
          </w:rPr>
          <w:t xml:space="preserve">As of </w:t>
        </w:r>
        <w:proofErr w:type="gramStart"/>
        <w:r w:rsidRPr="004F5000">
          <w:rPr>
            <w:rFonts w:asciiTheme="majorHAnsi" w:hAnsiTheme="majorHAnsi" w:cstheme="majorHAnsi"/>
            <w:color w:val="0000FF"/>
            <w:spacing w:val="-1"/>
            <w:sz w:val="18"/>
            <w:szCs w:val="18"/>
            <w:u w:val="single"/>
          </w:rPr>
          <w:t>September 2020</w:t>
        </w:r>
        <w:proofErr w:type="gramEnd"/>
      </w:hyperlink>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3.7 million children still did not have access to an internet connection at home.</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In August of 2020, </w:t>
      </w:r>
      <w:r w:rsidRPr="004F5000">
        <w:rPr>
          <w:rStyle w:val="StyleUnderline"/>
          <w:rFonts w:asciiTheme="majorHAnsi" w:hAnsiTheme="majorHAnsi" w:cstheme="majorHAnsi"/>
        </w:rPr>
        <w:t>teachers were expected to provide live (synchronous) classes to students via Zoom</w:t>
      </w:r>
      <w:r w:rsidRPr="004F5000">
        <w:rPr>
          <w:rFonts w:asciiTheme="majorHAnsi" w:hAnsiTheme="majorHAnsi" w:cstheme="majorHAnsi"/>
          <w:color w:val="292929"/>
          <w:spacing w:val="-1"/>
          <w:sz w:val="18"/>
          <w:szCs w:val="18"/>
        </w:rPr>
        <w:t xml:space="preserve">. I panicked. </w:t>
      </w:r>
      <w:r w:rsidRPr="004F5000">
        <w:rPr>
          <w:rStyle w:val="StyleUnderline"/>
          <w:rFonts w:asciiTheme="majorHAnsi" w:hAnsiTheme="majorHAnsi" w:cstheme="majorHAnsi"/>
        </w:rPr>
        <w:t>I still did not have access to the internet in my rural home</w:t>
      </w:r>
      <w:r w:rsidRPr="004F5000">
        <w:rPr>
          <w:rFonts w:asciiTheme="majorHAnsi" w:hAnsiTheme="majorHAnsi" w:cstheme="majorHAnsi"/>
          <w:color w:val="292929"/>
          <w:spacing w:val="-1"/>
          <w:sz w:val="18"/>
          <w:szCs w:val="18"/>
        </w:rPr>
        <w:t>. I immediately went on apartments.com and searched for a decent apartment that would have access to the internet.</w:t>
      </w:r>
      <w:r w:rsidRPr="003A4E8C">
        <w:rPr>
          <w:rFonts w:asciiTheme="majorHAnsi" w:hAnsiTheme="majorHAnsi" w:cstheme="majorHAnsi"/>
          <w:color w:val="292929"/>
          <w:spacing w:val="-1"/>
          <w:sz w:val="18"/>
          <w:szCs w:val="18"/>
        </w:rPr>
        <w:t xml:space="preserve"> </w:t>
      </w:r>
      <w:r w:rsidRPr="004F5000">
        <w:rPr>
          <w:rFonts w:asciiTheme="majorHAnsi" w:hAnsiTheme="majorHAnsi" w:cstheme="majorHAnsi"/>
          <w:color w:val="292929"/>
          <w:spacing w:val="-1"/>
          <w:sz w:val="18"/>
          <w:szCs w:val="18"/>
        </w:rPr>
        <w:t xml:space="preserve">Once school started, </w:t>
      </w:r>
      <w:r w:rsidRPr="004F5000">
        <w:rPr>
          <w:rStyle w:val="StyleUnderline"/>
          <w:rFonts w:asciiTheme="majorHAnsi" w:hAnsiTheme="majorHAnsi" w:cstheme="majorHAnsi"/>
          <w:highlight w:val="green"/>
        </w:rPr>
        <w:t>many students could not log in to G</w:t>
      </w:r>
      <w:r w:rsidRPr="004F5000">
        <w:rPr>
          <w:rStyle w:val="StyleUnderline"/>
          <w:rFonts w:asciiTheme="majorHAnsi" w:hAnsiTheme="majorHAnsi" w:cstheme="majorHAnsi"/>
        </w:rPr>
        <w:t xml:space="preserve">oogle </w:t>
      </w:r>
      <w:r w:rsidRPr="004F5000">
        <w:rPr>
          <w:rStyle w:val="StyleUnderline"/>
          <w:rFonts w:asciiTheme="majorHAnsi" w:hAnsiTheme="majorHAnsi" w:cstheme="majorHAnsi"/>
          <w:highlight w:val="green"/>
        </w:rPr>
        <w:t>C</w:t>
      </w:r>
      <w:r w:rsidRPr="004F5000">
        <w:rPr>
          <w:rStyle w:val="StyleUnderline"/>
          <w:rFonts w:asciiTheme="majorHAnsi" w:hAnsiTheme="majorHAnsi" w:cstheme="majorHAnsi"/>
        </w:rPr>
        <w:t xml:space="preserve">lassroom </w:t>
      </w:r>
      <w:r w:rsidRPr="004F5000">
        <w:rPr>
          <w:rStyle w:val="StyleUnderline"/>
          <w:rFonts w:asciiTheme="majorHAnsi" w:hAnsiTheme="majorHAnsi" w:cstheme="majorHAnsi"/>
          <w:highlight w:val="green"/>
        </w:rPr>
        <w:t>or Zoom</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and attend</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class</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Of the seventy or so students I see every other day, less than half log in to Zoom</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All the other students have never logged in</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nor have they turned in a single assignment since school began. As a result, teachers, schools, and</w:t>
      </w:r>
      <w:r w:rsidRPr="003A4E8C">
        <w:rPr>
          <w:rStyle w:val="StyleUnderline"/>
          <w:rFonts w:asciiTheme="majorHAnsi" w:hAnsiTheme="majorHAnsi" w:cstheme="majorHAnsi"/>
        </w:rPr>
        <w:t xml:space="preserve"> </w:t>
      </w:r>
      <w:hyperlink r:id="rId15" w:tgtFrame="_blank" w:history="1">
        <w:r w:rsidRPr="004F5000">
          <w:rPr>
            <w:rStyle w:val="StyleUnderline"/>
            <w:rFonts w:asciiTheme="majorHAnsi" w:eastAsiaTheme="majorEastAsia" w:hAnsiTheme="majorHAnsi" w:cstheme="majorHAnsi"/>
          </w:rPr>
          <w:t>districts nationwide failed them</w:t>
        </w:r>
      </w:hyperlink>
      <w:r w:rsidRPr="004F5000">
        <w:rPr>
          <w:rStyle w:val="StyleUnderline"/>
          <w:rFonts w:asciiTheme="majorHAnsi" w:hAnsiTheme="majorHAnsi" w:cstheme="majorHAnsi"/>
        </w:rPr>
        <w:t>.</w:t>
      </w:r>
      <w:r w:rsidRPr="003A4E8C">
        <w:rPr>
          <w:rStyle w:val="StyleUnderline"/>
          <w:rFonts w:asciiTheme="majorHAnsi" w:hAnsiTheme="majorHAnsi" w:cstheme="majorHAnsi"/>
        </w:rPr>
        <w:t xml:space="preserve"> </w:t>
      </w:r>
      <w:proofErr w:type="gramStart"/>
      <w:r w:rsidRPr="004F5000">
        <w:rPr>
          <w:rStyle w:val="StyleUnderline"/>
          <w:rFonts w:asciiTheme="majorHAnsi" w:hAnsiTheme="majorHAnsi" w:cstheme="majorHAnsi"/>
          <w:highlight w:val="green"/>
        </w:rPr>
        <w:t>Corporations</w:t>
      </w:r>
      <w:proofErr w:type="gramEnd"/>
      <w:r w:rsidRPr="004F5000">
        <w:rPr>
          <w:rStyle w:val="StyleUnderline"/>
          <w:rFonts w:asciiTheme="majorHAnsi" w:hAnsiTheme="majorHAnsi" w:cstheme="majorHAnsi"/>
          <w:highlight w:val="green"/>
        </w:rPr>
        <w:t xml:space="preserve"> control</w:t>
      </w:r>
      <w:r w:rsidRPr="004F5000">
        <w:rPr>
          <w:rStyle w:val="StyleUnderline"/>
          <w:rFonts w:asciiTheme="majorHAnsi" w:hAnsiTheme="majorHAnsi" w:cstheme="majorHAnsi"/>
        </w:rPr>
        <w:t xml:space="preserve"> who gets </w:t>
      </w:r>
      <w:r w:rsidRPr="004F5000">
        <w:rPr>
          <w:rStyle w:val="StyleUnderline"/>
          <w:rFonts w:asciiTheme="majorHAnsi" w:hAnsiTheme="majorHAnsi" w:cstheme="majorHAnsi"/>
          <w:highlight w:val="green"/>
        </w:rPr>
        <w:t xml:space="preserve">access to </w:t>
      </w:r>
      <w:r w:rsidRPr="004F5000">
        <w:rPr>
          <w:rStyle w:val="StyleUnderline"/>
          <w:rFonts w:asciiTheme="majorHAnsi" w:hAnsiTheme="majorHAnsi" w:cstheme="majorHAnsi"/>
        </w:rPr>
        <w:t>the</w:t>
      </w:r>
      <w:r w:rsidRPr="004F5000">
        <w:rPr>
          <w:rStyle w:val="StyleUnderline"/>
          <w:rFonts w:asciiTheme="majorHAnsi" w:hAnsiTheme="majorHAnsi" w:cstheme="majorHAnsi"/>
          <w:highlight w:val="green"/>
        </w:rPr>
        <w:t xml:space="preserve"> internet</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In the United States, only </w:t>
      </w:r>
      <w:r w:rsidRPr="004F5000">
        <w:rPr>
          <w:rStyle w:val="StyleUnderline"/>
          <w:rFonts w:asciiTheme="majorHAnsi" w:hAnsiTheme="majorHAnsi" w:cstheme="majorHAnsi"/>
        </w:rPr>
        <w:t>two companies control a majority of the internet service available in the country</w:t>
      </w:r>
      <w:r w:rsidRPr="004F5000">
        <w:rPr>
          <w:rFonts w:asciiTheme="majorHAnsi" w:hAnsiTheme="majorHAnsi" w:cstheme="majorHAnsi"/>
          <w:color w:val="292929"/>
          <w:spacing w:val="-1"/>
          <w:sz w:val="18"/>
          <w:szCs w:val="18"/>
        </w:rPr>
        <w:t xml:space="preserve">. Those are </w:t>
      </w:r>
      <w:r w:rsidRPr="004F5000">
        <w:rPr>
          <w:rStyle w:val="StyleUnderline"/>
          <w:rFonts w:asciiTheme="majorHAnsi" w:hAnsiTheme="majorHAnsi" w:cstheme="majorHAnsi"/>
        </w:rPr>
        <w:t>Spectrum (also known as Comcast) and Charter (also known as Xfinity).</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 xml:space="preserve">Both companies decided </w:t>
      </w:r>
      <w:r w:rsidRPr="004F5000">
        <w:rPr>
          <w:rStyle w:val="StyleUnderline"/>
          <w:rFonts w:asciiTheme="majorHAnsi" w:hAnsiTheme="majorHAnsi" w:cstheme="majorHAnsi"/>
          <w:highlight w:val="green"/>
        </w:rPr>
        <w:t>they wouldn’t</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compete</w:t>
      </w:r>
      <w:r w:rsidRPr="004F5000">
        <w:rPr>
          <w:rStyle w:val="StyleUnderline"/>
          <w:rFonts w:asciiTheme="majorHAnsi" w:hAnsiTheme="majorHAnsi" w:cstheme="majorHAnsi"/>
        </w:rPr>
        <w:t xml:space="preserve"> against each other</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 xml:space="preserve">Instead, they </w:t>
      </w:r>
      <w:r w:rsidRPr="004F5000">
        <w:rPr>
          <w:rStyle w:val="StyleUnderline"/>
          <w:rFonts w:asciiTheme="majorHAnsi" w:hAnsiTheme="majorHAnsi" w:cstheme="majorHAnsi"/>
        </w:rPr>
        <w:lastRenderedPageBreak/>
        <w:t>would each claim</w:t>
      </w:r>
      <w:r w:rsidRPr="004F5000">
        <w:rPr>
          <w:rStyle w:val="StyleUnderline"/>
          <w:rFonts w:asciiTheme="majorHAnsi" w:hAnsiTheme="majorHAnsi" w:cstheme="majorHAnsi"/>
          <w:highlight w:val="green"/>
        </w:rPr>
        <w:t xml:space="preserve"> </w:t>
      </w:r>
      <w:r w:rsidRPr="004F5000">
        <w:rPr>
          <w:rStyle w:val="StyleUnderline"/>
          <w:rFonts w:asciiTheme="majorHAnsi" w:hAnsiTheme="majorHAnsi" w:cstheme="majorHAnsi"/>
        </w:rPr>
        <w:t>one area and be the only internet service provider available.</w:t>
      </w:r>
      <w:r w:rsidRPr="004F5000">
        <w:rPr>
          <w:rFonts w:asciiTheme="majorHAnsi" w:hAnsiTheme="majorHAnsi" w:cstheme="majorHAnsi"/>
          <w:color w:val="292929"/>
          <w:spacing w:val="-1"/>
          <w:sz w:val="18"/>
          <w:szCs w:val="18"/>
        </w:rPr>
        <w:t xml:space="preserve"> By doing so, </w:t>
      </w:r>
      <w:r w:rsidRPr="004F5000">
        <w:rPr>
          <w:rStyle w:val="StyleUnderline"/>
          <w:rFonts w:asciiTheme="majorHAnsi" w:hAnsiTheme="majorHAnsi" w:cstheme="majorHAnsi"/>
        </w:rPr>
        <w:t>they could raise prices</w:t>
      </w:r>
      <w:r w:rsidRPr="004F5000">
        <w:rPr>
          <w:rStyle w:val="StyleUnderline"/>
          <w:rFonts w:asciiTheme="majorHAnsi" w:hAnsiTheme="majorHAnsi" w:cstheme="majorHAnsi"/>
          <w:highlight w:val="green"/>
        </w:rPr>
        <w:t xml:space="preserve"> </w:t>
      </w:r>
      <w:r w:rsidRPr="004F5000">
        <w:rPr>
          <w:rStyle w:val="StyleUnderline"/>
          <w:rFonts w:asciiTheme="majorHAnsi" w:hAnsiTheme="majorHAnsi" w:cstheme="majorHAnsi"/>
        </w:rPr>
        <w:t>and provide data caps. Customers have no choice other than to agree to the terms and conditions.</w:t>
      </w:r>
      <w:r w:rsidRPr="003A4E8C">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In the U.S.,</w:t>
      </w:r>
      <w:r w:rsidRPr="003A4E8C">
        <w:rPr>
          <w:rStyle w:val="StyleUnderline"/>
          <w:rFonts w:asciiTheme="majorHAnsi" w:hAnsiTheme="majorHAnsi" w:cstheme="majorHAnsi"/>
          <w:highlight w:val="green"/>
        </w:rPr>
        <w:t xml:space="preserve"> </w:t>
      </w:r>
      <w:hyperlink r:id="rId16" w:tgtFrame="_blank" w:history="1">
        <w:r w:rsidRPr="004F5000">
          <w:rPr>
            <w:rStyle w:val="StyleUnderline"/>
            <w:rFonts w:asciiTheme="majorHAnsi" w:eastAsiaTheme="majorEastAsia" w:hAnsiTheme="majorHAnsi" w:cstheme="majorHAnsi"/>
            <w:highlight w:val="green"/>
          </w:rPr>
          <w:t>83.3 million people</w:t>
        </w:r>
      </w:hyperlink>
      <w:r w:rsidRPr="003A4E8C">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are controlled</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by</w:t>
      </w:r>
      <w:r w:rsidRPr="004F5000">
        <w:rPr>
          <w:rStyle w:val="StyleUnderline"/>
          <w:rFonts w:asciiTheme="majorHAnsi" w:hAnsiTheme="majorHAnsi" w:cstheme="majorHAnsi"/>
        </w:rPr>
        <w:t xml:space="preserve"> an </w:t>
      </w:r>
      <w:r w:rsidRPr="004F5000">
        <w:rPr>
          <w:rStyle w:val="StyleUnderline"/>
          <w:rFonts w:asciiTheme="majorHAnsi" w:hAnsiTheme="majorHAnsi" w:cstheme="majorHAnsi"/>
          <w:highlight w:val="green"/>
        </w:rPr>
        <w:t>internet monopoly</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either Charter or Spectrum. Since both corporations have no other competition,</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 xml:space="preserve">they have </w:t>
      </w:r>
      <w:r w:rsidRPr="004F5000">
        <w:rPr>
          <w:rStyle w:val="StyleUnderline"/>
          <w:rFonts w:asciiTheme="majorHAnsi" w:hAnsiTheme="majorHAnsi" w:cstheme="majorHAnsi"/>
          <w:highlight w:val="green"/>
        </w:rPr>
        <w:t xml:space="preserve">no </w:t>
      </w:r>
      <w:r w:rsidRPr="004F5000">
        <w:rPr>
          <w:rStyle w:val="StyleUnderline"/>
          <w:rFonts w:asciiTheme="majorHAnsi" w:hAnsiTheme="majorHAnsi" w:cstheme="majorHAnsi"/>
        </w:rPr>
        <w:t xml:space="preserve">incentive to innovate or expand their services to other areas, namely </w:t>
      </w:r>
      <w:r w:rsidRPr="004F5000">
        <w:rPr>
          <w:rStyle w:val="StyleUnderline"/>
          <w:rFonts w:asciiTheme="majorHAnsi" w:hAnsiTheme="majorHAnsi" w:cstheme="majorHAnsi"/>
          <w:highlight w:val="green"/>
        </w:rPr>
        <w:t>rural areas</w:t>
      </w:r>
      <w:r w:rsidRPr="004F5000">
        <w:rPr>
          <w:rStyle w:val="StyleUnderline"/>
          <w:rFonts w:asciiTheme="majorHAnsi" w:hAnsiTheme="majorHAnsi" w:cstheme="majorHAnsi"/>
        </w:rPr>
        <w:t>.</w:t>
      </w:r>
      <w:r w:rsidRPr="003A4E8C">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Spectrum and Charter see no benefit</w:t>
      </w:r>
      <w:r w:rsidRPr="004F5000">
        <w:rPr>
          <w:rStyle w:val="StyleUnderline"/>
          <w:rFonts w:asciiTheme="majorHAnsi" w:hAnsiTheme="majorHAnsi" w:cstheme="majorHAnsi"/>
        </w:rPr>
        <w:t xml:space="preserve"> in laying out hundreds or thousands of feet of underground cable and spend tens of thousands of dollars to provide internet to a rural home, as the customer would only pay $50-$100 a month</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r w:rsidRPr="004F5000">
        <w:rPr>
          <w:rFonts w:asciiTheme="majorHAnsi" w:hAnsiTheme="majorHAnsi" w:cstheme="majorHAnsi"/>
          <w:color w:val="292929"/>
          <w:spacing w:val="-1"/>
          <w:sz w:val="18"/>
          <w:szCs w:val="18"/>
        </w:rPr>
        <w:t xml:space="preserve">Meanwhile, </w:t>
      </w:r>
      <w:r w:rsidRPr="004F5000">
        <w:rPr>
          <w:rStyle w:val="StyleUnderline"/>
          <w:rFonts w:asciiTheme="majorHAnsi" w:hAnsiTheme="majorHAnsi" w:cstheme="majorHAnsi"/>
        </w:rPr>
        <w:t>their “competitors” provide poor services and fail to offer any sort of competition to Charter or Spectrum</w:t>
      </w:r>
      <w:r w:rsidRPr="004F5000">
        <w:rPr>
          <w:rFonts w:asciiTheme="majorHAnsi" w:hAnsiTheme="majorHAnsi" w:cstheme="majorHAnsi"/>
          <w:color w:val="292929"/>
          <w:spacing w:val="-1"/>
          <w:sz w:val="18"/>
          <w:szCs w:val="18"/>
        </w:rPr>
        <w:t>. ViaSat, for example, offers limited data plans — its most expensive plan offers 150GB for $200 per month. In a family of four or five people, where children are connected to Zoom meetings, that data plan will reach its limit very quickly.</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highlight w:val="green"/>
        </w:rPr>
        <w:t>This data plan also can’t compare</w:t>
      </w:r>
      <w:r w:rsidRPr="004F5000">
        <w:rPr>
          <w:rStyle w:val="StyleUnderline"/>
          <w:rFonts w:asciiTheme="majorHAnsi" w:hAnsiTheme="majorHAnsi" w:cstheme="majorHAnsi"/>
        </w:rPr>
        <w:t xml:space="preserve"> to Spectrum</w:t>
      </w:r>
      <w:r w:rsidRPr="004F5000">
        <w:rPr>
          <w:rFonts w:asciiTheme="majorHAnsi" w:hAnsiTheme="majorHAnsi" w:cstheme="majorHAnsi"/>
          <w:color w:val="292929"/>
          <w:spacing w:val="-1"/>
          <w:sz w:val="18"/>
          <w:szCs w:val="18"/>
        </w:rPr>
        <w:t xml:space="preserve">, which </w:t>
      </w:r>
      <w:r w:rsidRPr="004F5000">
        <w:rPr>
          <w:rStyle w:val="StyleUnderline"/>
          <w:rFonts w:asciiTheme="majorHAnsi" w:hAnsiTheme="majorHAnsi" w:cstheme="majorHAnsi"/>
        </w:rPr>
        <w:t xml:space="preserve">offers unlimited internet for a quarter of the price of ViaSat. </w:t>
      </w:r>
      <w:r w:rsidRPr="004F5000">
        <w:rPr>
          <w:rFonts w:asciiTheme="majorHAnsi" w:hAnsiTheme="majorHAnsi" w:cstheme="majorHAnsi"/>
          <w:color w:val="292929"/>
          <w:spacing w:val="-1"/>
          <w:sz w:val="18"/>
          <w:szCs w:val="18"/>
        </w:rPr>
        <w:t xml:space="preserve">However, </w:t>
      </w:r>
      <w:r w:rsidRPr="004F5000">
        <w:rPr>
          <w:rStyle w:val="StyleUnderline"/>
          <w:rFonts w:asciiTheme="majorHAnsi" w:hAnsiTheme="majorHAnsi" w:cstheme="majorHAnsi"/>
        </w:rPr>
        <w:t>ViaSat and HughesNet are the only internet service providers available to rural areas.</w:t>
      </w:r>
      <w:r w:rsidRPr="003A4E8C">
        <w:rPr>
          <w:rStyle w:val="StyleUnderline"/>
          <w:rFonts w:asciiTheme="majorHAnsi" w:hAnsiTheme="majorHAnsi" w:cstheme="majorHAnsi"/>
        </w:rPr>
        <w:t xml:space="preserve"> </w:t>
      </w:r>
      <w:r w:rsidRPr="004F5000">
        <w:rPr>
          <w:rStyle w:val="StyleUnderline"/>
          <w:rFonts w:asciiTheme="majorHAnsi" w:hAnsiTheme="majorHAnsi" w:cstheme="majorHAnsi"/>
        </w:rPr>
        <w:t>Since ViaSat and HughesNet face no competition from Spectrum and Charter</w:t>
      </w:r>
      <w:r w:rsidRPr="004F5000">
        <w:rPr>
          <w:rFonts w:asciiTheme="majorHAnsi" w:hAnsiTheme="majorHAnsi" w:cstheme="majorHAnsi"/>
          <w:color w:val="292929"/>
          <w:spacing w:val="-1"/>
          <w:sz w:val="18"/>
          <w:szCs w:val="18"/>
        </w:rPr>
        <w:t xml:space="preserve">, they have </w:t>
      </w:r>
      <w:r w:rsidRPr="004F5000">
        <w:rPr>
          <w:rStyle w:val="StyleUnderline"/>
          <w:rFonts w:asciiTheme="majorHAnsi" w:hAnsiTheme="majorHAnsi" w:cstheme="majorHAnsi"/>
        </w:rPr>
        <w:t xml:space="preserve">no incentive to provide fast speeds for their consumers. </w:t>
      </w:r>
      <w:r w:rsidRPr="004F5000">
        <w:rPr>
          <w:rFonts w:asciiTheme="majorHAnsi" w:hAnsiTheme="majorHAnsi" w:cstheme="majorHAnsi"/>
          <w:color w:val="292929"/>
          <w:spacing w:val="-1"/>
          <w:sz w:val="18"/>
          <w:szCs w:val="18"/>
        </w:rPr>
        <w:t>The average speed of ViaSat clocks in at</w:t>
      </w:r>
      <w:r w:rsidRPr="003A4E8C">
        <w:rPr>
          <w:rFonts w:asciiTheme="majorHAnsi" w:hAnsiTheme="majorHAnsi" w:cstheme="majorHAnsi"/>
          <w:color w:val="292929"/>
          <w:spacing w:val="-1"/>
          <w:sz w:val="18"/>
          <w:szCs w:val="18"/>
        </w:rPr>
        <w:t xml:space="preserve"> </w:t>
      </w:r>
      <w:hyperlink r:id="rId17" w:tgtFrame="_blank" w:history="1">
        <w:r w:rsidRPr="004F5000">
          <w:rPr>
            <w:rFonts w:asciiTheme="majorHAnsi" w:hAnsiTheme="majorHAnsi" w:cstheme="majorHAnsi"/>
            <w:color w:val="0000FF"/>
            <w:spacing w:val="-1"/>
            <w:sz w:val="18"/>
            <w:szCs w:val="18"/>
            <w:u w:val="single"/>
          </w:rPr>
          <w:t>11.7Mbps</w:t>
        </w:r>
      </w:hyperlink>
      <w:r w:rsidRPr="004F5000">
        <w:rPr>
          <w:rFonts w:asciiTheme="majorHAnsi" w:hAnsiTheme="majorHAnsi" w:cstheme="majorHAnsi"/>
          <w:color w:val="292929"/>
          <w:spacing w:val="-1"/>
          <w:sz w:val="18"/>
          <w:szCs w:val="18"/>
        </w:rPr>
        <w:t xml:space="preserve">, or 1.4 Megabytes per second. At that speed, a YouTube video </w:t>
      </w:r>
      <w:proofErr w:type="gramStart"/>
      <w:r w:rsidRPr="004F5000">
        <w:rPr>
          <w:rFonts w:asciiTheme="majorHAnsi" w:hAnsiTheme="majorHAnsi" w:cstheme="majorHAnsi"/>
          <w:color w:val="292929"/>
          <w:spacing w:val="-1"/>
          <w:sz w:val="18"/>
          <w:szCs w:val="18"/>
        </w:rPr>
        <w:t>has to</w:t>
      </w:r>
      <w:proofErr w:type="gramEnd"/>
      <w:r w:rsidRPr="004F5000">
        <w:rPr>
          <w:rFonts w:asciiTheme="majorHAnsi" w:hAnsiTheme="majorHAnsi" w:cstheme="majorHAnsi"/>
          <w:color w:val="292929"/>
          <w:spacing w:val="-1"/>
          <w:sz w:val="18"/>
          <w:szCs w:val="18"/>
        </w:rPr>
        <w:t xml:space="preserve"> be played at the lowest resolution and would still buffer.</w:t>
      </w:r>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 xml:space="preserve">Google Fiber failed to disrupt the market </w:t>
      </w:r>
      <w:r w:rsidRPr="003A4E8C">
        <w:rPr>
          <w:rFonts w:asciiTheme="majorHAnsi" w:hAnsiTheme="majorHAnsi" w:cstheme="majorHAnsi"/>
          <w:color w:val="292929"/>
          <w:spacing w:val="-1"/>
          <w:sz w:val="18"/>
          <w:szCs w:val="18"/>
        </w:rPr>
        <w:t xml:space="preserve">Roughly ten years ago, </w:t>
      </w:r>
      <w:r w:rsidRPr="003A4E8C">
        <w:rPr>
          <w:rStyle w:val="StyleUnderline"/>
          <w:rFonts w:asciiTheme="majorHAnsi" w:hAnsiTheme="majorHAnsi" w:cstheme="majorHAnsi"/>
        </w:rPr>
        <w:t>Google announced it would become an internet service provider</w:t>
      </w:r>
      <w:r w:rsidRPr="003A4E8C">
        <w:rPr>
          <w:rFonts w:asciiTheme="majorHAnsi" w:hAnsiTheme="majorHAnsi" w:cstheme="majorHAnsi"/>
          <w:color w:val="292929"/>
          <w:spacing w:val="-1"/>
          <w:sz w:val="18"/>
          <w:szCs w:val="18"/>
        </w:rPr>
        <w:t xml:space="preserve">. Google </w:t>
      </w:r>
      <w:r w:rsidRPr="003A4E8C">
        <w:rPr>
          <w:rStyle w:val="StyleUnderline"/>
          <w:rFonts w:asciiTheme="majorHAnsi" w:hAnsiTheme="majorHAnsi" w:cstheme="majorHAnsi"/>
        </w:rPr>
        <w:t>planned to disrupt Spectrum and Charter’s current control of the market by offering internet using fiber-cable</w:t>
      </w:r>
      <w:r w:rsidRPr="003A4E8C">
        <w:rPr>
          <w:rFonts w:asciiTheme="majorHAnsi" w:hAnsiTheme="majorHAnsi" w:cstheme="majorHAnsi"/>
          <w:color w:val="292929"/>
          <w:spacing w:val="-1"/>
          <w:sz w:val="18"/>
          <w:szCs w:val="18"/>
        </w:rPr>
        <w:t xml:space="preserve">. This new technology would allow for faster speeds. </w:t>
      </w:r>
      <w:hyperlink r:id="rId18" w:tgtFrame="_blank" w:history="1">
        <w:r w:rsidRPr="003A4E8C">
          <w:rPr>
            <w:rStyle w:val="Hyperlink"/>
            <w:rFonts w:asciiTheme="majorHAnsi" w:eastAsiaTheme="majorEastAsia" w:hAnsiTheme="majorHAnsi" w:cstheme="majorHAnsi"/>
            <w:spacing w:val="-1"/>
            <w:sz w:val="18"/>
            <w:szCs w:val="18"/>
          </w:rPr>
          <w:t>As of 2020</w:t>
        </w:r>
      </w:hyperlink>
      <w:r w:rsidRPr="003A4E8C">
        <w:rPr>
          <w:rFonts w:asciiTheme="majorHAnsi" w:hAnsiTheme="majorHAnsi" w:cstheme="majorHAnsi"/>
          <w:color w:val="292929"/>
          <w:spacing w:val="-1"/>
          <w:sz w:val="18"/>
          <w:szCs w:val="18"/>
        </w:rPr>
        <w:t xml:space="preserve">, it is about five times faster than Spectrum internet. Today, </w:t>
      </w:r>
      <w:proofErr w:type="gramStart"/>
      <w:r w:rsidRPr="003A4E8C">
        <w:rPr>
          <w:rFonts w:asciiTheme="majorHAnsi" w:hAnsiTheme="majorHAnsi" w:cstheme="majorHAnsi"/>
          <w:color w:val="292929"/>
          <w:spacing w:val="-1"/>
          <w:sz w:val="18"/>
          <w:szCs w:val="18"/>
        </w:rPr>
        <w:t xml:space="preserve">a </w:t>
      </w:r>
      <w:r w:rsidRPr="003A4E8C">
        <w:rPr>
          <w:rStyle w:val="StyleUnderline"/>
          <w:rFonts w:asciiTheme="majorHAnsi" w:hAnsiTheme="majorHAnsi" w:cstheme="majorHAnsi"/>
        </w:rPr>
        <w:t>majority of</w:t>
      </w:r>
      <w:proofErr w:type="gramEnd"/>
      <w:r w:rsidRPr="003A4E8C">
        <w:rPr>
          <w:rStyle w:val="StyleUnderline"/>
          <w:rFonts w:asciiTheme="majorHAnsi" w:hAnsiTheme="majorHAnsi" w:cstheme="majorHAnsi"/>
        </w:rPr>
        <w:t xml:space="preserve"> the U.S. population still does not have access to Google Fiber</w:t>
      </w:r>
      <w:r w:rsidRPr="003A4E8C">
        <w:rPr>
          <w:rFonts w:asciiTheme="majorHAnsi" w:hAnsiTheme="majorHAnsi" w:cstheme="majorHAnsi"/>
          <w:color w:val="292929"/>
          <w:spacing w:val="-1"/>
          <w:sz w:val="18"/>
          <w:szCs w:val="18"/>
        </w:rPr>
        <w:t>. According to Google</w:t>
      </w:r>
      <w:r w:rsidRPr="003A4E8C">
        <w:rPr>
          <w:rFonts w:asciiTheme="majorHAnsi" w:hAnsiTheme="majorHAnsi" w:cstheme="majorHAnsi"/>
          <w:color w:val="292929"/>
          <w:spacing w:val="-1"/>
          <w:sz w:val="18"/>
          <w:szCs w:val="18"/>
          <w:highlight w:val="green"/>
        </w:rPr>
        <w:t xml:space="preserve">, </w:t>
      </w:r>
      <w:r w:rsidRPr="003A4E8C">
        <w:rPr>
          <w:rStyle w:val="StyleUnderline"/>
          <w:rFonts w:asciiTheme="majorHAnsi" w:hAnsiTheme="majorHAnsi" w:cstheme="majorHAnsi"/>
          <w:highlight w:val="green"/>
        </w:rPr>
        <w:t xml:space="preserve">Fiber is </w:t>
      </w:r>
      <w:hyperlink r:id="rId19" w:tgtFrame="_blank" w:history="1">
        <w:r w:rsidRPr="003A4E8C">
          <w:rPr>
            <w:rStyle w:val="StyleUnderline"/>
            <w:rFonts w:asciiTheme="majorHAnsi" w:hAnsiTheme="majorHAnsi" w:cstheme="majorHAnsi"/>
            <w:highlight w:val="green"/>
          </w:rPr>
          <w:t>only available in twelve cities</w:t>
        </w:r>
      </w:hyperlink>
      <w:r w:rsidRPr="003A4E8C">
        <w:rPr>
          <w:rStyle w:val="StyleUnderline"/>
          <w:rFonts w:asciiTheme="majorHAnsi" w:hAnsiTheme="majorHAnsi" w:cstheme="majorHAnsi"/>
        </w:rPr>
        <w:t xml:space="preserve"> in the country</w:t>
      </w:r>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Rural customers still don’t have a solution,</w:t>
      </w:r>
      <w:r w:rsidRPr="003A4E8C">
        <w:rPr>
          <w:rFonts w:asciiTheme="majorHAnsi" w:hAnsiTheme="majorHAnsi" w:cstheme="majorHAnsi"/>
          <w:color w:val="292929"/>
          <w:spacing w:val="-1"/>
          <w:sz w:val="18"/>
          <w:szCs w:val="18"/>
        </w:rPr>
        <w:t xml:space="preserve"> nor do city people have access to more than one or two options. </w:t>
      </w:r>
      <w:proofErr w:type="spellStart"/>
      <w:r w:rsidRPr="003A4E8C">
        <w:rPr>
          <w:rStyle w:val="StyleUnderline"/>
          <w:rFonts w:asciiTheme="majorHAnsi" w:hAnsiTheme="majorHAnsi" w:cstheme="majorHAnsi"/>
          <w:highlight w:val="green"/>
        </w:rPr>
        <w:t>Starlink</w:t>
      </w:r>
      <w:proofErr w:type="spellEnd"/>
      <w:r w:rsidRPr="003A4E8C">
        <w:rPr>
          <w:rStyle w:val="StyleUnderline"/>
          <w:rFonts w:asciiTheme="majorHAnsi" w:hAnsiTheme="majorHAnsi" w:cstheme="majorHAnsi"/>
          <w:highlight w:val="green"/>
        </w:rPr>
        <w:t xml:space="preserve"> will do what Google couldn’t</w:t>
      </w:r>
      <w:r w:rsidRPr="003A4E8C">
        <w:rPr>
          <w:rStyle w:val="StyleUnderline"/>
          <w:rFonts w:asciiTheme="majorHAnsi" w:hAnsiTheme="majorHAnsi" w:cstheme="majorHAnsi"/>
        </w:rPr>
        <w:t xml:space="preserve"> </w:t>
      </w:r>
      <w:r w:rsidRPr="003A4E8C">
        <w:rPr>
          <w:rFonts w:asciiTheme="majorHAnsi" w:hAnsiTheme="majorHAnsi" w:cstheme="majorHAnsi"/>
          <w:color w:val="292929"/>
          <w:spacing w:val="-1"/>
          <w:sz w:val="18"/>
          <w:szCs w:val="18"/>
        </w:rPr>
        <w:t xml:space="preserve">A few years ago, </w:t>
      </w:r>
      <w:r w:rsidRPr="003A4E8C">
        <w:rPr>
          <w:rStyle w:val="StyleUnderline"/>
          <w:rFonts w:asciiTheme="majorHAnsi" w:hAnsiTheme="majorHAnsi" w:cstheme="majorHAnsi"/>
        </w:rPr>
        <w:t xml:space="preserve">Elon Musk announced </w:t>
      </w:r>
      <w:proofErr w:type="spellStart"/>
      <w:r w:rsidRPr="003A4E8C">
        <w:rPr>
          <w:rStyle w:val="StyleUnderline"/>
          <w:rFonts w:asciiTheme="majorHAnsi" w:hAnsiTheme="majorHAnsi" w:cstheme="majorHAnsi"/>
          <w:highlight w:val="green"/>
        </w:rPr>
        <w:t>Starlink</w:t>
      </w:r>
      <w:proofErr w:type="spellEnd"/>
      <w:r w:rsidRPr="003A4E8C">
        <w:rPr>
          <w:rStyle w:val="StyleUnderline"/>
          <w:rFonts w:asciiTheme="majorHAnsi" w:hAnsiTheme="majorHAnsi" w:cstheme="majorHAnsi"/>
        </w:rPr>
        <w:t xml:space="preserve">, a division of SpaceX. Musk intends on </w:t>
      </w:r>
      <w:r w:rsidRPr="003A4E8C">
        <w:rPr>
          <w:rStyle w:val="StyleUnderline"/>
          <w:rFonts w:asciiTheme="majorHAnsi" w:hAnsiTheme="majorHAnsi" w:cstheme="majorHAnsi"/>
          <w:highlight w:val="green"/>
        </w:rPr>
        <w:t>providing</w:t>
      </w:r>
      <w:r w:rsidRPr="003A4E8C">
        <w:rPr>
          <w:rStyle w:val="StyleUnderline"/>
          <w:rFonts w:asciiTheme="majorHAnsi" w:hAnsiTheme="majorHAnsi" w:cstheme="majorHAnsi"/>
        </w:rPr>
        <w:t xml:space="preserve"> </w:t>
      </w:r>
      <w:r w:rsidRPr="003A4E8C">
        <w:rPr>
          <w:rStyle w:val="StyleUnderline"/>
          <w:rFonts w:asciiTheme="majorHAnsi" w:hAnsiTheme="majorHAnsi" w:cstheme="majorHAnsi"/>
          <w:highlight w:val="green"/>
        </w:rPr>
        <w:t>internet access to everyone</w:t>
      </w:r>
      <w:r w:rsidRPr="003A4E8C">
        <w:rPr>
          <w:rStyle w:val="StyleUnderline"/>
          <w:rFonts w:asciiTheme="majorHAnsi" w:hAnsiTheme="majorHAnsi" w:cstheme="majorHAnsi"/>
        </w:rPr>
        <w:t xml:space="preserve"> around the world wirelessly </w:t>
      </w:r>
      <w:proofErr w:type="gramStart"/>
      <w:r w:rsidRPr="003A4E8C">
        <w:rPr>
          <w:rStyle w:val="StyleUnderline"/>
          <w:rFonts w:asciiTheme="majorHAnsi" w:hAnsiTheme="majorHAnsi" w:cstheme="majorHAnsi"/>
          <w:highlight w:val="green"/>
        </w:rPr>
        <w:t>through</w:t>
      </w:r>
      <w:r w:rsidRPr="003A4E8C">
        <w:rPr>
          <w:rStyle w:val="StyleUnderline"/>
          <w:rFonts w:asciiTheme="majorHAnsi" w:hAnsiTheme="majorHAnsi" w:cstheme="majorHAnsi"/>
        </w:rPr>
        <w:t xml:space="preserve"> the use of</w:t>
      </w:r>
      <w:proofErr w:type="gramEnd"/>
      <w:r w:rsidRPr="003A4E8C">
        <w:rPr>
          <w:rStyle w:val="StyleUnderline"/>
          <w:rFonts w:asciiTheme="majorHAnsi" w:hAnsiTheme="majorHAnsi" w:cstheme="majorHAnsi"/>
        </w:rPr>
        <w:t xml:space="preserve"> </w:t>
      </w:r>
      <w:r w:rsidRPr="003A4E8C">
        <w:rPr>
          <w:rStyle w:val="StyleUnderline"/>
          <w:rFonts w:asciiTheme="majorHAnsi" w:hAnsiTheme="majorHAnsi" w:cstheme="majorHAnsi"/>
          <w:highlight w:val="green"/>
        </w:rPr>
        <w:t>satellites</w:t>
      </w:r>
      <w:r w:rsidRPr="003A4E8C">
        <w:rPr>
          <w:rStyle w:val="StyleUnderline"/>
          <w:rFonts w:asciiTheme="majorHAnsi" w:hAnsiTheme="majorHAnsi" w:cstheme="majorHAnsi"/>
        </w:rPr>
        <w:t xml:space="preserve">. </w:t>
      </w:r>
      <w:r w:rsidRPr="003A4E8C">
        <w:rPr>
          <w:rFonts w:asciiTheme="majorHAnsi" w:hAnsiTheme="majorHAnsi" w:cstheme="majorHAnsi"/>
          <w:color w:val="292929"/>
          <w:spacing w:val="-1"/>
          <w:sz w:val="18"/>
          <w:szCs w:val="18"/>
        </w:rPr>
        <w:t xml:space="preserve">So far, </w:t>
      </w:r>
      <w:r w:rsidRPr="003A4E8C">
        <w:rPr>
          <w:rStyle w:val="StyleUnderline"/>
          <w:rFonts w:asciiTheme="majorHAnsi" w:hAnsiTheme="majorHAnsi" w:cstheme="majorHAnsi"/>
          <w:highlight w:val="green"/>
        </w:rPr>
        <w:t>SpaceX</w:t>
      </w:r>
      <w:r w:rsidRPr="003A4E8C">
        <w:rPr>
          <w:rStyle w:val="StyleUnderline"/>
          <w:rFonts w:asciiTheme="majorHAnsi" w:hAnsiTheme="majorHAnsi" w:cstheme="majorHAnsi"/>
        </w:rPr>
        <w:t xml:space="preserve"> has </w:t>
      </w:r>
      <w:r w:rsidRPr="003A4E8C">
        <w:rPr>
          <w:rStyle w:val="StyleUnderline"/>
          <w:rFonts w:asciiTheme="majorHAnsi" w:hAnsiTheme="majorHAnsi" w:cstheme="majorHAnsi"/>
          <w:highlight w:val="green"/>
        </w:rPr>
        <w:t>launched</w:t>
      </w:r>
      <w:r w:rsidRPr="003A4E8C">
        <w:rPr>
          <w:rStyle w:val="StyleUnderline"/>
          <w:rFonts w:asciiTheme="majorHAnsi" w:hAnsiTheme="majorHAnsi" w:cstheme="majorHAnsi"/>
        </w:rPr>
        <w:t xml:space="preserve"> over a </w:t>
      </w:r>
      <w:r w:rsidRPr="003A4E8C">
        <w:rPr>
          <w:rStyle w:val="StyleUnderline"/>
          <w:rFonts w:asciiTheme="majorHAnsi" w:hAnsiTheme="majorHAnsi" w:cstheme="majorHAnsi"/>
          <w:highlight w:val="green"/>
        </w:rPr>
        <w:t>thousand</w:t>
      </w:r>
      <w:r w:rsidRPr="003A4E8C">
        <w:rPr>
          <w:rStyle w:val="StyleUnderline"/>
          <w:rFonts w:asciiTheme="majorHAnsi" w:hAnsiTheme="majorHAnsi" w:cstheme="majorHAnsi"/>
        </w:rPr>
        <w:t xml:space="preserve"> satellites into low-Earth orbit, though the FCC has approved SpaceX to launch over 12,000 satellites for </w:t>
      </w:r>
      <w:proofErr w:type="spellStart"/>
      <w:r w:rsidRPr="003A4E8C">
        <w:rPr>
          <w:rStyle w:val="StyleUnderline"/>
          <w:rFonts w:asciiTheme="majorHAnsi" w:hAnsiTheme="majorHAnsi" w:cstheme="majorHAnsi"/>
        </w:rPr>
        <w:t>Starlink</w:t>
      </w:r>
      <w:proofErr w:type="spellEnd"/>
      <w:r w:rsidRPr="003A4E8C">
        <w:rPr>
          <w:rStyle w:val="StyleUnderline"/>
          <w:rFonts w:asciiTheme="majorHAnsi" w:hAnsiTheme="majorHAnsi" w:cstheme="majorHAnsi"/>
        </w:rPr>
        <w:t xml:space="preserve"> usage. As more satellites are launched into space, </w:t>
      </w:r>
      <w:r w:rsidRPr="003A4E8C">
        <w:rPr>
          <w:rStyle w:val="StyleUnderline"/>
          <w:rFonts w:asciiTheme="majorHAnsi" w:hAnsiTheme="majorHAnsi" w:cstheme="majorHAnsi"/>
          <w:highlight w:val="green"/>
        </w:rPr>
        <w:t>internet coverage will expand</w:t>
      </w:r>
      <w:r w:rsidRPr="003A4E8C">
        <w:rPr>
          <w:rStyle w:val="StyleUnderline"/>
          <w:rFonts w:asciiTheme="majorHAnsi" w:hAnsiTheme="majorHAnsi" w:cstheme="majorHAnsi"/>
        </w:rPr>
        <w:t xml:space="preserve"> around the world</w:t>
      </w:r>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 xml:space="preserve">Whether you live in an urban, suburban, or </w:t>
      </w:r>
      <w:r w:rsidRPr="003A4E8C">
        <w:rPr>
          <w:rStyle w:val="StyleUnderline"/>
          <w:rFonts w:asciiTheme="majorHAnsi" w:hAnsiTheme="majorHAnsi" w:cstheme="majorHAnsi"/>
          <w:highlight w:val="green"/>
        </w:rPr>
        <w:t>rural area</w:t>
      </w:r>
      <w:r w:rsidRPr="003A4E8C">
        <w:rPr>
          <w:rStyle w:val="StyleUnderline"/>
          <w:rFonts w:asciiTheme="majorHAnsi" w:hAnsiTheme="majorHAnsi" w:cstheme="majorHAnsi"/>
        </w:rPr>
        <w:t xml:space="preserve">, you </w:t>
      </w:r>
      <w:r w:rsidRPr="003A4E8C">
        <w:rPr>
          <w:rStyle w:val="StyleUnderline"/>
          <w:rFonts w:asciiTheme="majorHAnsi" w:hAnsiTheme="majorHAnsi" w:cstheme="majorHAnsi"/>
          <w:highlight w:val="green"/>
        </w:rPr>
        <w:t>will have access</w:t>
      </w:r>
      <w:r w:rsidRPr="003A4E8C">
        <w:rPr>
          <w:rStyle w:val="StyleUnderline"/>
          <w:rFonts w:asciiTheme="majorHAnsi" w:hAnsiTheme="majorHAnsi" w:cstheme="majorHAnsi"/>
        </w:rPr>
        <w:t xml:space="preserve"> to high-speed internet</w:t>
      </w:r>
      <w:r w:rsidRPr="003A4E8C">
        <w:rPr>
          <w:rFonts w:asciiTheme="majorHAnsi" w:hAnsiTheme="majorHAnsi" w:cstheme="majorHAnsi"/>
          <w:color w:val="292929"/>
          <w:spacing w:val="-1"/>
          <w:sz w:val="18"/>
          <w:szCs w:val="18"/>
        </w:rPr>
        <w:t xml:space="preserve">. Many YouTubers who have </w:t>
      </w:r>
      <w:r w:rsidRPr="003A4E8C">
        <w:rPr>
          <w:rStyle w:val="StyleUnderline"/>
          <w:rFonts w:asciiTheme="majorHAnsi" w:hAnsiTheme="majorHAnsi" w:cstheme="majorHAnsi"/>
        </w:rPr>
        <w:t xml:space="preserve">preordered the </w:t>
      </w:r>
      <w:proofErr w:type="spellStart"/>
      <w:r w:rsidRPr="003A4E8C">
        <w:rPr>
          <w:rStyle w:val="StyleUnderline"/>
          <w:rFonts w:asciiTheme="majorHAnsi" w:hAnsiTheme="majorHAnsi" w:cstheme="majorHAnsi"/>
        </w:rPr>
        <w:t>Starlink</w:t>
      </w:r>
      <w:proofErr w:type="spellEnd"/>
      <w:r w:rsidRPr="003A4E8C">
        <w:rPr>
          <w:rStyle w:val="StyleUnderline"/>
          <w:rFonts w:asciiTheme="majorHAnsi" w:hAnsiTheme="majorHAnsi" w:cstheme="majorHAnsi"/>
        </w:rPr>
        <w:t xml:space="preserve"> service have already received their installation package and are testing it out in remote areas. </w:t>
      </w:r>
      <w:r w:rsidRPr="003A4E8C">
        <w:rPr>
          <w:rFonts w:asciiTheme="majorHAnsi" w:hAnsiTheme="majorHAnsi" w:cstheme="majorHAnsi"/>
          <w:color w:val="292929"/>
          <w:spacing w:val="-1"/>
          <w:sz w:val="18"/>
          <w:szCs w:val="18"/>
        </w:rPr>
        <w:t>As of</w:t>
      </w:r>
      <w:hyperlink r:id="rId20" w:tgtFrame="_blank" w:history="1">
        <w:r w:rsidRPr="003A4E8C">
          <w:rPr>
            <w:rStyle w:val="Hyperlink"/>
            <w:rFonts w:asciiTheme="majorHAnsi" w:eastAsiaTheme="majorEastAsia" w:hAnsiTheme="majorHAnsi" w:cstheme="majorHAnsi"/>
            <w:spacing w:val="-1"/>
            <w:sz w:val="18"/>
            <w:szCs w:val="18"/>
          </w:rPr>
          <w:t xml:space="preserve"> a few days ago</w:t>
        </w:r>
      </w:hyperlink>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 xml:space="preserve">Elon Musk made a few promises. People would have access to 300Mbps speed internet, and coverage will be available worldwide by the end of 2021. This </w:t>
      </w:r>
      <w:r w:rsidRPr="003A4E8C">
        <w:rPr>
          <w:rStyle w:val="StyleUnderline"/>
          <w:rFonts w:asciiTheme="majorHAnsi" w:hAnsiTheme="majorHAnsi" w:cstheme="majorHAnsi"/>
          <w:highlight w:val="green"/>
        </w:rPr>
        <w:t>timeline beats</w:t>
      </w:r>
      <w:r w:rsidRPr="003A4E8C">
        <w:rPr>
          <w:rStyle w:val="StyleUnderline"/>
          <w:rFonts w:asciiTheme="majorHAnsi" w:hAnsiTheme="majorHAnsi" w:cstheme="majorHAnsi"/>
        </w:rPr>
        <w:t xml:space="preserve"> Google </w:t>
      </w:r>
      <w:r w:rsidRPr="003A4E8C">
        <w:rPr>
          <w:rStyle w:val="StyleUnderline"/>
          <w:rFonts w:asciiTheme="majorHAnsi" w:hAnsiTheme="majorHAnsi" w:cstheme="majorHAnsi"/>
          <w:highlight w:val="green"/>
        </w:rPr>
        <w:t>Fiber</w:t>
      </w:r>
      <w:r w:rsidRPr="003A4E8C">
        <w:rPr>
          <w:rStyle w:val="StyleUnderline"/>
          <w:rFonts w:asciiTheme="majorHAnsi" w:hAnsiTheme="majorHAnsi" w:cstheme="majorHAnsi"/>
        </w:rPr>
        <w:t xml:space="preserve">, as Google is only providing coverage to a dozen </w:t>
      </w:r>
      <w:r w:rsidRPr="003A4E8C">
        <w:rPr>
          <w:rStyle w:val="StyleUnderline"/>
          <w:rFonts w:asciiTheme="majorHAnsi" w:hAnsiTheme="majorHAnsi" w:cstheme="majorHAnsi"/>
        </w:rPr>
        <w:lastRenderedPageBreak/>
        <w:t xml:space="preserve">cities in the U.S. For people who lack internet access or want something other than Spectrum or Charter, </w:t>
      </w:r>
      <w:proofErr w:type="spellStart"/>
      <w:r w:rsidRPr="003A4E8C">
        <w:rPr>
          <w:rStyle w:val="StyleUnderline"/>
          <w:rFonts w:asciiTheme="majorHAnsi" w:hAnsiTheme="majorHAnsi" w:cstheme="majorHAnsi"/>
          <w:highlight w:val="green"/>
        </w:rPr>
        <w:t>Starlink</w:t>
      </w:r>
      <w:proofErr w:type="spellEnd"/>
      <w:r w:rsidRPr="003A4E8C">
        <w:rPr>
          <w:rStyle w:val="StyleUnderline"/>
          <w:rFonts w:asciiTheme="majorHAnsi" w:hAnsiTheme="majorHAnsi" w:cstheme="majorHAnsi"/>
          <w:highlight w:val="green"/>
        </w:rPr>
        <w:t xml:space="preserve"> will be</w:t>
      </w:r>
      <w:r w:rsidRPr="003A4E8C">
        <w:rPr>
          <w:rStyle w:val="StyleUnderline"/>
          <w:rFonts w:asciiTheme="majorHAnsi" w:hAnsiTheme="majorHAnsi" w:cstheme="majorHAnsi"/>
        </w:rPr>
        <w:t xml:space="preserve"> the </w:t>
      </w:r>
      <w:r w:rsidRPr="003A4E8C">
        <w:rPr>
          <w:rStyle w:val="StyleUnderline"/>
          <w:rFonts w:asciiTheme="majorHAnsi" w:hAnsiTheme="majorHAnsi" w:cstheme="majorHAnsi"/>
          <w:highlight w:val="green"/>
        </w:rPr>
        <w:t>answer</w:t>
      </w:r>
      <w:r w:rsidRPr="003A4E8C">
        <w:rPr>
          <w:rStyle w:val="StyleUnderline"/>
          <w:rFonts w:asciiTheme="majorHAnsi" w:hAnsiTheme="majorHAnsi" w:cstheme="majorHAnsi"/>
        </w:rPr>
        <w:t xml:space="preserve">. </w:t>
      </w:r>
    </w:p>
    <w:p w14:paraId="2A3A5440" w14:textId="77777777" w:rsidR="00B52753" w:rsidRPr="0092026C" w:rsidRDefault="00B52753" w:rsidP="00B52753">
      <w:pPr>
        <w:pStyle w:val="Heading4"/>
        <w:rPr>
          <w:rFonts w:cs="Calibri"/>
        </w:rPr>
      </w:pPr>
      <w:r w:rsidRPr="0092026C">
        <w:rPr>
          <w:rFonts w:cs="Calibri"/>
        </w:rPr>
        <w:t xml:space="preserve">1AR theory is skewed towards the </w:t>
      </w:r>
      <w:proofErr w:type="spellStart"/>
      <w:r w:rsidRPr="0092026C">
        <w:rPr>
          <w:rFonts w:cs="Calibri"/>
        </w:rPr>
        <w:t>aff</w:t>
      </w:r>
      <w:proofErr w:type="spellEnd"/>
      <w:r w:rsidRPr="0092026C">
        <w:rPr>
          <w:rFonts w:cs="Calibri"/>
        </w:rPr>
        <w:t xml:space="preserve"> – a) the 2NR must cover substance and over-cover theory, since they get the collapse and persuasive spin advantage of the 3min 2AR, b) their responses to my counter </w:t>
      </w:r>
      <w:proofErr w:type="spellStart"/>
      <w:r w:rsidRPr="0092026C">
        <w:rPr>
          <w:rFonts w:cs="Calibri"/>
        </w:rPr>
        <w:t>interp</w:t>
      </w:r>
      <w:proofErr w:type="spellEnd"/>
      <w:r w:rsidRPr="0092026C">
        <w:rPr>
          <w:rFonts w:cs="Calibri"/>
        </w:rPr>
        <w:t xml:space="preserve"> will be new, which means 1AR theory necessitates intervention. Implications – a) reject 1AR theory since it can’t be a legitimate check for abuse, b) drop the </w:t>
      </w:r>
      <w:proofErr w:type="spellStart"/>
      <w:r w:rsidRPr="0092026C">
        <w:rPr>
          <w:rFonts w:cs="Calibri"/>
        </w:rPr>
        <w:t>arg</w:t>
      </w:r>
      <w:proofErr w:type="spellEnd"/>
      <w:r w:rsidRPr="0092026C">
        <w:rPr>
          <w:rFonts w:cs="Calibri"/>
        </w:rPr>
        <w:t xml:space="preserve"> to minimize the chance the round is decided unfairly, c) use reasonability with a bar of defense or the </w:t>
      </w:r>
      <w:proofErr w:type="spellStart"/>
      <w:r w:rsidRPr="0092026C">
        <w:rPr>
          <w:rFonts w:cs="Calibri"/>
        </w:rPr>
        <w:t>aff</w:t>
      </w:r>
      <w:proofErr w:type="spellEnd"/>
      <w:r w:rsidRPr="0092026C">
        <w:rPr>
          <w:rFonts w:cs="Calibri"/>
        </w:rPr>
        <w:t xml:space="preserve"> always wins since the 2AR can line by line the whole 2NR without winning real abuse</w:t>
      </w:r>
    </w:p>
    <w:p w14:paraId="18AE2CDD" w14:textId="77777777" w:rsidR="006E71E4" w:rsidRPr="0092026C" w:rsidRDefault="006E71E4" w:rsidP="006E71E4"/>
    <w:p w14:paraId="35CCE835" w14:textId="057A0764" w:rsidR="00BF79B7" w:rsidRDefault="00BF79B7" w:rsidP="00453E5B">
      <w:pPr>
        <w:pStyle w:val="Heading2"/>
      </w:pPr>
      <w:r>
        <w:lastRenderedPageBreak/>
        <w:t>Case – Solvency / Top level</w:t>
      </w:r>
    </w:p>
    <w:p w14:paraId="2DC43BC9" w14:textId="66C95431" w:rsidR="00BF79B7" w:rsidRPr="001E51E3" w:rsidRDefault="000425B6" w:rsidP="00BF79B7">
      <w:pPr>
        <w:pStyle w:val="Heading4"/>
        <w:rPr>
          <w:rFonts w:asciiTheme="majorHAnsi" w:hAnsiTheme="majorHAnsi" w:cstheme="majorHAnsi"/>
        </w:rPr>
      </w:pPr>
      <w:r>
        <w:rPr>
          <w:rFonts w:asciiTheme="majorHAnsi" w:hAnsiTheme="majorHAnsi" w:cstheme="majorHAnsi"/>
        </w:rPr>
        <w:t xml:space="preserve">1] </w:t>
      </w:r>
      <w:r w:rsidR="00BF79B7" w:rsidRPr="001E51E3">
        <w:rPr>
          <w:rFonts w:asciiTheme="majorHAnsi" w:hAnsiTheme="majorHAnsi" w:cstheme="majorHAnsi"/>
        </w:rPr>
        <w:t xml:space="preserve">Extinction comes first </w:t>
      </w:r>
    </w:p>
    <w:p w14:paraId="5C3650EE" w14:textId="77777777" w:rsidR="00BF79B7" w:rsidRPr="001E51E3" w:rsidRDefault="00BF79B7" w:rsidP="00BF79B7">
      <w:pPr>
        <w:rPr>
          <w:rFonts w:asciiTheme="majorHAnsi" w:hAnsiTheme="majorHAnsi" w:cstheme="majorHAnsi"/>
        </w:rPr>
      </w:pPr>
      <w:proofErr w:type="spellStart"/>
      <w:r w:rsidRPr="001E51E3">
        <w:rPr>
          <w:rStyle w:val="Style13ptBold"/>
          <w:rFonts w:asciiTheme="majorHAnsi" w:hAnsiTheme="majorHAnsi" w:cstheme="majorHAnsi"/>
        </w:rPr>
        <w:t>Pummer</w:t>
      </w:r>
      <w:proofErr w:type="spellEnd"/>
      <w:r w:rsidRPr="001E51E3">
        <w:rPr>
          <w:rStyle w:val="Style13ptBold"/>
          <w:rFonts w:asciiTheme="majorHAnsi" w:hAnsiTheme="majorHAnsi" w:cstheme="majorHAnsi"/>
        </w:rPr>
        <w:t xml:space="preserve"> 15</w:t>
      </w:r>
      <w:r w:rsidRPr="001E51E3">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2ACB9C2B" w14:textId="77777777" w:rsidR="00BF79B7" w:rsidRPr="001E51E3" w:rsidRDefault="00BF79B7" w:rsidP="00BF79B7">
      <w:pPr>
        <w:rPr>
          <w:rFonts w:asciiTheme="majorHAnsi" w:hAnsiTheme="majorHAnsi" w:cstheme="majorHAnsi"/>
        </w:rPr>
      </w:pPr>
      <w:r w:rsidRPr="001E51E3">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1E51E3">
        <w:rPr>
          <w:rFonts w:asciiTheme="majorHAnsi" w:hAnsiTheme="majorHAnsi" w:cstheme="majorHAnsi"/>
        </w:rPr>
        <w:t>, whatever general moral view we adopt</w:t>
      </w:r>
      <w:r w:rsidRPr="001E51E3">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1E51E3">
        <w:rPr>
          <w:rFonts w:asciiTheme="majorHAnsi" w:hAnsiTheme="majorHAnsi" w:cstheme="majorHAnsi"/>
        </w:rPr>
        <w:t xml:space="preserve"> How we might in fact try to reduce such existential risks is discussed elsewhere. My claim here is only that </w:t>
      </w:r>
      <w:r w:rsidRPr="001E51E3">
        <w:rPr>
          <w:rStyle w:val="StyleUnderline"/>
          <w:rFonts w:asciiTheme="majorHAnsi" w:hAnsiTheme="majorHAnsi" w:cstheme="majorHAnsi"/>
        </w:rPr>
        <w:t xml:space="preserve">we – whether we’re consequentialists, deontologists, or virtue ethicists – should all agree that we should try to save the world. </w:t>
      </w:r>
      <w:r w:rsidRPr="001E51E3">
        <w:rPr>
          <w:rFonts w:asciiTheme="majorHAnsi" w:hAnsiTheme="majorHAnsi" w:cstheme="majorHAnsi"/>
        </w:rPr>
        <w:t xml:space="preserve">According to consequentialism, we should maximize the good, where this is taken to be the goodness, from an impartial perspective, of outcomes. </w:t>
      </w:r>
      <w:r w:rsidRPr="001E51E3">
        <w:rPr>
          <w:rStyle w:val="StyleUnderline"/>
          <w:rFonts w:asciiTheme="majorHAnsi" w:hAnsiTheme="majorHAnsi" w:cstheme="majorHAnsi"/>
        </w:rPr>
        <w:t>Clearly one thing that makes an outcome good is that the people in it are doing well. There is little disagreement here.</w:t>
      </w:r>
      <w:r w:rsidRPr="001E51E3">
        <w:rPr>
          <w:rFonts w:asciiTheme="majorHAnsi" w:hAnsiTheme="majorHAnsi" w:cstheme="majorHAnsi"/>
        </w:rPr>
        <w:t xml:space="preserve"> If the happiness or well-being of possible future people is just as important as that of people who already exist, and if they would have good lives, it is not hard to see how</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 xml:space="preserve">reducing existential risk is </w:t>
      </w:r>
      <w:r w:rsidRPr="001E51E3">
        <w:rPr>
          <w:rStyle w:val="StyleUnderline"/>
          <w:rFonts w:asciiTheme="majorHAnsi" w:hAnsiTheme="majorHAnsi" w:cstheme="majorHAnsi"/>
        </w:rPr>
        <w:t xml:space="preserve">easily </w:t>
      </w:r>
      <w:r w:rsidRPr="00FB58BA">
        <w:rPr>
          <w:rStyle w:val="StyleUnderline"/>
          <w:rFonts w:asciiTheme="majorHAnsi" w:hAnsiTheme="majorHAnsi" w:cstheme="majorHAnsi"/>
          <w:highlight w:val="green"/>
        </w:rPr>
        <w:t>the most important thing in the whole world.</w:t>
      </w:r>
      <w:r w:rsidRPr="001E51E3">
        <w:rPr>
          <w:rStyle w:val="StyleUnderline"/>
          <w:rFonts w:asciiTheme="majorHAnsi" w:hAnsiTheme="majorHAnsi" w:cstheme="majorHAnsi"/>
        </w:rPr>
        <w:t xml:space="preserve"> This is for the familiar reason that there are so many people who could exist in the future – there are trillions upon trillions… upon trillions. There are so many possible future people that reducing existential risk is arguably the most important thing in the world, </w:t>
      </w:r>
      <w:r w:rsidRPr="00FB58BA">
        <w:rPr>
          <w:rStyle w:val="StyleUnderline"/>
          <w:rFonts w:asciiTheme="majorHAnsi" w:hAnsiTheme="majorHAnsi" w:cstheme="majorHAnsi"/>
          <w:highlight w:val="green"/>
        </w:rPr>
        <w:t xml:space="preserve">even if the well-being of these possible people were given only 0.001% as much weight </w:t>
      </w:r>
      <w:r w:rsidRPr="001E51E3">
        <w:rPr>
          <w:rStyle w:val="StyleUnderline"/>
          <w:rFonts w:asciiTheme="majorHAnsi" w:hAnsiTheme="majorHAnsi" w:cstheme="majorHAnsi"/>
        </w:rPr>
        <w:t>as that of existing people.</w:t>
      </w:r>
      <w:r w:rsidRPr="001E51E3">
        <w:rPr>
          <w:rFonts w:asciiTheme="majorHAnsi" w:hAnsiTheme="majorHAnsi" w:cstheme="maj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1E51E3">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w:t>
      </w:r>
      <w:proofErr w:type="gramStart"/>
      <w:r w:rsidRPr="001E51E3">
        <w:rPr>
          <w:rStyle w:val="StyleUnderline"/>
          <w:rFonts w:asciiTheme="majorHAnsi" w:hAnsiTheme="majorHAnsi" w:cstheme="majorHAnsi"/>
        </w:rPr>
        <w:t>high quality</w:t>
      </w:r>
      <w:proofErr w:type="gramEnd"/>
      <w:r w:rsidRPr="001E51E3">
        <w:rPr>
          <w:rStyle w:val="StyleUnderline"/>
          <w:rFonts w:asciiTheme="majorHAnsi" w:hAnsiTheme="majorHAnsi"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1E51E3">
        <w:rPr>
          <w:rStyle w:val="Emphasis"/>
          <w:rFonts w:asciiTheme="majorHAnsi" w:hAnsiTheme="majorHAnsi" w:cstheme="majorHAnsi"/>
        </w:rPr>
        <w:t>that is a huge mistake.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Non-consequentialism is the view that there’s more that determines rightness than the goodness of consequences or outcomes; </w:t>
      </w:r>
      <w:r w:rsidRPr="001E51E3">
        <w:rPr>
          <w:rStyle w:val="Emphasis"/>
          <w:rFonts w:asciiTheme="majorHAnsi" w:hAnsiTheme="majorHAnsi" w:cstheme="majorHAnsi"/>
        </w:rPr>
        <w:t>it is not the view that the latter don’t matter</w:t>
      </w:r>
      <w:r w:rsidRPr="001E51E3">
        <w:rPr>
          <w:rStyle w:val="StyleUnderline"/>
          <w:rFonts w:asciiTheme="majorHAnsi" w:hAnsiTheme="majorHAnsi" w:cstheme="majorHAnsi"/>
        </w:rPr>
        <w:t>.</w:t>
      </w:r>
      <w:r w:rsidRPr="001E51E3">
        <w:rPr>
          <w:rFonts w:asciiTheme="majorHAnsi" w:hAnsiTheme="majorHAnsi" w:cstheme="majorHAnsi"/>
        </w:rPr>
        <w:t xml:space="preserve"> Even John Rawls wrote, “</w:t>
      </w:r>
      <w:r w:rsidRPr="001E51E3">
        <w:rPr>
          <w:rStyle w:val="StyleUnderline"/>
          <w:rFonts w:asciiTheme="majorHAnsi" w:hAnsiTheme="majorHAnsi" w:cstheme="majorHAnsi"/>
        </w:rPr>
        <w:t>All ethical doctrines worth our attention take consequences into account in judging rightness. One which did not would simply be irrational, crazy.</w:t>
      </w:r>
      <w:r w:rsidRPr="001E51E3">
        <w:rPr>
          <w:rFonts w:asciiTheme="majorHAnsi" w:hAnsiTheme="majorHAnsi" w:cstheme="majorHAnsi"/>
        </w:rPr>
        <w:t xml:space="preserve">” </w:t>
      </w:r>
      <w:r w:rsidRPr="001E51E3">
        <w:rPr>
          <w:rStyle w:val="Emphasis"/>
          <w:rFonts w:asciiTheme="majorHAnsi" w:hAnsiTheme="majorHAnsi" w:cstheme="majorHAnsi"/>
        </w:rPr>
        <w:t xml:space="preserve">Minimally plausible versions of deontology and virtue ethics must be concerned in part </w:t>
      </w:r>
      <w:r w:rsidRPr="001E51E3">
        <w:rPr>
          <w:rStyle w:val="Emphasis"/>
          <w:rFonts w:asciiTheme="majorHAnsi" w:hAnsiTheme="majorHAnsi" w:cstheme="majorHAnsi"/>
        </w:rPr>
        <w:lastRenderedPageBreak/>
        <w:t>with promoting the good</w:t>
      </w:r>
      <w:r w:rsidRPr="001E51E3">
        <w:rPr>
          <w:rStyle w:val="StyleUnderline"/>
          <w:rFonts w:asciiTheme="majorHAnsi" w:hAnsiTheme="majorHAnsi" w:cstheme="majorHAnsi"/>
        </w:rPr>
        <w:t>, from an impartial point of view.</w:t>
      </w:r>
      <w:r w:rsidRPr="001E51E3">
        <w:rPr>
          <w:rFonts w:asciiTheme="majorHAnsi" w:hAnsiTheme="majorHAnsi" w:cstheme="majorHAnsi"/>
        </w:rPr>
        <w:t xml:space="preserve"> </w:t>
      </w:r>
      <w:r w:rsidRPr="001E51E3">
        <w:rPr>
          <w:rStyle w:val="StyleUnderline"/>
          <w:rFonts w:asciiTheme="majorHAnsi" w:hAnsiTheme="majorHAnsi" w:cstheme="majorHAnsi"/>
        </w:rPr>
        <w:t>They’d thus imply very strong reasons to reduce existential risk</w:t>
      </w:r>
      <w:r w:rsidRPr="001E51E3">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E51E3">
        <w:rPr>
          <w:rStyle w:val="StyleUnderline"/>
          <w:rFonts w:asciiTheme="majorHAnsi" w:hAnsiTheme="majorHAnsi" w:cstheme="majorHAnsi"/>
        </w:rPr>
        <w:t>Even egoism, the view that each agent should maximize her own good, might imply strong reasons to reduce existential risk.</w:t>
      </w:r>
      <w:r w:rsidRPr="001E51E3">
        <w:rPr>
          <w:rFonts w:asciiTheme="majorHAnsi" w:hAnsiTheme="majorHAnsi" w:cstheme="majorHAnsi"/>
        </w:rPr>
        <w:t xml:space="preserve"> It will depend, among other things, on what one’s own good </w:t>
      </w:r>
      <w:proofErr w:type="gramStart"/>
      <w:r w:rsidRPr="001E51E3">
        <w:rPr>
          <w:rFonts w:asciiTheme="majorHAnsi" w:hAnsiTheme="majorHAnsi" w:cstheme="majorHAnsi"/>
        </w:rPr>
        <w:t>consists</w:t>
      </w:r>
      <w:proofErr w:type="gramEnd"/>
      <w:r w:rsidRPr="001E51E3">
        <w:rPr>
          <w:rFonts w:asciiTheme="majorHAnsi" w:hAnsiTheme="majorHAnsi" w:cstheme="majorHAnsi"/>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1E51E3">
        <w:rPr>
          <w:rFonts w:asciiTheme="majorHAnsi" w:hAnsiTheme="majorHAnsi" w:cstheme="majorHAnsi"/>
        </w:rPr>
        <w:t>actually desires</w:t>
      </w:r>
      <w:proofErr w:type="gramEnd"/>
      <w:r w:rsidRPr="001E51E3">
        <w:rPr>
          <w:rFonts w:asciiTheme="majorHAnsi" w:hAnsiTheme="majorHAnsi" w:cstheme="majorHAnsi"/>
        </w:rPr>
        <w:t xml:space="preserve"> to do that act). </w:t>
      </w:r>
      <w:r w:rsidRPr="001E51E3">
        <w:rPr>
          <w:rStyle w:val="StyleUnderline"/>
          <w:rFonts w:asciiTheme="majorHAnsi" w:hAnsiTheme="majorHAnsi" w:cstheme="majorHAnsi"/>
        </w:rPr>
        <w:t>To be minimally plausible, egoism will need to be paired with a more sophisticated account of well-being.</w:t>
      </w:r>
      <w:r w:rsidRPr="001E51E3">
        <w:rPr>
          <w:rFonts w:asciiTheme="majorHAnsi" w:hAnsiTheme="majorHAnsi" w:cstheme="majorHAnsi"/>
        </w:rPr>
        <w:t xml:space="preserve"> To see this, it is enough to consider, as Plato did, the possibility of a ring of invisibility – </w:t>
      </w:r>
      <w:r w:rsidRPr="001E51E3">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1E51E3">
        <w:rPr>
          <w:rFonts w:asciiTheme="majorHAnsi" w:hAnsiTheme="majorHAnsi" w:cstheme="majorHAnsi"/>
        </w:rPr>
        <w:t xml:space="preserve">, in some robust way, where this would to a significant extent be a function of other-regarding concerns (see chapter 12 of this classic intro to ethics). But </w:t>
      </w:r>
      <w:r w:rsidRPr="001E51E3">
        <w:rPr>
          <w:rStyle w:val="StyleUnderline"/>
          <w:rFonts w:asciiTheme="majorHAnsi" w:hAnsiTheme="majorHAnsi" w:cstheme="majorHAnsi"/>
        </w:rPr>
        <w:t>once these elements are included, we can (roughly, as above) argue that this sort of egoism will imply strong reasons to reduce existential risk.</w:t>
      </w:r>
      <w:r w:rsidRPr="001E51E3">
        <w:rPr>
          <w:rFonts w:asciiTheme="majorHAnsi" w:hAnsiTheme="majorHAnsi" w:cstheme="majorHAnsi"/>
        </w:rPr>
        <w:t xml:space="preserve"> Add to </w:t>
      </w:r>
      <w:proofErr w:type="gramStart"/>
      <w:r w:rsidRPr="001E51E3">
        <w:rPr>
          <w:rFonts w:asciiTheme="majorHAnsi" w:hAnsiTheme="majorHAnsi" w:cstheme="majorHAnsi"/>
        </w:rPr>
        <w:t>all of</w:t>
      </w:r>
      <w:proofErr w:type="gramEnd"/>
      <w:r w:rsidRPr="001E51E3">
        <w:rPr>
          <w:rFonts w:asciiTheme="majorHAnsi" w:hAnsiTheme="majorHAnsi" w:cstheme="majorHAnsi"/>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B58BA">
        <w:rPr>
          <w:rStyle w:val="Emphasis"/>
          <w:rFonts w:asciiTheme="majorHAnsi" w:hAnsiTheme="majorHAnsi" w:cstheme="majorHAnsi"/>
          <w:highlight w:val="green"/>
        </w:rPr>
        <w:t xml:space="preserve">We should also </w:t>
      </w:r>
      <w:proofErr w:type="gramStart"/>
      <w:r w:rsidRPr="00FB58BA">
        <w:rPr>
          <w:rStyle w:val="Emphasis"/>
          <w:rFonts w:asciiTheme="majorHAnsi" w:hAnsiTheme="majorHAnsi" w:cstheme="majorHAnsi"/>
          <w:highlight w:val="green"/>
        </w:rPr>
        <w:t>take into account</w:t>
      </w:r>
      <w:proofErr w:type="gramEnd"/>
      <w:r w:rsidRPr="00FB58BA">
        <w:rPr>
          <w:rStyle w:val="Emphasis"/>
          <w:rFonts w:asciiTheme="majorHAnsi" w:hAnsiTheme="majorHAnsi" w:cstheme="majorHAnsi"/>
          <w:highlight w:val="green"/>
        </w:rPr>
        <w:t xml:space="preserve"> moral uncertainty.</w:t>
      </w:r>
      <w:r w:rsidRPr="001E51E3">
        <w:rPr>
          <w:rFonts w:asciiTheme="majorHAnsi" w:hAnsiTheme="majorHAnsi" w:cstheme="majorHAnsi"/>
        </w:rPr>
        <w:t xml:space="preserve"> </w:t>
      </w:r>
      <w:r w:rsidRPr="001E51E3">
        <w:rPr>
          <w:rStyle w:val="StyleUnderline"/>
          <w:rFonts w:asciiTheme="majorHAnsi" w:hAnsiTheme="majorHAnsi" w:cstheme="majorHAnsi"/>
        </w:rPr>
        <w:t>What is it reasonable for one to do, when one is uncertain not (only) about the empirical facts, but also about the moral facts?</w:t>
      </w:r>
      <w:r w:rsidRPr="001E51E3">
        <w:rPr>
          <w:rFonts w:asciiTheme="majorHAnsi" w:hAnsiTheme="majorHAnsi" w:cstheme="majorHAnsi"/>
        </w:rPr>
        <w:t xml:space="preserve"> I’ve just argued that </w:t>
      </w:r>
      <w:r w:rsidRPr="001E51E3">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1E51E3">
        <w:rPr>
          <w:rFonts w:asciiTheme="majorHAnsi" w:hAnsiTheme="majorHAnsi" w:cstheme="majorHAnsi"/>
        </w:rPr>
        <w:t xml:space="preserve"> But </w:t>
      </w:r>
      <w:r w:rsidRPr="001E51E3">
        <w:rPr>
          <w:rStyle w:val="StyleUnderline"/>
          <w:rFonts w:asciiTheme="majorHAnsi" w:hAnsiTheme="majorHAnsi" w:cstheme="majorHAnsi"/>
        </w:rPr>
        <w:t xml:space="preserve">even those (hedonistic egoists) who disagree should have a significant level of confidence that they are mistaken, and that one of the above views is correct. Even if they were 90% sure that their view is the correct one </w:t>
      </w:r>
      <w:r w:rsidRPr="001E51E3">
        <w:rPr>
          <w:rFonts w:asciiTheme="majorHAnsi" w:hAnsiTheme="majorHAnsi" w:cstheme="majorHAnsi"/>
        </w:rPr>
        <w:t xml:space="preserve">(and 10% sure that one of these other ones is correct), </w:t>
      </w:r>
      <w:r w:rsidRPr="001E51E3">
        <w:rPr>
          <w:rStyle w:val="StyleUnderline"/>
          <w:rFonts w:asciiTheme="majorHAnsi" w:hAnsiTheme="majorHAnsi" w:cstheme="majorHAnsi"/>
        </w:rPr>
        <w:t xml:space="preserve">they would have </w:t>
      </w:r>
      <w:proofErr w:type="gramStart"/>
      <w:r w:rsidRPr="001E51E3">
        <w:rPr>
          <w:rStyle w:val="StyleUnderline"/>
          <w:rFonts w:asciiTheme="majorHAnsi" w:hAnsiTheme="majorHAnsi" w:cstheme="majorHAnsi"/>
        </w:rPr>
        <w:lastRenderedPageBreak/>
        <w:t>pretty strong</w:t>
      </w:r>
      <w:proofErr w:type="gramEnd"/>
      <w:r w:rsidRPr="001E51E3">
        <w:rPr>
          <w:rStyle w:val="StyleUnderline"/>
          <w:rFonts w:asciiTheme="majorHAnsi" w:hAnsiTheme="majorHAnsi" w:cstheme="majorHAnsi"/>
        </w:rPr>
        <w:t xml:space="preserve"> reason, from the standpoint of moral uncertainty, to reduce existential risk.</w:t>
      </w:r>
      <w:r w:rsidRPr="001E51E3">
        <w:rPr>
          <w:rFonts w:asciiTheme="majorHAnsi" w:hAnsiTheme="majorHAnsi" w:cstheme="majorHAnsi"/>
        </w:rPr>
        <w:t xml:space="preserve"> Perhaps most disturbingly still, </w:t>
      </w:r>
      <w:r w:rsidRPr="00FB58BA">
        <w:rPr>
          <w:rStyle w:val="StyleUnderline"/>
          <w:rFonts w:asciiTheme="majorHAnsi" w:hAnsiTheme="majorHAnsi" w:cstheme="majorHAnsi"/>
          <w:highlight w:val="green"/>
        </w:rPr>
        <w:t xml:space="preserve">even if we are only 1% sure that </w:t>
      </w:r>
      <w:r w:rsidRPr="001E51E3">
        <w:rPr>
          <w:rStyle w:val="StyleUnderline"/>
          <w:rFonts w:asciiTheme="majorHAnsi" w:hAnsiTheme="majorHAnsi" w:cstheme="majorHAnsi"/>
        </w:rPr>
        <w:t xml:space="preserve">the </w:t>
      </w:r>
      <w:r w:rsidRPr="00FB58BA">
        <w:rPr>
          <w:rStyle w:val="StyleUnderline"/>
          <w:rFonts w:asciiTheme="majorHAnsi" w:hAnsiTheme="majorHAnsi" w:cstheme="majorHAnsi"/>
          <w:highlight w:val="green"/>
        </w:rPr>
        <w:t xml:space="preserve">well-being </w:t>
      </w:r>
      <w:r w:rsidRPr="001E51E3">
        <w:rPr>
          <w:rStyle w:val="StyleUnderline"/>
          <w:rFonts w:asciiTheme="majorHAnsi" w:hAnsiTheme="majorHAnsi" w:cstheme="majorHAnsi"/>
        </w:rPr>
        <w:t xml:space="preserve">of possible future people </w:t>
      </w:r>
      <w:r w:rsidRPr="00FB58BA">
        <w:rPr>
          <w:rStyle w:val="StyleUnderline"/>
          <w:rFonts w:asciiTheme="majorHAnsi" w:hAnsiTheme="majorHAnsi" w:cstheme="majorHAnsi"/>
          <w:highlight w:val="green"/>
        </w:rPr>
        <w:t xml:space="preserve">matters, </w:t>
      </w:r>
      <w:r w:rsidRPr="001E51E3">
        <w:rPr>
          <w:rStyle w:val="StyleUnderline"/>
          <w:rFonts w:asciiTheme="majorHAnsi" w:hAnsiTheme="majorHAnsi" w:cstheme="majorHAnsi"/>
        </w:rPr>
        <w:t xml:space="preserve">it is at least arguable that, </w:t>
      </w:r>
      <w:r w:rsidRPr="00FB58BA">
        <w:rPr>
          <w:rStyle w:val="StyleUnderline"/>
          <w:rFonts w:asciiTheme="majorHAnsi" w:hAnsiTheme="majorHAnsi" w:cstheme="majorHAnsi"/>
          <w:highlight w:val="green"/>
        </w:rPr>
        <w:t xml:space="preserve">from </w:t>
      </w:r>
      <w:r w:rsidRPr="001E51E3">
        <w:rPr>
          <w:rStyle w:val="StyleUnderline"/>
          <w:rFonts w:asciiTheme="majorHAnsi" w:hAnsiTheme="majorHAnsi" w:cstheme="majorHAnsi"/>
        </w:rPr>
        <w:t xml:space="preserve">the standpoint of </w:t>
      </w:r>
      <w:r w:rsidRPr="00FB58BA">
        <w:rPr>
          <w:rStyle w:val="StyleUnderline"/>
          <w:rFonts w:asciiTheme="majorHAnsi" w:hAnsiTheme="majorHAnsi" w:cstheme="majorHAnsi"/>
          <w:highlight w:val="green"/>
        </w:rPr>
        <w:t>moral uncertainty, reducing existential risk is the most important thing in the world.</w:t>
      </w:r>
      <w:r w:rsidRPr="001E51E3">
        <w:rPr>
          <w:rFonts w:asciiTheme="majorHAnsi" w:hAnsiTheme="majorHAnsi" w:cstheme="majorHAnsi"/>
        </w:rPr>
        <w:t xml:space="preserve"> Again, this is largely </w:t>
      </w:r>
      <w:proofErr w:type="gramStart"/>
      <w:r w:rsidRPr="001E51E3">
        <w:rPr>
          <w:rFonts w:asciiTheme="majorHAnsi" w:hAnsiTheme="majorHAnsi" w:cstheme="majorHAnsi"/>
        </w:rPr>
        <w:t>for the reason that</w:t>
      </w:r>
      <w:proofErr w:type="gramEnd"/>
      <w:r w:rsidRPr="001E51E3">
        <w:rPr>
          <w:rFonts w:asciiTheme="majorHAnsi" w:hAnsiTheme="majorHAnsi" w:cstheme="majorHAnsi"/>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1E51E3">
        <w:rPr>
          <w:rStyle w:val="StyleUnderline"/>
          <w:rFonts w:asciiTheme="majorHAnsi" w:hAnsiTheme="majorHAnsi" w:cstheme="majorHAnsi"/>
        </w:rPr>
        <w:t>It is enough for my claim that there is moral agreement in the relevant sense if</w:t>
      </w:r>
      <w:r w:rsidRPr="001E51E3">
        <w:rPr>
          <w:rFonts w:asciiTheme="majorHAnsi" w:hAnsiTheme="majorHAnsi" w:cstheme="majorHAnsi"/>
        </w:rPr>
        <w:t xml:space="preserve">, at least given certain empirical claims about what future lives would most likely be like, </w:t>
      </w:r>
      <w:r w:rsidRPr="00FB58BA">
        <w:rPr>
          <w:rStyle w:val="Emphasis"/>
          <w:rFonts w:asciiTheme="majorHAnsi" w:hAnsiTheme="majorHAnsi" w:cstheme="majorHAnsi"/>
          <w:highlight w:val="green"/>
        </w:rPr>
        <w:t xml:space="preserve">all minimally plausible moral views would converge </w:t>
      </w:r>
      <w:r w:rsidRPr="001E51E3">
        <w:rPr>
          <w:rStyle w:val="Emphasis"/>
          <w:rFonts w:asciiTheme="majorHAnsi" w:hAnsiTheme="majorHAnsi" w:cstheme="majorHAnsi"/>
        </w:rPr>
        <w:t xml:space="preserve">on the conclusion </w:t>
      </w:r>
      <w:r w:rsidRPr="00FB58BA">
        <w:rPr>
          <w:rStyle w:val="Emphasis"/>
          <w:rFonts w:asciiTheme="majorHAnsi" w:hAnsiTheme="majorHAnsi" w:cstheme="majorHAnsi"/>
          <w:highlight w:val="green"/>
        </w:rPr>
        <w:t>that we should try to save the world</w:t>
      </w:r>
      <w:r w:rsidRPr="00FB58BA">
        <w:rPr>
          <w:rStyle w:val="StyleUnderline"/>
          <w:rFonts w:asciiTheme="majorHAnsi" w:hAnsiTheme="majorHAnsi" w:cstheme="majorHAnsi"/>
          <w:highlight w:val="green"/>
        </w:rPr>
        <w:t>.</w:t>
      </w:r>
      <w:r w:rsidRPr="001E51E3">
        <w:rPr>
          <w:rFonts w:asciiTheme="majorHAnsi" w:hAnsiTheme="majorHAnsi" w:cstheme="majorHAnsi"/>
        </w:rPr>
        <w:t xml:space="preserve"> While there are some non-crazy </w:t>
      </w:r>
      <w:r w:rsidRPr="001E51E3">
        <w:rPr>
          <w:rStyle w:val="StyleUnderline"/>
          <w:rFonts w:asciiTheme="majorHAnsi" w:hAnsiTheme="majorHAnsi" w:cstheme="majorHAnsi"/>
        </w:rPr>
        <w:t>views that place significantly greater moral weight on avoiding suffering than on promoting happiness</w:t>
      </w:r>
      <w:r w:rsidRPr="001E51E3">
        <w:rPr>
          <w:rFonts w:asciiTheme="majorHAnsi" w:hAnsiTheme="majorHAnsi" w:cstheme="majorHAnsi"/>
        </w:rPr>
        <w:t xml:space="preserve">, for reasons others have offered (and for independent reasons I won’t get into here unless requested to), they nonetheless </w:t>
      </w:r>
      <w:r w:rsidRPr="001E51E3">
        <w:rPr>
          <w:rStyle w:val="StyleUnderline"/>
          <w:rFonts w:asciiTheme="majorHAnsi" w:hAnsiTheme="majorHAnsi" w:cstheme="majorHAnsi"/>
        </w:rPr>
        <w:t xml:space="preserve">seem to be </w:t>
      </w:r>
      <w:proofErr w:type="gramStart"/>
      <w:r w:rsidRPr="001E51E3">
        <w:rPr>
          <w:rStyle w:val="StyleUnderline"/>
          <w:rFonts w:asciiTheme="majorHAnsi" w:hAnsiTheme="majorHAnsi" w:cstheme="majorHAnsi"/>
        </w:rPr>
        <w:t>fairly implausible</w:t>
      </w:r>
      <w:proofErr w:type="gramEnd"/>
      <w:r w:rsidRPr="001E51E3">
        <w:rPr>
          <w:rStyle w:val="StyleUnderline"/>
          <w:rFonts w:asciiTheme="majorHAnsi" w:hAnsiTheme="majorHAnsi" w:cstheme="majorHAnsi"/>
        </w:rPr>
        <w:t xml:space="preserve"> views.</w:t>
      </w:r>
      <w:r w:rsidRPr="001E51E3">
        <w:rPr>
          <w:rFonts w:asciiTheme="majorHAnsi" w:hAnsiTheme="majorHAnsi" w:cstheme="majorHAnsi"/>
        </w:rPr>
        <w:t xml:space="preserve"> And </w:t>
      </w:r>
      <w:r w:rsidRPr="001E51E3">
        <w:rPr>
          <w:rStyle w:val="StyleUnderline"/>
          <w:rFonts w:asciiTheme="majorHAnsi" w:hAnsiTheme="majorHAnsi" w:cstheme="majorHAnsi"/>
        </w:rPr>
        <w:t xml:space="preserve">even if things did not go well for our ancestors, I am optimistic that they will overall go fantastically well for our </w:t>
      </w:r>
      <w:proofErr w:type="gramStart"/>
      <w:r w:rsidRPr="001E51E3">
        <w:rPr>
          <w:rStyle w:val="StyleUnderline"/>
          <w:rFonts w:asciiTheme="majorHAnsi" w:hAnsiTheme="majorHAnsi" w:cstheme="majorHAnsi"/>
        </w:rPr>
        <w:t>descendants, if</w:t>
      </w:r>
      <w:proofErr w:type="gramEnd"/>
      <w:r w:rsidRPr="001E51E3">
        <w:rPr>
          <w:rStyle w:val="StyleUnderline"/>
          <w:rFonts w:asciiTheme="majorHAnsi" w:hAnsiTheme="majorHAnsi" w:cstheme="majorHAnsi"/>
        </w:rPr>
        <w:t xml:space="preserve"> we allow them to. I suspect that most of us alive today – at least those of us not suffering from extreme illness or poverty – have lives that are well worth living, and that things will continue to improve.</w:t>
      </w:r>
      <w:r w:rsidRPr="001E51E3">
        <w:rPr>
          <w:rFonts w:asciiTheme="majorHAnsi" w:hAnsiTheme="majorHAnsi" w:cstheme="majorHAnsi"/>
        </w:rPr>
        <w:t xml:space="preserve"> Derek Parfit, whose work has emphasized future generations as well as agreement in ethics, described our situation clearly and accurately: “We live during the hinge of history. </w:t>
      </w:r>
      <w:r w:rsidRPr="001E51E3">
        <w:rPr>
          <w:rStyle w:val="StyleUnderline"/>
          <w:rFonts w:asciiTheme="majorHAnsi" w:hAnsiTheme="majorHAnsi" w:cstheme="majorHAnsi"/>
        </w:rPr>
        <w:t xml:space="preserve">Given the scientific and technological discoveries of the last two centuries, the world has never changed as fast. </w:t>
      </w:r>
      <w:r w:rsidRPr="001E51E3">
        <w:rPr>
          <w:rFonts w:asciiTheme="majorHAnsi" w:hAnsiTheme="majorHAnsi" w:cstheme="majorHAnsi"/>
        </w:rPr>
        <w:t xml:space="preserve">We shall soon have even greater powers to transform, not only our surroundings, but ourselves and our successors. </w:t>
      </w:r>
      <w:r w:rsidRPr="001E51E3">
        <w:rPr>
          <w:rStyle w:val="StyleUnderline"/>
          <w:rFonts w:asciiTheme="majorHAnsi" w:hAnsiTheme="majorHAnsi" w:cstheme="majorHAnsi"/>
        </w:rPr>
        <w:t xml:space="preserve">If we act wisely in the next few centuries, humanity will survive its most dangerous and decisive period. </w:t>
      </w:r>
      <w:r w:rsidRPr="001E51E3">
        <w:rPr>
          <w:rFonts w:asciiTheme="majorHAnsi" w:hAnsiTheme="majorHAnsi" w:cstheme="majorHAnsi"/>
        </w:rPr>
        <w:t xml:space="preserve">Our descendants could, if necessary, go elsewhere, spreading through this galaxy…. </w:t>
      </w:r>
      <w:r w:rsidRPr="001E51E3">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1E51E3">
        <w:rPr>
          <w:rFonts w:asciiTheme="majorHAnsi" w:hAnsiTheme="majorHAnsi" w:cstheme="majorHAnsi"/>
        </w:rPr>
        <w:t>” (From chapter 36 of On What Matters)</w:t>
      </w:r>
    </w:p>
    <w:p w14:paraId="6032F210" w14:textId="77777777" w:rsidR="00BF79B7" w:rsidRDefault="00BF79B7" w:rsidP="00BF79B7">
      <w:pPr>
        <w:rPr>
          <w:rFonts w:asciiTheme="majorHAnsi" w:hAnsiTheme="majorHAnsi" w:cstheme="majorHAnsi"/>
        </w:rPr>
      </w:pPr>
    </w:p>
    <w:p w14:paraId="1D7D44DA" w14:textId="6BA62BEE" w:rsidR="00BF79B7" w:rsidRDefault="000425B6" w:rsidP="00BF79B7">
      <w:pPr>
        <w:rPr>
          <w:rFonts w:asciiTheme="majorHAnsi" w:hAnsiTheme="majorHAnsi" w:cstheme="majorHAnsi"/>
        </w:rPr>
      </w:pPr>
      <w:r>
        <w:rPr>
          <w:rFonts w:asciiTheme="majorHAnsi" w:hAnsiTheme="majorHAnsi" w:cstheme="majorHAnsi"/>
        </w:rPr>
        <w:t xml:space="preserve">2] </w:t>
      </w:r>
      <w:r w:rsidR="00BF79B7">
        <w:rPr>
          <w:rFonts w:asciiTheme="majorHAnsi" w:hAnsiTheme="majorHAnsi" w:cstheme="majorHAnsi"/>
        </w:rPr>
        <w:t xml:space="preserve">Zero framing </w:t>
      </w:r>
      <w:proofErr w:type="spellStart"/>
      <w:r w:rsidR="00BF79B7">
        <w:rPr>
          <w:rFonts w:asciiTheme="majorHAnsi" w:hAnsiTheme="majorHAnsi" w:cstheme="majorHAnsi"/>
        </w:rPr>
        <w:t>args</w:t>
      </w:r>
      <w:proofErr w:type="spellEnd"/>
      <w:r w:rsidR="00BF79B7">
        <w:rPr>
          <w:rFonts w:asciiTheme="majorHAnsi" w:hAnsiTheme="majorHAnsi" w:cstheme="majorHAnsi"/>
        </w:rPr>
        <w:t xml:space="preserve"> in the </w:t>
      </w:r>
      <w:proofErr w:type="spellStart"/>
      <w:r w:rsidR="00BF79B7">
        <w:rPr>
          <w:rFonts w:asciiTheme="majorHAnsi" w:hAnsiTheme="majorHAnsi" w:cstheme="majorHAnsi"/>
        </w:rPr>
        <w:t>aff</w:t>
      </w:r>
      <w:proofErr w:type="spellEnd"/>
      <w:r w:rsidR="00BF79B7">
        <w:rPr>
          <w:rFonts w:asciiTheme="majorHAnsi" w:hAnsiTheme="majorHAnsi" w:cstheme="majorHAnsi"/>
        </w:rPr>
        <w:t xml:space="preserve"> means you err neg and give us new responses – anything else means </w:t>
      </w:r>
      <w:proofErr w:type="spellStart"/>
      <w:r w:rsidR="00BF79B7">
        <w:rPr>
          <w:rFonts w:asciiTheme="majorHAnsi" w:hAnsiTheme="majorHAnsi" w:cstheme="majorHAnsi"/>
        </w:rPr>
        <w:t>aff</w:t>
      </w:r>
      <w:proofErr w:type="spellEnd"/>
      <w:r w:rsidR="00BF79B7">
        <w:rPr>
          <w:rFonts w:asciiTheme="majorHAnsi" w:hAnsiTheme="majorHAnsi" w:cstheme="majorHAnsi"/>
        </w:rPr>
        <w:t xml:space="preserve"> is infinitely unpredictable </w:t>
      </w:r>
      <w:proofErr w:type="spellStart"/>
      <w:r w:rsidR="00BF79B7">
        <w:rPr>
          <w:rFonts w:asciiTheme="majorHAnsi" w:hAnsiTheme="majorHAnsi" w:cstheme="majorHAnsi"/>
        </w:rPr>
        <w:t>bc</w:t>
      </w:r>
      <w:proofErr w:type="spellEnd"/>
      <w:r w:rsidR="00BF79B7">
        <w:rPr>
          <w:rFonts w:asciiTheme="majorHAnsi" w:hAnsiTheme="majorHAnsi" w:cstheme="majorHAnsi"/>
        </w:rPr>
        <w:t xml:space="preserve"> they can shift their standard based on the 1nc </w:t>
      </w:r>
    </w:p>
    <w:p w14:paraId="60F048D6" w14:textId="51158A73" w:rsidR="000425B6" w:rsidRPr="00BF79B7" w:rsidRDefault="000425B6" w:rsidP="00BF79B7">
      <w:pPr>
        <w:rPr>
          <w:rFonts w:asciiTheme="majorHAnsi" w:hAnsiTheme="majorHAnsi" w:cstheme="majorHAnsi"/>
        </w:rPr>
      </w:pPr>
      <w:r>
        <w:rPr>
          <w:rFonts w:asciiTheme="majorHAnsi" w:hAnsiTheme="majorHAnsi" w:cstheme="majorHAnsi"/>
        </w:rPr>
        <w:t xml:space="preserve">3] </w:t>
      </w:r>
      <w:r w:rsidR="002F3383">
        <w:rPr>
          <w:rFonts w:asciiTheme="majorHAnsi" w:hAnsiTheme="majorHAnsi" w:cstheme="majorHAnsi"/>
        </w:rPr>
        <w:t xml:space="preserve">no terminals to any </w:t>
      </w:r>
      <w:proofErr w:type="spellStart"/>
      <w:r w:rsidR="002F3383">
        <w:rPr>
          <w:rFonts w:asciiTheme="majorHAnsi" w:hAnsiTheme="majorHAnsi" w:cstheme="majorHAnsi"/>
        </w:rPr>
        <w:t>sceanrio</w:t>
      </w:r>
      <w:proofErr w:type="spellEnd"/>
      <w:r w:rsidR="002F3383">
        <w:rPr>
          <w:rFonts w:asciiTheme="majorHAnsi" w:hAnsiTheme="majorHAnsi" w:cstheme="majorHAnsi"/>
        </w:rPr>
        <w:t xml:space="preserve"> means you err neg and don’t give them new 1ar impact cards – no warrant for how the </w:t>
      </w:r>
      <w:proofErr w:type="spellStart"/>
      <w:r w:rsidR="002F3383">
        <w:rPr>
          <w:rFonts w:asciiTheme="majorHAnsi" w:hAnsiTheme="majorHAnsi" w:cstheme="majorHAnsi"/>
        </w:rPr>
        <w:t>enviroment</w:t>
      </w:r>
      <w:proofErr w:type="spellEnd"/>
      <w:r w:rsidR="002F3383">
        <w:rPr>
          <w:rFonts w:asciiTheme="majorHAnsi" w:hAnsiTheme="majorHAnsi" w:cstheme="majorHAnsi"/>
        </w:rPr>
        <w:t xml:space="preserve">, starvation, econ collapse, undermining humanity’s interests, ethics, causes </w:t>
      </w:r>
      <w:proofErr w:type="spellStart"/>
      <w:r w:rsidR="002F3383">
        <w:rPr>
          <w:rFonts w:asciiTheme="majorHAnsi" w:hAnsiTheme="majorHAnsi" w:cstheme="majorHAnsi"/>
        </w:rPr>
        <w:t>extiction</w:t>
      </w:r>
      <w:proofErr w:type="spellEnd"/>
      <w:r w:rsidR="002F3383">
        <w:rPr>
          <w:rFonts w:asciiTheme="majorHAnsi" w:hAnsiTheme="majorHAnsi" w:cstheme="majorHAnsi"/>
        </w:rPr>
        <w:t xml:space="preserve"> or mass death so I shouldn’t have to read impact defense preemptively</w:t>
      </w:r>
    </w:p>
    <w:p w14:paraId="357A3EB3" w14:textId="14779E7B" w:rsidR="00BF79B7" w:rsidRDefault="004B7050" w:rsidP="00BF79B7">
      <w:r>
        <w:t xml:space="preserve">4] these cards are missing warrants – no reason why treating space as a commons </w:t>
      </w:r>
      <w:proofErr w:type="spellStart"/>
      <w:r>
        <w:t>splls</w:t>
      </w:r>
      <w:proofErr w:type="spellEnd"/>
      <w:r>
        <w:t xml:space="preserve"> over to how the </w:t>
      </w:r>
      <w:proofErr w:type="spellStart"/>
      <w:r>
        <w:t>cliamte</w:t>
      </w:r>
      <w:proofErr w:type="spellEnd"/>
      <w:r>
        <w:t xml:space="preserve"> is treated on earth</w:t>
      </w:r>
    </w:p>
    <w:p w14:paraId="4C079BB7" w14:textId="77777777" w:rsidR="004B7050" w:rsidRPr="00BF79B7" w:rsidRDefault="004B7050" w:rsidP="00BF79B7"/>
    <w:p w14:paraId="0C334840" w14:textId="18B012C6" w:rsidR="00E42E4C" w:rsidRDefault="00453E5B" w:rsidP="00453E5B">
      <w:pPr>
        <w:pStyle w:val="Heading2"/>
      </w:pPr>
      <w:r>
        <w:lastRenderedPageBreak/>
        <w:t>Case</w:t>
      </w:r>
      <w:r w:rsidR="00275969">
        <w:t xml:space="preserve"> – Adv 2</w:t>
      </w:r>
    </w:p>
    <w:p w14:paraId="276CAE70" w14:textId="622853CD" w:rsidR="00275969" w:rsidRDefault="00275969" w:rsidP="00275969">
      <w:pPr>
        <w:pStyle w:val="Heading3"/>
        <w:rPr>
          <w:rStyle w:val="Style13ptBold"/>
          <w:b/>
          <w:bCs w:val="0"/>
          <w:u w:val="single"/>
        </w:rPr>
      </w:pPr>
      <w:r>
        <w:rPr>
          <w:rStyle w:val="Style13ptBold"/>
          <w:b/>
          <w:bCs w:val="0"/>
          <w:u w:val="single"/>
        </w:rPr>
        <w:lastRenderedPageBreak/>
        <w:t>Space Col</w:t>
      </w:r>
    </w:p>
    <w:p w14:paraId="30ADDF20" w14:textId="77777777" w:rsidR="00A611FA" w:rsidRPr="00742DAC" w:rsidRDefault="00A611FA" w:rsidP="00A611FA">
      <w:pPr>
        <w:pStyle w:val="Heading4"/>
      </w:pPr>
      <w:r>
        <w:t xml:space="preserve">Only the private sector can do it – governments lack </w:t>
      </w:r>
      <w:proofErr w:type="gramStart"/>
      <w:r>
        <w:t>incentive</w:t>
      </w:r>
      <w:proofErr w:type="gramEnd"/>
      <w:r>
        <w:t xml:space="preserve"> and the OST prohibits it </w:t>
      </w:r>
    </w:p>
    <w:p w14:paraId="19559D27" w14:textId="77777777" w:rsidR="00A611FA" w:rsidRPr="00F96EA8" w:rsidRDefault="00A611FA" w:rsidP="00A611FA">
      <w:proofErr w:type="spellStart"/>
      <w:r w:rsidRPr="005676BD">
        <w:rPr>
          <w:rStyle w:val="Style13ptBold"/>
        </w:rPr>
        <w:t>Eure</w:t>
      </w:r>
      <w:proofErr w:type="spellEnd"/>
      <w:r>
        <w:rPr>
          <w:rStyle w:val="Style13ptBold"/>
        </w:rPr>
        <w:t xml:space="preserve"> 16</w:t>
      </w:r>
      <w:r w:rsidRPr="00F96EA8">
        <w:t xml:space="preserve"> (, J., 2016. Space… the final frontier. [online] Campbell Law Observer. Available at: &lt;http://campbelllawobserver.com/space-the-final-frontier/&gt; [Accessed 28 December 2021] Jonathan </w:t>
      </w:r>
      <w:proofErr w:type="spellStart"/>
      <w:r w:rsidRPr="00F96EA8">
        <w:t>Eure</w:t>
      </w:r>
      <w:proofErr w:type="spellEnd"/>
      <w:r w:rsidRPr="00F96EA8">
        <w:t xml:space="preserve"> is a 2017 graduate of Campbell Law School, winner of the 2017 J. Bryan Boyd Award for Excellence in Legal </w:t>
      </w:r>
      <w:proofErr w:type="gramStart"/>
      <w:r w:rsidRPr="00F96EA8">
        <w:t>Journalism, and</w:t>
      </w:r>
      <w:proofErr w:type="gramEnd"/>
      <w:r w:rsidRPr="00F96EA8">
        <w:t xml:space="preserve"> served as a senior staff writer for the Campbell Law Observer. He lived in Morganton, in the foothills of North Carolina, before moving to Raleigh for law school. He earned </w:t>
      </w:r>
      <w:proofErr w:type="gramStart"/>
      <w:r w:rsidRPr="00F96EA8">
        <w:t>BA’s</w:t>
      </w:r>
      <w:proofErr w:type="gramEnd"/>
      <w:r w:rsidRPr="00F96EA8">
        <w:t xml:space="preserve"> in Political Science and History from the University of North Carolina at Chapel Hill, graduating in 2014. The summer after his first year of law school, Jonathan worked as a legislative research intern with Representative Rob Bryan in the North Carolina General Assembly. Jonathan now interns with the Honorable Paul Newby at the North Carolina Supreme Court. Jonathan is the Secretary for the Campbell Public Interest Law Student Association (CPILSA).)-</w:t>
      </w:r>
      <w:proofErr w:type="spellStart"/>
      <w:r w:rsidRPr="00F96EA8">
        <w:t>rahulpenu</w:t>
      </w:r>
      <w:proofErr w:type="spellEnd"/>
    </w:p>
    <w:p w14:paraId="047AA26F" w14:textId="77777777" w:rsidR="00A611FA" w:rsidRPr="0027166C" w:rsidRDefault="00A611FA" w:rsidP="00A611FA">
      <w:pPr>
        <w:rPr>
          <w:szCs w:val="26"/>
        </w:rPr>
      </w:pPr>
      <w:r w:rsidRPr="0027166C">
        <w:rPr>
          <w:szCs w:val="26"/>
        </w:rPr>
        <w:t>As a policy m</w:t>
      </w:r>
      <w:r w:rsidRPr="00F96EA8">
        <w:rPr>
          <w:szCs w:val="26"/>
        </w:rPr>
        <w:t xml:space="preserve">atter, though the </w:t>
      </w:r>
      <w:r w:rsidRPr="00F96EA8">
        <w:rPr>
          <w:b/>
          <w:bCs/>
          <w:sz w:val="26"/>
          <w:szCs w:val="26"/>
          <w:u w:val="single"/>
        </w:rPr>
        <w:t>O</w:t>
      </w:r>
      <w:r w:rsidRPr="00F96EA8">
        <w:rPr>
          <w:szCs w:val="26"/>
        </w:rPr>
        <w:t xml:space="preserve">uter </w:t>
      </w:r>
      <w:r w:rsidRPr="00F96EA8">
        <w:rPr>
          <w:b/>
          <w:bCs/>
          <w:sz w:val="26"/>
          <w:szCs w:val="26"/>
          <w:u w:val="single"/>
        </w:rPr>
        <w:t>S</w:t>
      </w:r>
      <w:r w:rsidRPr="00F96EA8">
        <w:rPr>
          <w:szCs w:val="26"/>
        </w:rPr>
        <w:t xml:space="preserve">pace </w:t>
      </w:r>
      <w:r w:rsidRPr="00F96EA8">
        <w:rPr>
          <w:b/>
          <w:bCs/>
          <w:sz w:val="26"/>
          <w:szCs w:val="26"/>
          <w:u w:val="single"/>
        </w:rPr>
        <w:t>T</w:t>
      </w:r>
      <w:r w:rsidRPr="00F96EA8">
        <w:rPr>
          <w:szCs w:val="26"/>
        </w:rPr>
        <w:t xml:space="preserve">reaty uses lofty ideals to </w:t>
      </w:r>
      <w:r w:rsidRPr="00F96EA8">
        <w:rPr>
          <w:b/>
          <w:bCs/>
          <w:sz w:val="26"/>
          <w:szCs w:val="26"/>
          <w:u w:val="single"/>
        </w:rPr>
        <w:t>bind</w:t>
      </w:r>
      <w:r w:rsidRPr="00F96EA8">
        <w:rPr>
          <w:sz w:val="26"/>
          <w:szCs w:val="26"/>
          <w:u w:val="single"/>
        </w:rPr>
        <w:t xml:space="preserve"> </w:t>
      </w:r>
      <w:r w:rsidRPr="00F96EA8">
        <w:rPr>
          <w:b/>
          <w:bCs/>
          <w:sz w:val="26"/>
          <w:szCs w:val="26"/>
          <w:u w:val="single"/>
        </w:rPr>
        <w:t>nations</w:t>
      </w:r>
      <w:r w:rsidRPr="00F96EA8">
        <w:rPr>
          <w:szCs w:val="26"/>
        </w:rPr>
        <w:t xml:space="preserve"> into mutual respect and perhaps even unity of purpose, focusing solely on those ideals discounts a key ingredient of the original space race. Promulgation of national ideology was the original motivator of the space race be</w:t>
      </w:r>
      <w:r w:rsidRPr="0027166C">
        <w:rPr>
          <w:szCs w:val="26"/>
        </w:rPr>
        <w:t xml:space="preserve">tween the U.S. and the U.S.S.R. Without national ideology, prestige, or power as a motivating factor, </w:t>
      </w:r>
      <w:r w:rsidRPr="0027166C">
        <w:rPr>
          <w:sz w:val="26"/>
          <w:szCs w:val="26"/>
          <w:u w:val="single"/>
        </w:rPr>
        <w:t>there is</w:t>
      </w:r>
      <w:r w:rsidRPr="0027166C">
        <w:rPr>
          <w:szCs w:val="26"/>
        </w:rPr>
        <w:t xml:space="preserve"> really </w:t>
      </w:r>
      <w:r w:rsidRPr="0027166C">
        <w:rPr>
          <w:b/>
          <w:bCs/>
          <w:sz w:val="26"/>
          <w:szCs w:val="26"/>
          <w:highlight w:val="green"/>
          <w:u w:val="single"/>
        </w:rPr>
        <w:t>no</w:t>
      </w:r>
      <w:r w:rsidRPr="0027166C">
        <w:rPr>
          <w:sz w:val="26"/>
          <w:szCs w:val="26"/>
          <w:highlight w:val="green"/>
          <w:u w:val="single"/>
        </w:rPr>
        <w:t xml:space="preserve"> </w:t>
      </w:r>
      <w:r w:rsidRPr="00F96EA8">
        <w:rPr>
          <w:b/>
          <w:bCs/>
          <w:sz w:val="26"/>
          <w:szCs w:val="26"/>
          <w:highlight w:val="green"/>
          <w:u w:val="single"/>
        </w:rPr>
        <w:t>incentive</w:t>
      </w:r>
      <w:r w:rsidRPr="00F96EA8">
        <w:rPr>
          <w:sz w:val="26"/>
          <w:szCs w:val="26"/>
          <w:highlight w:val="green"/>
          <w:u w:val="single"/>
        </w:rPr>
        <w:t xml:space="preserve"> </w:t>
      </w:r>
      <w:r w:rsidRPr="00F96EA8">
        <w:rPr>
          <w:b/>
          <w:bCs/>
          <w:sz w:val="26"/>
          <w:szCs w:val="26"/>
          <w:highlight w:val="green"/>
          <w:u w:val="single"/>
        </w:rPr>
        <w:t>f</w:t>
      </w:r>
      <w:r w:rsidRPr="0027166C">
        <w:rPr>
          <w:b/>
          <w:bCs/>
          <w:sz w:val="26"/>
          <w:szCs w:val="26"/>
          <w:highlight w:val="green"/>
          <w:u w:val="single"/>
        </w:rPr>
        <w:t>or</w:t>
      </w:r>
      <w:r w:rsidRPr="0027166C">
        <w:rPr>
          <w:sz w:val="26"/>
          <w:szCs w:val="26"/>
          <w:u w:val="single"/>
        </w:rPr>
        <w:t xml:space="preserve"> the </w:t>
      </w:r>
      <w:r w:rsidRPr="0027166C">
        <w:rPr>
          <w:b/>
          <w:bCs/>
          <w:sz w:val="26"/>
          <w:szCs w:val="26"/>
          <w:highlight w:val="green"/>
          <w:u w:val="single"/>
        </w:rPr>
        <w:t>governments</w:t>
      </w:r>
      <w:r w:rsidRPr="0027166C">
        <w:rPr>
          <w:szCs w:val="26"/>
        </w:rPr>
        <w:t xml:space="preserve"> of major spacefaring nations </w:t>
      </w:r>
      <w:r w:rsidRPr="0027166C">
        <w:rPr>
          <w:b/>
          <w:bCs/>
          <w:sz w:val="26"/>
          <w:szCs w:val="26"/>
          <w:highlight w:val="green"/>
          <w:u w:val="single"/>
        </w:rPr>
        <w:t>to</w:t>
      </w:r>
      <w:r w:rsidRPr="0027166C">
        <w:rPr>
          <w:sz w:val="26"/>
          <w:szCs w:val="26"/>
          <w:highlight w:val="green"/>
          <w:u w:val="single"/>
        </w:rPr>
        <w:t xml:space="preserve"> </w:t>
      </w:r>
      <w:r w:rsidRPr="00F96EA8">
        <w:rPr>
          <w:b/>
          <w:bCs/>
          <w:sz w:val="26"/>
          <w:szCs w:val="26"/>
          <w:highlight w:val="green"/>
          <w:u w:val="single"/>
        </w:rPr>
        <w:t>spend</w:t>
      </w:r>
      <w:r w:rsidRPr="00F96EA8">
        <w:rPr>
          <w:sz w:val="26"/>
          <w:szCs w:val="26"/>
          <w:highlight w:val="green"/>
          <w:u w:val="single"/>
        </w:rPr>
        <w:t xml:space="preserve"> massive</w:t>
      </w:r>
      <w:r w:rsidRPr="0027166C">
        <w:rPr>
          <w:sz w:val="26"/>
          <w:szCs w:val="26"/>
          <w:u w:val="single"/>
        </w:rPr>
        <w:t xml:space="preserve"> </w:t>
      </w:r>
      <w:r w:rsidRPr="00F96EA8">
        <w:rPr>
          <w:sz w:val="26"/>
          <w:szCs w:val="26"/>
          <w:u w:val="single"/>
        </w:rPr>
        <w:t xml:space="preserve">amounts of </w:t>
      </w:r>
      <w:r w:rsidRPr="0027166C">
        <w:rPr>
          <w:sz w:val="26"/>
          <w:szCs w:val="26"/>
          <w:highlight w:val="green"/>
          <w:u w:val="single"/>
        </w:rPr>
        <w:t>money</w:t>
      </w:r>
      <w:r w:rsidRPr="0027166C">
        <w:rPr>
          <w:sz w:val="26"/>
          <w:szCs w:val="26"/>
          <w:u w:val="single"/>
        </w:rPr>
        <w:t xml:space="preserve"> </w:t>
      </w:r>
      <w:r w:rsidRPr="00F96EA8">
        <w:rPr>
          <w:sz w:val="26"/>
          <w:szCs w:val="26"/>
          <w:u w:val="single"/>
        </w:rPr>
        <w:t>over</w:t>
      </w:r>
      <w:r w:rsidRPr="0027166C">
        <w:rPr>
          <w:sz w:val="26"/>
          <w:szCs w:val="26"/>
          <w:u w:val="single"/>
        </w:rPr>
        <w:t xml:space="preserve"> long periods of time </w:t>
      </w:r>
      <w:r w:rsidRPr="00F96EA8">
        <w:rPr>
          <w:b/>
          <w:bCs/>
          <w:sz w:val="26"/>
          <w:szCs w:val="26"/>
          <w:highlight w:val="green"/>
          <w:u w:val="single"/>
        </w:rPr>
        <w:t>on</w:t>
      </w:r>
      <w:r w:rsidRPr="0027166C">
        <w:rPr>
          <w:sz w:val="26"/>
          <w:szCs w:val="26"/>
          <w:u w:val="single"/>
        </w:rPr>
        <w:t xml:space="preserve"> </w:t>
      </w:r>
      <w:r w:rsidRPr="0027166C">
        <w:rPr>
          <w:szCs w:val="26"/>
        </w:rPr>
        <w:t xml:space="preserve">such </w:t>
      </w:r>
      <w:r w:rsidRPr="0027166C">
        <w:rPr>
          <w:sz w:val="26"/>
          <w:szCs w:val="26"/>
          <w:u w:val="single"/>
        </w:rPr>
        <w:t xml:space="preserve">risky endeavors as </w:t>
      </w:r>
      <w:r w:rsidRPr="00F96EA8">
        <w:rPr>
          <w:sz w:val="26"/>
          <w:szCs w:val="26"/>
          <w:highlight w:val="green"/>
          <w:u w:val="single"/>
        </w:rPr>
        <w:t xml:space="preserve">space </w:t>
      </w:r>
      <w:r w:rsidRPr="00F96EA8">
        <w:rPr>
          <w:b/>
          <w:bCs/>
          <w:sz w:val="26"/>
          <w:szCs w:val="26"/>
          <w:highlight w:val="green"/>
          <w:u w:val="single"/>
        </w:rPr>
        <w:t>col</w:t>
      </w:r>
      <w:r w:rsidRPr="00F96EA8">
        <w:rPr>
          <w:b/>
          <w:bCs/>
          <w:sz w:val="26"/>
          <w:szCs w:val="26"/>
          <w:u w:val="single"/>
        </w:rPr>
        <w:t>onization</w:t>
      </w:r>
      <w:r w:rsidRPr="0027166C">
        <w:rPr>
          <w:szCs w:val="26"/>
        </w:rPr>
        <w:t xml:space="preserve">. For this reason, the </w:t>
      </w:r>
      <w:r w:rsidRPr="00F96EA8">
        <w:rPr>
          <w:b/>
          <w:bCs/>
          <w:sz w:val="26"/>
          <w:szCs w:val="26"/>
          <w:u w:val="single"/>
        </w:rPr>
        <w:t>colonization</w:t>
      </w:r>
      <w:r w:rsidRPr="0027166C">
        <w:rPr>
          <w:szCs w:val="26"/>
        </w:rPr>
        <w:t xml:space="preserve"> of Proxima b </w:t>
      </w:r>
      <w:r w:rsidRPr="0027166C">
        <w:rPr>
          <w:sz w:val="26"/>
          <w:szCs w:val="26"/>
          <w:u w:val="single"/>
        </w:rPr>
        <w:t xml:space="preserve">would more likely </w:t>
      </w:r>
      <w:r w:rsidRPr="0027166C">
        <w:rPr>
          <w:b/>
          <w:bCs/>
          <w:sz w:val="26"/>
          <w:szCs w:val="26"/>
          <w:highlight w:val="green"/>
          <w:u w:val="single"/>
        </w:rPr>
        <w:t>fall</w:t>
      </w:r>
      <w:r w:rsidRPr="0027166C">
        <w:rPr>
          <w:sz w:val="26"/>
          <w:szCs w:val="26"/>
          <w:highlight w:val="green"/>
          <w:u w:val="single"/>
        </w:rPr>
        <w:t xml:space="preserve"> </w:t>
      </w:r>
      <w:r w:rsidRPr="0027166C">
        <w:rPr>
          <w:b/>
          <w:bCs/>
          <w:sz w:val="26"/>
          <w:szCs w:val="26"/>
          <w:highlight w:val="green"/>
          <w:u w:val="single"/>
        </w:rPr>
        <w:t>to</w:t>
      </w:r>
      <w:r w:rsidRPr="0027166C">
        <w:rPr>
          <w:sz w:val="26"/>
          <w:szCs w:val="26"/>
          <w:u w:val="single"/>
        </w:rPr>
        <w:t xml:space="preserve"> private </w:t>
      </w:r>
      <w:r w:rsidRPr="00F96EA8">
        <w:rPr>
          <w:b/>
          <w:bCs/>
          <w:sz w:val="26"/>
          <w:szCs w:val="26"/>
          <w:highlight w:val="green"/>
          <w:u w:val="single"/>
        </w:rPr>
        <w:t>corporations</w:t>
      </w:r>
      <w:r w:rsidRPr="00F96EA8">
        <w:rPr>
          <w:sz w:val="26"/>
          <w:szCs w:val="26"/>
          <w:highlight w:val="green"/>
          <w:u w:val="single"/>
        </w:rPr>
        <w:t xml:space="preserve"> with</w:t>
      </w:r>
      <w:r w:rsidRPr="0027166C">
        <w:rPr>
          <w:sz w:val="26"/>
          <w:szCs w:val="26"/>
          <w:u w:val="single"/>
        </w:rPr>
        <w:t xml:space="preserve"> much to </w:t>
      </w:r>
      <w:r w:rsidRPr="00F96EA8">
        <w:rPr>
          <w:sz w:val="26"/>
          <w:szCs w:val="26"/>
          <w:highlight w:val="green"/>
          <w:u w:val="single"/>
        </w:rPr>
        <w:t>gain from</w:t>
      </w:r>
      <w:r w:rsidRPr="0027166C">
        <w:rPr>
          <w:sz w:val="26"/>
          <w:szCs w:val="26"/>
          <w:u w:val="single"/>
        </w:rPr>
        <w:t xml:space="preserve"> the </w:t>
      </w:r>
      <w:r w:rsidRPr="0027166C">
        <w:rPr>
          <w:sz w:val="26"/>
          <w:szCs w:val="26"/>
          <w:highlight w:val="green"/>
          <w:u w:val="single"/>
        </w:rPr>
        <w:t>resources</w:t>
      </w:r>
      <w:r w:rsidRPr="0027166C">
        <w:rPr>
          <w:sz w:val="26"/>
          <w:szCs w:val="26"/>
          <w:u w:val="single"/>
        </w:rPr>
        <w:t xml:space="preserve"> other worlds might offer. </w:t>
      </w:r>
      <w:r w:rsidRPr="00F96EA8">
        <w:rPr>
          <w:rStyle w:val="StyleUnderline"/>
          <w:highlight w:val="green"/>
        </w:rPr>
        <w:t>Private exploration</w:t>
      </w:r>
      <w:r w:rsidRPr="00F96EA8">
        <w:rPr>
          <w:rStyle w:val="StyleUnderline"/>
        </w:rPr>
        <w:t xml:space="preserve"> of space becomes </w:t>
      </w:r>
      <w:r w:rsidRPr="00F96EA8">
        <w:rPr>
          <w:rStyle w:val="StyleUnderline"/>
          <w:highlight w:val="green"/>
        </w:rPr>
        <w:t>more</w:t>
      </w:r>
      <w:r w:rsidRPr="00F96EA8">
        <w:rPr>
          <w:rStyle w:val="StyleUnderline"/>
        </w:rPr>
        <w:t xml:space="preserve"> of a </w:t>
      </w:r>
      <w:r w:rsidRPr="00F96EA8">
        <w:rPr>
          <w:rStyle w:val="StyleUnderline"/>
          <w:highlight w:val="green"/>
        </w:rPr>
        <w:t>reality</w:t>
      </w:r>
      <w:r w:rsidRPr="00F96EA8">
        <w:rPr>
          <w:rStyle w:val="StyleUnderline"/>
        </w:rPr>
        <w:t xml:space="preserve"> each day, with private corporations such as </w:t>
      </w:r>
      <w:r w:rsidRPr="00F96EA8">
        <w:rPr>
          <w:rStyle w:val="StyleUnderline"/>
          <w:highlight w:val="green"/>
        </w:rPr>
        <w:t>SpaceX, Blue Origin</w:t>
      </w:r>
      <w:r w:rsidRPr="00F96EA8">
        <w:rPr>
          <w:rStyle w:val="StyleUnderline"/>
        </w:rPr>
        <w:t xml:space="preserve">, and Virgin Galactic </w:t>
      </w:r>
      <w:r w:rsidRPr="00F96EA8">
        <w:rPr>
          <w:rStyle w:val="StyleUnderline"/>
          <w:highlight w:val="green"/>
        </w:rPr>
        <w:t>testing new platforms</w:t>
      </w:r>
      <w:r w:rsidRPr="00F96EA8">
        <w:rPr>
          <w:rStyle w:val="StyleUnderline"/>
        </w:rPr>
        <w:t xml:space="preserve"> for space travel</w:t>
      </w:r>
      <w:r w:rsidRPr="00F96EA8">
        <w:rPr>
          <w:szCs w:val="26"/>
        </w:rPr>
        <w:t xml:space="preserve">. A </w:t>
      </w:r>
      <w:r w:rsidRPr="00F96EA8">
        <w:rPr>
          <w:b/>
          <w:bCs/>
          <w:sz w:val="26"/>
          <w:szCs w:val="26"/>
          <w:u w:val="single"/>
        </w:rPr>
        <w:t>movement</w:t>
      </w:r>
      <w:r w:rsidRPr="00F96EA8">
        <w:rPr>
          <w:sz w:val="26"/>
          <w:szCs w:val="26"/>
          <w:u w:val="single"/>
        </w:rPr>
        <w:t xml:space="preserve"> has </w:t>
      </w:r>
      <w:r w:rsidRPr="00F96EA8">
        <w:rPr>
          <w:b/>
          <w:bCs/>
          <w:sz w:val="26"/>
          <w:szCs w:val="26"/>
          <w:u w:val="single"/>
        </w:rPr>
        <w:t>grown</w:t>
      </w:r>
      <w:r w:rsidRPr="00F96EA8">
        <w:rPr>
          <w:sz w:val="26"/>
          <w:szCs w:val="26"/>
          <w:u w:val="single"/>
        </w:rPr>
        <w:t xml:space="preserve"> </w:t>
      </w:r>
      <w:r w:rsidRPr="00F96EA8">
        <w:rPr>
          <w:b/>
          <w:bCs/>
          <w:sz w:val="26"/>
          <w:szCs w:val="26"/>
          <w:u w:val="single"/>
        </w:rPr>
        <w:t>up</w:t>
      </w:r>
      <w:r w:rsidRPr="00F96EA8">
        <w:rPr>
          <w:sz w:val="26"/>
          <w:szCs w:val="26"/>
          <w:u w:val="single"/>
        </w:rPr>
        <w:t xml:space="preserve"> </w:t>
      </w:r>
      <w:r w:rsidRPr="00F96EA8">
        <w:rPr>
          <w:b/>
          <w:bCs/>
          <w:sz w:val="26"/>
          <w:szCs w:val="26"/>
          <w:u w:val="single"/>
        </w:rPr>
        <w:t>alongside</w:t>
      </w:r>
      <w:r w:rsidRPr="00F96EA8">
        <w:rPr>
          <w:szCs w:val="26"/>
        </w:rPr>
        <w:t xml:space="preserve"> these </w:t>
      </w:r>
      <w:r w:rsidRPr="00F96EA8">
        <w:rPr>
          <w:sz w:val="26"/>
          <w:szCs w:val="26"/>
          <w:u w:val="single"/>
        </w:rPr>
        <w:t xml:space="preserve">private spacefaring </w:t>
      </w:r>
      <w:r w:rsidRPr="00F96EA8">
        <w:rPr>
          <w:b/>
          <w:bCs/>
          <w:sz w:val="26"/>
          <w:szCs w:val="26"/>
          <w:u w:val="single"/>
        </w:rPr>
        <w:t>companies</w:t>
      </w:r>
      <w:r w:rsidRPr="00F96EA8">
        <w:rPr>
          <w:szCs w:val="26"/>
        </w:rPr>
        <w:t xml:space="preserve"> </w:t>
      </w:r>
      <w:r w:rsidRPr="00F96EA8">
        <w:rPr>
          <w:b/>
          <w:bCs/>
          <w:sz w:val="26"/>
          <w:szCs w:val="26"/>
          <w:u w:val="single"/>
        </w:rPr>
        <w:t>claiming</w:t>
      </w:r>
      <w:r w:rsidRPr="00F96EA8">
        <w:rPr>
          <w:sz w:val="26"/>
          <w:szCs w:val="26"/>
          <w:u w:val="single"/>
        </w:rPr>
        <w:t xml:space="preserve"> planets</w:t>
      </w:r>
      <w:r w:rsidRPr="00F96EA8">
        <w:rPr>
          <w:szCs w:val="26"/>
        </w:rPr>
        <w:t xml:space="preserve"> such as Proxima b might </w:t>
      </w:r>
      <w:r w:rsidRPr="00F96EA8">
        <w:rPr>
          <w:sz w:val="26"/>
          <w:szCs w:val="26"/>
          <w:u w:val="single"/>
        </w:rPr>
        <w:t xml:space="preserve">become a </w:t>
      </w:r>
      <w:r w:rsidRPr="00F96EA8">
        <w:rPr>
          <w:b/>
          <w:bCs/>
          <w:sz w:val="26"/>
          <w:szCs w:val="26"/>
          <w:u w:val="single"/>
        </w:rPr>
        <w:t>new</w:t>
      </w:r>
      <w:r w:rsidRPr="00F96EA8">
        <w:rPr>
          <w:sz w:val="26"/>
          <w:szCs w:val="26"/>
          <w:u w:val="single"/>
        </w:rPr>
        <w:t xml:space="preserve"> </w:t>
      </w:r>
      <w:r w:rsidRPr="00F96EA8">
        <w:rPr>
          <w:b/>
          <w:bCs/>
          <w:sz w:val="26"/>
          <w:szCs w:val="26"/>
          <w:u w:val="single"/>
        </w:rPr>
        <w:t>frontier</w:t>
      </w:r>
      <w:r w:rsidRPr="00F96EA8">
        <w:rPr>
          <w:szCs w:val="26"/>
        </w:rPr>
        <w:t xml:space="preserve">, </w:t>
      </w:r>
      <w:r w:rsidRPr="00F96EA8">
        <w:rPr>
          <w:sz w:val="26"/>
          <w:szCs w:val="26"/>
          <w:u w:val="single"/>
        </w:rPr>
        <w:t>where private citizens can stake their own perso</w:t>
      </w:r>
      <w:r w:rsidRPr="0027166C">
        <w:rPr>
          <w:sz w:val="26"/>
          <w:szCs w:val="26"/>
          <w:u w:val="single"/>
        </w:rPr>
        <w:t>nal claims</w:t>
      </w:r>
      <w:r w:rsidRPr="0027166C">
        <w:rPr>
          <w:szCs w:val="26"/>
        </w:rPr>
        <w:t xml:space="preserve">. This </w:t>
      </w:r>
      <w:r w:rsidRPr="0027166C">
        <w:rPr>
          <w:sz w:val="26"/>
          <w:szCs w:val="26"/>
          <w:u w:val="single"/>
        </w:rPr>
        <w:t xml:space="preserve">movement has even </w:t>
      </w:r>
      <w:r w:rsidRPr="0027166C">
        <w:rPr>
          <w:b/>
          <w:bCs/>
          <w:sz w:val="26"/>
          <w:szCs w:val="26"/>
          <w:u w:val="single"/>
        </w:rPr>
        <w:t>proposed</w:t>
      </w:r>
      <w:r w:rsidRPr="0027166C">
        <w:rPr>
          <w:sz w:val="26"/>
          <w:szCs w:val="26"/>
          <w:u w:val="single"/>
        </w:rPr>
        <w:t xml:space="preserve"> </w:t>
      </w:r>
      <w:r w:rsidRPr="0027166C">
        <w:rPr>
          <w:b/>
          <w:bCs/>
          <w:sz w:val="26"/>
          <w:szCs w:val="26"/>
          <w:highlight w:val="green"/>
          <w:u w:val="single"/>
        </w:rPr>
        <w:t>legislation</w:t>
      </w:r>
      <w:r w:rsidRPr="0027166C">
        <w:rPr>
          <w:szCs w:val="26"/>
        </w:rPr>
        <w:t xml:space="preserve"> in Congress. The “Space Settlement Prize Act,” </w:t>
      </w:r>
      <w:r w:rsidRPr="0027166C">
        <w:rPr>
          <w:sz w:val="26"/>
          <w:szCs w:val="26"/>
          <w:u w:val="single"/>
        </w:rPr>
        <w:t xml:space="preserve">which would </w:t>
      </w:r>
      <w:r w:rsidRPr="0027166C">
        <w:rPr>
          <w:b/>
          <w:bCs/>
          <w:sz w:val="26"/>
          <w:szCs w:val="26"/>
          <w:u w:val="single"/>
        </w:rPr>
        <w:t>ultimately</w:t>
      </w:r>
      <w:r w:rsidRPr="0027166C">
        <w:rPr>
          <w:szCs w:val="26"/>
        </w:rPr>
        <w:t xml:space="preserve"> </w:t>
      </w:r>
      <w:r w:rsidRPr="0027166C">
        <w:rPr>
          <w:b/>
          <w:bCs/>
          <w:sz w:val="26"/>
          <w:szCs w:val="26"/>
          <w:highlight w:val="green"/>
          <w:u w:val="single"/>
        </w:rPr>
        <w:t>guarantee</w:t>
      </w:r>
      <w:r w:rsidRPr="0027166C">
        <w:rPr>
          <w:sz w:val="26"/>
          <w:szCs w:val="26"/>
          <w:u w:val="single"/>
        </w:rPr>
        <w:t xml:space="preserve"> that </w:t>
      </w:r>
      <w:r w:rsidRPr="0027166C">
        <w:rPr>
          <w:b/>
          <w:bCs/>
          <w:sz w:val="26"/>
          <w:szCs w:val="26"/>
          <w:highlight w:val="green"/>
          <w:u w:val="single"/>
        </w:rPr>
        <w:t>any</w:t>
      </w:r>
      <w:r w:rsidRPr="0027166C">
        <w:rPr>
          <w:sz w:val="26"/>
          <w:szCs w:val="26"/>
          <w:highlight w:val="green"/>
          <w:u w:val="single"/>
        </w:rPr>
        <w:t xml:space="preserve"> </w:t>
      </w:r>
      <w:r w:rsidRPr="00F96EA8">
        <w:rPr>
          <w:b/>
          <w:bCs/>
          <w:sz w:val="26"/>
          <w:szCs w:val="26"/>
          <w:highlight w:val="green"/>
          <w:u w:val="single"/>
        </w:rPr>
        <w:t>settlement</w:t>
      </w:r>
      <w:r w:rsidRPr="00F96EA8">
        <w:rPr>
          <w:sz w:val="26"/>
          <w:szCs w:val="26"/>
          <w:highlight w:val="green"/>
          <w:u w:val="single"/>
        </w:rPr>
        <w:t xml:space="preserve"> built privately</w:t>
      </w:r>
      <w:r w:rsidRPr="0027166C">
        <w:rPr>
          <w:sz w:val="26"/>
          <w:szCs w:val="26"/>
          <w:u w:val="single"/>
        </w:rPr>
        <w:t xml:space="preserve"> on other planets</w:t>
      </w:r>
      <w:r w:rsidRPr="0027166C">
        <w:rPr>
          <w:szCs w:val="26"/>
        </w:rPr>
        <w:t xml:space="preserve">, </w:t>
      </w:r>
      <w:r w:rsidRPr="0027166C">
        <w:rPr>
          <w:sz w:val="26"/>
          <w:szCs w:val="26"/>
          <w:u w:val="single"/>
        </w:rPr>
        <w:t>moons</w:t>
      </w:r>
      <w:r w:rsidRPr="0027166C">
        <w:rPr>
          <w:szCs w:val="26"/>
        </w:rPr>
        <w:t xml:space="preserve">, </w:t>
      </w:r>
      <w:r w:rsidRPr="0027166C">
        <w:rPr>
          <w:sz w:val="26"/>
          <w:szCs w:val="26"/>
          <w:u w:val="single"/>
        </w:rPr>
        <w:t>asteroids</w:t>
      </w:r>
      <w:r w:rsidRPr="0027166C">
        <w:rPr>
          <w:szCs w:val="26"/>
        </w:rPr>
        <w:t xml:space="preserve">, etc., would be </w:t>
      </w:r>
      <w:r w:rsidRPr="0027166C">
        <w:rPr>
          <w:b/>
          <w:bCs/>
          <w:sz w:val="26"/>
          <w:szCs w:val="26"/>
          <w:highlight w:val="green"/>
          <w:u w:val="single"/>
        </w:rPr>
        <w:t>owned</w:t>
      </w:r>
      <w:r w:rsidRPr="0027166C">
        <w:rPr>
          <w:sz w:val="26"/>
          <w:szCs w:val="26"/>
          <w:highlight w:val="green"/>
          <w:u w:val="single"/>
        </w:rPr>
        <w:t xml:space="preserve"> </w:t>
      </w:r>
      <w:r w:rsidRPr="0027166C">
        <w:rPr>
          <w:b/>
          <w:bCs/>
          <w:sz w:val="26"/>
          <w:szCs w:val="26"/>
          <w:highlight w:val="green"/>
          <w:u w:val="single"/>
        </w:rPr>
        <w:t>by</w:t>
      </w:r>
      <w:r w:rsidRPr="0027166C">
        <w:rPr>
          <w:szCs w:val="26"/>
        </w:rPr>
        <w:t xml:space="preserve"> the private citizens or </w:t>
      </w:r>
      <w:r w:rsidRPr="00F96EA8">
        <w:rPr>
          <w:b/>
          <w:bCs/>
          <w:sz w:val="26"/>
          <w:szCs w:val="26"/>
          <w:highlight w:val="green"/>
          <w:u w:val="single"/>
        </w:rPr>
        <w:t>corporations</w:t>
      </w:r>
      <w:r w:rsidRPr="00F96EA8">
        <w:rPr>
          <w:sz w:val="26"/>
          <w:szCs w:val="26"/>
          <w:u w:val="single"/>
        </w:rPr>
        <w:t xml:space="preserve"> </w:t>
      </w:r>
      <w:r w:rsidRPr="00F96EA8">
        <w:rPr>
          <w:b/>
          <w:bCs/>
          <w:sz w:val="26"/>
          <w:szCs w:val="26"/>
          <w:u w:val="single"/>
        </w:rPr>
        <w:t>who</w:t>
      </w:r>
      <w:r w:rsidRPr="00F96EA8">
        <w:rPr>
          <w:sz w:val="26"/>
          <w:szCs w:val="26"/>
          <w:u w:val="single"/>
        </w:rPr>
        <w:t xml:space="preserve"> </w:t>
      </w:r>
      <w:r w:rsidRPr="00F96EA8">
        <w:rPr>
          <w:b/>
          <w:bCs/>
          <w:sz w:val="26"/>
          <w:szCs w:val="26"/>
          <w:u w:val="single"/>
        </w:rPr>
        <w:t>claim</w:t>
      </w:r>
      <w:r w:rsidRPr="00F96EA8">
        <w:rPr>
          <w:sz w:val="26"/>
          <w:szCs w:val="26"/>
          <w:u w:val="single"/>
        </w:rPr>
        <w:t xml:space="preserve"> </w:t>
      </w:r>
      <w:r w:rsidRPr="00F96EA8">
        <w:rPr>
          <w:b/>
          <w:bCs/>
          <w:sz w:val="26"/>
          <w:szCs w:val="26"/>
          <w:u w:val="single"/>
        </w:rPr>
        <w:t>them</w:t>
      </w:r>
      <w:r w:rsidRPr="0027166C">
        <w:rPr>
          <w:szCs w:val="26"/>
        </w:rPr>
        <w:t xml:space="preserve">. This act would likely function similarly to the Homestead Acts, which allowed settlers who worked unclaimed land, to buy that land at very little cost. Furthermore, these groups claim that they are </w:t>
      </w:r>
      <w:r w:rsidRPr="00F96EA8">
        <w:rPr>
          <w:b/>
          <w:bCs/>
          <w:sz w:val="26"/>
          <w:szCs w:val="26"/>
          <w:u w:val="single"/>
        </w:rPr>
        <w:t>not</w:t>
      </w:r>
      <w:r w:rsidRPr="00F96EA8">
        <w:rPr>
          <w:sz w:val="26"/>
          <w:szCs w:val="26"/>
          <w:u w:val="single"/>
        </w:rPr>
        <w:t xml:space="preserve"> </w:t>
      </w:r>
      <w:r w:rsidRPr="00F96EA8">
        <w:rPr>
          <w:b/>
          <w:bCs/>
          <w:sz w:val="26"/>
          <w:szCs w:val="26"/>
          <w:u w:val="single"/>
        </w:rPr>
        <w:t>subject</w:t>
      </w:r>
      <w:r w:rsidRPr="00F96EA8">
        <w:rPr>
          <w:sz w:val="26"/>
          <w:szCs w:val="26"/>
          <w:u w:val="single"/>
        </w:rPr>
        <w:t xml:space="preserve"> </w:t>
      </w:r>
      <w:r w:rsidRPr="00F96EA8">
        <w:rPr>
          <w:b/>
          <w:bCs/>
          <w:sz w:val="26"/>
          <w:szCs w:val="26"/>
          <w:u w:val="single"/>
        </w:rPr>
        <w:t>to</w:t>
      </w:r>
      <w:r w:rsidRPr="0027166C">
        <w:rPr>
          <w:szCs w:val="26"/>
        </w:rPr>
        <w:t xml:space="preserve"> the </w:t>
      </w:r>
      <w:r w:rsidRPr="0027166C">
        <w:rPr>
          <w:b/>
          <w:bCs/>
          <w:sz w:val="26"/>
          <w:szCs w:val="26"/>
          <w:highlight w:val="green"/>
          <w:u w:val="single"/>
        </w:rPr>
        <w:t>O</w:t>
      </w:r>
      <w:r w:rsidRPr="0027166C">
        <w:rPr>
          <w:szCs w:val="26"/>
        </w:rPr>
        <w:t xml:space="preserve">uter </w:t>
      </w:r>
      <w:r w:rsidRPr="0027166C">
        <w:rPr>
          <w:b/>
          <w:bCs/>
          <w:sz w:val="26"/>
          <w:szCs w:val="26"/>
          <w:highlight w:val="green"/>
          <w:u w:val="single"/>
        </w:rPr>
        <w:t>S</w:t>
      </w:r>
      <w:r w:rsidRPr="0027166C">
        <w:rPr>
          <w:szCs w:val="26"/>
        </w:rPr>
        <w:t xml:space="preserve">pace </w:t>
      </w:r>
      <w:r w:rsidRPr="0027166C">
        <w:rPr>
          <w:b/>
          <w:bCs/>
          <w:sz w:val="26"/>
          <w:szCs w:val="26"/>
          <w:highlight w:val="green"/>
          <w:u w:val="single"/>
        </w:rPr>
        <w:t>T</w:t>
      </w:r>
      <w:r w:rsidRPr="0027166C">
        <w:rPr>
          <w:szCs w:val="26"/>
        </w:rPr>
        <w:t xml:space="preserve">reaty, as the </w:t>
      </w:r>
      <w:r w:rsidRPr="0027166C">
        <w:rPr>
          <w:sz w:val="26"/>
          <w:szCs w:val="26"/>
          <w:u w:val="single"/>
        </w:rPr>
        <w:t>treaty’s provisions only govern nations</w:t>
      </w:r>
      <w:r w:rsidRPr="0027166C">
        <w:rPr>
          <w:szCs w:val="26"/>
        </w:rPr>
        <w:t xml:space="preserve">. “The </w:t>
      </w:r>
      <w:r w:rsidRPr="0027166C">
        <w:rPr>
          <w:sz w:val="26"/>
          <w:szCs w:val="26"/>
          <w:highlight w:val="green"/>
          <w:u w:val="single"/>
        </w:rPr>
        <w:t>language</w:t>
      </w:r>
      <w:r w:rsidRPr="0027166C">
        <w:rPr>
          <w:sz w:val="26"/>
          <w:szCs w:val="26"/>
          <w:u w:val="single"/>
        </w:rPr>
        <w:t xml:space="preserve"> of</w:t>
      </w:r>
      <w:r w:rsidRPr="0027166C">
        <w:rPr>
          <w:szCs w:val="26"/>
        </w:rPr>
        <w:t xml:space="preserve"> the </w:t>
      </w:r>
      <w:r w:rsidRPr="0027166C">
        <w:rPr>
          <w:sz w:val="26"/>
          <w:szCs w:val="26"/>
          <w:u w:val="single"/>
        </w:rPr>
        <w:t>O</w:t>
      </w:r>
      <w:r w:rsidRPr="0027166C">
        <w:rPr>
          <w:szCs w:val="26"/>
        </w:rPr>
        <w:t xml:space="preserve">uter </w:t>
      </w:r>
      <w:r w:rsidRPr="0027166C">
        <w:rPr>
          <w:sz w:val="26"/>
          <w:szCs w:val="26"/>
          <w:u w:val="single"/>
        </w:rPr>
        <w:t>S</w:t>
      </w:r>
      <w:r w:rsidRPr="0027166C">
        <w:rPr>
          <w:szCs w:val="26"/>
        </w:rPr>
        <w:t xml:space="preserve">pace </w:t>
      </w:r>
      <w:r w:rsidRPr="0027166C">
        <w:rPr>
          <w:sz w:val="26"/>
          <w:szCs w:val="26"/>
          <w:u w:val="single"/>
        </w:rPr>
        <w:t>T</w:t>
      </w:r>
      <w:r w:rsidRPr="0027166C">
        <w:rPr>
          <w:szCs w:val="26"/>
        </w:rPr>
        <w:t xml:space="preserve">reaty </w:t>
      </w:r>
      <w:r w:rsidRPr="00F96EA8">
        <w:rPr>
          <w:sz w:val="26"/>
          <w:szCs w:val="26"/>
          <w:highlight w:val="green"/>
          <w:u w:val="single"/>
        </w:rPr>
        <w:t>does not forbid private</w:t>
      </w:r>
      <w:r w:rsidRPr="0027166C">
        <w:rPr>
          <w:sz w:val="26"/>
          <w:szCs w:val="26"/>
          <w:u w:val="single"/>
        </w:rPr>
        <w:t xml:space="preserve"> claims on and settlement of celestial bodies</w:t>
      </w:r>
      <w:r w:rsidRPr="0027166C">
        <w:rPr>
          <w:szCs w:val="26"/>
        </w:rPr>
        <w:t xml:space="preserve">, </w:t>
      </w:r>
      <w:r w:rsidRPr="00F96EA8">
        <w:rPr>
          <w:sz w:val="26"/>
          <w:szCs w:val="26"/>
          <w:highlight w:val="green"/>
          <w:u w:val="single"/>
        </w:rPr>
        <w:t>only national appropriations</w:t>
      </w:r>
      <w:r w:rsidRPr="00F96EA8">
        <w:rPr>
          <w:szCs w:val="26"/>
        </w:rPr>
        <w:t>. Furthermore, nations themselves are answerable in case of any environmental damages.” It is an interesting theory, and these 21st century frontiersmen and women might be correct. The Outer Space Treaty does not only govern nations themselves, but national oversight of non-governmental organizatio</w:t>
      </w:r>
      <w:r w:rsidRPr="0027166C">
        <w:rPr>
          <w:szCs w:val="26"/>
        </w:rPr>
        <w:t xml:space="preserve">ns as well. As all private attempts at space colonization on Proxima b and any other celestial body would be </w:t>
      </w:r>
      <w:r w:rsidRPr="0027166C">
        <w:rPr>
          <w:szCs w:val="26"/>
        </w:rPr>
        <w:lastRenderedPageBreak/>
        <w:t>through corporate entities. These corporate entities would certainly fall under the national mandate to authorize and continually supervise the operation of such groups. But just because governments must have some form of oversight in place to manage private space exploration corporations, does not mean there is a mandate to control the legal operation of such corporations. The language of the Outer Space Treaty does not forbid private claims on and settlement of celestial bodies, only national appropriations. Furthermore, nations themselves are answerable in case of any environmental damages. Nations can certainly pass laws regulating the actions of private corporations consistent with the Outer Space Treaty’s mandate, and in fact the U.S. is already considering and attempting to create policies governing private space craft and travel. The problem is that none of this law has become official yet.</w:t>
      </w:r>
    </w:p>
    <w:p w14:paraId="40319D20" w14:textId="77777777" w:rsidR="003D78D0" w:rsidRPr="00086718" w:rsidRDefault="003D78D0" w:rsidP="003D78D0">
      <w:pPr>
        <w:pStyle w:val="Heading4"/>
      </w:pPr>
      <w:r w:rsidRPr="00086718">
        <w:t xml:space="preserve">Space colonization solves extinction </w:t>
      </w:r>
    </w:p>
    <w:p w14:paraId="4A65A9F8" w14:textId="77777777" w:rsidR="003D78D0" w:rsidRPr="00086718" w:rsidRDefault="003D78D0" w:rsidP="003D78D0">
      <w:r w:rsidRPr="00086718">
        <w:rPr>
          <w:rStyle w:val="Style13ptBold"/>
        </w:rPr>
        <w:t>Filling Space 19</w:t>
      </w:r>
      <w:r w:rsidRPr="00086718">
        <w:t xml:space="preserve">, 4-19, "Deflecting Existential Risk with Space Colonization," Filling Space, https://filling-space.com/2019/04/19/deflecting-existential-risk-with-space-colonization/ </w:t>
      </w:r>
    </w:p>
    <w:p w14:paraId="393664AA" w14:textId="77777777" w:rsidR="003D78D0" w:rsidRPr="00086718" w:rsidRDefault="003D78D0" w:rsidP="003D78D0">
      <w:r w:rsidRPr="00086718">
        <w:t xml:space="preserve">The first living organism on Earth emerged approximately three and a half billion years ago. Since then, life has evolved into countless forms and colonized the planet. But the story of life is not a rosy one. At least five mass extinctions have occurred, and nearly all species that have ever existed on our planet are now dead. One of the most well-understood mass extinctions occurred when the Alvarez asteroid impacted Earth </w:t>
      </w:r>
      <w:proofErr w:type="gramStart"/>
      <w:r w:rsidRPr="00086718">
        <w:t>and,</w:t>
      </w:r>
      <w:proofErr w:type="gramEnd"/>
      <w:r w:rsidRPr="00086718">
        <w:t xml:space="preserve"> likely combined with other factors, killed many dinosaurs and other species. Life then had no tools to detect the coming asteroid or to be able to plan proactively to ensure its survival. </w:t>
      </w:r>
    </w:p>
    <w:p w14:paraId="76C091DD" w14:textId="77777777" w:rsidR="003D78D0" w:rsidRPr="00086718" w:rsidRDefault="003D78D0" w:rsidP="003D78D0">
      <w:proofErr w:type="gramStart"/>
      <w:r w:rsidRPr="00086718">
        <w:rPr>
          <w:rStyle w:val="StyleUnderline"/>
        </w:rPr>
        <w:t>In order to</w:t>
      </w:r>
      <w:proofErr w:type="gramEnd"/>
      <w:r w:rsidRPr="00086718">
        <w:rPr>
          <w:rStyle w:val="StyleUnderline"/>
        </w:rPr>
        <w:t xml:space="preserve"> avoid sharing the same fate as the dinosaurs, scholars argue that </w:t>
      </w:r>
      <w:r w:rsidRPr="00B42D08">
        <w:rPr>
          <w:rStyle w:val="Emphasis"/>
          <w:highlight w:val="green"/>
        </w:rPr>
        <w:t xml:space="preserve">humans should become </w:t>
      </w:r>
      <w:r w:rsidRPr="008430F7">
        <w:rPr>
          <w:rStyle w:val="Emphasis"/>
        </w:rPr>
        <w:t xml:space="preserve">a </w:t>
      </w:r>
      <w:r w:rsidRPr="00B42D08">
        <w:rPr>
          <w:rStyle w:val="Emphasis"/>
          <w:highlight w:val="green"/>
        </w:rPr>
        <w:t xml:space="preserve">multi-planetary </w:t>
      </w:r>
      <w:r w:rsidRPr="008430F7">
        <w:rPr>
          <w:rStyle w:val="Emphasis"/>
        </w:rPr>
        <w:t>species</w:t>
      </w:r>
      <w:r w:rsidRPr="00086718">
        <w:rPr>
          <w:rStyle w:val="StyleUnderline"/>
        </w:rPr>
        <w:t>.</w:t>
      </w:r>
      <w:r w:rsidRPr="00086718">
        <w:t xml:space="preserve"> We spoke with Professor Gonzalo </w:t>
      </w:r>
      <w:proofErr w:type="spellStart"/>
      <w:r w:rsidRPr="00086718">
        <w:t>Munevar</w:t>
      </w:r>
      <w:proofErr w:type="spellEnd"/>
      <w:r w:rsidRPr="00086718">
        <w:t>, Emeritus Professor at Lawrence Technical University, to hear his thoughts on the existential risks we face and how colonization of the cosmos can help us address them. He has written extensively about the philosophy of space exploration and human consciousness.</w:t>
      </w:r>
    </w:p>
    <w:p w14:paraId="54A8CFC2" w14:textId="77777777" w:rsidR="003D78D0" w:rsidRPr="00086718" w:rsidRDefault="003D78D0" w:rsidP="003D78D0">
      <w:r w:rsidRPr="00086718">
        <w:t>Why do you argue that “</w:t>
      </w:r>
      <w:r w:rsidRPr="00B42D08">
        <w:rPr>
          <w:rStyle w:val="Emphasis"/>
          <w:highlight w:val="green"/>
        </w:rPr>
        <w:t>failure</w:t>
      </w:r>
      <w:r w:rsidRPr="00086718">
        <w:rPr>
          <w:rStyle w:val="Emphasis"/>
        </w:rPr>
        <w:t xml:space="preserve"> to move into the cosmos </w:t>
      </w:r>
      <w:r w:rsidRPr="00B42D08">
        <w:rPr>
          <w:rStyle w:val="Emphasis"/>
          <w:highlight w:val="green"/>
        </w:rPr>
        <w:t>would condemn us to oblivion</w:t>
      </w:r>
      <w:r w:rsidRPr="00B42D08">
        <w:rPr>
          <w:highlight w:val="green"/>
        </w:rPr>
        <w:t>”?</w:t>
      </w:r>
    </w:p>
    <w:p w14:paraId="6B3724B5" w14:textId="77777777" w:rsidR="003D78D0" w:rsidRPr="00086718" w:rsidRDefault="003D78D0" w:rsidP="003D78D0">
      <w:r w:rsidRPr="00086718">
        <w:t xml:space="preserve">By </w:t>
      </w:r>
      <w:r w:rsidRPr="00086718">
        <w:rPr>
          <w:rStyle w:val="StyleUnderline"/>
        </w:rPr>
        <w:t>having a significant presence in the solar system in</w:t>
      </w:r>
      <w:r w:rsidRPr="00086718">
        <w:t xml:space="preserve"> the next few thousands of years and beyond, </w:t>
      </w:r>
      <w:r w:rsidRPr="00086718">
        <w:rPr>
          <w:rStyle w:val="StyleUnderline"/>
        </w:rPr>
        <w:t xml:space="preserve">we will be </w:t>
      </w:r>
      <w:r w:rsidRPr="00B42D08">
        <w:rPr>
          <w:rStyle w:val="StyleUnderline"/>
          <w:highlight w:val="green"/>
        </w:rPr>
        <w:t>in a better position to deflect asteroids</w:t>
      </w:r>
      <w:r w:rsidRPr="00086718">
        <w:rPr>
          <w:rStyle w:val="StyleUnderline"/>
        </w:rPr>
        <w:t xml:space="preserve"> and comets </w:t>
      </w:r>
      <w:r w:rsidRPr="00B42D08">
        <w:rPr>
          <w:rStyle w:val="StyleUnderline"/>
          <w:highlight w:val="green"/>
        </w:rPr>
        <w:t>that might</w:t>
      </w:r>
      <w:r w:rsidRPr="00086718">
        <w:rPr>
          <w:rStyle w:val="StyleUnderline"/>
        </w:rPr>
        <w:t xml:space="preserve"> bring the </w:t>
      </w:r>
      <w:r w:rsidRPr="00B42D08">
        <w:rPr>
          <w:rStyle w:val="StyleUnderline"/>
          <w:highlight w:val="green"/>
        </w:rPr>
        <w:t>end</w:t>
      </w:r>
      <w:r w:rsidRPr="00086718">
        <w:rPr>
          <w:rStyle w:val="StyleUnderline"/>
        </w:rPr>
        <w:t xml:space="preserve"> of </w:t>
      </w:r>
      <w:r w:rsidRPr="008430F7">
        <w:rPr>
          <w:rStyle w:val="StyleUnderline"/>
        </w:rPr>
        <w:t>humanity</w:t>
      </w:r>
      <w:r w:rsidRPr="00086718">
        <w:rPr>
          <w:rStyle w:val="StyleUnderline"/>
        </w:rPr>
        <w:t xml:space="preserve">, and much other </w:t>
      </w:r>
      <w:r w:rsidRPr="00B42D08">
        <w:rPr>
          <w:rStyle w:val="StyleUnderline"/>
          <w:highlight w:val="green"/>
        </w:rPr>
        <w:t>Earth</w:t>
      </w:r>
      <w:r w:rsidRPr="00086718">
        <w:rPr>
          <w:rStyle w:val="StyleUnderline"/>
        </w:rPr>
        <w:t xml:space="preserve"> life, in a horrible collisio</w:t>
      </w:r>
      <w:r w:rsidRPr="00086718">
        <w:t>n. And if perchance one such catastrophe proves inevitable (</w:t>
      </w:r>
      <w:proofErr w:type="gramStart"/>
      <w:r w:rsidRPr="00086718">
        <w:t>e.g.</w:t>
      </w:r>
      <w:proofErr w:type="gramEnd"/>
      <w:r w:rsidRPr="00086718">
        <w:t xml:space="preserve"> a rogue planet passing through the solar system), humanity would still survive by having colonized Mars and other bodies, as well as by having built artificial space colonies of the type advocated by Gerard O’Neill. </w:t>
      </w:r>
    </w:p>
    <w:p w14:paraId="3D882EC9" w14:textId="77777777" w:rsidR="003D78D0" w:rsidRPr="00086718" w:rsidRDefault="003D78D0" w:rsidP="003D78D0">
      <w:r w:rsidRPr="00086718">
        <w:t xml:space="preserve">Once the sun begins to turn into a red giant in a few billion years, we must have long moved into the outer solar system. In the very long run, we </w:t>
      </w:r>
      <w:proofErr w:type="gramStart"/>
      <w:r w:rsidRPr="00086718">
        <w:t>have to</w:t>
      </w:r>
      <w:proofErr w:type="gramEnd"/>
      <w:r w:rsidRPr="00086718">
        <w:t xml:space="preserve"> move into other solar systems. Relativistic-speed starships would be nice, but they are not necessary for the task of moving humanity to the stars. We can reach them, slowly but surely, by propelling some of our space colonies away from the sun, carrying perhaps millions of human beings. They would take advantage of the many resources to be found in the Oort Cloud, and then of equivalent clouds in </w:t>
      </w:r>
      <w:r w:rsidRPr="00086718">
        <w:lastRenderedPageBreak/>
        <w:t xml:space="preserve">other solar systems. Even </w:t>
      </w:r>
      <w:r w:rsidRPr="00B42D08">
        <w:rPr>
          <w:rStyle w:val="StyleUnderline"/>
          <w:highlight w:val="green"/>
        </w:rPr>
        <w:t>interstellar space has</w:t>
      </w:r>
      <w:r w:rsidRPr="00086718">
        <w:rPr>
          <w:rStyle w:val="StyleUnderline"/>
        </w:rPr>
        <w:t xml:space="preserve"> </w:t>
      </w:r>
      <w:r w:rsidRPr="00B42D08">
        <w:rPr>
          <w:rStyle w:val="StyleUnderline"/>
          <w:highlight w:val="green"/>
        </w:rPr>
        <w:t>resources</w:t>
      </w:r>
      <w:r w:rsidRPr="00086718">
        <w:rPr>
          <w:rStyle w:val="StyleUnderline"/>
        </w:rPr>
        <w:t xml:space="preserve"> to offer. </w:t>
      </w:r>
      <w:r w:rsidRPr="00B42D08">
        <w:rPr>
          <w:rStyle w:val="StyleUnderline"/>
          <w:highlight w:val="green"/>
        </w:rPr>
        <w:t>Nuclear energy</w:t>
      </w:r>
      <w:r w:rsidRPr="00086718">
        <w:rPr>
          <w:rStyle w:val="StyleUnderline"/>
        </w:rPr>
        <w:t>, probably fusion,</w:t>
      </w:r>
      <w:r w:rsidRPr="00086718">
        <w:t xml:space="preserve"> would likely be required. It may take us tens of thousands of years, but in the cosmic time scale, that is but a blink in the eye.</w:t>
      </w:r>
    </w:p>
    <w:p w14:paraId="2C77B8C0" w14:textId="77777777" w:rsidR="003D78D0" w:rsidRPr="00086718" w:rsidRDefault="003D78D0" w:rsidP="003D78D0">
      <w:r w:rsidRPr="00086718">
        <w:t>What are these catastrophic threats? Are there any records of catastrophic events happening before humans appeared on Earth?</w:t>
      </w:r>
    </w:p>
    <w:p w14:paraId="07F76E87" w14:textId="77777777" w:rsidR="003D78D0" w:rsidRPr="00086718" w:rsidRDefault="003D78D0" w:rsidP="003D78D0">
      <w:r w:rsidRPr="00086718">
        <w:t xml:space="preserve">I have already mentioned collisions with asteroids and comets. Although the active geology of our planet tends to erase the record of many collisions, we can find a well-preserved record on the Moon and Venus, the two closest bodies to Earth. On the 600-million-years-old Venusian surface, the spacecraft Magellan discovered about one thousand impact craters at least twice the diameter of meteor craters on Earth. This impact record makes it reasonable to estimate a catastrophic impact on Earth every half a million years or so. Collisions with bodies of 5 km across would happen, on the average, every 20 million years. Apart from the Alvarez asteroid (crater near Yucatan) that led to the extinction of the dinosaurs and </w:t>
      </w:r>
      <w:proofErr w:type="gramStart"/>
      <w:r w:rsidRPr="00086718">
        <w:t>the majority of</w:t>
      </w:r>
      <w:proofErr w:type="gramEnd"/>
      <w:r w:rsidRPr="00086718">
        <w:t xml:space="preserve"> species on Earth 65 million years ago, there have been at least two more impacts by asteroids 10 km or larger in the last 300 million years.</w:t>
      </w:r>
    </w:p>
    <w:p w14:paraId="3A57DD2D" w14:textId="77777777" w:rsidR="003D78D0" w:rsidRPr="00086718" w:rsidRDefault="003D78D0" w:rsidP="003D78D0">
      <w:r w:rsidRPr="00086718">
        <w:t>How could human colonization of outer space save other terrestrial life? </w:t>
      </w:r>
    </w:p>
    <w:p w14:paraId="57CCE0A9" w14:textId="77777777" w:rsidR="003D78D0" w:rsidRPr="00086718" w:rsidRDefault="003D78D0" w:rsidP="003D78D0">
      <w:r w:rsidRPr="00086718">
        <w:t xml:space="preserve">On both O’Neill types of colonies as well as on </w:t>
      </w:r>
      <w:r w:rsidRPr="00B42D08">
        <w:rPr>
          <w:rStyle w:val="StyleUnderline"/>
          <w:highlight w:val="green"/>
        </w:rPr>
        <w:t>colonies</w:t>
      </w:r>
      <w:r w:rsidRPr="00086718">
        <w:rPr>
          <w:rStyle w:val="StyleUnderline"/>
        </w:rPr>
        <w:t xml:space="preserve"> on other planets, and particularly on terraformed planets, </w:t>
      </w:r>
      <w:r w:rsidRPr="00B42D08">
        <w:rPr>
          <w:rStyle w:val="StyleUnderline"/>
          <w:highlight w:val="green"/>
        </w:rPr>
        <w:t>we would need all sorts of organisms</w:t>
      </w:r>
      <w:r w:rsidRPr="00086718">
        <w:rPr>
          <w:rStyle w:val="StyleUnderline"/>
        </w:rPr>
        <w:t xml:space="preserve"> like bacteria and plants for food, medicine, and ornamentation, as well as many animals for food and other purposes</w:t>
      </w:r>
      <w:r w:rsidRPr="00086718">
        <w:t xml:space="preserve">. We cannot have a proper colony without an Earthly environment to surround and nourish us. So, we </w:t>
      </w:r>
      <w:proofErr w:type="gramStart"/>
      <w:r w:rsidRPr="00086718">
        <w:t>have to</w:t>
      </w:r>
      <w:proofErr w:type="gramEnd"/>
      <w:r w:rsidRPr="00086718">
        <w:t xml:space="preserve"> take much other terrestrial life with us in order to survive and flourish. And </w:t>
      </w:r>
      <w:r w:rsidRPr="00086718">
        <w:rPr>
          <w:rStyle w:val="StyleUnderline"/>
        </w:rPr>
        <w:t xml:space="preserve">given the value of biodiversity </w:t>
      </w:r>
      <w:r w:rsidRPr="00B42D08">
        <w:rPr>
          <w:rStyle w:val="StyleUnderline"/>
          <w:highlight w:val="green"/>
        </w:rPr>
        <w:t>we would</w:t>
      </w:r>
      <w:r w:rsidRPr="00086718">
        <w:rPr>
          <w:rStyle w:val="StyleUnderline"/>
        </w:rPr>
        <w:t xml:space="preserve"> make it a point to </w:t>
      </w:r>
      <w:r w:rsidRPr="00B42D08">
        <w:rPr>
          <w:rStyle w:val="StyleUnderline"/>
          <w:highlight w:val="green"/>
        </w:rPr>
        <w:t>take a great variety</w:t>
      </w:r>
      <w:r w:rsidRPr="00086718">
        <w:rPr>
          <w:rStyle w:val="StyleUnderline"/>
        </w:rPr>
        <w:t xml:space="preserve"> of organisms </w:t>
      </w:r>
      <w:r w:rsidRPr="00B42D08">
        <w:rPr>
          <w:rStyle w:val="StyleUnderline"/>
          <w:highlight w:val="green"/>
        </w:rPr>
        <w:t>that contribute to our biosphere</w:t>
      </w:r>
      <w:r w:rsidRPr="00086718">
        <w:t xml:space="preserve">. Of course, we should heed Mark Twain and be sure not to include mosquitoes in our future space arks. </w:t>
      </w:r>
      <w:proofErr w:type="gramStart"/>
      <w:r w:rsidRPr="00086718">
        <w:t>I myself</w:t>
      </w:r>
      <w:proofErr w:type="gramEnd"/>
      <w:r w:rsidRPr="00086718">
        <w:t xml:space="preserve"> would keep out tarantulas and some other obnoxious viruses, bacteria, plants, and animals. </w:t>
      </w:r>
    </w:p>
    <w:p w14:paraId="69D3A103" w14:textId="77777777" w:rsidR="003D78D0" w:rsidRPr="00086718" w:rsidRDefault="003D78D0" w:rsidP="003D78D0">
      <w:pPr>
        <w:pStyle w:val="Heading4"/>
      </w:pPr>
      <w:r w:rsidRPr="00086718">
        <w:t xml:space="preserve">Earth won’t be inhabitable forever – colonization is essential to preventing extinction </w:t>
      </w:r>
    </w:p>
    <w:p w14:paraId="76D4E653" w14:textId="77777777" w:rsidR="003D78D0" w:rsidRPr="00086718" w:rsidRDefault="003D78D0" w:rsidP="003D78D0">
      <w:proofErr w:type="spellStart"/>
      <w:r w:rsidRPr="00086718">
        <w:rPr>
          <w:rStyle w:val="Style13ptBold"/>
        </w:rPr>
        <w:t>Newitz</w:t>
      </w:r>
      <w:proofErr w:type="spellEnd"/>
      <w:r w:rsidRPr="00086718">
        <w:rPr>
          <w:rStyle w:val="Style13ptBold"/>
        </w:rPr>
        <w:t xml:space="preserve"> 13</w:t>
      </w:r>
      <w:r w:rsidRPr="00086718">
        <w:t xml:space="preserve"> [(Annalee, is the author, most recently, of the science fiction novel The Future of Another Timeline, a contributing opinion writer at the New York Times, and co-host of the podcast Our Opinions Are Correct.), “Escape Plans,” Slate, 5/15/13, https://slate.com/technology/2013/05/surviving-the-next-mass-extinction-humans-will-need-to-leave-earth-for-space-colonies.html] MN</w:t>
      </w:r>
    </w:p>
    <w:p w14:paraId="6094F01E" w14:textId="77777777" w:rsidR="003D78D0" w:rsidRPr="00086718" w:rsidRDefault="003D78D0" w:rsidP="003D78D0">
      <w:pPr>
        <w:rPr>
          <w:rStyle w:val="StyleUnderline"/>
        </w:rPr>
      </w:pPr>
      <w:r w:rsidRPr="00086718">
        <w:t xml:space="preserve">When the </w:t>
      </w:r>
      <w:r w:rsidRPr="00086718">
        <w:rPr>
          <w:rStyle w:val="StyleUnderline"/>
        </w:rPr>
        <w:t>Russian asteroid became a fireball in the air over Chelyabinsk, destroying buildings and injuring hundreds, we were lucky it wasn’t worse</w:t>
      </w:r>
      <w:r w:rsidRPr="00086718">
        <w:t xml:space="preserve">. What about when the next one hits? Just for fun, </w:t>
      </w:r>
      <w:r w:rsidRPr="00086718">
        <w:rPr>
          <w:rStyle w:val="StyleUnderline"/>
        </w:rPr>
        <w:t xml:space="preserve">let’s say </w:t>
      </w:r>
      <w:r w:rsidRPr="00B42D08">
        <w:rPr>
          <w:rStyle w:val="StyleUnderline"/>
          <w:highlight w:val="green"/>
        </w:rPr>
        <w:t>a 10-kilometer-</w:t>
      </w:r>
      <w:r w:rsidRPr="008430F7">
        <w:rPr>
          <w:rStyle w:val="StyleUnderline"/>
        </w:rPr>
        <w:t>diameter</w:t>
      </w:r>
      <w:r w:rsidRPr="00086718">
        <w:rPr>
          <w:rStyle w:val="StyleUnderline"/>
        </w:rPr>
        <w:t xml:space="preserve"> </w:t>
      </w:r>
      <w:r w:rsidRPr="00B42D08">
        <w:rPr>
          <w:rStyle w:val="StyleUnderline"/>
          <w:highlight w:val="green"/>
        </w:rPr>
        <w:t>asteroid</w:t>
      </w:r>
      <w:r w:rsidRPr="00086718">
        <w:rPr>
          <w:rStyle w:val="StyleUnderline"/>
        </w:rPr>
        <w:t xml:space="preserve">—much larger than the one over Chelyabinsk but close to the size of one that hit the </w:t>
      </w:r>
      <w:r w:rsidRPr="00086718">
        <w:rPr>
          <w:rStyle w:val="StyleUnderline"/>
        </w:rPr>
        <w:lastRenderedPageBreak/>
        <w:t xml:space="preserve">planet 65 million years ago—smashed into central California. It wouldn’t just destroy Hollywood and Silicon Valley. It </w:t>
      </w:r>
      <w:r w:rsidRPr="00B42D08">
        <w:rPr>
          <w:rStyle w:val="StyleUnderline"/>
          <w:highlight w:val="green"/>
        </w:rPr>
        <w:t>would punch a hole in the atmosphere.</w:t>
      </w:r>
    </w:p>
    <w:p w14:paraId="4CCC9360" w14:textId="77777777" w:rsidR="003D78D0" w:rsidRPr="00086718" w:rsidRDefault="003D78D0" w:rsidP="003D78D0">
      <w:pPr>
        <w:rPr>
          <w:rStyle w:val="StyleUnderline"/>
        </w:rPr>
      </w:pPr>
      <w:r w:rsidRPr="00086718">
        <w:t xml:space="preserve">That’s what surprises people the most. Every disaster-from-space movie we’ve ever seen prepares us for fire and explosive destruction. Instead, </w:t>
      </w:r>
      <w:r w:rsidRPr="00B42D08">
        <w:rPr>
          <w:rStyle w:val="StyleUnderline"/>
          <w:highlight w:val="green"/>
        </w:rPr>
        <w:t>blowback</w:t>
      </w:r>
      <w:r w:rsidRPr="00086718">
        <w:rPr>
          <w:rStyle w:val="StyleUnderline"/>
        </w:rPr>
        <w:t xml:space="preserve"> from the strike would be so powerful that it </w:t>
      </w:r>
      <w:r w:rsidRPr="00B42D08">
        <w:rPr>
          <w:rStyle w:val="StyleUnderline"/>
          <w:highlight w:val="green"/>
        </w:rPr>
        <w:t>would hurl millions of tons of debris</w:t>
      </w:r>
      <w:r w:rsidRPr="00086718">
        <w:rPr>
          <w:rStyle w:val="StyleUnderline"/>
        </w:rPr>
        <w:t xml:space="preserve"> back </w:t>
      </w:r>
      <w:r w:rsidRPr="00B42D08">
        <w:rPr>
          <w:rStyle w:val="StyleUnderline"/>
          <w:highlight w:val="green"/>
        </w:rPr>
        <w:t>into</w:t>
      </w:r>
      <w:r w:rsidRPr="00086718">
        <w:rPr>
          <w:rStyle w:val="StyleUnderline"/>
        </w:rPr>
        <w:t xml:space="preserve"> </w:t>
      </w:r>
      <w:r w:rsidRPr="00B42D08">
        <w:rPr>
          <w:rStyle w:val="StyleUnderline"/>
          <w:highlight w:val="green"/>
        </w:rPr>
        <w:t>space</w:t>
      </w:r>
      <w:r w:rsidRPr="00086718">
        <w:rPr>
          <w:rStyle w:val="StyleUnderline"/>
        </w:rPr>
        <w:t xml:space="preserve">. A thick, toxic cloud layer would settle over our upper atmosphere, </w:t>
      </w:r>
      <w:r w:rsidRPr="00B42D08">
        <w:rPr>
          <w:rStyle w:val="StyleUnderline"/>
          <w:highlight w:val="green"/>
        </w:rPr>
        <w:t>wrapping itself around the world</w:t>
      </w:r>
      <w:r w:rsidRPr="00086718">
        <w:rPr>
          <w:rStyle w:val="StyleUnderline"/>
        </w:rPr>
        <w:t xml:space="preserve"> within hours after the impact, </w:t>
      </w:r>
      <w:r w:rsidRPr="00B42D08">
        <w:rPr>
          <w:rStyle w:val="StyleUnderline"/>
          <w:highlight w:val="green"/>
        </w:rPr>
        <w:t>cutting off the sun.</w:t>
      </w:r>
      <w:r w:rsidRPr="00086718">
        <w:rPr>
          <w:rStyle w:val="StyleUnderline"/>
        </w:rPr>
        <w:t xml:space="preserve"> We’re not talking about an ordinary cloud, either. Packed with carbon, dust, and sulfur particles, it would reflect a lot more sunlight than a normal cloud would. Our satellites would record images of a once-blue planet gone brilliant white, like a pool ball. On Earth, </w:t>
      </w:r>
      <w:r w:rsidRPr="00B42D08">
        <w:rPr>
          <w:rStyle w:val="StyleUnderline"/>
          <w:highlight w:val="green"/>
        </w:rPr>
        <w:t>it would be twilight for months</w:t>
      </w:r>
      <w:r w:rsidRPr="00086718">
        <w:rPr>
          <w:rStyle w:val="StyleUnderline"/>
        </w:rPr>
        <w:t xml:space="preserve">. Temperatures would plummet. </w:t>
      </w:r>
      <w:r w:rsidRPr="00B42D08">
        <w:rPr>
          <w:rStyle w:val="StyleUnderline"/>
          <w:highlight w:val="green"/>
        </w:rPr>
        <w:t>Crops would die, and</w:t>
      </w:r>
      <w:r w:rsidRPr="00086718">
        <w:rPr>
          <w:rStyle w:val="StyleUnderline"/>
        </w:rPr>
        <w:t xml:space="preserve"> then the </w:t>
      </w:r>
      <w:r w:rsidRPr="00B42D08">
        <w:rPr>
          <w:rStyle w:val="StyleUnderline"/>
          <w:highlight w:val="green"/>
        </w:rPr>
        <w:t>forests</w:t>
      </w:r>
      <w:r w:rsidRPr="00086718">
        <w:rPr>
          <w:rStyle w:val="StyleUnderline"/>
        </w:rPr>
        <w:t>.</w:t>
      </w:r>
    </w:p>
    <w:p w14:paraId="5F3EB9F7" w14:textId="77777777" w:rsidR="003D78D0" w:rsidRPr="00086718" w:rsidRDefault="003D78D0" w:rsidP="003D78D0">
      <w:pPr>
        <w:rPr>
          <w:rStyle w:val="StyleUnderline"/>
        </w:rPr>
      </w:pPr>
      <w:r w:rsidRPr="00086718">
        <w:rPr>
          <w:rStyle w:val="StyleUnderline"/>
        </w:rPr>
        <w:t xml:space="preserve">There would be </w:t>
      </w:r>
      <w:r w:rsidRPr="00B42D08">
        <w:rPr>
          <w:rStyle w:val="StyleUnderline"/>
          <w:highlight w:val="green"/>
        </w:rPr>
        <w:t>fires the whole time</w:t>
      </w:r>
      <w:r w:rsidRPr="00086718">
        <w:rPr>
          <w:rStyle w:val="StyleUnderline"/>
        </w:rPr>
        <w:t xml:space="preserve">, of course, especially around the impact site. </w:t>
      </w:r>
      <w:proofErr w:type="gramStart"/>
      <w:r w:rsidRPr="00086718">
        <w:rPr>
          <w:rStyle w:val="StyleUnderline"/>
        </w:rPr>
        <w:t>Plus</w:t>
      </w:r>
      <w:proofErr w:type="gramEnd"/>
      <w:r w:rsidRPr="00086718">
        <w:rPr>
          <w:rStyle w:val="StyleUnderline"/>
        </w:rPr>
        <w:t xml:space="preserve"> </w:t>
      </w:r>
      <w:r w:rsidRPr="00B42D08">
        <w:rPr>
          <w:rStyle w:val="StyleUnderline"/>
          <w:highlight w:val="green"/>
        </w:rPr>
        <w:t>earthquakes and</w:t>
      </w:r>
      <w:r w:rsidRPr="00086718">
        <w:rPr>
          <w:rStyle w:val="StyleUnderline"/>
        </w:rPr>
        <w:t xml:space="preserve"> volcanic </w:t>
      </w:r>
      <w:r w:rsidRPr="00B42D08">
        <w:rPr>
          <w:rStyle w:val="StyleUnderline"/>
          <w:highlight w:val="green"/>
        </w:rPr>
        <w:t>eruptions</w:t>
      </w:r>
      <w:r w:rsidRPr="00086718">
        <w:rPr>
          <w:rStyle w:val="StyleUnderline"/>
        </w:rPr>
        <w:t xml:space="preserve">. But most of the </w:t>
      </w:r>
      <w:r w:rsidRPr="00B42D08">
        <w:rPr>
          <w:rStyle w:val="StyleUnderline"/>
          <w:highlight w:val="green"/>
        </w:rPr>
        <w:t>5 billion people</w:t>
      </w:r>
      <w:r w:rsidRPr="00086718">
        <w:rPr>
          <w:rStyle w:val="StyleUnderline"/>
        </w:rPr>
        <w:t xml:space="preserve"> who are likely to be killed by an asteroid strike like this </w:t>
      </w:r>
      <w:r w:rsidRPr="00B42D08">
        <w:rPr>
          <w:rStyle w:val="StyleUnderline"/>
          <w:highlight w:val="green"/>
        </w:rPr>
        <w:t>would die of famine</w:t>
      </w:r>
      <w:r w:rsidRPr="00086718">
        <w:rPr>
          <w:rStyle w:val="StyleUnderline"/>
        </w:rPr>
        <w:t>. In many parts of the world, permanent dusk would mean nothing to feed our animals, let alone our families. Food supplies would dwindle. And that’s when the riots would start.</w:t>
      </w:r>
    </w:p>
    <w:p w14:paraId="04712EBF" w14:textId="77777777" w:rsidR="003D78D0" w:rsidRPr="00086718" w:rsidRDefault="003D78D0" w:rsidP="003D78D0">
      <w:r w:rsidRPr="00086718">
        <w:t xml:space="preserve">This is an all-too-plausible scenario for the near future if we suffered an asteroid strike comparable to the one that killed most of the dinosaurs 65 million years ago. It wasn’t a giant explosion that exterminated Tyrannosaurus rex, Triceratops, and their kin. </w:t>
      </w:r>
      <w:proofErr w:type="gramStart"/>
      <w:r w:rsidRPr="00086718">
        <w:t>In reality, most</w:t>
      </w:r>
      <w:proofErr w:type="gramEnd"/>
      <w:r w:rsidRPr="00086718">
        <w:t xml:space="preserve"> of those giants died out over thousands of years, their numbers winnowed down to nothing as their food-rich, tropical environments grew barren and cold.</w:t>
      </w:r>
    </w:p>
    <w:p w14:paraId="051B0C17" w14:textId="77777777" w:rsidR="003D78D0" w:rsidRPr="00086718" w:rsidRDefault="003D78D0" w:rsidP="003D78D0">
      <w:pPr>
        <w:rPr>
          <w:rStyle w:val="Emphasis"/>
        </w:rPr>
      </w:pPr>
      <w:r w:rsidRPr="00086718">
        <w:t xml:space="preserve">Today, we have solid evidence that confirms environmental changes like these can be blamed directly or indirectly for most mass extinctions that have scourged the Earth. And that’s why </w:t>
      </w:r>
      <w:r w:rsidRPr="00086718">
        <w:rPr>
          <w:rStyle w:val="StyleUnderline"/>
        </w:rPr>
        <w:t xml:space="preserve">our </w:t>
      </w:r>
      <w:r w:rsidRPr="00B42D08">
        <w:rPr>
          <w:rStyle w:val="StyleUnderline"/>
          <w:highlight w:val="green"/>
        </w:rPr>
        <w:t>space</w:t>
      </w:r>
      <w:r w:rsidRPr="00086718">
        <w:rPr>
          <w:rStyle w:val="StyleUnderline"/>
        </w:rPr>
        <w:t xml:space="preserve"> program</w:t>
      </w:r>
      <w:r w:rsidRPr="00086718">
        <w:t xml:space="preserve"> isn’t just something educational we’re doing to learn more about the universe. It</w:t>
      </w:r>
      <w:r w:rsidRPr="00086718">
        <w:rPr>
          <w:rStyle w:val="StyleUnderline"/>
        </w:rPr>
        <w:t xml:space="preserve">’s </w:t>
      </w:r>
      <w:r w:rsidRPr="00B42D08">
        <w:rPr>
          <w:rStyle w:val="StyleUnderline"/>
          <w:highlight w:val="green"/>
        </w:rPr>
        <w:t>vital to our survival</w:t>
      </w:r>
      <w:r w:rsidRPr="00086718">
        <w:rPr>
          <w:rStyle w:val="StyleUnderline"/>
        </w:rPr>
        <w:t xml:space="preserve"> as a </w:t>
      </w:r>
      <w:proofErr w:type="gramStart"/>
      <w:r w:rsidRPr="00086718">
        <w:rPr>
          <w:rStyle w:val="StyleUnderline"/>
        </w:rPr>
        <w:t>species, beca</w:t>
      </w:r>
      <w:r w:rsidRPr="008430F7">
        <w:rPr>
          <w:rStyle w:val="StyleUnderline"/>
        </w:rPr>
        <w:t>use</w:t>
      </w:r>
      <w:proofErr w:type="gramEnd"/>
      <w:r w:rsidRPr="008430F7">
        <w:rPr>
          <w:rStyle w:val="StyleUnderline"/>
        </w:rPr>
        <w:t xml:space="preserve"> the </w:t>
      </w:r>
      <w:r w:rsidRPr="008430F7">
        <w:rPr>
          <w:rStyle w:val="Emphasis"/>
        </w:rPr>
        <w:t>Earth isn’t going to be a safe place</w:t>
      </w:r>
      <w:r w:rsidRPr="00086718">
        <w:rPr>
          <w:rStyle w:val="Emphasis"/>
        </w:rPr>
        <w:t xml:space="preserve"> for us in the long term.</w:t>
      </w:r>
    </w:p>
    <w:p w14:paraId="79AB7265" w14:textId="77777777" w:rsidR="003D78D0" w:rsidRPr="00086718" w:rsidRDefault="003D78D0" w:rsidP="003D78D0">
      <w:pPr>
        <w:rPr>
          <w:rStyle w:val="StyleUnderline"/>
        </w:rPr>
      </w:pPr>
      <w:r w:rsidRPr="00086718">
        <w:t xml:space="preserve">I learned about the many pathways to mass death while researching my book published this week: Scatter, Adapt and Remember: How Humans Will Survive a Mass Extinction. </w:t>
      </w:r>
      <w:r w:rsidRPr="00086718">
        <w:rPr>
          <w:rStyle w:val="StyleUnderline"/>
        </w:rPr>
        <w:t xml:space="preserve">There is a pattern to how mass extinctions happen. A calamity like an asteroid strike or an enormous volcanic eruption causes an initial disaster that kills a </w:t>
      </w:r>
      <w:proofErr w:type="gramStart"/>
      <w:r w:rsidRPr="00086718">
        <w:rPr>
          <w:rStyle w:val="StyleUnderline"/>
        </w:rPr>
        <w:t>lot</w:t>
      </w:r>
      <w:proofErr w:type="gramEnd"/>
      <w:r w:rsidRPr="00086718">
        <w:rPr>
          <w:rStyle w:val="StyleUnderline"/>
        </w:rPr>
        <w:t xml:space="preserve"> animals and plants at once. And this leads to climate changes that eventually kill more than 75 percent of all species on the planet, usually in less than a million years—the blink of an eye in geological time.</w:t>
      </w:r>
    </w:p>
    <w:p w14:paraId="415074B1" w14:textId="77777777" w:rsidR="003D78D0" w:rsidRPr="00086718" w:rsidRDefault="003D78D0" w:rsidP="003D78D0">
      <w:pPr>
        <w:rPr>
          <w:rStyle w:val="StyleUnderline"/>
        </w:rPr>
      </w:pPr>
      <w:r w:rsidRPr="00086718">
        <w:t xml:space="preserve">There is a pattern to survival, too. </w:t>
      </w:r>
      <w:r w:rsidRPr="00B42D08">
        <w:rPr>
          <w:rStyle w:val="StyleUnderline"/>
          <w:highlight w:val="green"/>
        </w:rPr>
        <w:t>Every mass extinction has</w:t>
      </w:r>
      <w:r w:rsidRPr="00086718">
        <w:rPr>
          <w:rStyle w:val="StyleUnderline"/>
        </w:rPr>
        <w:t xml:space="preserve"> its </w:t>
      </w:r>
      <w:r w:rsidRPr="00B42D08">
        <w:rPr>
          <w:rStyle w:val="StyleUnderline"/>
          <w:highlight w:val="green"/>
        </w:rPr>
        <w:t>survivors</w:t>
      </w:r>
      <w:r w:rsidRPr="00086718">
        <w:t xml:space="preserve">. A group of furry, mouselike mammals took over the planet after the dinosaurs’ heyday and eventually </w:t>
      </w:r>
      <w:r w:rsidRPr="00086718">
        <w:lastRenderedPageBreak/>
        <w:t xml:space="preserve">evolved into us. </w:t>
      </w:r>
      <w:r w:rsidRPr="00086718">
        <w:rPr>
          <w:rStyle w:val="StyleUnderline"/>
        </w:rPr>
        <w:t>What these survivors have in common are three abilities</w:t>
      </w:r>
      <w:r w:rsidRPr="00086718">
        <w:t xml:space="preserve"> encapsulated by the title of my book: </w:t>
      </w:r>
      <w:r w:rsidRPr="00086718">
        <w:rPr>
          <w:rStyle w:val="StyleUnderline"/>
        </w:rPr>
        <w:t xml:space="preserve">They </w:t>
      </w:r>
      <w:proofErr w:type="gramStart"/>
      <w:r w:rsidRPr="00086718">
        <w:rPr>
          <w:rStyle w:val="StyleUnderline"/>
        </w:rPr>
        <w:t xml:space="preserve">are </w:t>
      </w:r>
      <w:r w:rsidRPr="00B42D08">
        <w:rPr>
          <w:rStyle w:val="StyleUnderline"/>
          <w:highlight w:val="green"/>
        </w:rPr>
        <w:t>able to</w:t>
      </w:r>
      <w:proofErr w:type="gramEnd"/>
      <w:r w:rsidRPr="00B42D08">
        <w:rPr>
          <w:rStyle w:val="StyleUnderline"/>
          <w:highlight w:val="green"/>
        </w:rPr>
        <w:t xml:space="preserve"> scatter</w:t>
      </w:r>
      <w:r w:rsidRPr="00086718">
        <w:rPr>
          <w:rStyle w:val="StyleUnderline"/>
        </w:rPr>
        <w:t xml:space="preserve"> to many places in the world, </w:t>
      </w:r>
      <w:r w:rsidRPr="00B42D08">
        <w:rPr>
          <w:rStyle w:val="StyleUnderline"/>
          <w:highlight w:val="green"/>
        </w:rPr>
        <w:t>adapt</w:t>
      </w:r>
      <w:r w:rsidRPr="00086718">
        <w:rPr>
          <w:rStyle w:val="StyleUnderline"/>
        </w:rPr>
        <w:t xml:space="preserve"> to them, </w:t>
      </w:r>
      <w:r w:rsidRPr="00B42D08">
        <w:rPr>
          <w:rStyle w:val="StyleUnderline"/>
          <w:highlight w:val="green"/>
        </w:rPr>
        <w:t>and</w:t>
      </w:r>
      <w:r w:rsidRPr="00086718">
        <w:rPr>
          <w:rStyle w:val="StyleUnderline"/>
        </w:rPr>
        <w:t xml:space="preserve"> remember how to </w:t>
      </w:r>
      <w:r w:rsidRPr="00B42D08">
        <w:rPr>
          <w:rStyle w:val="StyleUnderline"/>
          <w:highlight w:val="green"/>
        </w:rPr>
        <w:t>avoid danger</w:t>
      </w:r>
      <w:r w:rsidRPr="00086718">
        <w:rPr>
          <w:rStyle w:val="StyleUnderline"/>
        </w:rPr>
        <w:t xml:space="preserve">. Humans are exceptionally good at all three, but perhaps our greatest strength is an ability to reconstruct the deep history of our planet—and to </w:t>
      </w:r>
      <w:proofErr w:type="gramStart"/>
      <w:r w:rsidRPr="00086718">
        <w:rPr>
          <w:rStyle w:val="StyleUnderline"/>
        </w:rPr>
        <w:t>plan for the future</w:t>
      </w:r>
      <w:proofErr w:type="gramEnd"/>
      <w:r w:rsidRPr="00086718">
        <w:rPr>
          <w:rStyle w:val="StyleUnderline"/>
        </w:rPr>
        <w:t>.</w:t>
      </w:r>
    </w:p>
    <w:p w14:paraId="469988A3" w14:textId="77777777" w:rsidR="003D78D0" w:rsidRPr="00086718" w:rsidRDefault="003D78D0" w:rsidP="003D78D0">
      <w:r w:rsidRPr="00086718">
        <w:t xml:space="preserve">Because we know Earth is inherently dangerous, </w:t>
      </w:r>
      <w:r w:rsidRPr="00B42D08">
        <w:rPr>
          <w:rStyle w:val="Emphasis"/>
          <w:highlight w:val="green"/>
        </w:rPr>
        <w:t>any long-term plan</w:t>
      </w:r>
      <w:r w:rsidRPr="00086718">
        <w:rPr>
          <w:rStyle w:val="Emphasis"/>
        </w:rPr>
        <w:t xml:space="preserve"> for humanity </w:t>
      </w:r>
      <w:proofErr w:type="gramStart"/>
      <w:r w:rsidRPr="00B42D08">
        <w:rPr>
          <w:rStyle w:val="Emphasis"/>
          <w:highlight w:val="green"/>
        </w:rPr>
        <w:t>has to</w:t>
      </w:r>
      <w:proofErr w:type="gramEnd"/>
      <w:r w:rsidRPr="00B42D08">
        <w:rPr>
          <w:rStyle w:val="Emphasis"/>
          <w:highlight w:val="green"/>
        </w:rPr>
        <w:t xml:space="preserve"> involve</w:t>
      </w:r>
      <w:r w:rsidRPr="00086718">
        <w:rPr>
          <w:rStyle w:val="Emphasis"/>
        </w:rPr>
        <w:t xml:space="preserve"> building </w:t>
      </w:r>
      <w:r w:rsidRPr="00B42D08">
        <w:rPr>
          <w:rStyle w:val="Emphasis"/>
          <w:highlight w:val="green"/>
        </w:rPr>
        <w:t>communities on other worlds</w:t>
      </w:r>
      <w:r w:rsidRPr="00086718">
        <w:rPr>
          <w:rStyle w:val="StyleUnderline"/>
        </w:rPr>
        <w:t>, or maybe in vast, artificial environments in space. But the process of doing so will take a lot longer, and be a lot weirder, than what you see in most science fiction stories.</w:t>
      </w:r>
    </w:p>
    <w:p w14:paraId="0B1BA2FE" w14:textId="77777777" w:rsidR="003D78D0" w:rsidRPr="00086718" w:rsidRDefault="003D78D0" w:rsidP="003D78D0">
      <w:r w:rsidRPr="00086718">
        <w:t>It’s likely we won’t have bustling cities the size of San Francisco on Mars or Titan in the next hundred years, so in the meantime we need to come up with a plan to deal with threats to Earth from space. Already, the U.N. Office for Outer Space Affairs and space agencies like NASA monitor the skies for potentially deadly asteroids in our neighborhood, called near-Earth objects (NEOs). These groups have already proposed simple solutions to the asteroid problem, all of which are within our technological grasp.</w:t>
      </w:r>
    </w:p>
    <w:p w14:paraId="53E02435" w14:textId="77777777" w:rsidR="003D78D0" w:rsidRPr="00086718" w:rsidRDefault="003D78D0" w:rsidP="003D78D0"/>
    <w:p w14:paraId="58D9F4E5" w14:textId="77777777" w:rsidR="003D78D0" w:rsidRPr="00086718" w:rsidRDefault="003D78D0" w:rsidP="003D78D0">
      <w:pPr>
        <w:pStyle w:val="Heading4"/>
      </w:pPr>
      <w:r w:rsidRPr="00086718">
        <w:t xml:space="preserve">Colonies on the moon are key to preventing extinction </w:t>
      </w:r>
    </w:p>
    <w:p w14:paraId="3C94E7C2" w14:textId="77777777" w:rsidR="003D78D0" w:rsidRPr="00086718" w:rsidRDefault="003D78D0" w:rsidP="003D78D0">
      <w:r w:rsidRPr="00086718">
        <w:rPr>
          <w:rStyle w:val="Style13ptBold"/>
        </w:rPr>
        <w:t>Alexander 19</w:t>
      </w:r>
      <w:r w:rsidRPr="00086718">
        <w:t xml:space="preserve"> [(Donovan, </w:t>
      </w:r>
      <w:proofErr w:type="gramStart"/>
      <w:r w:rsidRPr="00086718">
        <w:t>After</w:t>
      </w:r>
      <w:proofErr w:type="gramEnd"/>
      <w:r w:rsidRPr="00086718">
        <w:t xml:space="preserve"> 5 years in the start-up world collaborating with companies like Google and </w:t>
      </w:r>
      <w:proofErr w:type="spellStart"/>
      <w:r w:rsidRPr="00086718">
        <w:t>Škoda</w:t>
      </w:r>
      <w:proofErr w:type="spellEnd"/>
      <w:r w:rsidRPr="00086718">
        <w:t xml:space="preserve"> Auto, the award-winning marketer Donovan Alexander restarted his career. He has combined his passion for artificial intelligence, fashion, design, and technology to begin a new journey as an aspiring multidisciplinary designer and technology writer. Throughout his career, he has authored over 300 articles, worked on 34 advertising campaigns for international brands, and curated 4 major art projects. Donovan is fascinated with how emerging technologies like artificial intelligence and 3D printing are changing the way we design and engineer our everyday products. With a creative studio based in the heart of Europe, Donovan loves sharing the stories of the people and organizations engineering change around the world.), “Colonizing the Moon Could Be the Key to Saving the Earth, Says Jeff Bezos,” Interesting Engineering, 6/9/2019, https://interestingengineering.com/colonizing-the-moon-could-be-the-key-to-saving-the-earth-says-jeff-bezos] MN</w:t>
      </w:r>
    </w:p>
    <w:p w14:paraId="378BCCE7" w14:textId="77777777" w:rsidR="003D78D0" w:rsidRPr="00086718" w:rsidRDefault="003D78D0" w:rsidP="003D78D0">
      <w:r w:rsidRPr="00086718">
        <w:t xml:space="preserve">The space race towards colonizing Mars is very much underway. Private companies have made it their personal mission to reach the big red planet </w:t>
      </w:r>
      <w:proofErr w:type="gramStart"/>
      <w:r w:rsidRPr="00086718">
        <w:t>in the near future</w:t>
      </w:r>
      <w:proofErr w:type="gramEnd"/>
      <w:r w:rsidRPr="00086718">
        <w:t>.</w:t>
      </w:r>
    </w:p>
    <w:p w14:paraId="09408214" w14:textId="77777777" w:rsidR="003D78D0" w:rsidRPr="00086718" w:rsidRDefault="003D78D0" w:rsidP="003D78D0">
      <w:r w:rsidRPr="00086718">
        <w:t xml:space="preserve">Nevertheless, </w:t>
      </w:r>
      <w:r w:rsidRPr="00086718">
        <w:rPr>
          <w:rStyle w:val="StyleUnderline"/>
        </w:rPr>
        <w:t>not only is the trip to Mars a long and strenuous one, colonizing Mars is not an easy feat</w:t>
      </w:r>
      <w:r w:rsidRPr="00086718">
        <w:t>. You hear all about colonizing Mars, but what about the Moon?</w:t>
      </w:r>
    </w:p>
    <w:p w14:paraId="0ACAE9AC" w14:textId="77777777" w:rsidR="003D78D0" w:rsidRPr="00086718" w:rsidRDefault="003D78D0" w:rsidP="003D78D0">
      <w:r w:rsidRPr="00086718">
        <w:t xml:space="preserve">Some have argued that </w:t>
      </w:r>
      <w:r w:rsidRPr="00B42D08">
        <w:rPr>
          <w:rStyle w:val="StyleUnderline"/>
          <w:highlight w:val="green"/>
        </w:rPr>
        <w:t>colonizing the moon should be</w:t>
      </w:r>
      <w:r w:rsidRPr="00086718">
        <w:rPr>
          <w:rStyle w:val="StyleUnderline"/>
        </w:rPr>
        <w:t xml:space="preserve"> our </w:t>
      </w:r>
      <w:r w:rsidRPr="00B42D08">
        <w:rPr>
          <w:rStyle w:val="StyleUnderline"/>
          <w:highlight w:val="green"/>
        </w:rPr>
        <w:t>first</w:t>
      </w:r>
      <w:r w:rsidRPr="00086718">
        <w:rPr>
          <w:rStyle w:val="StyleUnderline"/>
        </w:rPr>
        <w:t xml:space="preserve"> big </w:t>
      </w:r>
      <w:r w:rsidRPr="00B42D08">
        <w:rPr>
          <w:rStyle w:val="StyleUnderline"/>
          <w:highlight w:val="green"/>
        </w:rPr>
        <w:t>priority</w:t>
      </w:r>
      <w:r w:rsidRPr="00086718">
        <w:rPr>
          <w:rStyle w:val="StyleUnderline"/>
        </w:rPr>
        <w:t xml:space="preserve"> before heading to the big red planet</w:t>
      </w:r>
      <w:r w:rsidRPr="00086718">
        <w:t>. Amazon CEO Jeff Bezos has made moon colonization one of his top priorities at his aerospace company Blue Origin, something that should also be a top priority for humanity, according to him.</w:t>
      </w:r>
    </w:p>
    <w:p w14:paraId="25732C00" w14:textId="77777777" w:rsidR="003D78D0" w:rsidRPr="00086718" w:rsidRDefault="003D78D0" w:rsidP="003D78D0">
      <w:r w:rsidRPr="00086718">
        <w:lastRenderedPageBreak/>
        <w:t>Saving the Earth</w:t>
      </w:r>
    </w:p>
    <w:p w14:paraId="4E6BBE89" w14:textId="77777777" w:rsidR="003D78D0" w:rsidRPr="00086718" w:rsidRDefault="003D78D0" w:rsidP="003D78D0">
      <w:pPr>
        <w:rPr>
          <w:rStyle w:val="StyleUnderline"/>
        </w:rPr>
      </w:pPr>
      <w:r w:rsidRPr="00086718">
        <w:t xml:space="preserve">According to Bezos, </w:t>
      </w:r>
      <w:r w:rsidRPr="00086718">
        <w:rPr>
          <w:rStyle w:val="StyleUnderline"/>
        </w:rPr>
        <w:t>there is a very simple reason why we need to colonize the moon, he believes that “Humanity's very survival relies on colonizing space, starting with the moon”.</w:t>
      </w:r>
    </w:p>
    <w:p w14:paraId="16797300" w14:textId="77777777" w:rsidR="003D78D0" w:rsidRPr="00086718" w:rsidRDefault="003D78D0" w:rsidP="003D78D0">
      <w:r w:rsidRPr="00086718">
        <w:t>Just this past month, Bezos and his Blue Origin team unveiled a lunar-lander vehicle, called Blue Moon, designed to deliver a variety of payloads to the moon.</w:t>
      </w:r>
    </w:p>
    <w:p w14:paraId="4C3D89B0" w14:textId="77777777" w:rsidR="003D78D0" w:rsidRPr="00086718" w:rsidRDefault="003D78D0" w:rsidP="003D78D0">
      <w:pPr>
        <w:rPr>
          <w:rStyle w:val="StyleUnderline"/>
        </w:rPr>
      </w:pPr>
      <w:r w:rsidRPr="00086718">
        <w:t>Eventually</w:t>
      </w:r>
      <w:r w:rsidRPr="00086718">
        <w:rPr>
          <w:rStyle w:val="StyleUnderline"/>
        </w:rPr>
        <w:t xml:space="preserve">, </w:t>
      </w:r>
      <w:r w:rsidRPr="00B42D08">
        <w:rPr>
          <w:rStyle w:val="StyleUnderline"/>
          <w:highlight w:val="green"/>
        </w:rPr>
        <w:t xml:space="preserve">the </w:t>
      </w:r>
      <w:proofErr w:type="gramStart"/>
      <w:r w:rsidRPr="00B42D08">
        <w:rPr>
          <w:rStyle w:val="StyleUnderline"/>
          <w:highlight w:val="green"/>
        </w:rPr>
        <w:t>ultimate goal</w:t>
      </w:r>
      <w:proofErr w:type="gramEnd"/>
      <w:r w:rsidRPr="00B42D08">
        <w:rPr>
          <w:rStyle w:val="StyleUnderline"/>
          <w:highlight w:val="green"/>
        </w:rPr>
        <w:t xml:space="preserve"> is</w:t>
      </w:r>
      <w:r w:rsidRPr="00086718">
        <w:rPr>
          <w:rStyle w:val="StyleUnderline"/>
        </w:rPr>
        <w:t xml:space="preserve"> to help humans establish, “</w:t>
      </w:r>
      <w:r w:rsidRPr="00B42D08">
        <w:rPr>
          <w:rStyle w:val="StyleUnderline"/>
          <w:highlight w:val="green"/>
        </w:rPr>
        <w:t>sustained human presence” on Earth’s moon</w:t>
      </w:r>
      <w:r w:rsidRPr="00086718">
        <w:rPr>
          <w:rStyle w:val="StyleUnderline"/>
        </w:rPr>
        <w:t xml:space="preserve">. In </w:t>
      </w:r>
      <w:proofErr w:type="gramStart"/>
      <w:r w:rsidRPr="00086718">
        <w:rPr>
          <w:rStyle w:val="StyleUnderline"/>
        </w:rPr>
        <w:t>a  presentation</w:t>
      </w:r>
      <w:proofErr w:type="gramEnd"/>
      <w:r w:rsidRPr="00086718">
        <w:rPr>
          <w:rStyle w:val="StyleUnderline"/>
        </w:rPr>
        <w:t xml:space="preserve"> at Amazon’s </w:t>
      </w:r>
      <w:proofErr w:type="spellStart"/>
      <w:r w:rsidRPr="00086718">
        <w:rPr>
          <w:rStyle w:val="StyleUnderline"/>
        </w:rPr>
        <w:t>Re:Mars</w:t>
      </w:r>
      <w:proofErr w:type="spellEnd"/>
      <w:r w:rsidRPr="00086718">
        <w:rPr>
          <w:rStyle w:val="StyleUnderline"/>
        </w:rPr>
        <w:t xml:space="preserve"> tech conference, Bezos stated:</w:t>
      </w:r>
    </w:p>
    <w:p w14:paraId="6FD7F1BD" w14:textId="77777777" w:rsidR="003D78D0" w:rsidRPr="00086718" w:rsidRDefault="003D78D0" w:rsidP="003D78D0">
      <w:r w:rsidRPr="00086718">
        <w:rPr>
          <w:rStyle w:val="StyleUnderline"/>
        </w:rPr>
        <w:t xml:space="preserve">"The reason we've got to go to space, in my view, is </w:t>
      </w:r>
      <w:r w:rsidRPr="00B42D08">
        <w:rPr>
          <w:rStyle w:val="StyleUnderline"/>
          <w:highlight w:val="green"/>
        </w:rPr>
        <w:t>to save the Earth</w:t>
      </w:r>
      <w:r w:rsidRPr="00086718">
        <w:rPr>
          <w:rStyle w:val="StyleUnderline"/>
        </w:rPr>
        <w:t xml:space="preserve">. If we're going to continue </w:t>
      </w:r>
      <w:r w:rsidRPr="00B42D08">
        <w:rPr>
          <w:rStyle w:val="StyleUnderline"/>
          <w:highlight w:val="green"/>
        </w:rPr>
        <w:t>to grow this civilization, we need to move</w:t>
      </w:r>
      <w:r w:rsidRPr="00086718">
        <w:rPr>
          <w:rStyle w:val="StyleUnderline"/>
        </w:rPr>
        <w:t xml:space="preserve"> – and I'm talking about something our grandchildren will work on and their grandchildren and so on. This isn't something just this generation is going to accomplish."</w:t>
      </w:r>
    </w:p>
    <w:p w14:paraId="4A61C078" w14:textId="77777777" w:rsidR="003D78D0" w:rsidRPr="00086718" w:rsidRDefault="003D78D0" w:rsidP="003D78D0">
      <w:pPr>
        <w:rPr>
          <w:rStyle w:val="StyleUnderline"/>
        </w:rPr>
      </w:pPr>
      <w:r w:rsidRPr="00086718">
        <w:rPr>
          <w:rStyle w:val="StyleUnderline"/>
        </w:rPr>
        <w:t xml:space="preserve">Bezos believes the moon is the perfect landing spot. </w:t>
      </w:r>
      <w:r w:rsidRPr="00B42D08">
        <w:rPr>
          <w:rStyle w:val="StyleUnderline"/>
          <w:highlight w:val="green"/>
        </w:rPr>
        <w:t xml:space="preserve">The moon itself is only a three-day ride, has </w:t>
      </w:r>
      <w:r w:rsidRPr="004137D6">
        <w:rPr>
          <w:rStyle w:val="StyleUnderline"/>
        </w:rPr>
        <w:t xml:space="preserve">access to </w:t>
      </w:r>
      <w:r w:rsidRPr="00B42D08">
        <w:rPr>
          <w:rStyle w:val="StyleUnderline"/>
          <w:highlight w:val="green"/>
        </w:rPr>
        <w:t xml:space="preserve">solar energy, </w:t>
      </w:r>
      <w:r w:rsidRPr="004137D6">
        <w:rPr>
          <w:rStyle w:val="StyleUnderline"/>
        </w:rPr>
        <w:t xml:space="preserve">has </w:t>
      </w:r>
      <w:r w:rsidRPr="00B42D08">
        <w:rPr>
          <w:rStyle w:val="StyleUnderline"/>
          <w:highlight w:val="green"/>
        </w:rPr>
        <w:t xml:space="preserve">lighter gravity, and </w:t>
      </w:r>
      <w:r w:rsidRPr="004137D6">
        <w:rPr>
          <w:rStyle w:val="StyleUnderline"/>
        </w:rPr>
        <w:t xml:space="preserve">even has </w:t>
      </w:r>
      <w:r w:rsidRPr="00B42D08">
        <w:rPr>
          <w:rStyle w:val="StyleUnderline"/>
          <w:highlight w:val="green"/>
        </w:rPr>
        <w:t xml:space="preserve">water </w:t>
      </w:r>
      <w:r w:rsidRPr="004137D6">
        <w:rPr>
          <w:rStyle w:val="StyleUnderline"/>
        </w:rPr>
        <w:t>in the form of ice.</w:t>
      </w:r>
    </w:p>
    <w:p w14:paraId="23218926" w14:textId="77777777" w:rsidR="003D78D0" w:rsidRPr="00086718" w:rsidRDefault="003D78D0" w:rsidP="003D78D0">
      <w:r w:rsidRPr="00086718">
        <w:t>Why the Moon?</w:t>
      </w:r>
    </w:p>
    <w:p w14:paraId="58972A34" w14:textId="77777777" w:rsidR="003D78D0" w:rsidRPr="00086718" w:rsidRDefault="003D78D0" w:rsidP="003D78D0">
      <w:pPr>
        <w:rPr>
          <w:rStyle w:val="StyleUnderline"/>
        </w:rPr>
      </w:pPr>
      <w:r w:rsidRPr="00086718">
        <w:t xml:space="preserve">According to Philip Metzger, a physicist at NASA Kennedy Space Center, </w:t>
      </w:r>
      <w:r w:rsidRPr="00B42D08">
        <w:rPr>
          <w:rStyle w:val="StyleUnderline"/>
          <w:highlight w:val="green"/>
        </w:rPr>
        <w:t>the moon</w:t>
      </w:r>
      <w:r w:rsidRPr="00086718">
        <w:rPr>
          <w:rStyle w:val="StyleUnderline"/>
        </w:rPr>
        <w:t xml:space="preserve"> could also offer even more in the great history of human space travel, </w:t>
      </w:r>
      <w:r w:rsidRPr="00B42D08">
        <w:rPr>
          <w:rStyle w:val="StyleUnderline"/>
          <w:highlight w:val="green"/>
        </w:rPr>
        <w:t>eventually</w:t>
      </w:r>
      <w:r w:rsidRPr="00086718">
        <w:rPr>
          <w:rStyle w:val="StyleUnderline"/>
        </w:rPr>
        <w:t xml:space="preserve"> </w:t>
      </w:r>
      <w:r w:rsidRPr="00B42D08">
        <w:rPr>
          <w:rStyle w:val="StyleUnderline"/>
          <w:highlight w:val="green"/>
        </w:rPr>
        <w:t>becoming a base</w:t>
      </w:r>
      <w:r w:rsidRPr="00086718">
        <w:rPr>
          <w:rStyle w:val="StyleUnderline"/>
        </w:rPr>
        <w:t xml:space="preserve"> and stomping ground </w:t>
      </w:r>
      <w:r w:rsidRPr="00B42D08">
        <w:rPr>
          <w:rStyle w:val="StyleUnderline"/>
          <w:highlight w:val="green"/>
        </w:rPr>
        <w:t>for longer trips</w:t>
      </w:r>
      <w:r w:rsidRPr="00086718">
        <w:rPr>
          <w:rStyle w:val="StyleUnderline"/>
        </w:rPr>
        <w:t>.</w:t>
      </w:r>
    </w:p>
    <w:p w14:paraId="3A3AFDF5" w14:textId="77777777" w:rsidR="003D78D0" w:rsidRPr="00086718" w:rsidRDefault="003D78D0" w:rsidP="003D78D0">
      <w:pPr>
        <w:rPr>
          <w:rStyle w:val="StyleUnderline"/>
        </w:rPr>
      </w:pPr>
      <w:r w:rsidRPr="00086718">
        <w:rPr>
          <w:rStyle w:val="StyleUnderline"/>
        </w:rPr>
        <w:t xml:space="preserve">“The Moon is a natural first step. It’s nearby. </w:t>
      </w:r>
      <w:r w:rsidRPr="00B42D08">
        <w:rPr>
          <w:rStyle w:val="StyleUnderline"/>
          <w:highlight w:val="green"/>
        </w:rPr>
        <w:t>We can practice</w:t>
      </w:r>
      <w:r w:rsidRPr="00086718">
        <w:rPr>
          <w:rStyle w:val="StyleUnderline"/>
        </w:rPr>
        <w:t xml:space="preserve"> living, </w:t>
      </w:r>
      <w:proofErr w:type="gramStart"/>
      <w:r w:rsidRPr="00086718">
        <w:rPr>
          <w:rStyle w:val="StyleUnderline"/>
        </w:rPr>
        <w:t>working</w:t>
      </w:r>
      <w:proofErr w:type="gramEnd"/>
      <w:r w:rsidRPr="00086718">
        <w:rPr>
          <w:rStyle w:val="StyleUnderline"/>
        </w:rPr>
        <w:t xml:space="preserve"> and doing science </w:t>
      </w:r>
      <w:r w:rsidRPr="00B42D08">
        <w:rPr>
          <w:rStyle w:val="StyleUnderline"/>
          <w:highlight w:val="green"/>
        </w:rPr>
        <w:t>there before</w:t>
      </w:r>
      <w:r w:rsidRPr="00086718">
        <w:rPr>
          <w:rStyle w:val="StyleUnderline"/>
        </w:rPr>
        <w:t xml:space="preserve"> taking </w:t>
      </w:r>
      <w:r w:rsidRPr="00B42D08">
        <w:rPr>
          <w:rStyle w:val="StyleUnderline"/>
          <w:highlight w:val="green"/>
        </w:rPr>
        <w:t>longer and riskier trips</w:t>
      </w:r>
      <w:r w:rsidRPr="00086718">
        <w:rPr>
          <w:rStyle w:val="StyleUnderline"/>
        </w:rPr>
        <w:t xml:space="preserve"> to Mars.”</w:t>
      </w:r>
    </w:p>
    <w:p w14:paraId="042D7D85" w14:textId="77777777" w:rsidR="003D78D0" w:rsidRPr="00086718" w:rsidRDefault="003D78D0" w:rsidP="003D78D0">
      <w:pPr>
        <w:rPr>
          <w:rStyle w:val="StyleUnderline"/>
        </w:rPr>
      </w:pPr>
      <w:r w:rsidRPr="00086718">
        <w:rPr>
          <w:rStyle w:val="StyleUnderline"/>
        </w:rPr>
        <w:t>What do you think about the future of colonization? And do you think the moon should be humanity’s first stop?</w:t>
      </w:r>
    </w:p>
    <w:p w14:paraId="25561043" w14:textId="77777777" w:rsidR="003D78D0" w:rsidRPr="00086718" w:rsidRDefault="003D78D0" w:rsidP="003D78D0">
      <w:pPr>
        <w:pStyle w:val="Heading4"/>
      </w:pPr>
      <w:r w:rsidRPr="00086718">
        <w:t>Space colonization possible</w:t>
      </w:r>
    </w:p>
    <w:p w14:paraId="71BA9FCC" w14:textId="77777777" w:rsidR="003D78D0" w:rsidRPr="00086718" w:rsidRDefault="003D78D0" w:rsidP="003D78D0">
      <w:r w:rsidRPr="00086718">
        <w:rPr>
          <w:rStyle w:val="Style13ptBold"/>
        </w:rPr>
        <w:t>Kennedy 19</w:t>
      </w:r>
      <w:r w:rsidRPr="00086718">
        <w:rPr>
          <w:rFonts w:ascii="AppleSystemUIFont" w:hAnsi="AppleSystemUIFont" w:cs="AppleSystemUIFont"/>
          <w:szCs w:val="26"/>
        </w:rPr>
        <w:t xml:space="preserve"> Fred, 12-18, (I am currently the President of </w:t>
      </w:r>
      <w:proofErr w:type="spellStart"/>
      <w:r w:rsidRPr="00086718">
        <w:rPr>
          <w:rFonts w:ascii="AppleSystemUIFont" w:hAnsi="AppleSystemUIFont" w:cs="AppleSystemUIFont"/>
          <w:szCs w:val="26"/>
        </w:rPr>
        <w:t>Momentus</w:t>
      </w:r>
      <w:proofErr w:type="spellEnd"/>
      <w:r w:rsidRPr="00086718">
        <w:rPr>
          <w:rFonts w:ascii="AppleSystemUIFont" w:hAnsi="AppleSystemUIFont" w:cs="AppleSystemUIFont"/>
          <w:szCs w:val="26"/>
        </w:rPr>
        <w:t xml:space="preserve">, a space transportation company located in the San Francisco Bay Area, a member of multiple space company advisory boards, and a member of the Guiding Coalition for the American Institute of Aeronautics and Astronautics ASCEND event. I served as the inaugural Director of the Defense Department’s Space Development Agency during </w:t>
      </w:r>
      <w:proofErr w:type="gramStart"/>
      <w:r w:rsidRPr="00086718">
        <w:rPr>
          <w:rFonts w:ascii="AppleSystemUIFont" w:hAnsi="AppleSystemUIFont" w:cs="AppleSystemUIFont"/>
          <w:szCs w:val="26"/>
        </w:rPr>
        <w:t>2019, and</w:t>
      </w:r>
      <w:proofErr w:type="gramEnd"/>
      <w:r w:rsidRPr="00086718">
        <w:rPr>
          <w:rFonts w:ascii="AppleSystemUIFont" w:hAnsi="AppleSystemUIFont" w:cs="AppleSystemUIFont"/>
          <w:szCs w:val="26"/>
        </w:rPr>
        <w:t xml:space="preserve"> led the Defense Advanced Research Projects Agency’s Tactical Technology Office from 2017 to 2019. I served as a senior advisor for space and aviation in the White House Office of Science and Technology Policy in 2016. I retired from the Air Force as a colonel after a 23-year career in space and airborne system engineering and acquisition. I received my Ph.D. from the University of Surrey for work on small satellite propulsion systems. Following my departure from the government, I worked as an executive at </w:t>
      </w:r>
      <w:r w:rsidRPr="00086718">
        <w:rPr>
          <w:rFonts w:ascii="AppleSystemUIFont" w:hAnsi="AppleSystemUIFont" w:cs="AppleSystemUIFont"/>
          <w:szCs w:val="26"/>
        </w:rPr>
        <w:lastRenderedPageBreak/>
        <w:t>Astra, a small rocket company in Alameda, California. At Forbes, my interest areas include the accelerating pace of technological change, the impact of the private sector’s primacy in technology investment, and how civil, defense, and commercial interests will increasingly work together over the coming decades to build new ecosystems on earth and in space) "To Colonize Space Or Not To Colonize: That Is The Question (For All Of Us)," Forbes, https://www.forbes.com/sites/fredkennedy/2019/12/18/to-colonize-or-not-to-colonize--that-is-the-question-for-all-of-us/?sh=3118b432367f</w:t>
      </w:r>
    </w:p>
    <w:p w14:paraId="1F914910" w14:textId="77777777" w:rsidR="003D78D0" w:rsidRPr="00086718" w:rsidRDefault="003D78D0" w:rsidP="003D78D0">
      <w:r w:rsidRPr="00086718">
        <w:t xml:space="preserve">The good news: </w:t>
      </w:r>
      <w:r w:rsidRPr="00086718">
        <w:rPr>
          <w:rStyle w:val="StyleUnderline"/>
        </w:rPr>
        <w:t xml:space="preserve">Critical technologies such as </w:t>
      </w:r>
      <w:r w:rsidRPr="00B42D08">
        <w:rPr>
          <w:rStyle w:val="Emphasis"/>
          <w:highlight w:val="green"/>
        </w:rPr>
        <w:t>propulsion and power</w:t>
      </w:r>
      <w:r w:rsidRPr="00086718">
        <w:rPr>
          <w:rStyle w:val="Emphasis"/>
        </w:rPr>
        <w:t xml:space="preserve"> </w:t>
      </w:r>
      <w:r w:rsidRPr="00B42D08">
        <w:rPr>
          <w:rStyle w:val="Emphasis"/>
          <w:highlight w:val="green"/>
        </w:rPr>
        <w:t>generation systems</w:t>
      </w:r>
      <w:r w:rsidRPr="00086718">
        <w:rPr>
          <w:rStyle w:val="Emphasis"/>
        </w:rPr>
        <w:t xml:space="preserve"> will </w:t>
      </w:r>
      <w:r w:rsidRPr="00B42D08">
        <w:rPr>
          <w:rStyle w:val="Emphasis"/>
          <w:highlight w:val="green"/>
        </w:rPr>
        <w:t>improve over time</w:t>
      </w:r>
      <w:r w:rsidRPr="00086718">
        <w:rPr>
          <w:rStyle w:val="StyleUnderline"/>
        </w:rPr>
        <w:t xml:space="preserve">. </w:t>
      </w:r>
      <w:r w:rsidRPr="00086718">
        <w:rPr>
          <w:rStyle w:val="Emphasis"/>
        </w:rPr>
        <w:t>Transit</w:t>
      </w:r>
      <w:r w:rsidRPr="00086718">
        <w:rPr>
          <w:rStyle w:val="StyleUnderline"/>
        </w:rPr>
        <w:t xml:space="preserve"> </w:t>
      </w:r>
      <w:r w:rsidRPr="00086718">
        <w:rPr>
          <w:rStyle w:val="Emphasis"/>
        </w:rPr>
        <w:t>durations</w:t>
      </w:r>
      <w:r w:rsidRPr="00086718">
        <w:rPr>
          <w:rStyle w:val="StyleUnderline"/>
        </w:rPr>
        <w:t xml:space="preserve"> between celestial destinations will </w:t>
      </w:r>
      <w:r w:rsidRPr="00086718">
        <w:rPr>
          <w:rStyle w:val="Emphasis"/>
        </w:rPr>
        <w:t>shorten</w:t>
      </w:r>
      <w:r w:rsidRPr="00086718">
        <w:t xml:space="preserve"> (in the same way sailing vessels gave way to steam ships and then to airliners and perhaps, one day, to point-to-point ballistic reusable rockets). </w:t>
      </w:r>
      <w:r w:rsidRPr="00086718">
        <w:rPr>
          <w:rStyle w:val="StyleUnderline"/>
        </w:rPr>
        <w:t xml:space="preserve">Methods for </w:t>
      </w:r>
      <w:r w:rsidRPr="00B42D08">
        <w:rPr>
          <w:rStyle w:val="Emphasis"/>
          <w:highlight w:val="green"/>
        </w:rPr>
        <w:t>obtaining critical resour</w:t>
      </w:r>
      <w:r w:rsidRPr="00B42D08">
        <w:rPr>
          <w:rStyle w:val="StyleUnderline"/>
          <w:highlight w:val="green"/>
        </w:rPr>
        <w:t>ces</w:t>
      </w:r>
      <w:r w:rsidRPr="00086718">
        <w:rPr>
          <w:rStyle w:val="StyleUnderline"/>
        </w:rPr>
        <w:t xml:space="preserve"> on other planets will be </w:t>
      </w:r>
      <w:r w:rsidRPr="00086718">
        <w:rPr>
          <w:rStyle w:val="Emphasis"/>
        </w:rPr>
        <w:t xml:space="preserve">refined and </w:t>
      </w:r>
      <w:r w:rsidRPr="00B42D08">
        <w:rPr>
          <w:rStyle w:val="Emphasis"/>
          <w:highlight w:val="green"/>
        </w:rPr>
        <w:t>enhanced</w:t>
      </w:r>
      <w:r w:rsidRPr="00B42D08">
        <w:rPr>
          <w:rStyle w:val="StyleUnderline"/>
          <w:highlight w:val="green"/>
        </w:rPr>
        <w:t xml:space="preserve">. </w:t>
      </w:r>
      <w:r w:rsidRPr="00B42D08">
        <w:rPr>
          <w:rStyle w:val="Emphasis"/>
          <w:highlight w:val="green"/>
        </w:rPr>
        <w:t>Genetic engineering</w:t>
      </w:r>
      <w:r w:rsidRPr="00086718">
        <w:rPr>
          <w:rStyle w:val="StyleUnderline"/>
        </w:rPr>
        <w:t xml:space="preserve"> may be </w:t>
      </w:r>
      <w:r w:rsidRPr="00B42D08">
        <w:rPr>
          <w:rStyle w:val="Emphasis"/>
          <w:highlight w:val="green"/>
        </w:rPr>
        <w:t>used</w:t>
      </w:r>
      <w:r w:rsidRPr="00B42D08">
        <w:rPr>
          <w:rStyle w:val="StyleUnderline"/>
          <w:highlight w:val="green"/>
        </w:rPr>
        <w:t xml:space="preserve"> to</w:t>
      </w:r>
      <w:r w:rsidRPr="00086718">
        <w:rPr>
          <w:rStyle w:val="StyleUnderline"/>
        </w:rPr>
        <w:t xml:space="preserve"> better </w:t>
      </w:r>
      <w:r w:rsidRPr="00B42D08">
        <w:rPr>
          <w:rStyle w:val="StyleUnderline"/>
          <w:highlight w:val="green"/>
        </w:rPr>
        <w:t>adapt humans</w:t>
      </w:r>
      <w:r w:rsidRPr="00086718">
        <w:rPr>
          <w:rStyle w:val="StyleUnderline"/>
        </w:rPr>
        <w:t xml:space="preserve">, their crops and other biota to life in space or on other planetary surfaces – </w:t>
      </w:r>
      <w:r w:rsidRPr="00086718">
        <w:rPr>
          <w:rStyle w:val="Emphasis"/>
        </w:rPr>
        <w:t>to withstand the effects of</w:t>
      </w:r>
      <w:r w:rsidRPr="00086718">
        <w:rPr>
          <w:rStyle w:val="StyleUnderline"/>
        </w:rPr>
        <w:t xml:space="preserve"> low or micro-gravity, radiation, and the psychological effects of long-duration spaceflight. </w:t>
      </w:r>
    </w:p>
    <w:p w14:paraId="23ACB4EB" w14:textId="661BDEB2" w:rsidR="003D78D0" w:rsidRDefault="003D78D0" w:rsidP="003D78D0">
      <w:r w:rsidRPr="00086718">
        <w:t xml:space="preserve">As nation after nation lands their inaugural exploratory vessels on our Earth’s moon, and as billionaire space enthusiasts race to launch passengers, </w:t>
      </w:r>
      <w:proofErr w:type="gramStart"/>
      <w:r w:rsidRPr="00086718">
        <w:t>satellites</w:t>
      </w:r>
      <w:proofErr w:type="gramEnd"/>
      <w:r w:rsidRPr="00086718">
        <w:t xml:space="preserve"> and other cargo into orbit, it’s clearly time for us to sit down as a species and debate whether our future will be one </w:t>
      </w:r>
      <w:r w:rsidRPr="00086718">
        <w:rPr>
          <w:rStyle w:val="StyleUnderline"/>
        </w:rPr>
        <w:t>highlighted primarily by growth and discovery</w:t>
      </w:r>
      <w:r w:rsidRPr="00086718">
        <w:rPr>
          <w:rStyle w:val="Emphasis"/>
        </w:rPr>
        <w:t>, opening the solar system to settlement and economic development,</w:t>
      </w:r>
      <w:r w:rsidRPr="00086718">
        <w:t xml:space="preserve"> or one that eschews outward expansion for conservation and preservation. Doing so would allow us to focus our attentions on this planet, leaving the solar system in its natural state, a celestial Antarctica stretching beyond Neptune.  </w:t>
      </w:r>
    </w:p>
    <w:p w14:paraId="3812D7EE" w14:textId="77777777" w:rsidR="00530659" w:rsidRPr="0092026C" w:rsidRDefault="00530659" w:rsidP="00530659">
      <w:pPr>
        <w:pStyle w:val="Heading4"/>
        <w:rPr>
          <w:rFonts w:cs="Calibri"/>
        </w:rPr>
      </w:pPr>
      <w:r w:rsidRPr="0092026C">
        <w:rPr>
          <w:rFonts w:cs="Calibri"/>
        </w:rPr>
        <w:t xml:space="preserve">Extinction – nuke war fallout creates Ice Age and mass starvation </w:t>
      </w:r>
    </w:p>
    <w:p w14:paraId="45F2A631" w14:textId="77777777" w:rsidR="00530659" w:rsidRPr="0092026C" w:rsidRDefault="00530659" w:rsidP="00530659">
      <w:r w:rsidRPr="0092026C">
        <w:t xml:space="preserve">Steven </w:t>
      </w:r>
      <w:r w:rsidRPr="0092026C">
        <w:rPr>
          <w:rStyle w:val="StyleUnderline"/>
        </w:rPr>
        <w:t>Starr 15</w:t>
      </w:r>
      <w:r w:rsidRPr="0092026C">
        <w:t xml:space="preserve">. “Nuclear War: An Unrecognized Mass Extinction Event Waiting </w:t>
      </w:r>
      <w:proofErr w:type="gramStart"/>
      <w:r w:rsidRPr="0092026C">
        <w:t>To</w:t>
      </w:r>
      <w:proofErr w:type="gramEnd"/>
      <w:r w:rsidRPr="0092026C">
        <w:t xml:space="preserve"> Happen.” </w:t>
      </w:r>
      <w:proofErr w:type="spellStart"/>
      <w:r w:rsidRPr="0092026C">
        <w:t>Ratical</w:t>
      </w:r>
      <w:proofErr w:type="spellEnd"/>
      <w:r w:rsidRPr="0092026C">
        <w:t xml:space="preserve">. March 2015. </w:t>
      </w:r>
      <w:hyperlink r:id="rId21" w:history="1">
        <w:r w:rsidRPr="0092026C">
          <w:rPr>
            <w:rStyle w:val="Hyperlink"/>
          </w:rPr>
          <w:t>https://ratical.org/radiation/NuclearExtinction/StevenStarr022815.html</w:t>
        </w:r>
      </w:hyperlink>
      <w:r w:rsidRPr="0092026C">
        <w:t xml:space="preserve"> TG</w:t>
      </w:r>
    </w:p>
    <w:p w14:paraId="08DE92C0" w14:textId="77777777" w:rsidR="00530659" w:rsidRPr="0092026C" w:rsidRDefault="00530659" w:rsidP="00530659">
      <w:pPr>
        <w:rPr>
          <w:rStyle w:val="StyleUnderline"/>
        </w:rPr>
      </w:pPr>
      <w:r w:rsidRPr="00B42D08">
        <w:rPr>
          <w:rStyle w:val="StyleUnderline"/>
          <w:highlight w:val="green"/>
        </w:rPr>
        <w:t xml:space="preserve">A war </w:t>
      </w:r>
      <w:r w:rsidRPr="0092026C">
        <w:rPr>
          <w:rStyle w:val="StyleUnderline"/>
        </w:rPr>
        <w:t xml:space="preserve">fought </w:t>
      </w:r>
      <w:r w:rsidRPr="00B42D08">
        <w:rPr>
          <w:rStyle w:val="StyleUnderline"/>
          <w:highlight w:val="green"/>
        </w:rPr>
        <w:t>with</w:t>
      </w:r>
      <w:r w:rsidRPr="0092026C">
        <w:rPr>
          <w:rStyle w:val="StyleUnderline"/>
        </w:rPr>
        <w:t xml:space="preserve"> 21st century</w:t>
      </w:r>
      <w:r w:rsidRPr="0092026C">
        <w:t xml:space="preserve"> strategic </w:t>
      </w:r>
      <w:r w:rsidRPr="00B42D08">
        <w:rPr>
          <w:rStyle w:val="StyleUnderline"/>
          <w:highlight w:val="green"/>
        </w:rPr>
        <w:t>nuclear weapons</w:t>
      </w:r>
      <w:r w:rsidRPr="0092026C">
        <w:rPr>
          <w:rStyle w:val="StyleUnderline"/>
        </w:rPr>
        <w:t xml:space="preserve"> would be more than just a great catastrophe in human history. If we allow it to happen, such a war </w:t>
      </w:r>
      <w:r w:rsidRPr="00B42D08">
        <w:rPr>
          <w:rStyle w:val="StyleUnderline"/>
          <w:highlight w:val="green"/>
        </w:rPr>
        <w:t>would be a mass extinction event</w:t>
      </w:r>
      <w:r w:rsidRPr="0092026C">
        <w:rPr>
          <w:rStyle w:val="StyleUnderline"/>
        </w:rPr>
        <w:t xml:space="preserve"> that </w:t>
      </w:r>
      <w:hyperlink r:id="rId22" w:history="1">
        <w:r w:rsidRPr="0092026C">
          <w:rPr>
            <w:rStyle w:val="StyleUnderline"/>
          </w:rPr>
          <w:t>ends human history</w:t>
        </w:r>
      </w:hyperlink>
      <w:r w:rsidRPr="0092026C">
        <w:rPr>
          <w:rStyle w:val="StyleUnderline"/>
        </w:rPr>
        <w:t>. There is a profound difference between extinction and “an unprecedented disaster,” or even “the end of civilization,” because even after such an immense catastrophe, human life would go on.</w:t>
      </w:r>
    </w:p>
    <w:p w14:paraId="5DB08745" w14:textId="77777777" w:rsidR="00530659" w:rsidRPr="0092026C" w:rsidRDefault="00530659" w:rsidP="00530659">
      <w:r w:rsidRPr="0092026C">
        <w:t xml:space="preserve">But </w:t>
      </w:r>
      <w:r w:rsidRPr="00B42D08">
        <w:rPr>
          <w:rStyle w:val="StyleUnderline"/>
          <w:highlight w:val="green"/>
        </w:rPr>
        <w:t>extinction</w:t>
      </w:r>
      <w:r w:rsidRPr="0092026C">
        <w:rPr>
          <w:rStyle w:val="StyleUnderline"/>
        </w:rPr>
        <w:t xml:space="preserve">, by definition, </w:t>
      </w:r>
      <w:r w:rsidRPr="00B42D08">
        <w:rPr>
          <w:rStyle w:val="StyleUnderline"/>
          <w:highlight w:val="green"/>
        </w:rPr>
        <w:t>is an event of utter finality</w:t>
      </w:r>
      <w:r w:rsidRPr="0092026C">
        <w:rPr>
          <w:rStyle w:val="StyleUnderline"/>
        </w:rPr>
        <w:t>, and a nuclear war that could cause human extinction should really be considered as the ultimate criminal act</w:t>
      </w:r>
      <w:r w:rsidRPr="0092026C">
        <w:t>. It certainly would be the crime to end all crimes.</w:t>
      </w:r>
    </w:p>
    <w:p w14:paraId="584252C2" w14:textId="77777777" w:rsidR="00530659" w:rsidRPr="0092026C" w:rsidRDefault="00530659" w:rsidP="00530659">
      <w:r w:rsidRPr="0092026C">
        <w:rPr>
          <w:rStyle w:val="StyleUnderline"/>
        </w:rPr>
        <w:t>The world’s leading climatologists now tell us that nuclear war threatens our continued existence as a species</w:t>
      </w:r>
      <w:r w:rsidRPr="0092026C">
        <w:t xml:space="preserve">. Their </w:t>
      </w:r>
      <w:r w:rsidRPr="0092026C">
        <w:rPr>
          <w:rStyle w:val="StyleUnderline"/>
        </w:rPr>
        <w:t xml:space="preserve">studies predict that a large nuclear war, </w:t>
      </w:r>
      <w:r w:rsidRPr="0092026C">
        <w:rPr>
          <w:rStyle w:val="StyleUnderline"/>
        </w:rPr>
        <w:lastRenderedPageBreak/>
        <w:t xml:space="preserve">especially one fought with strategic nuclear weapons, would create a post-war environment in which </w:t>
      </w:r>
      <w:r w:rsidRPr="00B42D08">
        <w:rPr>
          <w:rStyle w:val="StyleUnderline"/>
          <w:highlight w:val="green"/>
        </w:rPr>
        <w:t>for many years it would be too cold and dark to</w:t>
      </w:r>
      <w:r w:rsidRPr="0092026C">
        <w:rPr>
          <w:rStyle w:val="StyleUnderline"/>
        </w:rPr>
        <w:t xml:space="preserve"> even </w:t>
      </w:r>
      <w:r w:rsidRPr="00B42D08">
        <w:rPr>
          <w:rStyle w:val="StyleUnderline"/>
          <w:highlight w:val="green"/>
        </w:rPr>
        <w:t>grow food</w:t>
      </w:r>
      <w:r w:rsidRPr="0092026C">
        <w:t xml:space="preserve">. Their findings make it clear that </w:t>
      </w:r>
      <w:r w:rsidRPr="0092026C">
        <w:rPr>
          <w:rStyle w:val="StyleUnderline"/>
        </w:rPr>
        <w:t xml:space="preserve">not only humans, but most large animals and many other forms of complex life would likely vanish forever in a nuclear darkness </w:t>
      </w:r>
      <w:r w:rsidRPr="0092026C">
        <w:t>of our own making.</w:t>
      </w:r>
    </w:p>
    <w:p w14:paraId="036DBD83" w14:textId="77777777" w:rsidR="00530659" w:rsidRPr="0092026C" w:rsidRDefault="00530659" w:rsidP="00530659">
      <w:pPr>
        <w:rPr>
          <w:rStyle w:val="StyleUnderline"/>
        </w:rPr>
      </w:pPr>
      <w:r w:rsidRPr="0092026C">
        <w:rPr>
          <w:rStyle w:val="StyleUnderline"/>
        </w:rPr>
        <w:t xml:space="preserve">The environmental consequences of nuclear war would attack the ecological support systems of life at every level. </w:t>
      </w:r>
      <w:r w:rsidRPr="00B42D08">
        <w:rPr>
          <w:rStyle w:val="StyleUnderline"/>
          <w:highlight w:val="green"/>
        </w:rPr>
        <w:t>Radioactive fallout</w:t>
      </w:r>
      <w:r w:rsidRPr="0092026C">
        <w:rPr>
          <w:rStyle w:val="StyleUnderline"/>
        </w:rPr>
        <w:t xml:space="preserve"> produced not only by nuclear bombs, but also by the destruction of nuclear power plants and their spent fuel pools, </w:t>
      </w:r>
      <w:r w:rsidRPr="00B42D08">
        <w:rPr>
          <w:rStyle w:val="StyleUnderline"/>
          <w:highlight w:val="green"/>
        </w:rPr>
        <w:t>would poison the biosphere. Millions of tons of smoke would</w:t>
      </w:r>
      <w:r w:rsidRPr="0092026C">
        <w:rPr>
          <w:rStyle w:val="StyleUnderline"/>
        </w:rPr>
        <w:t xml:space="preserve"> act to </w:t>
      </w:r>
      <w:hyperlink r:id="rId23" w:history="1">
        <w:r w:rsidRPr="00B42D08">
          <w:rPr>
            <w:rStyle w:val="StyleUnderline"/>
            <w:highlight w:val="green"/>
          </w:rPr>
          <w:t>destroy</w:t>
        </w:r>
        <w:r w:rsidRPr="0092026C">
          <w:rPr>
            <w:rStyle w:val="StyleUnderline"/>
          </w:rPr>
          <w:t xml:space="preserve"> Earth’s protective </w:t>
        </w:r>
        <w:r w:rsidRPr="00B42D08">
          <w:rPr>
            <w:rStyle w:val="StyleUnderline"/>
            <w:highlight w:val="green"/>
          </w:rPr>
          <w:t>ozone</w:t>
        </w:r>
        <w:r w:rsidRPr="0092026C">
          <w:rPr>
            <w:rStyle w:val="StyleUnderline"/>
          </w:rPr>
          <w:t xml:space="preserve"> layer</w:t>
        </w:r>
      </w:hyperlink>
      <w:r w:rsidRPr="0092026C">
        <w:rPr>
          <w:rStyle w:val="StyleUnderline"/>
        </w:rPr>
        <w:t> </w:t>
      </w:r>
      <w:r w:rsidRPr="00B42D08">
        <w:rPr>
          <w:rStyle w:val="StyleUnderline"/>
          <w:highlight w:val="green"/>
        </w:rPr>
        <w:t>and block</w:t>
      </w:r>
      <w:r w:rsidRPr="0092026C">
        <w:rPr>
          <w:rStyle w:val="StyleUnderline"/>
        </w:rPr>
        <w:t xml:space="preserve"> most </w:t>
      </w:r>
      <w:r w:rsidRPr="00B42D08">
        <w:rPr>
          <w:rStyle w:val="StyleUnderline"/>
          <w:highlight w:val="green"/>
        </w:rPr>
        <w:t>sunlight</w:t>
      </w:r>
      <w:r w:rsidRPr="0092026C">
        <w:rPr>
          <w:rStyle w:val="StyleUnderline"/>
        </w:rPr>
        <w:t xml:space="preserve"> from reaching Earth’s surface, </w:t>
      </w:r>
      <w:r w:rsidRPr="00B42D08">
        <w:rPr>
          <w:rStyle w:val="StyleUnderline"/>
          <w:highlight w:val="green"/>
        </w:rPr>
        <w:t>creating Ice Age</w:t>
      </w:r>
      <w:r w:rsidRPr="0092026C">
        <w:rPr>
          <w:rStyle w:val="StyleUnderline"/>
        </w:rPr>
        <w:t xml:space="preserve"> weather conditions that would last </w:t>
      </w:r>
      <w:r w:rsidRPr="00B42D08">
        <w:rPr>
          <w:rStyle w:val="StyleUnderline"/>
          <w:highlight w:val="green"/>
        </w:rPr>
        <w:t>for decades</w:t>
      </w:r>
      <w:r w:rsidRPr="0092026C">
        <w:rPr>
          <w:rStyle w:val="StyleUnderline"/>
        </w:rPr>
        <w:t>.</w:t>
      </w:r>
    </w:p>
    <w:p w14:paraId="240C06AF" w14:textId="77777777" w:rsidR="00530659" w:rsidRPr="0092026C" w:rsidRDefault="00530659" w:rsidP="00530659">
      <w:r w:rsidRPr="0092026C">
        <w:t>Yet the political and military leaders who control nuclear weapons strictly avoid any direct public discussion of the consequences of nuclear war. They do so by arguing that nuclear weapons are not intended to be used, but only to deter.</w:t>
      </w:r>
    </w:p>
    <w:p w14:paraId="7C6934F9" w14:textId="77777777" w:rsidR="00530659" w:rsidRPr="0092026C" w:rsidRDefault="00530659" w:rsidP="00530659">
      <w:pPr>
        <w:rPr>
          <w:rStyle w:val="StyleUnderline"/>
        </w:rPr>
      </w:pPr>
      <w:r w:rsidRPr="0092026C">
        <w:t xml:space="preserve">Remarkably, the leaders of the Nuclear Weapon States have chosen to ignore the authoritative, long-standing scientific research done by the climatologists, </w:t>
      </w:r>
      <w:r w:rsidRPr="0092026C">
        <w:rPr>
          <w:rStyle w:val="StyleUnderline"/>
        </w:rPr>
        <w:t>research</w:t>
      </w:r>
      <w:r w:rsidRPr="0092026C">
        <w:t xml:space="preserve"> that </w:t>
      </w:r>
      <w:r w:rsidRPr="0092026C">
        <w:rPr>
          <w:rStyle w:val="StyleUnderline"/>
        </w:rPr>
        <w:t xml:space="preserve">predicts </w:t>
      </w:r>
      <w:r w:rsidRPr="00B42D08">
        <w:rPr>
          <w:rStyle w:val="StyleUnderline"/>
          <w:highlight w:val="green"/>
        </w:rPr>
        <w:t>virtually any nuclear war</w:t>
      </w:r>
      <w:r w:rsidRPr="0092026C">
        <w:rPr>
          <w:rStyle w:val="StyleUnderline"/>
        </w:rPr>
        <w:t xml:space="preserve">, fought with even a fraction of the operational and deployed nuclear arsenals, </w:t>
      </w:r>
      <w:r w:rsidRPr="00B42D08">
        <w:rPr>
          <w:rStyle w:val="StyleUnderline"/>
          <w:highlight w:val="green"/>
        </w:rPr>
        <w:t>will leave the Earth essentially uninhabitable</w:t>
      </w:r>
      <w:r w:rsidRPr="0092026C">
        <w:rPr>
          <w:rStyle w:val="StyleUnderline"/>
        </w:rPr>
        <w:t>.</w:t>
      </w:r>
    </w:p>
    <w:p w14:paraId="563B32A5" w14:textId="77777777" w:rsidR="00530659" w:rsidRPr="00086718" w:rsidRDefault="00530659" w:rsidP="003D78D0"/>
    <w:p w14:paraId="2F38AECE" w14:textId="4E5676E4" w:rsidR="003A63EE" w:rsidRDefault="00530659" w:rsidP="003A63EE">
      <w:pPr>
        <w:pStyle w:val="Heading3"/>
      </w:pPr>
      <w:r>
        <w:lastRenderedPageBreak/>
        <w:t>Defense</w:t>
      </w:r>
    </w:p>
    <w:p w14:paraId="674D0643" w14:textId="77777777" w:rsidR="00EA1E9C" w:rsidRDefault="00EA1E9C" w:rsidP="00EA1E9C">
      <w:bookmarkStart w:id="1" w:name="_Hlk79422042"/>
      <w:bookmarkStart w:id="2" w:name="_Hlk79418733"/>
    </w:p>
    <w:bookmarkEnd w:id="2"/>
    <w:p w14:paraId="42243162" w14:textId="77777777" w:rsidR="003A63EE" w:rsidRDefault="003A63EE" w:rsidP="003A63EE"/>
    <w:p w14:paraId="304BD6E4" w14:textId="77777777" w:rsidR="003A63EE" w:rsidRDefault="003A63EE" w:rsidP="003A63EE">
      <w:pPr>
        <w:pStyle w:val="Heading4"/>
      </w:pPr>
      <w:bookmarkStart w:id="3" w:name="_Hlk79418639"/>
      <w:bookmarkEnd w:id="1"/>
      <w:r>
        <w:t xml:space="preserve">Growth is </w:t>
      </w:r>
      <w:r>
        <w:rPr>
          <w:u w:val="single"/>
        </w:rPr>
        <w:t>sustainable</w:t>
      </w:r>
      <w:r>
        <w:t>.</w:t>
      </w:r>
    </w:p>
    <w:p w14:paraId="687FAD89" w14:textId="77777777" w:rsidR="003A63EE" w:rsidRDefault="003A63EE" w:rsidP="003A63EE">
      <w:r>
        <w:rPr>
          <w:rStyle w:val="Style13ptBold"/>
        </w:rPr>
        <w:t>Harford, 20</w:t>
      </w:r>
      <w:r>
        <w:t xml:space="preserve">—economics columnist for the Financial Times, citing Diane Coyle, Bennett Professor of Public Policy at the University of Cambridge, Vaclav </w:t>
      </w:r>
      <w:proofErr w:type="spellStart"/>
      <w:r>
        <w:t>Smil</w:t>
      </w:r>
      <w:proofErr w:type="spellEnd"/>
      <w:r>
        <w:t xml:space="preserve">, Distinguished Professor Emeritus in the Faculty of Environment at the University of Manitoba, Chris Goodall, English businessman, author and expert on new energy technologies, alumnus of St Dunstan's College, University of Cambridge, and Harvard Business School, and Jesse </w:t>
      </w:r>
      <w:proofErr w:type="spellStart"/>
      <w:r>
        <w:t>Ausubel</w:t>
      </w:r>
      <w:proofErr w:type="spellEnd"/>
      <w:r>
        <w:t xml:space="preserve">, Director and Senior Research Associate of the Program for the Human Environment of Rockefeller University (Tim, “Two cheers for the </w:t>
      </w:r>
      <w:proofErr w:type="spellStart"/>
      <w:r>
        <w:t>dematerialising</w:t>
      </w:r>
      <w:proofErr w:type="spellEnd"/>
      <w:r>
        <w:t xml:space="preserve"> economy,” </w:t>
      </w:r>
      <w:hyperlink r:id="rId24" w:history="1">
        <w:r>
          <w:rPr>
            <w:rStyle w:val="Hyperlink"/>
          </w:rPr>
          <w:t>https://www.ft.com/content/04858216-322e-11ea-9703-eea0cae3f0de</w:t>
        </w:r>
      </w:hyperlink>
      <w:r>
        <w:t xml:space="preserve">, </w:t>
      </w:r>
      <w:proofErr w:type="spellStart"/>
      <w:r>
        <w:t>dml</w:t>
      </w:r>
      <w:proofErr w:type="spellEnd"/>
      <w:r>
        <w:t>)</w:t>
      </w:r>
    </w:p>
    <w:p w14:paraId="05315044" w14:textId="77777777" w:rsidR="003A63EE" w:rsidRDefault="003A63EE" w:rsidP="003A63EE">
      <w:r>
        <w:t xml:space="preserve">If past trends continue, </w:t>
      </w:r>
      <w:r>
        <w:rPr>
          <w:rStyle w:val="Heading3Char"/>
        </w:rPr>
        <w:t xml:space="preserve">the world’s </w:t>
      </w:r>
      <w:r w:rsidRPr="00F0030A">
        <w:rPr>
          <w:rStyle w:val="Heading3Char"/>
          <w:highlight w:val="green"/>
        </w:rPr>
        <w:t>g</w:t>
      </w:r>
      <w:r>
        <w:t xml:space="preserve">ross </w:t>
      </w:r>
      <w:r w:rsidRPr="00F0030A">
        <w:rPr>
          <w:rStyle w:val="Heading3Char"/>
          <w:highlight w:val="green"/>
        </w:rPr>
        <w:t>d</w:t>
      </w:r>
      <w:r>
        <w:t xml:space="preserve">omestic </w:t>
      </w:r>
      <w:r w:rsidRPr="00F0030A">
        <w:rPr>
          <w:rStyle w:val="Heading3Char"/>
          <w:highlight w:val="green"/>
        </w:rPr>
        <w:t>p</w:t>
      </w:r>
      <w:r>
        <w:t xml:space="preserve">roduct </w:t>
      </w:r>
      <w:r>
        <w:rPr>
          <w:rStyle w:val="Heading3Char"/>
        </w:rPr>
        <w:t xml:space="preserve">will be </w:t>
      </w:r>
      <w:r w:rsidRPr="00F0030A">
        <w:rPr>
          <w:rStyle w:val="Heading3Char"/>
        </w:rPr>
        <w:t xml:space="preserve">about </w:t>
      </w:r>
      <w:r w:rsidRPr="00F0030A">
        <w:rPr>
          <w:rStyle w:val="Emphasis"/>
          <w:highlight w:val="green"/>
        </w:rPr>
        <w:t>twice as big</w:t>
      </w:r>
      <w:r w:rsidRPr="00F0030A">
        <w:rPr>
          <w:rStyle w:val="Heading3Char"/>
          <w:highlight w:val="green"/>
        </w:rPr>
        <w:t xml:space="preserve"> by 2040</w:t>
      </w:r>
      <w:r>
        <w:rPr>
          <w:rStyle w:val="Heading3Char"/>
        </w:rPr>
        <w:t xml:space="preserve"> as it is today. That’s the sort of growth </w:t>
      </w:r>
      <w:r w:rsidRPr="00F0030A">
        <w:rPr>
          <w:rStyle w:val="Heading3Char"/>
          <w:highlight w:val="green"/>
        </w:rPr>
        <w:t>rate</w:t>
      </w:r>
      <w:r>
        <w:rPr>
          <w:rStyle w:val="Heading3Char"/>
        </w:rPr>
        <w:t xml:space="preserve"> that </w:t>
      </w:r>
      <w:r w:rsidRPr="00F0030A">
        <w:rPr>
          <w:rStyle w:val="Heading3Char"/>
          <w:highlight w:val="green"/>
        </w:rPr>
        <w:t xml:space="preserve">translates to </w:t>
      </w:r>
      <w:r w:rsidRPr="00F0030A">
        <w:rPr>
          <w:rStyle w:val="Emphasis"/>
          <w:highlight w:val="green"/>
        </w:rPr>
        <w:t>30-fold growth</w:t>
      </w:r>
      <w:r w:rsidRPr="00F0030A">
        <w:rPr>
          <w:rStyle w:val="Heading3Char"/>
          <w:highlight w:val="green"/>
        </w:rPr>
        <w:t xml:space="preserve"> over a</w:t>
      </w:r>
      <w:r>
        <w:rPr>
          <w:rStyle w:val="Heading3Char"/>
        </w:rPr>
        <w:t xml:space="preserve"> </w:t>
      </w:r>
      <w:r w:rsidRPr="00F0030A">
        <w:rPr>
          <w:rStyle w:val="Heading3Char"/>
          <w:highlight w:val="green"/>
        </w:rPr>
        <w:t>century,</w:t>
      </w:r>
      <w:r>
        <w:rPr>
          <w:rStyle w:val="Heading3Char"/>
        </w:rPr>
        <w:t xml:space="preserve"> or by a factor of a </w:t>
      </w:r>
      <w:r>
        <w:rPr>
          <w:rStyle w:val="Emphasis"/>
        </w:rPr>
        <w:t>thousand</w:t>
      </w:r>
      <w:r>
        <w:rPr>
          <w:rStyle w:val="Heading3Char"/>
        </w:rPr>
        <w:t xml:space="preserve"> over two centuries</w:t>
      </w:r>
      <w:r>
        <w:t>.</w:t>
      </w:r>
    </w:p>
    <w:p w14:paraId="4FE0FEF8" w14:textId="77777777" w:rsidR="003A63EE" w:rsidRDefault="003A63EE" w:rsidP="003A63EE">
      <w:r>
        <w:t xml:space="preserve">Is that miraculous, or apocalyptic? </w:t>
      </w:r>
      <w:proofErr w:type="gramStart"/>
      <w:r>
        <w:t>In itself, neither</w:t>
      </w:r>
      <w:proofErr w:type="gramEnd"/>
      <w:r>
        <w:t>. GDP is a synthetic statistic, invented to help us put a measuring rod up against the ordinary business of life. It measures neither the energy and resource consumption that might worry us, nor the things that really lead to human flourishing.</w:t>
      </w:r>
    </w:p>
    <w:p w14:paraId="05A247C4" w14:textId="77777777" w:rsidR="003A63EE" w:rsidRDefault="003A63EE" w:rsidP="003A63EE">
      <w:r>
        <w:t xml:space="preserve">That disconnection from what matters might be a problem if politicians strove to </w:t>
      </w:r>
      <w:proofErr w:type="spellStart"/>
      <w:r>
        <w:t>maximise</w:t>
      </w:r>
      <w:proofErr w:type="spellEnd"/>
      <w:r>
        <w:t xml:space="preserve"> GDP, but they don’t — otherwise they would have hesitated before imposing austerity in the face of a financial crisis, launching trade </w:t>
      </w:r>
      <w:proofErr w:type="gramStart"/>
      <w:r>
        <w:t>wars</w:t>
      </w:r>
      <w:proofErr w:type="gramEnd"/>
      <w:r>
        <w:t xml:space="preserve"> or getting Brexit done. Economic policymaking has flaws, but an obsession with GDP is not one of them.</w:t>
      </w:r>
    </w:p>
    <w:p w14:paraId="3DA7CB3F" w14:textId="77777777" w:rsidR="003A63EE" w:rsidRDefault="003A63EE" w:rsidP="003A63EE">
      <w:proofErr w:type="gramStart"/>
      <w:r>
        <w:t>Nevertheless</w:t>
      </w:r>
      <w:proofErr w:type="gramEnd"/>
      <w:r>
        <w:t xml:space="preserve"> </w:t>
      </w:r>
      <w:r>
        <w:rPr>
          <w:rStyle w:val="Heading3Char"/>
        </w:rPr>
        <w:t xml:space="preserve">the </w:t>
      </w:r>
      <w:r>
        <w:rPr>
          <w:rStyle w:val="Emphasis"/>
        </w:rPr>
        <w:t>exponential expansion</w:t>
      </w:r>
      <w:r>
        <w:rPr>
          <w:rStyle w:val="Heading3Char"/>
        </w:rPr>
        <w:t xml:space="preserve"> of GDP is</w:t>
      </w:r>
      <w:r>
        <w:t xml:space="preserve"> indirectly </w:t>
      </w:r>
      <w:r>
        <w:rPr>
          <w:rStyle w:val="Emphasis"/>
        </w:rPr>
        <w:t>important</w:t>
      </w:r>
      <w:r>
        <w:rPr>
          <w:rStyle w:val="Heading3Char"/>
        </w:rPr>
        <w:t xml:space="preserve">, because GDP growth is </w:t>
      </w:r>
      <w:r>
        <w:rPr>
          <w:rStyle w:val="Emphasis"/>
        </w:rPr>
        <w:t>correlated</w:t>
      </w:r>
      <w:r>
        <w:rPr>
          <w:rStyle w:val="Heading3Char"/>
        </w:rPr>
        <w:t xml:space="preserve"> with things that </w:t>
      </w:r>
      <w:r>
        <w:rPr>
          <w:rStyle w:val="Emphasis"/>
        </w:rPr>
        <w:t>do matter</w:t>
      </w:r>
      <w:r>
        <w:t xml:space="preserve">, good and bad. </w:t>
      </w:r>
      <w:r>
        <w:rPr>
          <w:rStyle w:val="Heading3Char"/>
        </w:rPr>
        <w:t xml:space="preserve">Economic growth has </w:t>
      </w:r>
      <w:r>
        <w:rPr>
          <w:rStyle w:val="Emphasis"/>
        </w:rPr>
        <w:t>long been associated with unsustainable activities</w:t>
      </w:r>
      <w:r>
        <w:t xml:space="preserve"> such as carbon dioxide emissions and the consumption of metals and minerals.</w:t>
      </w:r>
    </w:p>
    <w:p w14:paraId="692D0DB2" w14:textId="77777777" w:rsidR="003A63EE" w:rsidRDefault="003A63EE" w:rsidP="003A63EE">
      <w:r>
        <w:rPr>
          <w:rStyle w:val="Heading3Char"/>
        </w:rPr>
        <w:t xml:space="preserve">But GDP growth is </w:t>
      </w:r>
      <w:r>
        <w:rPr>
          <w:rStyle w:val="Emphasis"/>
        </w:rPr>
        <w:t>also correlated</w:t>
      </w:r>
      <w:r>
        <w:rPr>
          <w:rStyle w:val="Heading3Char"/>
        </w:rPr>
        <w:t xml:space="preserve"> with the </w:t>
      </w:r>
      <w:r>
        <w:rPr>
          <w:rStyle w:val="Emphasis"/>
        </w:rPr>
        <w:t>good things</w:t>
      </w:r>
      <w:r>
        <w:rPr>
          <w:rStyle w:val="Heading3Char"/>
        </w:rPr>
        <w:t xml:space="preserve"> in life</w:t>
      </w:r>
      <w:r>
        <w:t xml:space="preserve">: in the short run, an economy that is creating jobs; in the long run, more important things. </w:t>
      </w:r>
      <w:r w:rsidRPr="00F0030A">
        <w:rPr>
          <w:rStyle w:val="Heading3Char"/>
          <w:highlight w:val="green"/>
        </w:rPr>
        <w:t>GDP per capita</w:t>
      </w:r>
      <w:r>
        <w:rPr>
          <w:rStyle w:val="Heading3Char"/>
        </w:rPr>
        <w:t xml:space="preserve"> is </w:t>
      </w:r>
      <w:r>
        <w:rPr>
          <w:rStyle w:val="Emphasis"/>
        </w:rPr>
        <w:t xml:space="preserve">highly </w:t>
      </w:r>
      <w:r w:rsidRPr="00F0030A">
        <w:rPr>
          <w:rStyle w:val="Emphasis"/>
          <w:highlight w:val="green"/>
        </w:rPr>
        <w:t>correlated</w:t>
      </w:r>
      <w:r w:rsidRPr="00F0030A">
        <w:rPr>
          <w:rStyle w:val="Heading3Char"/>
          <w:highlight w:val="green"/>
        </w:rPr>
        <w:t xml:space="preserve"> with</w:t>
      </w:r>
      <w:r>
        <w:t xml:space="preserve"> indicators such as the Social Progress Index. The SPI </w:t>
      </w:r>
      <w:proofErr w:type="spellStart"/>
      <w:r>
        <w:t>summarises</w:t>
      </w:r>
      <w:proofErr w:type="spellEnd"/>
      <w:r>
        <w:t xml:space="preserve"> </w:t>
      </w:r>
      <w:r>
        <w:rPr>
          <w:rStyle w:val="Heading3Char"/>
        </w:rPr>
        <w:t xml:space="preserve">a </w:t>
      </w:r>
      <w:r>
        <w:rPr>
          <w:rStyle w:val="Emphasis"/>
        </w:rPr>
        <w:t>wide range</w:t>
      </w:r>
      <w:r>
        <w:rPr>
          <w:rStyle w:val="Heading3Char"/>
        </w:rPr>
        <w:t xml:space="preserve"> of indicators from </w:t>
      </w:r>
      <w:r w:rsidRPr="00F0030A">
        <w:rPr>
          <w:rStyle w:val="Emphasis"/>
          <w:highlight w:val="green"/>
        </w:rPr>
        <w:t>access to food</w:t>
      </w:r>
      <w:r w:rsidRPr="00F0030A">
        <w:rPr>
          <w:rStyle w:val="Heading3Char"/>
          <w:highlight w:val="green"/>
        </w:rPr>
        <w:t xml:space="preserve">, </w:t>
      </w:r>
      <w:r w:rsidRPr="00F0030A">
        <w:rPr>
          <w:rStyle w:val="Emphasis"/>
          <w:highlight w:val="green"/>
        </w:rPr>
        <w:t>shelter</w:t>
      </w:r>
      <w:r w:rsidRPr="00F0030A">
        <w:rPr>
          <w:rStyle w:val="Heading3Char"/>
          <w:highlight w:val="green"/>
        </w:rPr>
        <w:t xml:space="preserve">, </w:t>
      </w:r>
      <w:proofErr w:type="gramStart"/>
      <w:r w:rsidRPr="00F0030A">
        <w:rPr>
          <w:rStyle w:val="Emphasis"/>
          <w:highlight w:val="green"/>
        </w:rPr>
        <w:t>health</w:t>
      </w:r>
      <w:proofErr w:type="gramEnd"/>
      <w:r>
        <w:rPr>
          <w:rStyle w:val="Heading3Char"/>
        </w:rPr>
        <w:t xml:space="preserve"> and </w:t>
      </w:r>
      <w:r w:rsidRPr="00F0030A">
        <w:rPr>
          <w:rStyle w:val="Emphasis"/>
          <w:highlight w:val="green"/>
        </w:rPr>
        <w:t>education</w:t>
      </w:r>
      <w:r>
        <w:rPr>
          <w:rStyle w:val="Heading3Char"/>
        </w:rPr>
        <w:t xml:space="preserve"> to </w:t>
      </w:r>
      <w:r w:rsidRPr="00F0030A">
        <w:rPr>
          <w:rStyle w:val="Emphasis"/>
          <w:highlight w:val="green"/>
        </w:rPr>
        <w:t>vital freedoms of choice</w:t>
      </w:r>
      <w:r>
        <w:rPr>
          <w:rStyle w:val="Heading3Char"/>
        </w:rPr>
        <w:t xml:space="preserve"> and </w:t>
      </w:r>
      <w:r w:rsidRPr="00F0030A">
        <w:rPr>
          <w:rStyle w:val="Emphasis"/>
          <w:highlight w:val="green"/>
        </w:rPr>
        <w:t>from discrimination</w:t>
      </w:r>
      <w:r>
        <w:rPr>
          <w:rStyle w:val="Heading3Char"/>
        </w:rPr>
        <w:t xml:space="preserve">. </w:t>
      </w:r>
      <w:r>
        <w:rPr>
          <w:rStyle w:val="Emphasis"/>
        </w:rPr>
        <w:t xml:space="preserve">All the </w:t>
      </w:r>
      <w:r>
        <w:rPr>
          <w:rStyle w:val="Emphasis"/>
        </w:rPr>
        <w:lastRenderedPageBreak/>
        <w:t>leading countries</w:t>
      </w:r>
      <w:r>
        <w:rPr>
          <w:rStyle w:val="Heading3Char"/>
        </w:rPr>
        <w:t xml:space="preserve"> in the Social Progress database are </w:t>
      </w:r>
      <w:r>
        <w:rPr>
          <w:rStyle w:val="Emphasis"/>
        </w:rPr>
        <w:t>rich</w:t>
      </w:r>
      <w:r>
        <w:rPr>
          <w:rStyle w:val="Heading3Char"/>
        </w:rPr>
        <w:t xml:space="preserve">. </w:t>
      </w:r>
      <w:r>
        <w:rPr>
          <w:rStyle w:val="Emphasis"/>
        </w:rPr>
        <w:t>All the strugglers</w:t>
      </w:r>
      <w:r>
        <w:rPr>
          <w:rStyle w:val="Heading3Char"/>
        </w:rPr>
        <w:t xml:space="preserve"> are </w:t>
      </w:r>
      <w:r>
        <w:rPr>
          <w:rStyle w:val="Emphasis"/>
        </w:rPr>
        <w:t>desperately poor</w:t>
      </w:r>
      <w:r>
        <w:t>.</w:t>
      </w:r>
    </w:p>
    <w:p w14:paraId="00734F64" w14:textId="77777777" w:rsidR="003A63EE" w:rsidRDefault="003A63EE" w:rsidP="003A63EE">
      <w:proofErr w:type="gramStart"/>
      <w:r>
        <w:t>So</w:t>
      </w:r>
      <w:proofErr w:type="gramEnd"/>
      <w:r>
        <w:t xml:space="preserve"> </w:t>
      </w:r>
      <w:r>
        <w:rPr>
          <w:rStyle w:val="Heading3Char"/>
        </w:rPr>
        <w:t xml:space="preserve">the prospect of a </w:t>
      </w:r>
      <w:r w:rsidRPr="00F0030A">
        <w:rPr>
          <w:rStyle w:val="Heading3Char"/>
          <w:highlight w:val="green"/>
        </w:rPr>
        <w:t>doubling of world GDP</w:t>
      </w:r>
      <w:r>
        <w:rPr>
          <w:rStyle w:val="Heading3Char"/>
        </w:rPr>
        <w:t xml:space="preserve"> </w:t>
      </w:r>
      <w:r>
        <w:rPr>
          <w:rStyle w:val="Emphasis"/>
        </w:rPr>
        <w:t>matters</w:t>
      </w:r>
      <w:r>
        <w:t xml:space="preserve">, not for its own sake, but </w:t>
      </w:r>
      <w:r>
        <w:rPr>
          <w:rStyle w:val="Heading3Char"/>
        </w:rPr>
        <w:t xml:space="preserve">for what it implies — an </w:t>
      </w:r>
      <w:r w:rsidRPr="00F0030A">
        <w:rPr>
          <w:rStyle w:val="Emphasis"/>
          <w:highlight w:val="green"/>
        </w:rPr>
        <w:t>expansion of human flourishing</w:t>
      </w:r>
      <w:r>
        <w:rPr>
          <w:rStyle w:val="Heading3Char"/>
        </w:rPr>
        <w:t xml:space="preserve">, and the </w:t>
      </w:r>
      <w:r>
        <w:rPr>
          <w:rStyle w:val="Emphasis"/>
        </w:rPr>
        <w:t>risk of environmental disaster</w:t>
      </w:r>
      <w:r>
        <w:t>.</w:t>
      </w:r>
    </w:p>
    <w:p w14:paraId="62B96E1E" w14:textId="77777777" w:rsidR="003A63EE" w:rsidRDefault="003A63EE" w:rsidP="003A63EE">
      <w:proofErr w:type="gramStart"/>
      <w:r>
        <w:t>So</w:t>
      </w:r>
      <w:proofErr w:type="gramEnd"/>
      <w:r>
        <w:t xml:space="preserve"> here’s the good news: </w:t>
      </w:r>
      <w:r>
        <w:rPr>
          <w:rStyle w:val="Heading3Char"/>
        </w:rPr>
        <w:t xml:space="preserve">we might be able to </w:t>
      </w:r>
      <w:r>
        <w:rPr>
          <w:rStyle w:val="Emphasis"/>
        </w:rPr>
        <w:t>enjoy all the good stuff</w:t>
      </w:r>
      <w:r>
        <w:rPr>
          <w:rStyle w:val="Heading3Char"/>
        </w:rPr>
        <w:t xml:space="preserve"> while </w:t>
      </w:r>
      <w:r>
        <w:rPr>
          <w:rStyle w:val="Emphasis"/>
        </w:rPr>
        <w:t>avoiding the unsustainable environmental impact</w:t>
      </w:r>
      <w:r>
        <w:rPr>
          <w:rStyle w:val="Heading3Char"/>
        </w:rPr>
        <w:t xml:space="preserve">. The </w:t>
      </w:r>
      <w:r w:rsidRPr="00F0030A">
        <w:rPr>
          <w:rStyle w:val="Heading3Char"/>
          <w:highlight w:val="green"/>
        </w:rPr>
        <w:t>link between economic activity and</w:t>
      </w:r>
      <w:r>
        <w:rPr>
          <w:rStyle w:val="Heading3Char"/>
        </w:rPr>
        <w:t xml:space="preserve"> the </w:t>
      </w:r>
      <w:r w:rsidRPr="00F0030A">
        <w:rPr>
          <w:rStyle w:val="Heading3Char"/>
          <w:highlight w:val="green"/>
        </w:rPr>
        <w:t xml:space="preserve">use of material resources is </w:t>
      </w:r>
      <w:r w:rsidRPr="00F0030A">
        <w:rPr>
          <w:rStyle w:val="Emphasis"/>
          <w:highlight w:val="green"/>
        </w:rPr>
        <w:t>not</w:t>
      </w:r>
      <w:r>
        <w:rPr>
          <w:rStyle w:val="Emphasis"/>
        </w:rPr>
        <w:t xml:space="preserve"> as </w:t>
      </w:r>
      <w:r w:rsidRPr="00F0030A">
        <w:rPr>
          <w:rStyle w:val="Emphasis"/>
          <w:highlight w:val="green"/>
        </w:rPr>
        <w:t>obvious</w:t>
      </w:r>
      <w:r>
        <w:rPr>
          <w:rStyle w:val="Heading3Char"/>
        </w:rPr>
        <w:t xml:space="preserve"> as one might think</w:t>
      </w:r>
      <w:r>
        <w:t>. There are several reasons for this.</w:t>
      </w:r>
    </w:p>
    <w:p w14:paraId="7EC256FA" w14:textId="77777777" w:rsidR="003A63EE" w:rsidRDefault="003A63EE" w:rsidP="003A63EE">
      <w:r>
        <w:t xml:space="preserve">The first is that </w:t>
      </w:r>
      <w:r w:rsidRPr="00F0030A">
        <w:rPr>
          <w:rStyle w:val="Heading3Char"/>
          <w:highlight w:val="green"/>
        </w:rPr>
        <w:t>for</w:t>
      </w:r>
      <w:r>
        <w:rPr>
          <w:rStyle w:val="Heading3Char"/>
        </w:rPr>
        <w:t xml:space="preserve"> all our </w:t>
      </w:r>
      <w:r w:rsidRPr="00F0030A">
        <w:rPr>
          <w:rStyle w:val="Emphasis"/>
          <w:highlight w:val="green"/>
        </w:rPr>
        <w:t>seemingly insatiable desires</w:t>
      </w:r>
      <w:r>
        <w:rPr>
          <w:rStyle w:val="Heading3Char"/>
        </w:rPr>
        <w:t xml:space="preserve">, sometimes </w:t>
      </w:r>
      <w:r w:rsidRPr="00F0030A">
        <w:rPr>
          <w:rStyle w:val="Emphasis"/>
          <w:highlight w:val="green"/>
        </w:rPr>
        <w:t>enough is enough</w:t>
      </w:r>
      <w:r>
        <w:rPr>
          <w:rStyle w:val="Heading3Char"/>
        </w:rPr>
        <w:t xml:space="preserve">. If you live in a cold house for </w:t>
      </w:r>
      <w:r>
        <w:rPr>
          <w:rStyle w:val="Emphasis"/>
        </w:rPr>
        <w:t>lack of money</w:t>
      </w:r>
      <w:r>
        <w:rPr>
          <w:rStyle w:val="Heading3Char"/>
        </w:rPr>
        <w:t>, a pay rise lets you</w:t>
      </w:r>
      <w:r>
        <w:t xml:space="preserve"> take off the extra cardigan and </w:t>
      </w:r>
      <w:r>
        <w:rPr>
          <w:rStyle w:val="Emphasis"/>
        </w:rPr>
        <w:t>turn up the radiators</w:t>
      </w:r>
      <w:r>
        <w:rPr>
          <w:rStyle w:val="Heading3Char"/>
        </w:rPr>
        <w:t xml:space="preserve">. But if you </w:t>
      </w:r>
      <w:r>
        <w:rPr>
          <w:rStyle w:val="Emphasis"/>
        </w:rPr>
        <w:t>win the lottery</w:t>
      </w:r>
      <w:r>
        <w:rPr>
          <w:rStyle w:val="Heading3Char"/>
        </w:rPr>
        <w:t xml:space="preserve">, you are </w:t>
      </w:r>
      <w:r>
        <w:rPr>
          <w:rStyle w:val="Emphasis"/>
        </w:rPr>
        <w:t>not going to celebrate by roasting yourself alive</w:t>
      </w:r>
      <w:r>
        <w:t>.</w:t>
      </w:r>
    </w:p>
    <w:p w14:paraId="008FB793" w14:textId="77777777" w:rsidR="003A63EE" w:rsidRDefault="003A63EE" w:rsidP="003A63EE">
      <w:r>
        <w:t xml:space="preserve">The second is that, </w:t>
      </w:r>
      <w:r>
        <w:rPr>
          <w:rStyle w:val="Heading3Char"/>
        </w:rPr>
        <w:t xml:space="preserve">while </w:t>
      </w:r>
      <w:r w:rsidRPr="00F0030A">
        <w:rPr>
          <w:rStyle w:val="Heading3Char"/>
          <w:highlight w:val="green"/>
        </w:rPr>
        <w:t>free enterprise</w:t>
      </w:r>
      <w:r>
        <w:rPr>
          <w:rStyle w:val="Heading3Char"/>
        </w:rPr>
        <w:t xml:space="preserve"> </w:t>
      </w:r>
      <w:r>
        <w:rPr>
          <w:rStyle w:val="Emphasis"/>
        </w:rPr>
        <w:t>may care little for the planet</w:t>
      </w:r>
      <w:r>
        <w:rPr>
          <w:rStyle w:val="Heading3Char"/>
        </w:rPr>
        <w:t xml:space="preserve">, it is </w:t>
      </w:r>
      <w:r>
        <w:rPr>
          <w:rStyle w:val="Emphasis"/>
        </w:rPr>
        <w:t xml:space="preserve">always </w:t>
      </w:r>
      <w:r w:rsidRPr="00F0030A">
        <w:rPr>
          <w:rStyle w:val="Emphasis"/>
          <w:highlight w:val="green"/>
        </w:rPr>
        <w:t>on</w:t>
      </w:r>
      <w:r>
        <w:rPr>
          <w:rStyle w:val="Emphasis"/>
        </w:rPr>
        <w:t xml:space="preserve"> the </w:t>
      </w:r>
      <w:r w:rsidRPr="00F0030A">
        <w:rPr>
          <w:rStyle w:val="Emphasis"/>
          <w:highlight w:val="green"/>
        </w:rPr>
        <w:t>lookout</w:t>
      </w:r>
      <w:r>
        <w:rPr>
          <w:rStyle w:val="Heading3Char"/>
        </w:rPr>
        <w:t xml:space="preserve"> for ways </w:t>
      </w:r>
      <w:r w:rsidRPr="00F0030A">
        <w:rPr>
          <w:rStyle w:val="Heading3Char"/>
          <w:highlight w:val="green"/>
        </w:rPr>
        <w:t xml:space="preserve">to </w:t>
      </w:r>
      <w:r w:rsidRPr="00F0030A">
        <w:rPr>
          <w:rStyle w:val="Emphasis"/>
          <w:highlight w:val="green"/>
        </w:rPr>
        <w:t>save money</w:t>
      </w:r>
      <w:r>
        <w:rPr>
          <w:rStyle w:val="Heading3Char"/>
        </w:rPr>
        <w:t xml:space="preserve">. </w:t>
      </w:r>
      <w:proofErr w:type="gramStart"/>
      <w:r>
        <w:rPr>
          <w:rStyle w:val="Heading3Char"/>
        </w:rPr>
        <w:t>As long as</w:t>
      </w:r>
      <w:proofErr w:type="gramEnd"/>
      <w:r>
        <w:rPr>
          <w:rStyle w:val="Heading3Char"/>
        </w:rPr>
        <w:t xml:space="preserve"> </w:t>
      </w:r>
      <w:r>
        <w:rPr>
          <w:rStyle w:val="Emphasis"/>
        </w:rPr>
        <w:t>energy</w:t>
      </w:r>
      <w:r>
        <w:rPr>
          <w:rStyle w:val="Heading3Char"/>
        </w:rPr>
        <w:t xml:space="preserve">, </w:t>
      </w:r>
      <w:r>
        <w:rPr>
          <w:rStyle w:val="Emphasis"/>
        </w:rPr>
        <w:t>land</w:t>
      </w:r>
      <w:r>
        <w:rPr>
          <w:rStyle w:val="Heading3Char"/>
        </w:rPr>
        <w:t xml:space="preserve"> and </w:t>
      </w:r>
      <w:r>
        <w:rPr>
          <w:rStyle w:val="Emphasis"/>
        </w:rPr>
        <w:t>materials remain costly</w:t>
      </w:r>
      <w:r>
        <w:rPr>
          <w:rStyle w:val="Heading3Char"/>
        </w:rPr>
        <w:t xml:space="preserve">, </w:t>
      </w:r>
      <w:r w:rsidRPr="00F0030A">
        <w:rPr>
          <w:rStyle w:val="Heading3Char"/>
          <w:highlight w:val="green"/>
        </w:rPr>
        <w:t xml:space="preserve">we’ll </w:t>
      </w:r>
      <w:r w:rsidRPr="00F0030A">
        <w:rPr>
          <w:rStyle w:val="Emphasis"/>
          <w:highlight w:val="green"/>
        </w:rPr>
        <w:t>develop ways to use less</w:t>
      </w:r>
      <w:r>
        <w:t xml:space="preserve">. </w:t>
      </w:r>
      <w:proofErr w:type="spellStart"/>
      <w:r>
        <w:t>Aluminium</w:t>
      </w:r>
      <w:proofErr w:type="spellEnd"/>
      <w:r>
        <w:t xml:space="preserve"> beer cans weighed 85 grammes when introduced in the late 1950s. They now weigh less than 13 grammes.</w:t>
      </w:r>
    </w:p>
    <w:p w14:paraId="24823488" w14:textId="77777777" w:rsidR="003A63EE" w:rsidRDefault="003A63EE" w:rsidP="003A63EE">
      <w:r>
        <w:rPr>
          <w:rStyle w:val="Heading3Char"/>
        </w:rPr>
        <w:t>The</w:t>
      </w:r>
      <w:r>
        <w:t xml:space="preserve"> third reason is a </w:t>
      </w:r>
      <w:r>
        <w:rPr>
          <w:rStyle w:val="Emphasis"/>
        </w:rPr>
        <w:t>switch to digital products</w:t>
      </w:r>
      <w:r>
        <w:t xml:space="preserve"> — a fact highlighted back in 1997 by Diane Coyle in her book The Weightless World. The trend </w:t>
      </w:r>
      <w:r>
        <w:rPr>
          <w:rStyle w:val="Heading3Char"/>
        </w:rPr>
        <w:t xml:space="preserve">has </w:t>
      </w:r>
      <w:r>
        <w:rPr>
          <w:rStyle w:val="Emphasis"/>
        </w:rPr>
        <w:t>only continued</w:t>
      </w:r>
      <w:r>
        <w:t xml:space="preserve"> since then. My music collection used to require a wall full of shelves. It is now on a network drive the size of a large hardback book. My phone contains the equivalent of a rucksack full of equipment.</w:t>
      </w:r>
    </w:p>
    <w:p w14:paraId="32260CBE" w14:textId="77777777" w:rsidR="003A63EE" w:rsidRDefault="003A63EE" w:rsidP="003A63EE">
      <w:proofErr w:type="spellStart"/>
      <w:r>
        <w:t>Dematerialisation</w:t>
      </w:r>
      <w:proofErr w:type="spellEnd"/>
      <w:r>
        <w:t xml:space="preserve"> is not automatic, of course. As Vaclav </w:t>
      </w:r>
      <w:proofErr w:type="spellStart"/>
      <w:r>
        <w:t>Smil</w:t>
      </w:r>
      <w:proofErr w:type="spellEnd"/>
      <w:r>
        <w:t xml:space="preserve"> calculates in his new book, Growth, US houses are more than twice as large today as in 1950. The US’s bestselling vehicle in 2018, the Ford F-150, weighs almost four times as much as 1908’s bestseller, the Model T. Let’s not even talk about the number of cars; </w:t>
      </w:r>
      <w:proofErr w:type="spellStart"/>
      <w:r>
        <w:t>Mr</w:t>
      </w:r>
      <w:proofErr w:type="spellEnd"/>
      <w:r>
        <w:t xml:space="preserve"> </w:t>
      </w:r>
      <w:proofErr w:type="spellStart"/>
      <w:r>
        <w:t>Smil</w:t>
      </w:r>
      <w:proofErr w:type="spellEnd"/>
      <w:r>
        <w:t xml:space="preserve"> reckons the global mass of automobiles sold has increased 2,500-fold over the past century.</w:t>
      </w:r>
    </w:p>
    <w:p w14:paraId="78C39100" w14:textId="77777777" w:rsidR="003A63EE" w:rsidRDefault="003A63EE" w:rsidP="003A63EE">
      <w:r>
        <w:t xml:space="preserve">Still, </w:t>
      </w:r>
      <w:r>
        <w:rPr>
          <w:rStyle w:val="Heading3Char"/>
        </w:rPr>
        <w:t xml:space="preserve">there is </w:t>
      </w:r>
      <w:r>
        <w:rPr>
          <w:rStyle w:val="Emphasis"/>
        </w:rPr>
        <w:t>reason for hope</w:t>
      </w:r>
      <w:r>
        <w:t>. Chris Goodall’s research paper “Peak Stuff” concluded that, in the UK, “</w:t>
      </w:r>
      <w:r>
        <w:rPr>
          <w:rStyle w:val="Heading3Char"/>
        </w:rPr>
        <w:t xml:space="preserve">both the </w:t>
      </w:r>
      <w:r w:rsidRPr="00F0030A">
        <w:rPr>
          <w:rStyle w:val="Emphasis"/>
          <w:highlight w:val="green"/>
        </w:rPr>
        <w:t>weight of goods</w:t>
      </w:r>
      <w:r w:rsidRPr="00F0030A">
        <w:rPr>
          <w:rStyle w:val="Heading3Char"/>
          <w:highlight w:val="green"/>
        </w:rPr>
        <w:t xml:space="preserve"> entering the economy and</w:t>
      </w:r>
      <w:r>
        <w:rPr>
          <w:rStyle w:val="Heading3Char"/>
        </w:rPr>
        <w:t xml:space="preserve"> the amounts </w:t>
      </w:r>
      <w:r>
        <w:rPr>
          <w:rStyle w:val="Emphasis"/>
        </w:rPr>
        <w:t xml:space="preserve">finally ending up as </w:t>
      </w:r>
      <w:r w:rsidRPr="00F0030A">
        <w:rPr>
          <w:rStyle w:val="Emphasis"/>
          <w:highlight w:val="green"/>
        </w:rPr>
        <w:t>waste</w:t>
      </w:r>
      <w:r>
        <w:t xml:space="preserve"> probably </w:t>
      </w:r>
      <w:r w:rsidRPr="00F0030A">
        <w:rPr>
          <w:rStyle w:val="Heading3Char"/>
          <w:highlight w:val="green"/>
        </w:rPr>
        <w:t xml:space="preserve">began to </w:t>
      </w:r>
      <w:r w:rsidRPr="00F0030A">
        <w:rPr>
          <w:rStyle w:val="Emphasis"/>
          <w:highlight w:val="green"/>
        </w:rPr>
        <w:t>fall</w:t>
      </w:r>
      <w:r>
        <w:rPr>
          <w:rStyle w:val="Heading3Char"/>
        </w:rPr>
        <w:t xml:space="preserve"> from sometime between 2001 and 2003</w:t>
      </w:r>
      <w:r>
        <w:t>”. That figure includes the impact of imported goods.</w:t>
      </w:r>
    </w:p>
    <w:p w14:paraId="019EA97F" w14:textId="77777777" w:rsidR="003A63EE" w:rsidRDefault="003A63EE" w:rsidP="003A63EE">
      <w:r>
        <w:lastRenderedPageBreak/>
        <w:t xml:space="preserve">In the US, Jesse </w:t>
      </w:r>
      <w:proofErr w:type="spellStart"/>
      <w:r>
        <w:rPr>
          <w:rStyle w:val="Heading3Char"/>
        </w:rPr>
        <w:t>Ausubel</w:t>
      </w:r>
      <w:r>
        <w:t>’s</w:t>
      </w:r>
      <w:proofErr w:type="spellEnd"/>
      <w:r>
        <w:t xml:space="preserve"> article “The Return of Nature” </w:t>
      </w:r>
      <w:r>
        <w:rPr>
          <w:rStyle w:val="Heading3Char"/>
        </w:rPr>
        <w:t xml:space="preserve">found </w:t>
      </w:r>
      <w:r>
        <w:rPr>
          <w:rStyle w:val="Emphasis"/>
        </w:rPr>
        <w:t>falling consumption</w:t>
      </w:r>
      <w:r>
        <w:rPr>
          <w:rStyle w:val="Heading3Char"/>
        </w:rPr>
        <w:t xml:space="preserve"> of commodities such as </w:t>
      </w:r>
      <w:r>
        <w:rPr>
          <w:rStyle w:val="Emphasis"/>
        </w:rPr>
        <w:t>iron ore</w:t>
      </w:r>
      <w:r>
        <w:rPr>
          <w:rStyle w:val="Heading3Char"/>
        </w:rPr>
        <w:t xml:space="preserve">, </w:t>
      </w:r>
      <w:proofErr w:type="spellStart"/>
      <w:r>
        <w:rPr>
          <w:rStyle w:val="Emphasis"/>
        </w:rPr>
        <w:t>aluminium</w:t>
      </w:r>
      <w:proofErr w:type="spellEnd"/>
      <w:r>
        <w:rPr>
          <w:rStyle w:val="Heading3Char"/>
        </w:rPr>
        <w:t xml:space="preserve">, </w:t>
      </w:r>
      <w:r>
        <w:rPr>
          <w:rStyle w:val="Emphasis"/>
        </w:rPr>
        <w:t>copper</w:t>
      </w:r>
      <w:r>
        <w:rPr>
          <w:rStyle w:val="Heading3Char"/>
        </w:rPr>
        <w:t xml:space="preserve">, </w:t>
      </w:r>
      <w:r>
        <w:rPr>
          <w:rStyle w:val="Emphasis"/>
        </w:rPr>
        <w:t>steel</w:t>
      </w:r>
      <w:r>
        <w:rPr>
          <w:rStyle w:val="Heading3Char"/>
        </w:rPr>
        <w:t xml:space="preserve">, and </w:t>
      </w:r>
      <w:r>
        <w:rPr>
          <w:rStyle w:val="Emphasis"/>
        </w:rPr>
        <w:t>paper</w:t>
      </w:r>
      <w:r>
        <w:rPr>
          <w:rStyle w:val="Heading3Char"/>
        </w:rPr>
        <w:t xml:space="preserve"> and many others</w:t>
      </w:r>
      <w:r>
        <w:t xml:space="preserve">. </w:t>
      </w:r>
      <w:r w:rsidRPr="00F0030A">
        <w:rPr>
          <w:rStyle w:val="Emphasis"/>
          <w:highlight w:val="green"/>
        </w:rPr>
        <w:t>Agricultural land</w:t>
      </w:r>
      <w:r>
        <w:rPr>
          <w:rStyle w:val="Heading3Char"/>
        </w:rPr>
        <w:t xml:space="preserve"> has become </w:t>
      </w:r>
      <w:r w:rsidRPr="00F0030A">
        <w:rPr>
          <w:rStyle w:val="Emphasis"/>
          <w:highlight w:val="green"/>
        </w:rPr>
        <w:t>so productive</w:t>
      </w:r>
      <w:r>
        <w:rPr>
          <w:rStyle w:val="Heading3Char"/>
        </w:rPr>
        <w:t xml:space="preserve"> that </w:t>
      </w:r>
      <w:r w:rsidRPr="00F0030A">
        <w:rPr>
          <w:rStyle w:val="Heading3Char"/>
          <w:highlight w:val="green"/>
        </w:rPr>
        <w:t>some</w:t>
      </w:r>
      <w:r>
        <w:rPr>
          <w:rStyle w:val="Heading3Char"/>
        </w:rPr>
        <w:t xml:space="preserve"> of it is being </w:t>
      </w:r>
      <w:r>
        <w:rPr>
          <w:rStyle w:val="Emphasis"/>
        </w:rPr>
        <w:t xml:space="preserve">allowed to </w:t>
      </w:r>
      <w:r w:rsidRPr="00F0030A">
        <w:rPr>
          <w:rStyle w:val="Emphasis"/>
          <w:highlight w:val="green"/>
        </w:rPr>
        <w:t>return to nature</w:t>
      </w:r>
      <w:r w:rsidRPr="00F0030A">
        <w:rPr>
          <w:highlight w:val="green"/>
        </w:rPr>
        <w:t>.</w:t>
      </w:r>
    </w:p>
    <w:p w14:paraId="3ED92C01" w14:textId="77777777" w:rsidR="003A63EE" w:rsidRDefault="003A63EE" w:rsidP="003A63EE">
      <w:r>
        <w:rPr>
          <w:rStyle w:val="Heading3Char"/>
        </w:rPr>
        <w:t xml:space="preserve">In the EU, carbon dioxide </w:t>
      </w:r>
      <w:r w:rsidRPr="00F0030A">
        <w:rPr>
          <w:rStyle w:val="Heading3Char"/>
          <w:highlight w:val="green"/>
        </w:rPr>
        <w:t xml:space="preserve">emissions </w:t>
      </w:r>
      <w:r w:rsidRPr="00F0030A">
        <w:rPr>
          <w:rStyle w:val="Emphasis"/>
          <w:highlight w:val="green"/>
        </w:rPr>
        <w:t>fell 22 per cent</w:t>
      </w:r>
      <w:r>
        <w:t xml:space="preserve"> between 1990 and 2017, </w:t>
      </w:r>
      <w:r w:rsidRPr="00F0030A">
        <w:rPr>
          <w:rStyle w:val="Emphasis"/>
          <w:highlight w:val="green"/>
        </w:rPr>
        <w:t>despite</w:t>
      </w:r>
      <w:r>
        <w:rPr>
          <w:rStyle w:val="Emphasis"/>
        </w:rPr>
        <w:t xml:space="preserve"> the </w:t>
      </w:r>
      <w:r w:rsidRPr="00F0030A">
        <w:rPr>
          <w:rStyle w:val="Emphasis"/>
          <w:highlight w:val="green"/>
        </w:rPr>
        <w:t>economy growing</w:t>
      </w:r>
      <w:r>
        <w:rPr>
          <w:rStyle w:val="Emphasis"/>
        </w:rPr>
        <w:t xml:space="preserve"> by </w:t>
      </w:r>
      <w:r w:rsidRPr="00F0030A">
        <w:rPr>
          <w:rStyle w:val="Emphasis"/>
          <w:highlight w:val="green"/>
        </w:rPr>
        <w:t>58</w:t>
      </w:r>
      <w:r>
        <w:rPr>
          <w:rStyle w:val="Emphasis"/>
        </w:rPr>
        <w:t xml:space="preserve"> per cent</w:t>
      </w:r>
      <w:r>
        <w:rPr>
          <w:rStyle w:val="Heading3Char"/>
        </w:rPr>
        <w:t xml:space="preserve">. </w:t>
      </w:r>
      <w:r>
        <w:rPr>
          <w:rStyle w:val="Emphasis"/>
        </w:rPr>
        <w:t>Only some</w:t>
      </w:r>
      <w:r>
        <w:rPr>
          <w:rStyle w:val="Heading3Char"/>
        </w:rPr>
        <w:t xml:space="preserve"> of this fall is explained by the </w:t>
      </w:r>
      <w:r>
        <w:rPr>
          <w:rStyle w:val="Emphasis"/>
        </w:rPr>
        <w:t>offshoring</w:t>
      </w:r>
      <w:r>
        <w:rPr>
          <w:rStyle w:val="Heading3Char"/>
        </w:rPr>
        <w:t xml:space="preserve"> of production</w:t>
      </w:r>
      <w:r>
        <w:t xml:space="preserve">. (For a good summary of all this research, try Andrew McAfee’s book More </w:t>
      </w:r>
      <w:proofErr w:type="gramStart"/>
      <w:r>
        <w:t>From</w:t>
      </w:r>
      <w:proofErr w:type="gramEnd"/>
      <w:r>
        <w:t xml:space="preserve"> Less.)</w:t>
      </w:r>
    </w:p>
    <w:p w14:paraId="2C79E50D" w14:textId="77777777" w:rsidR="003A63EE" w:rsidRDefault="003A63EE" w:rsidP="003A63EE">
      <w:r>
        <w:t>Can we, then, relax? No. To pick a single obvious problem, global carbon dioxide emissions may be rising more slowly than GDP — but they are rising nevertheless, and they need to fall rapidly.</w:t>
      </w:r>
    </w:p>
    <w:p w14:paraId="5B54FBFD" w14:textId="77777777" w:rsidR="003A63EE" w:rsidRDefault="003A63EE" w:rsidP="003A63EE">
      <w:r>
        <w:t xml:space="preserve">Yet the fact that </w:t>
      </w:r>
      <w:proofErr w:type="spellStart"/>
      <w:r>
        <w:rPr>
          <w:rStyle w:val="Emphasis"/>
        </w:rPr>
        <w:t>dematerialisation</w:t>
      </w:r>
      <w:proofErr w:type="spellEnd"/>
      <w:r>
        <w:t xml:space="preserve"> is occurring is heartening. We all know what the basic policies are that would tilt the playing field in </w:t>
      </w:r>
      <w:proofErr w:type="spellStart"/>
      <w:r>
        <w:t>favour</w:t>
      </w:r>
      <w:proofErr w:type="spellEnd"/>
      <w:r>
        <w:t xml:space="preserve"> of smaller, lighter, lower-emission products and activities. Adopting those policies means we </w:t>
      </w:r>
      <w:r>
        <w:rPr>
          <w:rStyle w:val="Heading3Char"/>
        </w:rPr>
        <w:t>might</w:t>
      </w:r>
      <w:r>
        <w:t xml:space="preserve"> </w:t>
      </w:r>
      <w:proofErr w:type="gramStart"/>
      <w:r>
        <w:t xml:space="preserve">actually </w:t>
      </w:r>
      <w:r>
        <w:rPr>
          <w:rStyle w:val="Heading3Char"/>
        </w:rPr>
        <w:t>be</w:t>
      </w:r>
      <w:proofErr w:type="gramEnd"/>
      <w:r>
        <w:rPr>
          <w:rStyle w:val="Heading3Char"/>
        </w:rPr>
        <w:t xml:space="preserve"> able to </w:t>
      </w:r>
      <w:r>
        <w:rPr>
          <w:rStyle w:val="Emphasis"/>
        </w:rPr>
        <w:t>save the planet</w:t>
      </w:r>
      <w:r>
        <w:t>, preserve human needs, rights and freedoms — and still have plenty of fun into the bargain.</w:t>
      </w:r>
    </w:p>
    <w:p w14:paraId="6653F1B3" w14:textId="77777777" w:rsidR="003A63EE" w:rsidRPr="00AE69DF" w:rsidRDefault="003A63EE" w:rsidP="003A63EE"/>
    <w:bookmarkEnd w:id="3"/>
    <w:p w14:paraId="16B5A2AA" w14:textId="77777777" w:rsidR="0064785F" w:rsidRPr="00477BE5" w:rsidRDefault="0064785F" w:rsidP="003A63EE">
      <w:pPr>
        <w:rPr>
          <w:rStyle w:val="StyleUnderline"/>
          <w:highlight w:val="green"/>
        </w:rPr>
      </w:pPr>
    </w:p>
    <w:p w14:paraId="4B0CBB61" w14:textId="3F2B50F3" w:rsidR="00453E5B" w:rsidRDefault="00FB6000" w:rsidP="00FB6000">
      <w:pPr>
        <w:pStyle w:val="Heading2"/>
      </w:pPr>
      <w:r>
        <w:lastRenderedPageBreak/>
        <w:t>Case – Adv 1</w:t>
      </w:r>
    </w:p>
    <w:p w14:paraId="7BCD5C48" w14:textId="2E051614" w:rsidR="00FB6000" w:rsidRDefault="00FB6000" w:rsidP="00FB6000">
      <w:pPr>
        <w:pStyle w:val="Heading3"/>
      </w:pPr>
      <w:r>
        <w:lastRenderedPageBreak/>
        <w:t>Defense</w:t>
      </w:r>
    </w:p>
    <w:p w14:paraId="708016D8" w14:textId="77777777" w:rsidR="002F3383" w:rsidRPr="00B036CD" w:rsidRDefault="002F3383" w:rsidP="002F3383">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7CF94EF5" w14:textId="77777777" w:rsidR="002F3383" w:rsidRPr="00FE4F08" w:rsidRDefault="002F3383" w:rsidP="002F3383">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0356FBD4" w14:textId="77777777" w:rsidR="002F3383" w:rsidRPr="00FE4F08" w:rsidRDefault="002F3383" w:rsidP="002F3383">
      <w:pPr>
        <w:rPr>
          <w:sz w:val="16"/>
        </w:rPr>
      </w:pPr>
      <w:r w:rsidRPr="00B036CD">
        <w:rPr>
          <w:rStyle w:val="StyleUnderline"/>
        </w:rPr>
        <w:t xml:space="preserve">The orbital area around earth can be broken down into </w:t>
      </w:r>
      <w:r w:rsidRPr="00970852">
        <w:rPr>
          <w:rStyle w:val="StyleUnderline"/>
          <w:highlight w:val="green"/>
        </w:rPr>
        <w:t>four regions.</w:t>
      </w:r>
      <w:r>
        <w:rPr>
          <w:rStyle w:val="StyleUnderline"/>
        </w:rPr>
        <w:t xml:space="preserve"> </w:t>
      </w:r>
      <w:r w:rsidRPr="00970852">
        <w:rPr>
          <w:rStyle w:val="Emphasis"/>
          <w:highlight w:val="green"/>
        </w:rPr>
        <w:t>Low LEO</w:t>
      </w:r>
      <w:r w:rsidRPr="00B036CD">
        <w:rPr>
          <w:rStyle w:val="StyleUnderline"/>
        </w:rPr>
        <w:t xml:space="preserve"> - Up to about 400km. </w:t>
      </w:r>
      <w:r w:rsidRPr="00970852">
        <w:rPr>
          <w:rStyle w:val="StyleUnderline"/>
          <w:highlight w:val="green"/>
        </w:rPr>
        <w:t>Things</w:t>
      </w:r>
      <w:r w:rsidRPr="00B036CD">
        <w:rPr>
          <w:rStyle w:val="StyleUnderline"/>
        </w:rPr>
        <w:t xml:space="preserve"> that orbit here </w:t>
      </w:r>
      <w:r w:rsidRPr="00970852">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970852">
        <w:rPr>
          <w:rStyle w:val="Emphasis"/>
          <w:highlight w:val="green"/>
        </w:rPr>
        <w:t>High LEO</w:t>
      </w:r>
      <w:r w:rsidRPr="00B036CD">
        <w:rPr>
          <w:rStyle w:val="StyleUnderline"/>
        </w:rPr>
        <w:t xml:space="preserve"> - 400km to 2000km. This </w:t>
      </w:r>
      <w:r w:rsidRPr="002A301D">
        <w:rPr>
          <w:rStyle w:val="StyleUnderline"/>
        </w:rPr>
        <w:t xml:space="preserve">where </w:t>
      </w:r>
      <w:r w:rsidRPr="00970852">
        <w:rPr>
          <w:rStyle w:val="StyleUnderline"/>
          <w:highlight w:val="green"/>
        </w:rPr>
        <w:t>most</w:t>
      </w:r>
      <w:r w:rsidRPr="00B036CD">
        <w:rPr>
          <w:rStyle w:val="StyleUnderline"/>
        </w:rPr>
        <w:t xml:space="preserve"> heavy satellites and most space </w:t>
      </w:r>
      <w:r w:rsidRPr="00970852">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970852">
        <w:rPr>
          <w:rStyle w:val="Emphasis"/>
          <w:highlight w:val="green"/>
        </w:rPr>
        <w:t>Mid Orbit</w:t>
      </w:r>
      <w:r w:rsidRPr="00970852">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970852">
        <w:rPr>
          <w:rStyle w:val="StyleUnderline"/>
          <w:highlight w:val="green"/>
        </w:rPr>
        <w:t>sat</w:t>
      </w:r>
      <w:r w:rsidRPr="00B036CD">
        <w:rPr>
          <w:rStyle w:val="StyleUnderline"/>
        </w:rPr>
        <w:t>ellite</w:t>
      </w:r>
      <w:r w:rsidRPr="00970852">
        <w:rPr>
          <w:rStyle w:val="StyleUnderline"/>
          <w:highlight w:val="green"/>
        </w:rPr>
        <w:t>s travel here</w:t>
      </w:r>
      <w:r w:rsidRPr="00B036CD">
        <w:rPr>
          <w:rStyle w:val="StyleUnderline"/>
        </w:rPr>
        <w:t xml:space="preserve"> in lonely, long lives. The </w:t>
      </w:r>
      <w:r w:rsidRPr="00970852">
        <w:rPr>
          <w:rStyle w:val="Emphasis"/>
          <w:highlight w:val="green"/>
        </w:rPr>
        <w:t>volume</w:t>
      </w:r>
      <w:r w:rsidRPr="00B036CD">
        <w:rPr>
          <w:rStyle w:val="Emphasis"/>
        </w:rPr>
        <w:t xml:space="preserve"> of space </w:t>
      </w:r>
      <w:r w:rsidRPr="00970852">
        <w:rPr>
          <w:rStyle w:val="Emphasis"/>
          <w:highlight w:val="green"/>
        </w:rPr>
        <w:t>is so huge</w:t>
      </w:r>
      <w:r w:rsidRPr="00970852">
        <w:rPr>
          <w:rStyle w:val="StyleUnderline"/>
          <w:highlight w:val="green"/>
        </w:rPr>
        <w:t>, and</w:t>
      </w:r>
      <w:r w:rsidRPr="00B036CD">
        <w:rPr>
          <w:rStyle w:val="StyleUnderline"/>
        </w:rPr>
        <w:t xml:space="preserve"> the </w:t>
      </w:r>
      <w:r w:rsidRPr="00970852">
        <w:rPr>
          <w:rStyle w:val="Emphasis"/>
          <w:highlight w:val="green"/>
        </w:rPr>
        <w:t>number of sat</w:t>
      </w:r>
      <w:r w:rsidRPr="00B036CD">
        <w:rPr>
          <w:rStyle w:val="Emphasis"/>
        </w:rPr>
        <w:t>ellite</w:t>
      </w:r>
      <w:r w:rsidRPr="00970852">
        <w:rPr>
          <w:rStyle w:val="Emphasis"/>
          <w:highlight w:val="green"/>
        </w:rPr>
        <w:t>s so few</w:t>
      </w:r>
      <w:r w:rsidRPr="00B036CD">
        <w:rPr>
          <w:rStyle w:val="StyleUnderline"/>
        </w:rPr>
        <w:t xml:space="preserve">, that </w:t>
      </w:r>
      <w:r w:rsidRPr="00970852">
        <w:rPr>
          <w:rStyle w:val="StyleUnderline"/>
          <w:highlight w:val="green"/>
        </w:rPr>
        <w:t xml:space="preserve">we </w:t>
      </w:r>
      <w:r w:rsidRPr="00970852">
        <w:rPr>
          <w:rStyle w:val="Emphasis"/>
          <w:highlight w:val="green"/>
        </w:rPr>
        <w:t>don’t</w:t>
      </w:r>
      <w:r w:rsidRPr="00B036CD">
        <w:rPr>
          <w:rStyle w:val="Emphasis"/>
        </w:rPr>
        <w:t xml:space="preserve"> need to </w:t>
      </w:r>
      <w:r w:rsidRPr="00970852">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w:t>
      </w:r>
      <w:proofErr w:type="gramStart"/>
      <w:r w:rsidRPr="00B036CD">
        <w:rPr>
          <w:sz w:val="16"/>
        </w:rPr>
        <w:t>Usually</w:t>
      </w:r>
      <w:proofErr w:type="gramEnd"/>
      <w:r w:rsidRPr="00B036CD">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970852">
        <w:rPr>
          <w:rStyle w:val="StyleUnderline"/>
          <w:highlight w:val="green"/>
        </w:rPr>
        <w:t>sat</w:t>
      </w:r>
      <w:r w:rsidRPr="00B036CD">
        <w:rPr>
          <w:rStyle w:val="StyleUnderline"/>
        </w:rPr>
        <w:t>ellite</w:t>
      </w:r>
      <w:r w:rsidRPr="00970852">
        <w:rPr>
          <w:rStyle w:val="StyleUnderline"/>
          <w:highlight w:val="green"/>
        </w:rPr>
        <w:t>s</w:t>
      </w:r>
      <w:r w:rsidRPr="00B036CD">
        <w:rPr>
          <w:rStyle w:val="StyleUnderline"/>
        </w:rPr>
        <w:t xml:space="preserve"> here are </w:t>
      </w:r>
      <w:r w:rsidRPr="00970852">
        <w:rPr>
          <w:rStyle w:val="StyleUnderline"/>
          <w:highlight w:val="green"/>
        </w:rPr>
        <w:t>moving the same</w:t>
      </w:r>
      <w:r w:rsidRPr="00B036CD">
        <w:rPr>
          <w:rStyle w:val="StyleUnderline"/>
        </w:rPr>
        <w:t xml:space="preserve"> direction at the same </w:t>
      </w:r>
      <w:r w:rsidRPr="00970852">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970852">
        <w:rPr>
          <w:rStyle w:val="Emphasis"/>
          <w:highlight w:val="green"/>
        </w:rPr>
        <w:t>one</w:t>
      </w:r>
      <w:r w:rsidRPr="00B036CD">
        <w:rPr>
          <w:rStyle w:val="Emphasis"/>
        </w:rPr>
        <w:t xml:space="preserve"> satellite </w:t>
      </w:r>
      <w:r w:rsidRPr="00970852">
        <w:rPr>
          <w:rStyle w:val="Emphasis"/>
          <w:highlight w:val="green"/>
        </w:rPr>
        <w:t>per 1000km</w:t>
      </w:r>
      <w:r w:rsidRPr="00B036CD">
        <w:rPr>
          <w:rStyle w:val="StyleUnderline"/>
        </w:rPr>
        <w:t xml:space="preserve"> of the ring. Kessler is </w:t>
      </w:r>
      <w:r w:rsidRPr="00970852">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970852">
        <w:rPr>
          <w:rStyle w:val="Emphasis"/>
          <w:highlight w:val="green"/>
        </w:rPr>
        <w:t>worst case</w:t>
      </w:r>
      <w:proofErr w:type="gramEnd"/>
      <w:r w:rsidRPr="00970852">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970852">
        <w:rPr>
          <w:rStyle w:val="StyleUnderline"/>
          <w:highlight w:val="green"/>
        </w:rPr>
        <w:t>odds of hitting</w:t>
      </w:r>
      <w:r w:rsidRPr="00B036CD">
        <w:rPr>
          <w:rStyle w:val="StyleUnderline"/>
        </w:rPr>
        <w:t xml:space="preserve"> that cube </w:t>
      </w:r>
      <w:r w:rsidRPr="00970852">
        <w:rPr>
          <w:rStyle w:val="StyleUnderline"/>
          <w:highlight w:val="green"/>
        </w:rPr>
        <w:t xml:space="preserve">are </w:t>
      </w:r>
      <w:r w:rsidRPr="00970852">
        <w:rPr>
          <w:rStyle w:val="Emphasis"/>
          <w:highlight w:val="green"/>
        </w:rPr>
        <w:t xml:space="preserve">tiny </w:t>
      </w:r>
      <w:r w:rsidRPr="005E6353">
        <w:rPr>
          <w:rStyle w:val="Emphasis"/>
        </w:rPr>
        <w:t>- less than 1 in 10,000</w:t>
      </w:r>
      <w:r w:rsidRPr="00B036CD">
        <w:rPr>
          <w:sz w:val="16"/>
        </w:rPr>
        <w:t>.</w:t>
      </w:r>
    </w:p>
    <w:p w14:paraId="3B079A01" w14:textId="77777777" w:rsidR="002F3383" w:rsidRPr="005F2223" w:rsidRDefault="002F3383" w:rsidP="002F3383">
      <w:pPr>
        <w:pStyle w:val="Heading4"/>
        <w:rPr>
          <w:u w:val="single"/>
        </w:rPr>
      </w:pPr>
      <w:r>
        <w:lastRenderedPageBreak/>
        <w:t xml:space="preserve">Low risk of collisions – it’s </w:t>
      </w:r>
      <w:r>
        <w:rPr>
          <w:u w:val="single"/>
        </w:rPr>
        <w:t>overhyped</w:t>
      </w:r>
    </w:p>
    <w:p w14:paraId="2DABF5BA" w14:textId="77777777" w:rsidR="002F3383" w:rsidRPr="005F2223" w:rsidRDefault="002F3383" w:rsidP="002F3383">
      <w:pPr>
        <w:rPr>
          <w:sz w:val="20"/>
        </w:rPr>
      </w:pPr>
      <w:r>
        <w:rPr>
          <w:rStyle w:val="Style13ptBold"/>
        </w:rPr>
        <w:t>Albrecht 16</w:t>
      </w:r>
      <w:r w:rsidRPr="00EE2C03">
        <w:t xml:space="preserve"> </w:t>
      </w:r>
      <w:r>
        <w:t xml:space="preserve">[Mark Albrecht, chairman of the board of </w:t>
      </w:r>
      <w:proofErr w:type="spellStart"/>
      <w:r>
        <w:t>USSpace</w:t>
      </w:r>
      <w:proofErr w:type="spellEnd"/>
      <w:r>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t>ComSpOC</w:t>
      </w:r>
      <w:proofErr w:type="spellEnd"/>
      <w:r>
        <w:t>), Congested space is a serious problem solved by hard work, not hysteria, 2016, https://spacenews.com/op-ed-congested-space-is-a-serious-problem-solved-by-hard-work-not-hysteria/]</w:t>
      </w:r>
    </w:p>
    <w:p w14:paraId="38FEA07C" w14:textId="77777777" w:rsidR="002F3383" w:rsidRPr="00FE4F08" w:rsidRDefault="002F3383" w:rsidP="002F3383">
      <w:pPr>
        <w:rPr>
          <w:b/>
          <w:bCs/>
          <w:u w:val="single"/>
          <w:bdr w:val="single" w:sz="8" w:space="0" w:color="auto"/>
        </w:rPr>
      </w:pPr>
      <w:r w:rsidRPr="00970852">
        <w:rPr>
          <w:rStyle w:val="StyleUnderline"/>
          <w:highlight w:val="green"/>
        </w:rPr>
        <w:t>Popular culture</w:t>
      </w:r>
      <w:r w:rsidRPr="00DD25A4">
        <w:rPr>
          <w:rStyle w:val="StyleUnderline"/>
        </w:rPr>
        <w:t xml:space="preserve"> has </w:t>
      </w:r>
      <w:r w:rsidRPr="00970852">
        <w:rPr>
          <w:rStyle w:val="StyleUnderline"/>
          <w:highlight w:val="green"/>
        </w:rPr>
        <w:t>embraced</w:t>
      </w:r>
      <w:r w:rsidRPr="00DD25A4">
        <w:rPr>
          <w:rStyle w:val="StyleUnderline"/>
        </w:rPr>
        <w:t xml:space="preserve"> the </w:t>
      </w:r>
      <w:r w:rsidRPr="00970852">
        <w:rPr>
          <w:rStyle w:val="StyleUnderline"/>
          <w:highlight w:val="green"/>
        </w:rPr>
        <w:t>risks of collisions in space</w:t>
      </w:r>
      <w:r w:rsidRPr="00DD25A4">
        <w:rPr>
          <w:rStyle w:val="StyleUnderline"/>
        </w:rPr>
        <w:t xml:space="preserve"> in films like Gravity. Some participants have dramatized the issue by producing graphics of Earth and its satellites, which make our planet look like a fuzzy marble, almost obscured by a dense cloud of white pellets</w:t>
      </w:r>
      <w:r w:rsidRPr="00FA158C">
        <w:rPr>
          <w:sz w:val="16"/>
        </w:rPr>
        <w:t xml:space="preserve"> meant to conceptualize space congestion.</w:t>
      </w:r>
      <w:r>
        <w:rPr>
          <w:sz w:val="16"/>
        </w:rPr>
        <w:t xml:space="preserve"> </w:t>
      </w:r>
      <w:r w:rsidRPr="00FA158C">
        <w:rPr>
          <w:sz w:val="16"/>
        </w:rPr>
        <w:t xml:space="preserve">Unfortunately, for the sake of a good visual, </w:t>
      </w:r>
      <w:r w:rsidRPr="00DD25A4">
        <w:rPr>
          <w:rStyle w:val="StyleUnderline"/>
        </w:rPr>
        <w:t>satellites are depicted as if they were hundreds of miles wide, like the state of Pennsylvania</w:t>
      </w:r>
      <w:r w:rsidRPr="00FA158C">
        <w:rPr>
          <w:sz w:val="16"/>
        </w:rPr>
        <w:t xml:space="preserve"> (for the record, there are no space objects the size of Pennsylvania in orbit). </w:t>
      </w:r>
      <w:r w:rsidRPr="00DD25A4">
        <w:rPr>
          <w:rStyle w:val="StyleUnderline"/>
        </w:rPr>
        <w:t xml:space="preserve">Unfortunately, this is the rule, not the exception, and </w:t>
      </w:r>
      <w:r w:rsidRPr="00970852">
        <w:rPr>
          <w:rStyle w:val="StyleUnderline"/>
          <w:highlight w:val="green"/>
        </w:rPr>
        <w:t xml:space="preserve">almost </w:t>
      </w:r>
      <w:proofErr w:type="gramStart"/>
      <w:r w:rsidRPr="00970852">
        <w:rPr>
          <w:rStyle w:val="StyleUnderline"/>
          <w:highlight w:val="green"/>
        </w:rPr>
        <w:t>all</w:t>
      </w:r>
      <w:r w:rsidRPr="00DD25A4">
        <w:rPr>
          <w:rStyle w:val="StyleUnderline"/>
        </w:rPr>
        <w:t xml:space="preserve"> of</w:t>
      </w:r>
      <w:proofErr w:type="gramEnd"/>
      <w:r w:rsidRPr="00DD25A4">
        <w:rPr>
          <w:rStyle w:val="StyleUnderline"/>
        </w:rPr>
        <w:t xml:space="preserve"> these </w:t>
      </w:r>
      <w:r w:rsidRPr="00970852">
        <w:rPr>
          <w:rStyle w:val="StyleUnderline"/>
          <w:highlight w:val="green"/>
        </w:rPr>
        <w:t>articles</w:t>
      </w:r>
      <w:r w:rsidRPr="00DD25A4">
        <w:rPr>
          <w:rStyle w:val="StyleUnderline"/>
        </w:rPr>
        <w:t xml:space="preserve">, movies, graphics, and simulations </w:t>
      </w:r>
      <w:r w:rsidRPr="00970852">
        <w:rPr>
          <w:rStyle w:val="StyleUnderline"/>
          <w:highlight w:val="green"/>
        </w:rPr>
        <w:t xml:space="preserve">are </w:t>
      </w:r>
      <w:r w:rsidRPr="00970852">
        <w:rPr>
          <w:rStyle w:val="Emphasis"/>
          <w:highlight w:val="green"/>
        </w:rPr>
        <w:t>exaggerated and misleading</w:t>
      </w:r>
      <w:r w:rsidRPr="00FA158C">
        <w:rPr>
          <w:sz w:val="16"/>
        </w:rPr>
        <w:t xml:space="preserve">. </w:t>
      </w:r>
      <w:r w:rsidRPr="00DD25A4">
        <w:rPr>
          <w:rStyle w:val="StyleUnderline"/>
        </w:rPr>
        <w:t xml:space="preserve">Space </w:t>
      </w:r>
      <w:r w:rsidRPr="00970852">
        <w:rPr>
          <w:rStyle w:val="StyleUnderline"/>
          <w:highlight w:val="green"/>
        </w:rPr>
        <w:t>debris</w:t>
      </w:r>
      <w:r w:rsidRPr="00DD25A4">
        <w:rPr>
          <w:rStyle w:val="StyleUnderline"/>
        </w:rPr>
        <w:t xml:space="preserve"> and collision risk </w:t>
      </w:r>
      <w:r w:rsidRPr="00970852">
        <w:rPr>
          <w:rStyle w:val="StyleUnderline"/>
          <w:highlight w:val="green"/>
        </w:rPr>
        <w:t>is</w:t>
      </w:r>
      <w:r w:rsidRPr="00FA158C">
        <w:rPr>
          <w:sz w:val="16"/>
        </w:rPr>
        <w:t xml:space="preserve"> real, but it </w:t>
      </w:r>
      <w:r w:rsidRPr="00DD25A4">
        <w:rPr>
          <w:rStyle w:val="Emphasis"/>
        </w:rPr>
        <w:t>certainly</w:t>
      </w:r>
      <w:r w:rsidRPr="00FA158C">
        <w:rPr>
          <w:sz w:val="16"/>
        </w:rPr>
        <w:t xml:space="preserve"> is </w:t>
      </w:r>
      <w:r w:rsidRPr="00970852">
        <w:rPr>
          <w:rStyle w:val="Emphasis"/>
          <w:highlight w:val="green"/>
        </w:rPr>
        <w:t>not a crisis.</w:t>
      </w:r>
      <w:r>
        <w:rPr>
          <w:rStyle w:val="Emphasis"/>
        </w:rPr>
        <w:t xml:space="preserve"> </w:t>
      </w:r>
      <w:proofErr w:type="gramStart"/>
      <w:r w:rsidRPr="00DD25A4">
        <w:rPr>
          <w:rStyle w:val="StyleUnderline"/>
        </w:rPr>
        <w:t>So</w:t>
      </w:r>
      <w:proofErr w:type="gramEnd"/>
      <w:r w:rsidRPr="00DD25A4">
        <w:rPr>
          <w:rStyle w:val="StyleUnderline"/>
        </w:rPr>
        <w:t xml:space="preserve"> what are </w:t>
      </w:r>
      <w:r w:rsidRPr="00DD25A4">
        <w:rPr>
          <w:rStyle w:val="Emphasis"/>
        </w:rPr>
        <w:t>the facts?</w:t>
      </w:r>
      <w:r>
        <w:rPr>
          <w:rStyle w:val="StyleUnderline"/>
        </w:rPr>
        <w:t xml:space="preserve"> </w:t>
      </w:r>
      <w:r w:rsidRPr="00FA158C">
        <w:rPr>
          <w:sz w:val="16"/>
        </w:rPr>
        <w:t xml:space="preserve">On the positive side, </w:t>
      </w:r>
      <w:r w:rsidRPr="00970852">
        <w:rPr>
          <w:rStyle w:val="StyleUnderline"/>
          <w:highlight w:val="green"/>
        </w:rPr>
        <w:t xml:space="preserve">space is </w:t>
      </w:r>
      <w:proofErr w:type="gramStart"/>
      <w:r w:rsidRPr="00970852">
        <w:rPr>
          <w:rStyle w:val="Emphasis"/>
          <w:highlight w:val="green"/>
        </w:rPr>
        <w:t>empty</w:t>
      </w:r>
      <w:proofErr w:type="gramEnd"/>
      <w:r w:rsidRPr="00970852">
        <w:rPr>
          <w:rStyle w:val="StyleUnderline"/>
          <w:highlight w:val="green"/>
        </w:rPr>
        <w:t xml:space="preserve"> and</w:t>
      </w:r>
      <w:r w:rsidRPr="00DD25A4">
        <w:rPr>
          <w:rStyle w:val="StyleUnderline"/>
        </w:rPr>
        <w:t xml:space="preserve"> it is </w:t>
      </w:r>
      <w:r w:rsidRPr="00970852">
        <w:rPr>
          <w:rStyle w:val="Emphasis"/>
          <w:highlight w:val="green"/>
        </w:rPr>
        <w:t>vast</w:t>
      </w:r>
      <w:r w:rsidRPr="00FA158C">
        <w:rPr>
          <w:sz w:val="16"/>
        </w:rPr>
        <w:t xml:space="preserve">. </w:t>
      </w:r>
      <w:r w:rsidRPr="00DD25A4">
        <w:rPr>
          <w:rStyle w:val="StyleUnderline"/>
        </w:rPr>
        <w:t xml:space="preserve">At the altitude of the </w:t>
      </w:r>
      <w:r w:rsidRPr="00DD25A4">
        <w:rPr>
          <w:rStyle w:val="Emphasis"/>
        </w:rPr>
        <w:t>International Space Station</w:t>
      </w:r>
      <w:r w:rsidRPr="00DD25A4">
        <w:rPr>
          <w:rStyle w:val="StyleUnderline"/>
        </w:rPr>
        <w:t xml:space="preserve">, </w:t>
      </w:r>
      <w:r w:rsidRPr="00970852">
        <w:rPr>
          <w:rStyle w:val="Emphasis"/>
          <w:highlight w:val="green"/>
        </w:rPr>
        <w:t>one half a degree</w:t>
      </w:r>
      <w:r w:rsidRPr="00DD25A4">
        <w:rPr>
          <w:rStyle w:val="StyleUnderline"/>
        </w:rPr>
        <w:t xml:space="preserve"> of Earth longitude </w:t>
      </w:r>
      <w:r w:rsidRPr="00970852">
        <w:rPr>
          <w:rStyle w:val="StyleUnderline"/>
          <w:highlight w:val="green"/>
        </w:rPr>
        <w:t>is</w:t>
      </w:r>
      <w:r w:rsidRPr="00DD25A4">
        <w:rPr>
          <w:rStyle w:val="StyleUnderline"/>
        </w:rPr>
        <w:t xml:space="preserve"> almost </w:t>
      </w:r>
      <w:r w:rsidRPr="00970852">
        <w:rPr>
          <w:rStyle w:val="Emphasis"/>
          <w:highlight w:val="green"/>
        </w:rPr>
        <w:t>40 miles long</w:t>
      </w:r>
      <w:r w:rsidRPr="00FA158C">
        <w:rPr>
          <w:sz w:val="16"/>
        </w:rPr>
        <w:t xml:space="preserve">. </w:t>
      </w:r>
      <w:r w:rsidRPr="00DD25A4">
        <w:rPr>
          <w:rStyle w:val="StyleUnderline"/>
        </w:rPr>
        <w:t xml:space="preserve">That same </w:t>
      </w:r>
      <w:r w:rsidRPr="00DD25A4">
        <w:rPr>
          <w:rStyle w:val="Emphasis"/>
        </w:rPr>
        <w:t>one half a degree at geo</w:t>
      </w:r>
      <w:r w:rsidRPr="00DD25A4">
        <w:rPr>
          <w:rStyle w:val="StyleUnderline"/>
        </w:rPr>
        <w:t>stationary orbit</w:t>
      </w:r>
      <w:r w:rsidRPr="00FA158C">
        <w:rPr>
          <w:sz w:val="16"/>
        </w:rPr>
        <w:t xml:space="preserve">, </w:t>
      </w:r>
      <w:r w:rsidRPr="00DD25A4">
        <w:rPr>
          <w:rStyle w:val="StyleUnderline"/>
        </w:rPr>
        <w:t>some 22,000 miles up</w:t>
      </w:r>
      <w:r w:rsidRPr="00FA158C">
        <w:rPr>
          <w:sz w:val="16"/>
        </w:rPr>
        <w:t xml:space="preserve"> </w:t>
      </w:r>
      <w:r w:rsidRPr="00DD25A4">
        <w:rPr>
          <w:rStyle w:val="StyleUnderline"/>
        </w:rPr>
        <w:t xml:space="preserve">is </w:t>
      </w:r>
      <w:r w:rsidRPr="00DD25A4">
        <w:rPr>
          <w:rStyle w:val="Emphasis"/>
        </w:rPr>
        <w:t>over 230 miles long</w:t>
      </w:r>
      <w:r w:rsidRPr="00FA158C">
        <w:rPr>
          <w:sz w:val="16"/>
        </w:rPr>
        <w:t xml:space="preserve">. </w:t>
      </w:r>
      <w:r w:rsidRPr="00DD25A4">
        <w:rPr>
          <w:rStyle w:val="StyleUnderline"/>
        </w:rPr>
        <w:t xml:space="preserve">Generally, </w:t>
      </w:r>
      <w:r w:rsidRPr="00970852">
        <w:rPr>
          <w:rStyle w:val="Emphasis"/>
          <w:highlight w:val="green"/>
        </w:rPr>
        <w:t>we don’t</w:t>
      </w:r>
      <w:r w:rsidRPr="00FA158C">
        <w:rPr>
          <w:sz w:val="16"/>
        </w:rPr>
        <w:t xml:space="preserve"> intentionally </w:t>
      </w:r>
      <w:r w:rsidRPr="00970852">
        <w:rPr>
          <w:rStyle w:val="Emphasis"/>
          <w:highlight w:val="green"/>
        </w:rPr>
        <w:t>put satellites closer together than one-half degree</w:t>
      </w:r>
      <w:r w:rsidRPr="00FA158C">
        <w:rPr>
          <w:sz w:val="16"/>
        </w:rPr>
        <w:t xml:space="preserve">. </w:t>
      </w:r>
      <w:r w:rsidRPr="00DD25A4">
        <w:rPr>
          <w:rStyle w:val="StyleUnderline"/>
        </w:rPr>
        <w:t xml:space="preserve">That means at </w:t>
      </w:r>
      <w:r w:rsidRPr="00DD25A4">
        <w:rPr>
          <w:rStyle w:val="Emphasis"/>
        </w:rPr>
        <w:t>geostationary orbit</w:t>
      </w:r>
      <w:r w:rsidRPr="00DD25A4">
        <w:rPr>
          <w:rStyle w:val="StyleUnderline"/>
        </w:rPr>
        <w:t xml:space="preserve">, they are </w:t>
      </w:r>
      <w:r w:rsidRPr="00DD25A4">
        <w:rPr>
          <w:rStyle w:val="Emphasis"/>
        </w:rPr>
        <w:t>no closer than 11 times as far as the eye can see on flat ground or on the sea</w:t>
      </w:r>
      <w:r w:rsidRPr="00FA158C">
        <w:rPr>
          <w:sz w:val="16"/>
        </w:rPr>
        <w:t xml:space="preserve">: </w:t>
      </w:r>
      <w:r w:rsidRPr="00DD25A4">
        <w:rPr>
          <w:rStyle w:val="StyleUnderline"/>
        </w:rPr>
        <w:t xml:space="preserve">That’s </w:t>
      </w:r>
      <w:r w:rsidRPr="00DD25A4">
        <w:rPr>
          <w:rStyle w:val="Emphasis"/>
        </w:rPr>
        <w:t>the horizon over the horizon 10 times over</w:t>
      </w:r>
      <w:r w:rsidRPr="00FA158C">
        <w:rPr>
          <w:sz w:val="16"/>
        </w:rPr>
        <w:t xml:space="preserve">. </w:t>
      </w:r>
      <w:r w:rsidRPr="00DD25A4">
        <w:rPr>
          <w:rStyle w:val="StyleUnderline"/>
        </w:rPr>
        <w:t>In addition, other than minute forces like solar winds and sparse bits of atmosphere</w:t>
      </w:r>
      <w:r w:rsidRPr="00FA158C">
        <w:rPr>
          <w:sz w:val="16"/>
        </w:rPr>
        <w:t xml:space="preserve"> that still exist 500 miles up, </w:t>
      </w:r>
      <w:r w:rsidRPr="00970852">
        <w:rPr>
          <w:rStyle w:val="Emphasis"/>
          <w:highlight w:val="green"/>
        </w:rPr>
        <w:t xml:space="preserve">nothing gets in the way of orbiting </w:t>
      </w:r>
      <w:proofErr w:type="gramStart"/>
      <w:r w:rsidRPr="00970852">
        <w:rPr>
          <w:rStyle w:val="Emphasis"/>
          <w:highlight w:val="green"/>
        </w:rPr>
        <w:t>objects</w:t>
      </w:r>
      <w:proofErr w:type="gramEnd"/>
      <w:r w:rsidRPr="00FA158C">
        <w:rPr>
          <w:sz w:val="16"/>
        </w:rPr>
        <w:t xml:space="preserve"> </w:t>
      </w:r>
      <w:r w:rsidRPr="00970852">
        <w:rPr>
          <w:rStyle w:val="StyleUnderline"/>
          <w:highlight w:val="green"/>
        </w:rPr>
        <w:t>and</w:t>
      </w:r>
      <w:r w:rsidRPr="00DD25A4">
        <w:rPr>
          <w:rStyle w:val="StyleUnderline"/>
        </w:rPr>
        <w:t xml:space="preserve"> </w:t>
      </w:r>
      <w:r w:rsidRPr="00970852">
        <w:rPr>
          <w:rStyle w:val="Emphasis"/>
          <w:highlight w:val="green"/>
        </w:rPr>
        <w:t>they behave</w:t>
      </w:r>
      <w:r w:rsidRPr="00DD25A4">
        <w:rPr>
          <w:rStyle w:val="Emphasis"/>
        </w:rPr>
        <w:t xml:space="preserve"> quite </w:t>
      </w:r>
      <w:r w:rsidRPr="00970852">
        <w:rPr>
          <w:rStyle w:val="Emphasis"/>
          <w:highlight w:val="green"/>
        </w:rPr>
        <w:t>predictably</w:t>
      </w:r>
      <w:r w:rsidRPr="00FA158C">
        <w:rPr>
          <w:sz w:val="16"/>
        </w:rPr>
        <w:t xml:space="preserve">. </w:t>
      </w:r>
      <w:r w:rsidRPr="00DD25A4">
        <w:rPr>
          <w:rStyle w:val="StyleUnderline"/>
        </w:rPr>
        <w:t xml:space="preserve">The </w:t>
      </w:r>
      <w:r w:rsidRPr="00DD25A4">
        <w:rPr>
          <w:rStyle w:val="Emphasis"/>
        </w:rPr>
        <w:t>location of the smallest spacecraft</w:t>
      </w:r>
      <w:r w:rsidRPr="00DD25A4">
        <w:rPr>
          <w:rStyle w:val="StyleUnderline"/>
        </w:rPr>
        <w:t xml:space="preserve"> can be </w:t>
      </w:r>
      <w:r w:rsidRPr="00DD25A4">
        <w:rPr>
          <w:rStyle w:val="Emphasis"/>
        </w:rPr>
        <w:t>predicated within</w:t>
      </w:r>
      <w:r w:rsidRPr="00FA158C">
        <w:rPr>
          <w:sz w:val="16"/>
        </w:rPr>
        <w:t xml:space="preserve"> </w:t>
      </w:r>
      <w:proofErr w:type="gramStart"/>
      <w:r w:rsidRPr="00FA158C">
        <w:rPr>
          <w:sz w:val="16"/>
        </w:rPr>
        <w:t xml:space="preserve">a </w:t>
      </w:r>
      <w:r w:rsidRPr="00DD25A4">
        <w:rPr>
          <w:rStyle w:val="Emphasis"/>
        </w:rPr>
        <w:t>1,000 feet</w:t>
      </w:r>
      <w:proofErr w:type="gramEnd"/>
      <w:r w:rsidRPr="00DD25A4">
        <w:rPr>
          <w:rStyle w:val="Emphasis"/>
        </w:rPr>
        <w:t>, 24 hours in advance.</w:t>
      </w:r>
      <w:r>
        <w:rPr>
          <w:rStyle w:val="Emphasis"/>
        </w:rPr>
        <w:t xml:space="preserve"> </w:t>
      </w:r>
      <w:r w:rsidRPr="00DD25A4">
        <w:rPr>
          <w:rStyle w:val="Emphasis"/>
        </w:rPr>
        <w:t>Since we first started placing objects into space</w:t>
      </w:r>
      <w:r w:rsidRPr="00FA158C">
        <w:rPr>
          <w:sz w:val="16"/>
        </w:rPr>
        <w:t xml:space="preserve"> </w:t>
      </w:r>
      <w:r w:rsidRPr="00DD25A4">
        <w:rPr>
          <w:rStyle w:val="StyleUnderline"/>
        </w:rPr>
        <w:t xml:space="preserve">there have been </w:t>
      </w:r>
      <w:r w:rsidRPr="00DD25A4">
        <w:rPr>
          <w:rStyle w:val="Emphasis"/>
        </w:rPr>
        <w:t>11 known low Earth orbit collisions</w:t>
      </w:r>
      <w:r w:rsidRPr="00FA158C">
        <w:rPr>
          <w:sz w:val="16"/>
        </w:rPr>
        <w:t xml:space="preserve">, </w:t>
      </w:r>
      <w:r w:rsidRPr="00DD25A4">
        <w:rPr>
          <w:rStyle w:val="StyleUnderline"/>
        </w:rPr>
        <w:t xml:space="preserve">and </w:t>
      </w:r>
      <w:r w:rsidRPr="00DD25A4">
        <w:rPr>
          <w:rStyle w:val="Emphasis"/>
        </w:rPr>
        <w:t>three</w:t>
      </w:r>
      <w:r w:rsidRPr="00FA158C">
        <w:rPr>
          <w:sz w:val="16"/>
        </w:rPr>
        <w:t xml:space="preserve"> known </w:t>
      </w:r>
      <w:r w:rsidRPr="00DD25A4">
        <w:rPr>
          <w:rStyle w:val="StyleUnderline"/>
        </w:rPr>
        <w:t xml:space="preserve">collisions at geostationary orbit. Think of it: </w:t>
      </w:r>
      <w:r w:rsidRPr="00970852">
        <w:rPr>
          <w:rStyle w:val="Emphasis"/>
          <w:highlight w:val="green"/>
        </w:rPr>
        <w:t>135 space shuttle flights</w:t>
      </w:r>
      <w:r w:rsidRPr="00FA158C">
        <w:rPr>
          <w:sz w:val="16"/>
        </w:rPr>
        <w:t xml:space="preserve">, </w:t>
      </w:r>
      <w:proofErr w:type="gramStart"/>
      <w:r w:rsidRPr="00DD25A4">
        <w:rPr>
          <w:rStyle w:val="Emphasis"/>
        </w:rPr>
        <w:t>all of</w:t>
      </w:r>
      <w:proofErr w:type="gramEnd"/>
      <w:r w:rsidRPr="00DD25A4">
        <w:rPr>
          <w:rStyle w:val="Emphasis"/>
        </w:rPr>
        <w:t xml:space="preserve"> the Apollo</w:t>
      </w:r>
      <w:r w:rsidRPr="00FA158C">
        <w:rPr>
          <w:sz w:val="16"/>
        </w:rPr>
        <w:t xml:space="preserve">, </w:t>
      </w:r>
      <w:r w:rsidRPr="00DD25A4">
        <w:rPr>
          <w:rStyle w:val="Emphasis"/>
        </w:rPr>
        <w:t>Gemini</w:t>
      </w:r>
      <w:r w:rsidRPr="00FA158C">
        <w:rPr>
          <w:sz w:val="16"/>
        </w:rPr>
        <w:t xml:space="preserve"> </w:t>
      </w:r>
      <w:r w:rsidRPr="00DD25A4">
        <w:rPr>
          <w:rStyle w:val="StyleUnderline"/>
        </w:rPr>
        <w:t xml:space="preserve">and </w:t>
      </w:r>
      <w:r w:rsidRPr="00DD25A4">
        <w:rPr>
          <w:rStyle w:val="Emphasis"/>
        </w:rPr>
        <w:t>Mercury</w:t>
      </w:r>
      <w:r w:rsidRPr="00FA158C">
        <w:rPr>
          <w:sz w:val="16"/>
        </w:rPr>
        <w:t xml:space="preserve"> </w:t>
      </w:r>
      <w:r w:rsidRPr="00DD25A4">
        <w:rPr>
          <w:rStyle w:val="StyleUnderline"/>
        </w:rPr>
        <w:t xml:space="preserve">flights, </w:t>
      </w:r>
      <w:r w:rsidRPr="00970852">
        <w:rPr>
          <w:rStyle w:val="Emphasis"/>
          <w:highlight w:val="green"/>
        </w:rPr>
        <w:t>hundreds</w:t>
      </w:r>
      <w:r w:rsidRPr="00970852">
        <w:rPr>
          <w:rStyle w:val="StyleUnderline"/>
          <w:highlight w:val="green"/>
        </w:rPr>
        <w:t xml:space="preserve"> of</w:t>
      </w:r>
      <w:r w:rsidRPr="00DD25A4">
        <w:rPr>
          <w:rStyle w:val="StyleUnderline"/>
        </w:rPr>
        <w:t xml:space="preserve"> telecommunications </w:t>
      </w:r>
      <w:r w:rsidRPr="00970852">
        <w:rPr>
          <w:rStyle w:val="StyleUnderline"/>
          <w:highlight w:val="green"/>
        </w:rPr>
        <w:t xml:space="preserve">satellites, </w:t>
      </w:r>
      <w:r w:rsidRPr="00970852">
        <w:rPr>
          <w:rStyle w:val="Emphasis"/>
          <w:highlight w:val="green"/>
        </w:rPr>
        <w:t>1,300 functioning satellites</w:t>
      </w:r>
      <w:r w:rsidRPr="00FA158C">
        <w:rPr>
          <w:sz w:val="16"/>
        </w:rPr>
        <w:t xml:space="preserve"> </w:t>
      </w:r>
      <w:r w:rsidRPr="00DD25A4">
        <w:rPr>
          <w:rStyle w:val="StyleUnderline"/>
        </w:rPr>
        <w:t xml:space="preserve">on orbit today, </w:t>
      </w:r>
      <w:r w:rsidRPr="00970852">
        <w:rPr>
          <w:rStyle w:val="Emphasis"/>
          <w:highlight w:val="green"/>
        </w:rPr>
        <w:t>half a million</w:t>
      </w:r>
      <w:r w:rsidRPr="00DD25A4">
        <w:rPr>
          <w:rStyle w:val="StyleUnderline"/>
        </w:rPr>
        <w:t xml:space="preserve"> total </w:t>
      </w:r>
      <w:r w:rsidRPr="00970852">
        <w:rPr>
          <w:rStyle w:val="StyleUnderline"/>
          <w:highlight w:val="green"/>
        </w:rPr>
        <w:t>objects</w:t>
      </w:r>
      <w:r w:rsidRPr="00DD25A4">
        <w:rPr>
          <w:rStyle w:val="StyleUnderline"/>
        </w:rPr>
        <w:t xml:space="preserve"> in space larger than a marble, </w:t>
      </w:r>
      <w:r w:rsidRPr="00970852">
        <w:rPr>
          <w:rStyle w:val="StyleUnderline"/>
          <w:highlight w:val="green"/>
        </w:rPr>
        <w:t xml:space="preserve">and </w:t>
      </w:r>
      <w:r w:rsidRPr="00970852">
        <w:rPr>
          <w:rStyle w:val="Emphasis"/>
          <w:highlight w:val="green"/>
        </w:rPr>
        <w:t>fewer than 15</w:t>
      </w:r>
      <w:r w:rsidRPr="00DD25A4">
        <w:rPr>
          <w:rStyle w:val="Emphasis"/>
        </w:rPr>
        <w:t xml:space="preserve"> known </w:t>
      </w:r>
      <w:r w:rsidRPr="00970852">
        <w:rPr>
          <w:rStyle w:val="Emphasis"/>
          <w:highlight w:val="green"/>
        </w:rPr>
        <w:t>collisions</w:t>
      </w:r>
      <w:r w:rsidRPr="00FA158C">
        <w:rPr>
          <w:sz w:val="16"/>
        </w:rPr>
        <w:t xml:space="preserve">. </w:t>
      </w:r>
      <w:r w:rsidRPr="00970852">
        <w:rPr>
          <w:rStyle w:val="Emphasis"/>
          <w:highlight w:val="green"/>
        </w:rPr>
        <w:t>Why</w:t>
      </w:r>
      <w:r w:rsidRPr="00FA158C">
        <w:rPr>
          <w:sz w:val="16"/>
        </w:rPr>
        <w:t xml:space="preserve"> do people </w:t>
      </w:r>
      <w:r w:rsidRPr="00970852">
        <w:rPr>
          <w:rStyle w:val="Emphasis"/>
          <w:highlight w:val="green"/>
        </w:rPr>
        <w:t>worry</w:t>
      </w:r>
      <w:r w:rsidRPr="00DD25A4">
        <w:rPr>
          <w:rStyle w:val="Emphasis"/>
        </w:rPr>
        <w:t>?</w:t>
      </w:r>
    </w:p>
    <w:p w14:paraId="1B5F8C91" w14:textId="77777777" w:rsidR="002F3383" w:rsidRDefault="002F3383" w:rsidP="002F3383">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3BA05025" w14:textId="77777777" w:rsidR="002F3383" w:rsidRPr="00550AE7" w:rsidRDefault="002F3383" w:rsidP="002F3383">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6F693E01" w14:textId="77777777" w:rsidR="005B07C0" w:rsidRDefault="002F3383" w:rsidP="002F3383">
      <w:pPr>
        <w:rPr>
          <w:sz w:val="16"/>
        </w:rPr>
      </w:pPr>
      <w:r w:rsidRPr="00970852">
        <w:rPr>
          <w:rStyle w:val="StyleUnderline"/>
          <w:highlight w:val="green"/>
        </w:rPr>
        <w:lastRenderedPageBreak/>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rPr>
          <w:sz w:val="16"/>
        </w:rPr>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rPr>
          <w:sz w:val="16"/>
        </w:rPr>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rPr>
          <w:sz w:val="16"/>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rPr>
          <w:sz w:val="16"/>
        </w:rPr>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rPr>
          <w:sz w:val="16"/>
        </w:rPr>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rPr>
          <w:sz w:val="16"/>
        </w:rPr>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rPr>
          <w:sz w:val="16"/>
        </w:rPr>
        <w:t xml:space="preserve">. Likewise, if each side’s weapons were 25% </w:t>
      </w:r>
      <w:proofErr w:type="gramStart"/>
      <w:r w:rsidRPr="00BF1081">
        <w:rPr>
          <w:sz w:val="16"/>
        </w:rPr>
        <w:t>effective in reality, each</w:t>
      </w:r>
      <w:proofErr w:type="gramEnd"/>
      <w:r w:rsidRPr="00BF1081">
        <w:rPr>
          <w:sz w:val="16"/>
        </w:rPr>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rPr>
          <w:sz w:val="16"/>
        </w:rPr>
        <w:t xml:space="preserve">. </w:t>
      </w:r>
    </w:p>
    <w:p w14:paraId="4C437E7B" w14:textId="77777777" w:rsidR="005B07C0" w:rsidRDefault="005B07C0" w:rsidP="002F3383">
      <w:pPr>
        <w:rPr>
          <w:sz w:val="16"/>
        </w:rPr>
      </w:pPr>
    </w:p>
    <w:p w14:paraId="519C5791" w14:textId="77777777" w:rsidR="005B07C0" w:rsidRDefault="005B07C0" w:rsidP="002F3383">
      <w:pPr>
        <w:rPr>
          <w:sz w:val="16"/>
        </w:rPr>
      </w:pPr>
    </w:p>
    <w:p w14:paraId="102F817F" w14:textId="5458114B" w:rsidR="002F3383" w:rsidRPr="00E657DC" w:rsidRDefault="002F3383" w:rsidP="002F3383">
      <w:pPr>
        <w:rPr>
          <w:sz w:val="16"/>
        </w:rPr>
      </w:pPr>
      <w:r w:rsidRPr="00BF1081">
        <w:rPr>
          <w:sz w:val="16"/>
        </w:rPr>
        <w:t xml:space="preserve">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rPr>
          <w:sz w:val="16"/>
        </w:rPr>
        <w:t xml:space="preserve">. It is uncertain how robust this hysteresis may prove to be, but the phenomenon may provide at least some stabilizing influence in a crisis. In the nuclear domain, the immediate, direct consequences of military use, </w:t>
      </w:r>
      <w:r w:rsidRPr="00BF1081">
        <w:rPr>
          <w:sz w:val="16"/>
        </w:rPr>
        <w:lastRenderedPageBreak/>
        <w:t xml:space="preserve">including blast, fire, and direct radiation effects, were appreciated at the outset. Nonetheless, significant uncertainty and under-appreciation persisted </w:t>
      </w:r>
      <w:proofErr w:type="gramStart"/>
      <w:r w:rsidRPr="00BF1081">
        <w:rPr>
          <w:sz w:val="16"/>
        </w:rPr>
        <w:t>with regard to</w:t>
      </w:r>
      <w:proofErr w:type="gramEnd"/>
      <w:r w:rsidRPr="00BF1081">
        <w:rPr>
          <w:sz w:val="16"/>
        </w:rPr>
        <w:t xml:space="preserve">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rPr>
          <w:sz w:val="16"/>
        </w:rPr>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rPr>
          <w:sz w:val="16"/>
        </w:rPr>
        <w:t xml:space="preserve"> in unanticipated ways, </w:t>
      </w:r>
      <w:r w:rsidRPr="00BF1081">
        <w:rPr>
          <w:rStyle w:val="StyleUnderline"/>
        </w:rPr>
        <w:t>possibly with highly destructive consequences</w:t>
      </w:r>
      <w:r w:rsidRPr="00BF1081">
        <w:rPr>
          <w:sz w:val="16"/>
        </w:rPr>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rPr>
          <w:sz w:val="16"/>
        </w:rPr>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rPr>
          <w:sz w:val="16"/>
        </w:rPr>
        <w:t xml:space="preserve">, though probably not particularly robust. </w:t>
      </w:r>
      <w:r w:rsidRPr="00BF1081">
        <w:rPr>
          <w:rStyle w:val="StyleUnderline"/>
        </w:rPr>
        <w:t>This is reflected in Figure 2, where each side shows more caution than the technical effectiveness of its systems may suggest</w:t>
      </w:r>
      <w:r w:rsidRPr="00BF1081">
        <w:rPr>
          <w:sz w:val="16"/>
        </w:rPr>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1A70BDF6" w14:textId="52A4CC8D" w:rsidR="00FB6000" w:rsidRDefault="00FB6000" w:rsidP="00FB6000">
      <w:pPr>
        <w:pStyle w:val="Heading3"/>
      </w:pPr>
      <w:r>
        <w:lastRenderedPageBreak/>
        <w:t>Mining</w:t>
      </w:r>
    </w:p>
    <w:p w14:paraId="6D45A369" w14:textId="77777777" w:rsidR="002F3383" w:rsidRDefault="002F3383" w:rsidP="002F3383">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239AF0F4" w14:textId="77777777" w:rsidR="002F3383" w:rsidRDefault="002F3383" w:rsidP="002F3383">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0A1A7339" w14:textId="77777777" w:rsidR="002F3383" w:rsidRDefault="002F3383" w:rsidP="002F3383">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w:t>
      </w:r>
      <w:r w:rsidRPr="006F5F62">
        <w:rPr>
          <w:rStyle w:val="StyleUnderline"/>
        </w:rPr>
        <w:lastRenderedPageBreak/>
        <w:t xml:space="preserve">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proofErr w:type="gramStart"/>
      <w:r w:rsidRPr="00F35472">
        <w:rPr>
          <w:rStyle w:val="Emphasis"/>
          <w:highlight w:val="green"/>
        </w:rPr>
        <w:t>i</w:t>
      </w:r>
      <w:r w:rsidRPr="00500BA2">
        <w:rPr>
          <w:rStyle w:val="StyleUnderline"/>
        </w:rPr>
        <w:t>ntelligence</w:t>
      </w:r>
      <w:proofErr w:type="gramEnd"/>
      <w:r w:rsidRPr="00500BA2">
        <w:rPr>
          <w:rStyle w:val="StyleUnderline"/>
        </w:rPr>
        <w:t xml:space="preserv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 xml:space="preserve">new promise of transforming our </w:t>
      </w:r>
      <w:r w:rsidRPr="00DF6B30">
        <w:rPr>
          <w:rStyle w:val="StyleUnderline"/>
        </w:rPr>
        <w:lastRenderedPageBreak/>
        <w:t>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17DB14C4" w14:textId="77777777" w:rsidR="002F3383" w:rsidRPr="00C435A1" w:rsidRDefault="002F3383" w:rsidP="002F3383">
      <w:pPr>
        <w:pStyle w:val="Heading4"/>
        <w:rPr>
          <w:rFonts w:cs="Arial"/>
        </w:rPr>
      </w:pPr>
      <w:r w:rsidRPr="00C435A1">
        <w:rPr>
          <w:rFonts w:cs="Arial"/>
        </w:rPr>
        <w:t>Resource scarcity coming now and causes extinction—asteroid mining is the only way to solve</w:t>
      </w:r>
    </w:p>
    <w:p w14:paraId="4AB859E7" w14:textId="77777777" w:rsidR="002F3383" w:rsidRPr="00C435A1" w:rsidRDefault="002F3383" w:rsidP="002F3383">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25" w:history="1">
        <w:r w:rsidRPr="00C435A1">
          <w:rPr>
            <w:rStyle w:val="Hyperlink"/>
          </w:rPr>
          <w:t>https://www.linkedin.com/pulse/asteroid-mining-necessary-answer-mineral-scarcity-de-crombrugghe</w:t>
        </w:r>
      </w:hyperlink>
    </w:p>
    <w:p w14:paraId="1D5DBD53" w14:textId="77777777" w:rsidR="002F3383" w:rsidRPr="00C435A1" w:rsidRDefault="002F3383" w:rsidP="002F3383">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 xml:space="preserve">reserves are </w:t>
      </w:r>
      <w:proofErr w:type="gramStart"/>
      <w:r w:rsidRPr="00F35472">
        <w:rPr>
          <w:rStyle w:val="StyleUnderline"/>
          <w:highlight w:val="green"/>
        </w:rPr>
        <w:t>finite</w:t>
      </w:r>
      <w:proofErr w:type="gramEnd"/>
      <w:r w:rsidRPr="00F35472">
        <w:rPr>
          <w:rStyle w:val="StyleUnderline"/>
          <w:highlight w:val="green"/>
        </w:rPr>
        <w:t xml:space="preserv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sidRPr="00C435A1">
        <w:rPr>
          <w:sz w:val="14"/>
        </w:rPr>
        <w:t>Both of these</w:t>
      </w:r>
      <w:proofErr w:type="gramEnd"/>
      <w:r w:rsidRPr="00C435A1">
        <w:rPr>
          <w:sz w:val="14"/>
        </w:rPr>
        <w:t xml:space="preserv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w:t>
      </w:r>
      <w:proofErr w:type="gramStart"/>
      <w:r w:rsidRPr="00C435A1">
        <w:rPr>
          <w:sz w:val="14"/>
        </w:rPr>
        <w:t>actually be</w:t>
      </w:r>
      <w:proofErr w:type="gramEnd"/>
      <w:r w:rsidRPr="00C435A1">
        <w:rPr>
          <w:sz w:val="14"/>
        </w:rPr>
        <w:t xml:space="preserv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xml:space="preserve">. That limit is </w:t>
      </w:r>
      <w:proofErr w:type="gramStart"/>
      <w:r w:rsidRPr="00C435A1">
        <w:rPr>
          <w:sz w:val="14"/>
        </w:rPr>
        <w:t>actually coming</w:t>
      </w:r>
      <w:proofErr w:type="gramEnd"/>
      <w:r w:rsidRPr="00C435A1">
        <w:rPr>
          <w:sz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35472">
        <w:rPr>
          <w:rStyle w:val="StyleUnderline"/>
          <w:highlight w:val="green"/>
        </w:rPr>
        <w:t xml:space="preserve">every 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w:t>
      </w:r>
      <w:r w:rsidRPr="00C435A1">
        <w:rPr>
          <w:sz w:val="14"/>
        </w:rPr>
        <w:lastRenderedPageBreak/>
        <w:t xml:space="preserve">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F35472">
        <w:rPr>
          <w:rStyle w:val="StyleUnderline"/>
          <w:highlight w:val="green"/>
        </w:rPr>
        <w:t xml:space="preserve">the </w:t>
      </w:r>
      <w:proofErr w:type="gramStart"/>
      <w:r w:rsidRPr="00F35472">
        <w:rPr>
          <w:rStyle w:val="StyleUnderline"/>
          <w:highlight w:val="green"/>
        </w:rPr>
        <w:t>amount</w:t>
      </w:r>
      <w:proofErr w:type="gramEnd"/>
      <w:r w:rsidRPr="00F35472">
        <w:rPr>
          <w:rStyle w:val="StyleUnderline"/>
          <w:highlight w:val="green"/>
        </w:rPr>
        <w:t xml:space="preserve">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don't radically change our lifestyle, we will sooner or later have to address the elephant in the room: </w:t>
      </w:r>
      <w:r w:rsidRPr="00F35472">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w:t>
      </w:r>
      <w:proofErr w:type="gramStart"/>
      <w:r w:rsidRPr="00C435A1">
        <w:rPr>
          <w:sz w:val="14"/>
        </w:rPr>
        <w:t>iron</w:t>
      </w:r>
      <w:proofErr w:type="gramEnd"/>
      <w:r w:rsidRPr="00C435A1">
        <w:rPr>
          <w:sz w:val="14"/>
        </w:rPr>
        <w:t xml:space="preserve">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w:t>
      </w:r>
      <w:proofErr w:type="gramStart"/>
      <w:r w:rsidRPr="00C435A1">
        <w:rPr>
          <w:sz w:val="14"/>
        </w:rPr>
        <w:t>iron</w:t>
      </w:r>
      <w:proofErr w:type="gramEnd"/>
      <w:r w:rsidRPr="00C435A1">
        <w:rPr>
          <w:sz w:val="14"/>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w:t>
      </w:r>
      <w:proofErr w:type="gramStart"/>
      <w:r w:rsidRPr="00C435A1">
        <w:rPr>
          <w:sz w:val="14"/>
        </w:rPr>
        <w:t>actually another</w:t>
      </w:r>
      <w:proofErr w:type="gramEnd"/>
      <w:r w:rsidRPr="00C435A1">
        <w:rPr>
          <w:sz w:val="14"/>
        </w:rPr>
        <w:t xml:space="preserve"> asteroid sample return mission underway, which we could you as a second point of comparison: OSIRIS-Rex, from NASA. It's heading for </w:t>
      </w:r>
      <w:proofErr w:type="spellStart"/>
      <w:r w:rsidRPr="00C435A1">
        <w:rPr>
          <w:sz w:val="14"/>
        </w:rPr>
        <w:t>Bennu</w:t>
      </w:r>
      <w:proofErr w:type="spellEnd"/>
      <w:r w:rsidRPr="00C435A1">
        <w:rPr>
          <w:sz w:val="14"/>
        </w:rPr>
        <w:t xml:space="preserve">,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sidRPr="00C435A1">
        <w:rPr>
          <w:sz w:val="14"/>
        </w:rPr>
        <w:t>Referring back</w:t>
      </w:r>
      <w:proofErr w:type="gramEnd"/>
      <w:r w:rsidRPr="00C435A1">
        <w:rPr>
          <w:sz w:val="14"/>
        </w:rPr>
        <w:t xml:space="preserve"> to our earlier conclusion on resource scarcity, we had two options. Either we drastically reduce our resource consumption, to such a degree that reserves can last for longer than humanity itself, or we extend our closed system, the Earth, to nearby asteroids. In the current </w:t>
      </w:r>
      <w:proofErr w:type="gramStart"/>
      <w:r w:rsidRPr="00C435A1">
        <w:rPr>
          <w:sz w:val="14"/>
        </w:rPr>
        <w:t>state of affairs</w:t>
      </w:r>
      <w:proofErr w:type="gramEnd"/>
      <w:r w:rsidRPr="00C435A1">
        <w:rPr>
          <w:sz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w:t>
      </w:r>
      <w:proofErr w:type="gramStart"/>
      <w:r w:rsidRPr="00C435A1">
        <w:rPr>
          <w:sz w:val="14"/>
        </w:rPr>
        <w:t>actually be</w:t>
      </w:r>
      <w:proofErr w:type="gramEnd"/>
      <w:r w:rsidRPr="00C435A1">
        <w:rPr>
          <w:sz w:val="14"/>
        </w:rPr>
        <w:t xml:space="preserve"> amongst the top priorities of our space exploration agenda. Not only are they instrumental to our understanding of the solar system, but </w:t>
      </w:r>
      <w:r w:rsidRPr="00F35472">
        <w:rPr>
          <w:rStyle w:val="StyleUnderline"/>
          <w:highlight w:val="green"/>
        </w:rPr>
        <w:t>they are</w:t>
      </w:r>
      <w:r w:rsidRPr="00C435A1">
        <w:rPr>
          <w:sz w:val="14"/>
        </w:rPr>
        <w:t xml:space="preserve"> also </w:t>
      </w:r>
      <w:r w:rsidRPr="00F35472">
        <w:rPr>
          <w:rStyle w:val="Emphasis"/>
          <w:highlight w:val="green"/>
        </w:rPr>
        <w:t>essential</w:t>
      </w:r>
      <w:r w:rsidRPr="00F35472">
        <w:rPr>
          <w:sz w:val="14"/>
          <w:highlight w:val="green"/>
        </w:rPr>
        <w:t xml:space="preserve"> </w:t>
      </w:r>
      <w:r w:rsidRPr="00F35472">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2B1D3938" w14:textId="77777777" w:rsidR="002F3383" w:rsidRPr="00C435A1" w:rsidRDefault="002F3383" w:rsidP="002F3383">
      <w:pPr>
        <w:pStyle w:val="Heading4"/>
        <w:rPr>
          <w:rFonts w:cs="Arial"/>
        </w:rPr>
      </w:pPr>
      <w:r w:rsidRPr="00C435A1">
        <w:rPr>
          <w:rFonts w:cs="Arial"/>
        </w:rPr>
        <w:t>Resource Shortages Exacerbate Conflict</w:t>
      </w:r>
    </w:p>
    <w:p w14:paraId="1B28E5A0" w14:textId="77777777" w:rsidR="002F3383" w:rsidRPr="00C435A1" w:rsidRDefault="002F3383" w:rsidP="002F3383">
      <w:r w:rsidRPr="00C435A1">
        <w:rPr>
          <w:rStyle w:val="Style13ptBold"/>
        </w:rPr>
        <w:t>Wingo 13</w:t>
      </w:r>
      <w:r w:rsidRPr="00C435A1">
        <w:t xml:space="preserve"> - Dennis Wingo, Former CTO of the Orbital Recovery Corporation, Founder &amp; CEO of </w:t>
      </w:r>
      <w:proofErr w:type="spellStart"/>
      <w:r w:rsidRPr="00C435A1">
        <w:t>Skycorp</w:t>
      </w:r>
      <w:proofErr w:type="spellEnd"/>
      <w:r w:rsidRPr="00C435A1">
        <w:t xml:space="preserve"> Inc, and </w:t>
      </w:r>
      <w:proofErr w:type="spellStart"/>
      <w:r w:rsidRPr="00C435A1">
        <w:t>Greentrail</w:t>
      </w:r>
      <w:proofErr w:type="spellEnd"/>
      <w:r w:rsidRPr="00C435A1">
        <w:t xml:space="preserve"> Energy Inc., Co-Founder &amp; CTO of Orbital Recovery Inc. Leader of </w:t>
      </w:r>
      <w:r w:rsidRPr="00C435A1">
        <w:lastRenderedPageBreak/>
        <w:t xml:space="preserve">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01B7CBB9" w14:textId="77777777" w:rsidR="005B07C0" w:rsidRDefault="002F3383" w:rsidP="002F3383">
      <w:pPr>
        <w:rPr>
          <w:rStyle w:val="StyleUnderline"/>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w:t>
      </w:r>
      <w:proofErr w:type="gramStart"/>
      <w:r w:rsidRPr="00C435A1">
        <w:rPr>
          <w:sz w:val="16"/>
        </w:rPr>
        <w:t>off of</w:t>
      </w:r>
      <w:proofErr w:type="gramEnd"/>
      <w:r w:rsidRPr="00C435A1">
        <w:rPr>
          <w:sz w:val="16"/>
        </w:rPr>
        <w:t xml:space="preserve">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w:t>
      </w:r>
      <w:proofErr w:type="gramStart"/>
      <w:r w:rsidRPr="00C435A1">
        <w:rPr>
          <w:sz w:val="16"/>
        </w:rPr>
        <w:t>read</w:t>
      </w:r>
      <w:proofErr w:type="gramEnd"/>
      <w:r w:rsidRPr="00C435A1">
        <w:rPr>
          <w:sz w:val="16"/>
        </w:rPr>
        <w:t xml:space="preserve">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w:t>
      </w:r>
      <w:proofErr w:type="gramStart"/>
      <w:r w:rsidRPr="00C435A1">
        <w:rPr>
          <w:sz w:val="16"/>
        </w:rPr>
        <w:t>completion</w:t>
      </w:r>
      <w:proofErr w:type="gramEnd"/>
      <w:r w:rsidRPr="00C435A1">
        <w:rPr>
          <w:sz w:val="16"/>
        </w:rPr>
        <w:t xml:space="preserve">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F35472">
        <w:rPr>
          <w:rStyle w:val="Emphasis"/>
          <w:highlight w:val="green"/>
        </w:rPr>
        <w:t xml:space="preserve">technology </w:t>
      </w:r>
      <w:r w:rsidRPr="00C435A1">
        <w:rPr>
          <w:rStyle w:val="Emphasis"/>
        </w:rPr>
        <w:t xml:space="preserve">is being developed today that </w:t>
      </w:r>
      <w:r w:rsidRPr="00F35472">
        <w:rPr>
          <w:rStyle w:val="Emphasis"/>
          <w:highlight w:val="green"/>
        </w:rPr>
        <w:t xml:space="preserve">will enable extraterrestrial mining, </w:t>
      </w:r>
      <w:proofErr w:type="gramStart"/>
      <w:r w:rsidRPr="00C435A1">
        <w:rPr>
          <w:rStyle w:val="Emphasis"/>
        </w:rPr>
        <w:t>manufacturing</w:t>
      </w:r>
      <w:proofErr w:type="gramEnd"/>
      <w:r w:rsidRPr="00C435A1">
        <w:rPr>
          <w:rStyle w:val="Emphasis"/>
        </w:rPr>
        <w:t xml:space="preserve">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F35472">
        <w:rPr>
          <w:rStyle w:val="StyleUnderline"/>
          <w:highlight w:val="green"/>
        </w:rPr>
        <w:t>diminishing returns</w:t>
      </w:r>
      <w:r w:rsidRPr="00C435A1">
        <w:rPr>
          <w:rStyle w:val="StyleUnderline"/>
        </w:rPr>
        <w:t xml:space="preserve"> </w:t>
      </w:r>
      <w:r w:rsidRPr="00C435A1">
        <w:rPr>
          <w:rStyle w:val="Emphasis"/>
        </w:rPr>
        <w:t xml:space="preserve">are rapidly </w:t>
      </w:r>
      <w:r w:rsidRPr="00F35472">
        <w:rPr>
          <w:rStyle w:val="Emphasis"/>
          <w:highlight w:val="green"/>
        </w:rPr>
        <w:t>redefining</w:t>
      </w:r>
      <w:r w:rsidRPr="00C435A1">
        <w:rPr>
          <w:rStyle w:val="Emphasis"/>
        </w:rPr>
        <w:t xml:space="preserve"> </w:t>
      </w:r>
      <w:r w:rsidRPr="00F35472">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F35472">
        <w:rPr>
          <w:rStyle w:val="Emphasis"/>
          <w:highlight w:val="green"/>
        </w:rPr>
        <w:t xml:space="preserve">resource conflict </w:t>
      </w:r>
      <w:r w:rsidRPr="00C435A1">
        <w:rPr>
          <w:rStyle w:val="Emphasis"/>
        </w:rPr>
        <w:t xml:space="preserve">has </w:t>
      </w:r>
      <w:r w:rsidRPr="00F35472">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F35472">
        <w:rPr>
          <w:rStyle w:val="StyleUnderline"/>
          <w:highlight w:val="green"/>
        </w:rPr>
        <w:t>GDP</w:t>
      </w:r>
      <w:r w:rsidRPr="00C435A1">
        <w:rPr>
          <w:rStyle w:val="StyleUnderline"/>
        </w:rPr>
        <w:t xml:space="preserve"> of the major powers</w:t>
      </w:r>
      <w:r w:rsidRPr="00C435A1">
        <w:rPr>
          <w:sz w:val="16"/>
        </w:rPr>
        <w:t xml:space="preserve"> (the United States, Europe, China, </w:t>
      </w:r>
      <w:proofErr w:type="gramStart"/>
      <w:r w:rsidRPr="00C435A1">
        <w:rPr>
          <w:sz w:val="16"/>
        </w:rPr>
        <w:t>India</w:t>
      </w:r>
      <w:proofErr w:type="gramEnd"/>
      <w:r w:rsidRPr="00C435A1">
        <w:rPr>
          <w:sz w:val="16"/>
        </w:rPr>
        <w:t xml:space="preserve"> and Japan</w:t>
      </w:r>
      <w:r w:rsidRPr="00C435A1">
        <w:rPr>
          <w:rStyle w:val="StyleUnderline"/>
        </w:rPr>
        <w:t xml:space="preserve">) </w:t>
      </w:r>
      <w:r w:rsidRPr="00F35472">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F35472">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F35472">
        <w:rPr>
          <w:rStyle w:val="StyleUnderline"/>
          <w:highlight w:val="green"/>
        </w:rPr>
        <w:t>outcomes</w:t>
      </w:r>
      <w:r w:rsidRPr="00F35472">
        <w:rPr>
          <w:sz w:val="16"/>
          <w:highlight w:val="green"/>
        </w:rPr>
        <w:t xml:space="preserve">. </w:t>
      </w:r>
      <w:r w:rsidRPr="00F35472">
        <w:rPr>
          <w:rStyle w:val="Emphasis"/>
          <w:highlight w:val="green"/>
        </w:rPr>
        <w:t>The first is collapse</w:t>
      </w:r>
      <w:r w:rsidRPr="00C435A1">
        <w:rPr>
          <w:rStyle w:val="Emphasis"/>
        </w:rPr>
        <w:t>, forecast</w:t>
      </w:r>
      <w:r w:rsidRPr="00C435A1">
        <w:rPr>
          <w:sz w:val="16"/>
        </w:rPr>
        <w:t xml:space="preserve"> by the “Limits to Growth” school of thought. The </w:t>
      </w:r>
      <w:r w:rsidRPr="00F35472">
        <w:rPr>
          <w:rStyle w:val="Emphasis"/>
          <w:highlight w:val="green"/>
        </w:rPr>
        <w:t>second</w:t>
      </w:r>
      <w:r w:rsidRPr="00C435A1">
        <w:rPr>
          <w:sz w:val="16"/>
        </w:rPr>
        <w:t xml:space="preserve"> and more likely scenario is </w:t>
      </w:r>
      <w:r w:rsidRPr="00C435A1">
        <w:rPr>
          <w:rStyle w:val="Emphasis"/>
        </w:rPr>
        <w:t xml:space="preserve">fierce </w:t>
      </w:r>
      <w:r w:rsidRPr="00F35472">
        <w:rPr>
          <w:rStyle w:val="Emphasis"/>
          <w:highlight w:val="green"/>
        </w:rPr>
        <w:t>national economic competition leading to wars over diminishing resources</w:t>
      </w:r>
      <w:r w:rsidRPr="00C435A1">
        <w:rPr>
          <w:sz w:val="16"/>
        </w:rPr>
        <w:t xml:space="preserve">. The </w:t>
      </w:r>
      <w:r w:rsidRPr="00F35472">
        <w:rPr>
          <w:rStyle w:val="StyleUnderline"/>
          <w:highlight w:val="green"/>
        </w:rPr>
        <w:t>third</w:t>
      </w:r>
      <w:r w:rsidRPr="00C435A1">
        <w:rPr>
          <w:sz w:val="16"/>
        </w:rPr>
        <w:t xml:space="preserve">, and most desirable, </w:t>
      </w:r>
      <w:r w:rsidRPr="00C435A1">
        <w:rPr>
          <w:rStyle w:val="Emphasis"/>
        </w:rPr>
        <w:t xml:space="preserve">is to </w:t>
      </w:r>
      <w:r w:rsidRPr="00F35472">
        <w:rPr>
          <w:rStyle w:val="Emphasis"/>
          <w:highlight w:val="green"/>
        </w:rPr>
        <w:t>increase</w:t>
      </w:r>
      <w:r w:rsidRPr="00C435A1">
        <w:rPr>
          <w:rStyle w:val="Emphasis"/>
        </w:rPr>
        <w:t xml:space="preserve"> the global </w:t>
      </w:r>
      <w:r w:rsidRPr="00F35472">
        <w:rPr>
          <w:rStyle w:val="Emphasis"/>
          <w:highlight w:val="green"/>
        </w:rPr>
        <w:t>resource base</w:t>
      </w:r>
      <w:r w:rsidRPr="00C435A1">
        <w:rPr>
          <w:rStyle w:val="Emphasis"/>
        </w:rPr>
        <w:t xml:space="preserve"> </w:t>
      </w:r>
      <w:r w:rsidRPr="00F35472">
        <w:rPr>
          <w:rStyle w:val="Emphasis"/>
          <w:highlight w:val="green"/>
        </w:rPr>
        <w:t>by</w:t>
      </w:r>
      <w:r w:rsidRPr="00C435A1">
        <w:rPr>
          <w:rStyle w:val="Emphasis"/>
        </w:rPr>
        <w:t xml:space="preserve"> the economic and industrial </w:t>
      </w:r>
      <w:r w:rsidRPr="00F35472">
        <w:rPr>
          <w:rStyle w:val="Emphasis"/>
          <w:highlight w:val="green"/>
        </w:rPr>
        <w:lastRenderedPageBreak/>
        <w:t>development of the</w:t>
      </w:r>
      <w:r w:rsidRPr="00C435A1">
        <w:rPr>
          <w:rStyle w:val="Emphasis"/>
        </w:rPr>
        <w:t xml:space="preserve"> inner </w:t>
      </w:r>
      <w:r w:rsidRPr="00F35472">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w:t>
      </w:r>
      <w:proofErr w:type="spellStart"/>
      <w:r w:rsidRPr="00C435A1">
        <w:rPr>
          <w:sz w:val="16"/>
        </w:rPr>
        <w:t>asteroidal</w:t>
      </w:r>
      <w:proofErr w:type="spellEnd"/>
      <w:r w:rsidRPr="00C435A1">
        <w:rPr>
          <w:sz w:val="16"/>
        </w:rPr>
        <w:t xml:space="preserve"> materials exist in the lunar highlands. We also know from several missions that </w:t>
      </w:r>
      <w:r w:rsidRPr="00C435A1">
        <w:rPr>
          <w:rStyle w:val="StyleUnderline"/>
        </w:rPr>
        <w:t xml:space="preserve">extensive water, titanium, thorium, uranium, </w:t>
      </w:r>
      <w:proofErr w:type="gramStart"/>
      <w:r w:rsidRPr="00C435A1">
        <w:rPr>
          <w:rStyle w:val="StyleUnderline"/>
        </w:rPr>
        <w:t>aluminum</w:t>
      </w:r>
      <w:proofErr w:type="gramEnd"/>
      <w:r w:rsidRPr="00C435A1">
        <w:rPr>
          <w:rStyle w:val="StyleUnderline"/>
        </w:rPr>
        <w:t xml:space="preserve"> and native iron all exist on the Moon</w:t>
      </w:r>
      <w:r w:rsidRPr="00C435A1">
        <w:rPr>
          <w:sz w:val="16"/>
        </w:rPr>
        <w:t xml:space="preserve">, in easily separable oxide form. </w:t>
      </w:r>
      <w:r w:rsidRPr="00F35472">
        <w:rPr>
          <w:rStyle w:val="StyleUnderline"/>
          <w:highlight w:val="green"/>
        </w:rPr>
        <w:t>Improvements in</w:t>
      </w:r>
      <w:r w:rsidRPr="00C435A1">
        <w:rPr>
          <w:rStyle w:val="StyleUnderline"/>
        </w:rPr>
        <w:t xml:space="preserve"> </w:t>
      </w:r>
      <w:r w:rsidRPr="00F35472">
        <w:rPr>
          <w:rStyle w:val="StyleUnderline"/>
          <w:highlight w:val="green"/>
        </w:rPr>
        <w:t>remote sensing</w:t>
      </w:r>
      <w:r w:rsidRPr="00C435A1">
        <w:rPr>
          <w:rStyle w:val="StyleUnderline"/>
        </w:rPr>
        <w:t xml:space="preserve"> data </w:t>
      </w:r>
      <w:r w:rsidRPr="00F35472">
        <w:rPr>
          <w:rStyle w:val="StyleUnderline"/>
          <w:highlight w:val="green"/>
        </w:rPr>
        <w:t>from</w:t>
      </w:r>
      <w:r w:rsidRPr="00C435A1">
        <w:rPr>
          <w:rStyle w:val="StyleUnderline"/>
        </w:rPr>
        <w:t xml:space="preserve"> current </w:t>
      </w:r>
      <w:r w:rsidRPr="00F35472">
        <w:rPr>
          <w:rStyle w:val="StyleUnderline"/>
          <w:highlight w:val="green"/>
        </w:rPr>
        <w:t>missions and computer</w:t>
      </w:r>
      <w:r w:rsidRPr="00C435A1">
        <w:rPr>
          <w:rStyle w:val="StyleUnderline"/>
        </w:rPr>
        <w:t xml:space="preserve"> </w:t>
      </w:r>
      <w:r w:rsidRPr="00F35472">
        <w:rPr>
          <w:rStyle w:val="StyleUnderline"/>
          <w:highlight w:val="green"/>
        </w:rPr>
        <w:t>modeling</w:t>
      </w:r>
      <w:r w:rsidRPr="00C435A1">
        <w:rPr>
          <w:rStyle w:val="StyleUnderline"/>
        </w:rPr>
        <w:t xml:space="preserve"> continue to </w:t>
      </w:r>
      <w:r w:rsidRPr="00F35472">
        <w:rPr>
          <w:rStyle w:val="StyleUnderline"/>
          <w:highlight w:val="green"/>
        </w:rPr>
        <w:t>increase</w:t>
      </w:r>
      <w:r w:rsidRPr="00C435A1">
        <w:rPr>
          <w:rStyle w:val="StyleUnderline"/>
        </w:rPr>
        <w:t xml:space="preserve"> the </w:t>
      </w:r>
      <w:r w:rsidRPr="00F35472">
        <w:rPr>
          <w:rStyle w:val="StyleUnderline"/>
          <w:highlight w:val="green"/>
        </w:rPr>
        <w:t>amount of</w:t>
      </w:r>
      <w:r w:rsidRPr="00C435A1">
        <w:rPr>
          <w:rStyle w:val="StyleUnderline"/>
        </w:rPr>
        <w:t xml:space="preserve"> </w:t>
      </w:r>
      <w:r w:rsidRPr="00F35472">
        <w:rPr>
          <w:rStyle w:val="StyleUnderline"/>
          <w:highlight w:val="green"/>
        </w:rPr>
        <w:t>potential</w:t>
      </w:r>
      <w:r w:rsidRPr="00C435A1">
        <w:rPr>
          <w:rStyle w:val="StyleUnderline"/>
        </w:rPr>
        <w:t xml:space="preserve"> </w:t>
      </w:r>
      <w:proofErr w:type="spellStart"/>
      <w:r w:rsidRPr="00F35472">
        <w:rPr>
          <w:rStyle w:val="StyleUnderline"/>
          <w:highlight w:val="green"/>
        </w:rPr>
        <w:t>asteroidal</w:t>
      </w:r>
      <w:proofErr w:type="spellEnd"/>
      <w:r w:rsidRPr="00C435A1">
        <w:rPr>
          <w:rStyle w:val="StyleUnderline"/>
        </w:rPr>
        <w:t xml:space="preserve"> </w:t>
      </w:r>
      <w:r w:rsidRPr="00F35472">
        <w:rPr>
          <w:rStyle w:val="StyleUnderline"/>
          <w:highlight w:val="green"/>
        </w:rPr>
        <w:t>material</w:t>
      </w:r>
      <w:r w:rsidRPr="00C435A1">
        <w:rPr>
          <w:rStyle w:val="StyleUnderline"/>
        </w:rPr>
        <w:t xml:space="preserve"> </w:t>
      </w:r>
    </w:p>
    <w:p w14:paraId="796A5A78" w14:textId="77777777" w:rsidR="005B07C0" w:rsidRDefault="005B07C0" w:rsidP="002F3383">
      <w:pPr>
        <w:rPr>
          <w:rStyle w:val="StyleUnderline"/>
        </w:rPr>
      </w:pPr>
    </w:p>
    <w:p w14:paraId="0AFDDB28" w14:textId="030F34D4" w:rsidR="002F3383" w:rsidRPr="00C435A1" w:rsidRDefault="002F3383" w:rsidP="002F3383">
      <w:pPr>
        <w:rPr>
          <w:rStyle w:val="Emphasis"/>
        </w:rPr>
      </w:pPr>
      <w:r w:rsidRPr="00C435A1">
        <w:rPr>
          <w:rStyle w:val="StyleUnderline"/>
        </w:rPr>
        <w:t xml:space="preserve">on the Moon, increasing confidence in the Moon first premise. </w:t>
      </w:r>
      <w:r w:rsidRPr="00C435A1">
        <w:rPr>
          <w:sz w:val="16"/>
        </w:rPr>
        <w:t xml:space="preserve">The extensive resources of the Moon </w:t>
      </w:r>
      <w:r w:rsidRPr="00C435A1">
        <w:rPr>
          <w:rStyle w:val="StyleUnderline"/>
        </w:rPr>
        <w:t xml:space="preserve">become the catalyst for an inner solar system-wide economy providing fuel, </w:t>
      </w:r>
      <w:proofErr w:type="gramStart"/>
      <w:r w:rsidRPr="00C435A1">
        <w:rPr>
          <w:rStyle w:val="StyleUnderline"/>
        </w:rPr>
        <w:t>vehicles</w:t>
      </w:r>
      <w:proofErr w:type="gramEnd"/>
      <w:r w:rsidRPr="00C435A1">
        <w:rPr>
          <w:rStyle w:val="StyleUnderline"/>
        </w:rPr>
        <w:t xml:space="preserve"> and the all-important experience in developing an industrial infrastructure off planet.</w:t>
      </w:r>
      <w:r w:rsidRPr="00C435A1">
        <w:rPr>
          <w:sz w:val="16"/>
        </w:rPr>
        <w:t xml:space="preserve"> </w:t>
      </w:r>
      <w:r w:rsidRPr="00C435A1">
        <w:rPr>
          <w:rStyle w:val="StyleUnderline"/>
        </w:rPr>
        <w:t xml:space="preserve">The asteroids then become the force multiplier of inner solar system development with billions of tons of water, </w:t>
      </w:r>
      <w:proofErr w:type="gramStart"/>
      <w:r w:rsidRPr="00C435A1">
        <w:rPr>
          <w:rStyle w:val="StyleUnderline"/>
        </w:rPr>
        <w:t>metals</w:t>
      </w:r>
      <w:proofErr w:type="gramEnd"/>
      <w:r w:rsidRPr="00C435A1">
        <w:rPr>
          <w:rStyle w:val="StyleUnderline"/>
        </w:rPr>
        <w:t xml:space="preserve"> and free space energy from solar power.</w:t>
      </w:r>
      <w:r w:rsidRPr="00C435A1">
        <w:rPr>
          <w:sz w:val="16"/>
        </w:rPr>
        <w:t xml:space="preserve"> Mars figures in here as well as the second home of humanity, creating further demand for </w:t>
      </w:r>
      <w:proofErr w:type="spellStart"/>
      <w:r w:rsidRPr="00C435A1">
        <w:rPr>
          <w:sz w:val="16"/>
        </w:rPr>
        <w:t>asteroidal</w:t>
      </w:r>
      <w:proofErr w:type="spellEnd"/>
      <w:r w:rsidRPr="00C435A1">
        <w:rPr>
          <w:sz w:val="16"/>
        </w:rPr>
        <w:t xml:space="preserve">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F35472">
        <w:rPr>
          <w:rStyle w:val="Emphasis"/>
          <w:highlight w:val="green"/>
        </w:rPr>
        <w:t>should be the</w:t>
      </w:r>
      <w:r w:rsidRPr="00C435A1">
        <w:rPr>
          <w:rStyle w:val="Emphasis"/>
        </w:rPr>
        <w:t xml:space="preserve"> </w:t>
      </w:r>
      <w:r w:rsidRPr="00F35472">
        <w:rPr>
          <w:rStyle w:val="Emphasis"/>
          <w:highlight w:val="green"/>
        </w:rPr>
        <w:t>role of government</w:t>
      </w:r>
      <w:r w:rsidRPr="00C435A1">
        <w:rPr>
          <w:rStyle w:val="Emphasis"/>
        </w:rPr>
        <w:t xml:space="preserve"> </w:t>
      </w:r>
      <w:r w:rsidRPr="00F35472">
        <w:rPr>
          <w:rStyle w:val="Emphasis"/>
          <w:highlight w:val="green"/>
        </w:rPr>
        <w:t>to</w:t>
      </w:r>
      <w:r w:rsidRPr="00C435A1">
        <w:rPr>
          <w:rStyle w:val="Emphasis"/>
        </w:rPr>
        <w:t xml:space="preserve"> develop policies and concrete legislation to </w:t>
      </w:r>
      <w:r w:rsidRPr="00F35472">
        <w:rPr>
          <w:rStyle w:val="Emphasis"/>
          <w:highlight w:val="green"/>
        </w:rPr>
        <w:t>support</w:t>
      </w:r>
      <w:r w:rsidRPr="00C435A1">
        <w:rPr>
          <w:rStyle w:val="Emphasis"/>
        </w:rPr>
        <w:t xml:space="preserve"> </w:t>
      </w:r>
      <w:r w:rsidRPr="00F35472">
        <w:rPr>
          <w:rStyle w:val="Emphasis"/>
          <w:highlight w:val="green"/>
        </w:rPr>
        <w:t>this development for</w:t>
      </w:r>
      <w:r w:rsidRPr="00C435A1">
        <w:rPr>
          <w:rStyle w:val="Emphasis"/>
        </w:rPr>
        <w:t xml:space="preserve"> the continued </w:t>
      </w:r>
      <w:r w:rsidRPr="00F35472">
        <w:rPr>
          <w:rStyle w:val="Emphasis"/>
          <w:highlight w:val="green"/>
        </w:rPr>
        <w:t>health of the</w:t>
      </w:r>
      <w:r w:rsidRPr="00C435A1">
        <w:rPr>
          <w:rStyle w:val="Emphasis"/>
        </w:rPr>
        <w:t xml:space="preserve"> American </w:t>
      </w:r>
      <w:r w:rsidRPr="00F35472">
        <w:rPr>
          <w:rStyle w:val="Emphasis"/>
          <w:highlight w:val="green"/>
        </w:rPr>
        <w:t>economy</w:t>
      </w:r>
      <w:r w:rsidRPr="00C435A1">
        <w:rPr>
          <w:rStyle w:val="Emphasis"/>
        </w:rPr>
        <w:t xml:space="preserve"> and the future of all mankind. </w:t>
      </w:r>
    </w:p>
    <w:p w14:paraId="1D804D74" w14:textId="77777777" w:rsidR="002F3383" w:rsidRPr="00C435A1" w:rsidRDefault="002F3383" w:rsidP="002F3383">
      <w:pPr>
        <w:pStyle w:val="Heading4"/>
        <w:rPr>
          <w:rFonts w:cs="Arial"/>
        </w:rPr>
      </w:pPr>
      <w:r w:rsidRPr="00C435A1">
        <w:rPr>
          <w:rFonts w:cs="Arial"/>
        </w:rPr>
        <w:t>Those Conflicts go Nuclear</w:t>
      </w:r>
    </w:p>
    <w:p w14:paraId="5E281BF4" w14:textId="77777777" w:rsidR="002F3383" w:rsidRPr="00C435A1" w:rsidRDefault="002F3383" w:rsidP="002F3383">
      <w:proofErr w:type="spellStart"/>
      <w:r w:rsidRPr="00C435A1">
        <w:rPr>
          <w:rStyle w:val="Style13ptBold"/>
        </w:rPr>
        <w:t>Klare</w:t>
      </w:r>
      <w:proofErr w:type="spellEnd"/>
      <w:r w:rsidRPr="00C435A1">
        <w:rPr>
          <w:rStyle w:val="Style13ptBold"/>
        </w:rPr>
        <w:t xml:space="preserv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26" w:history="1">
        <w:r w:rsidRPr="00C435A1">
          <w:rPr>
            <w:rStyle w:val="Hyperlink"/>
          </w:rPr>
          <w:t>https://www.thenation.com/article/how-resource-scarcity-and-climate-change-could-produce-global-explosion/</w:t>
        </w:r>
      </w:hyperlink>
      <w:r w:rsidRPr="00C435A1">
        <w:t xml:space="preserve"> JHW</w:t>
      </w:r>
    </w:p>
    <w:p w14:paraId="43C53E0D" w14:textId="77777777" w:rsidR="002F3383" w:rsidRPr="00C435A1" w:rsidRDefault="002F3383" w:rsidP="002F3383">
      <w:pPr>
        <w:rPr>
          <w:sz w:val="16"/>
        </w:rPr>
      </w:pPr>
      <w:r w:rsidRPr="00C435A1">
        <w:rPr>
          <w:sz w:val="16"/>
        </w:rPr>
        <w:t xml:space="preserve">Resource Shortages and Resource Wars Start with one simple given: the prospect of future </w:t>
      </w:r>
      <w:r w:rsidRPr="00F35472">
        <w:rPr>
          <w:rStyle w:val="StyleUnderline"/>
          <w:highlight w:val="green"/>
        </w:rPr>
        <w:t>scarcities</w:t>
      </w:r>
      <w:r w:rsidRPr="00F35472">
        <w:rPr>
          <w:sz w:val="16"/>
          <w:highlight w:val="green"/>
        </w:rPr>
        <w:t xml:space="preserve"> </w:t>
      </w:r>
      <w:r w:rsidRPr="00F35472">
        <w:rPr>
          <w:rStyle w:val="StyleUnderline"/>
          <w:highlight w:val="green"/>
        </w:rPr>
        <w:t>o</w:t>
      </w:r>
      <w:r w:rsidRPr="00C435A1">
        <w:rPr>
          <w:rStyle w:val="StyleUnderline"/>
        </w:rPr>
        <w:t xml:space="preserve">f vital </w:t>
      </w:r>
      <w:r w:rsidRPr="00F35472">
        <w:rPr>
          <w:rStyle w:val="StyleUnderline"/>
          <w:highlight w:val="green"/>
        </w:rPr>
        <w:t>natural resources</w:t>
      </w:r>
      <w:r w:rsidRPr="00C435A1">
        <w:rPr>
          <w:sz w:val="16"/>
        </w:rPr>
        <w:t xml:space="preserve">, </w:t>
      </w:r>
      <w:r w:rsidRPr="00F35472">
        <w:rPr>
          <w:rStyle w:val="StyleUnderline"/>
          <w:highlight w:val="green"/>
        </w:rPr>
        <w:t>including energy</w:t>
      </w:r>
      <w:r w:rsidRPr="00C435A1">
        <w:rPr>
          <w:sz w:val="16"/>
        </w:rPr>
        <w:t xml:space="preserve">, water, land, </w:t>
      </w:r>
      <w:proofErr w:type="gramStart"/>
      <w:r w:rsidRPr="00C435A1">
        <w:rPr>
          <w:sz w:val="16"/>
        </w:rPr>
        <w:t>food</w:t>
      </w:r>
      <w:proofErr w:type="gramEnd"/>
      <w:r w:rsidRPr="00C435A1">
        <w:rPr>
          <w:sz w:val="16"/>
        </w:rPr>
        <w:t xml:space="preserve"> and critical minerals. This </w:t>
      </w:r>
      <w:proofErr w:type="gramStart"/>
      <w:r w:rsidRPr="00C435A1">
        <w:rPr>
          <w:sz w:val="16"/>
        </w:rPr>
        <w:t>in itself would</w:t>
      </w:r>
      <w:proofErr w:type="gramEnd"/>
      <w:r w:rsidRPr="00C435A1">
        <w:rPr>
          <w:sz w:val="16"/>
        </w:rPr>
        <w:t xml:space="preserve"> </w:t>
      </w:r>
      <w:r w:rsidRPr="00F35472">
        <w:rPr>
          <w:rStyle w:val="Emphasis"/>
          <w:highlight w:val="green"/>
        </w:rPr>
        <w:t>guarantee</w:t>
      </w:r>
      <w:r w:rsidRPr="00C435A1">
        <w:rPr>
          <w:rStyle w:val="Emphasis"/>
        </w:rPr>
        <w:t xml:space="preserve"> social unrest, geopolitical friction and </w:t>
      </w:r>
      <w:r w:rsidRPr="00F35472">
        <w:rPr>
          <w:rStyle w:val="Emphasis"/>
          <w:highlight w:val="green"/>
        </w:rPr>
        <w:t>war</w:t>
      </w:r>
      <w:r w:rsidRPr="00C435A1">
        <w:rPr>
          <w:sz w:val="16"/>
        </w:rPr>
        <w:t xml:space="preserve">. It is important to note that </w:t>
      </w:r>
      <w:r w:rsidRPr="00F35472">
        <w:rPr>
          <w:rStyle w:val="StyleUnderline"/>
          <w:highlight w:val="green"/>
        </w:rPr>
        <w:t>absolute</w:t>
      </w:r>
      <w:r w:rsidRPr="00C435A1">
        <w:rPr>
          <w:rStyle w:val="StyleUnderline"/>
        </w:rPr>
        <w:t xml:space="preserve"> </w:t>
      </w:r>
      <w:r w:rsidRPr="00F35472">
        <w:rPr>
          <w:rStyle w:val="StyleUnderline"/>
          <w:highlight w:val="green"/>
        </w:rPr>
        <w:t>scarcity</w:t>
      </w:r>
      <w:r w:rsidRPr="00C435A1">
        <w:rPr>
          <w:sz w:val="16"/>
        </w:rPr>
        <w:t xml:space="preserve"> </w:t>
      </w:r>
      <w:r w:rsidRPr="00F35472">
        <w:rPr>
          <w:rStyle w:val="StyleUnderline"/>
          <w:highlight w:val="green"/>
        </w:rPr>
        <w:t>doesn’t have to</w:t>
      </w:r>
      <w:r w:rsidRPr="00C435A1">
        <w:rPr>
          <w:rStyle w:val="StyleUnderline"/>
        </w:rPr>
        <w:t xml:space="preserve"> </w:t>
      </w:r>
      <w:r w:rsidRPr="00F35472">
        <w:rPr>
          <w:rStyle w:val="StyleUnderline"/>
          <w:highlight w:val="green"/>
        </w:rPr>
        <w:t>be</w:t>
      </w:r>
      <w:r w:rsidRPr="00C435A1">
        <w:rPr>
          <w:rStyle w:val="StyleUnderline"/>
        </w:rPr>
        <w:t xml:space="preserve"> on the horizon</w:t>
      </w:r>
      <w:r w:rsidRPr="00C435A1">
        <w:rPr>
          <w:sz w:val="16"/>
        </w:rPr>
        <w:t xml:space="preserve"> in any given resource category </w:t>
      </w:r>
      <w:r w:rsidRPr="00F35472">
        <w:rPr>
          <w:rStyle w:val="StyleUnderline"/>
          <w:highlight w:val="green"/>
        </w:rPr>
        <w:t>for this</w:t>
      </w:r>
      <w:r w:rsidRPr="00C435A1">
        <w:rPr>
          <w:rStyle w:val="StyleUnderline"/>
        </w:rPr>
        <w:t xml:space="preserve"> scenario </w:t>
      </w:r>
      <w:r w:rsidRPr="00F35472">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w:t>
      </w:r>
      <w:proofErr w:type="gramStart"/>
      <w:r w:rsidRPr="00C435A1">
        <w:rPr>
          <w:sz w:val="16"/>
        </w:rPr>
        <w:t>come, and</w:t>
      </w:r>
      <w:proofErr w:type="gramEnd"/>
      <w:r w:rsidRPr="00C435A1">
        <w:rPr>
          <w:sz w:val="16"/>
        </w:rPr>
        <w:t xml:space="preserve"> may even disappear altogether. But </w:t>
      </w:r>
      <w:r w:rsidRPr="00C435A1">
        <w:rPr>
          <w:rStyle w:val="StyleUnderline"/>
        </w:rPr>
        <w:t xml:space="preserve">key </w:t>
      </w:r>
      <w:r w:rsidRPr="00F35472">
        <w:rPr>
          <w:rStyle w:val="StyleUnderline"/>
          <w:highlight w:val="green"/>
        </w:rPr>
        <w:t>materials</w:t>
      </w:r>
      <w:r w:rsidRPr="00C435A1">
        <w:rPr>
          <w:rStyle w:val="StyleUnderline"/>
        </w:rPr>
        <w:t xml:space="preserve"> for modern civilization </w:t>
      </w:r>
      <w:r w:rsidRPr="00F35472">
        <w:rPr>
          <w:rStyle w:val="StyleUnderline"/>
          <w:highlight w:val="green"/>
        </w:rPr>
        <w:t>like oil, uranium and</w:t>
      </w:r>
      <w:r w:rsidRPr="00C435A1">
        <w:rPr>
          <w:rStyle w:val="StyleUnderline"/>
        </w:rPr>
        <w:t xml:space="preserve"> </w:t>
      </w:r>
      <w:r w:rsidRPr="00F35472">
        <w:rPr>
          <w:rStyle w:val="StyleUnderline"/>
          <w:highlight w:val="green"/>
        </w:rPr>
        <w:t>copper</w:t>
      </w:r>
      <w:r w:rsidRPr="00C435A1">
        <w:rPr>
          <w:rStyle w:val="StyleUnderline"/>
        </w:rPr>
        <w:t xml:space="preserve"> </w:t>
      </w:r>
      <w:r w:rsidRPr="00F35472">
        <w:rPr>
          <w:rStyle w:val="StyleUnderline"/>
          <w:highlight w:val="green"/>
        </w:rPr>
        <w:t>will</w:t>
      </w:r>
      <w:r w:rsidRPr="00C435A1">
        <w:rPr>
          <w:rStyle w:val="StyleUnderline"/>
        </w:rPr>
        <w:t xml:space="preserve"> simply </w:t>
      </w:r>
      <w:r w:rsidRPr="00F35472">
        <w:rPr>
          <w:rStyle w:val="Emphasis"/>
          <w:highlight w:val="green"/>
        </w:rPr>
        <w:lastRenderedPageBreak/>
        <w:t>prove</w:t>
      </w:r>
      <w:r w:rsidRPr="00C435A1">
        <w:rPr>
          <w:rStyle w:val="Emphasis"/>
        </w:rPr>
        <w:t xml:space="preserve"> harder and more </w:t>
      </w:r>
      <w:r w:rsidRPr="00F35472">
        <w:rPr>
          <w:rStyle w:val="Emphasis"/>
          <w:highlight w:val="green"/>
        </w:rPr>
        <w:t>costly to acquire</w:t>
      </w:r>
      <w:r w:rsidRPr="00C435A1">
        <w:rPr>
          <w:rStyle w:val="StyleUnderline"/>
        </w:rPr>
        <w:t xml:space="preserve">, </w:t>
      </w:r>
      <w:r w:rsidRPr="00F35472">
        <w:rPr>
          <w:rStyle w:val="StyleUnderline"/>
          <w:highlight w:val="green"/>
        </w:rPr>
        <w:t xml:space="preserve">leading to </w:t>
      </w:r>
      <w:r w:rsidRPr="00C435A1">
        <w:rPr>
          <w:rStyle w:val="StyleUnderline"/>
        </w:rPr>
        <w:t xml:space="preserve">supply </w:t>
      </w:r>
      <w:r w:rsidRPr="00F35472">
        <w:rPr>
          <w:rStyle w:val="StyleUnderline"/>
          <w:highlight w:val="green"/>
        </w:rPr>
        <w:t xml:space="preserve">bottlenecks and </w:t>
      </w:r>
      <w:r w:rsidRPr="00C435A1">
        <w:rPr>
          <w:rStyle w:val="StyleUnderline"/>
        </w:rPr>
        <w:t xml:space="preserve">periodic </w:t>
      </w:r>
      <w:r w:rsidRPr="00F35472">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 xml:space="preserve">may </w:t>
      </w:r>
      <w:proofErr w:type="gramStart"/>
      <w:r w:rsidRPr="00C435A1">
        <w:rPr>
          <w:rStyle w:val="StyleUnderline"/>
        </w:rPr>
        <w:t>actually</w:t>
      </w:r>
      <w:r w:rsidRPr="00C435A1">
        <w:rPr>
          <w:sz w:val="16"/>
        </w:rPr>
        <w:t xml:space="preserve"> </w:t>
      </w:r>
      <w:r w:rsidRPr="00C435A1">
        <w:rPr>
          <w:rStyle w:val="StyleUnderline"/>
        </w:rPr>
        <w:t>grow</w:t>
      </w:r>
      <w:proofErr w:type="gramEnd"/>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w:t>
      </w:r>
      <w:proofErr w:type="gramStart"/>
      <w:r w:rsidRPr="00C435A1">
        <w:rPr>
          <w:sz w:val="16"/>
        </w:rPr>
        <w:t>corruption</w:t>
      </w:r>
      <w:proofErr w:type="gramEnd"/>
      <w:r w:rsidRPr="00C435A1">
        <w:rPr>
          <w:sz w:val="16"/>
        </w:rPr>
        <w:t xml:space="preserve">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w:t>
      </w:r>
      <w:proofErr w:type="gramStart"/>
      <w:r w:rsidRPr="00C435A1">
        <w:rPr>
          <w:sz w:val="16"/>
        </w:rPr>
        <w:t>more or less constant</w:t>
      </w:r>
      <w:proofErr w:type="gramEnd"/>
      <w:r w:rsidRPr="00C435A1">
        <w:rPr>
          <w:sz w:val="16"/>
        </w:rPr>
        <w:t xml:space="preserve">: about 40,000 cubic kilometers. But much of this precipitation lands </w:t>
      </w:r>
      <w:proofErr w:type="gramStart"/>
      <w:r w:rsidRPr="00C435A1">
        <w:rPr>
          <w:sz w:val="16"/>
        </w:rPr>
        <w:t>on</w:t>
      </w:r>
      <w:proofErr w:type="gramEnd"/>
      <w:r w:rsidRPr="00C435A1">
        <w:rPr>
          <w:sz w:val="16"/>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C435A1">
        <w:rPr>
          <w:sz w:val="16"/>
        </w:rPr>
        <w:t>Asia</w:t>
      </w:r>
      <w:proofErr w:type="gramEnd"/>
      <w:r w:rsidRPr="00C435A1">
        <w:rPr>
          <w:sz w:val="16"/>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C435A1">
        <w:rPr>
          <w:sz w:val="16"/>
        </w:rPr>
        <w:t>However</w:t>
      </w:r>
      <w:proofErr w:type="gramEnd"/>
      <w:r w:rsidRPr="00C435A1">
        <w:rPr>
          <w:sz w:val="16"/>
        </w:rPr>
        <w:t xml:space="preserve"> generated, a perception of scarcity—or imminent scarcity—regularly leads to anxiety, resentment, hostility and contentiousness. This pattern is very well </w:t>
      </w:r>
      <w:proofErr w:type="gramStart"/>
      <w:r w:rsidRPr="00C435A1">
        <w:rPr>
          <w:sz w:val="16"/>
        </w:rPr>
        <w:t>understood, and</w:t>
      </w:r>
      <w:proofErr w:type="gramEnd"/>
      <w:r w:rsidRPr="00C435A1">
        <w:rPr>
          <w:sz w:val="16"/>
        </w:rPr>
        <w:t xml:space="preserve">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C435A1">
        <w:rPr>
          <w:sz w:val="16"/>
        </w:rPr>
        <w:t>Collingham</w:t>
      </w:r>
      <w:proofErr w:type="spellEnd"/>
      <w:r w:rsidRPr="00C435A1">
        <w:rPr>
          <w:sz w:val="16"/>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C435A1">
        <w:rPr>
          <w:sz w:val="16"/>
        </w:rPr>
        <w:t>Programme</w:t>
      </w:r>
      <w:proofErr w:type="spellEnd"/>
      <w:r w:rsidRPr="00C435A1">
        <w:rPr>
          <w:sz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F35472">
        <w:rPr>
          <w:rStyle w:val="Emphasis"/>
          <w:highlight w:val="green"/>
        </w:rPr>
        <w:t>Anxiety</w:t>
      </w:r>
      <w:r w:rsidRPr="00C435A1">
        <w:rPr>
          <w:rStyle w:val="Emphasis"/>
        </w:rPr>
        <w:t xml:space="preserve"> over future supplies </w:t>
      </w:r>
      <w:r w:rsidRPr="00F35472">
        <w:rPr>
          <w:rStyle w:val="Emphasis"/>
          <w:highlight w:val="green"/>
        </w:rPr>
        <w:t>is</w:t>
      </w:r>
      <w:r w:rsidRPr="00C435A1">
        <w:rPr>
          <w:sz w:val="16"/>
        </w:rPr>
        <w:t xml:space="preserve"> </w:t>
      </w:r>
      <w:r w:rsidRPr="00C435A1">
        <w:rPr>
          <w:rStyle w:val="Emphasis"/>
        </w:rPr>
        <w:t xml:space="preserve">often also </w:t>
      </w:r>
      <w:r w:rsidRPr="00F35472">
        <w:rPr>
          <w:rStyle w:val="Emphasis"/>
          <w:highlight w:val="green"/>
        </w:rPr>
        <w:t>a factor</w:t>
      </w:r>
      <w:r w:rsidRPr="00C435A1">
        <w:rPr>
          <w:rStyle w:val="StyleUnderline"/>
        </w:rPr>
        <w:t xml:space="preserve"> </w:t>
      </w:r>
      <w:r w:rsidRPr="00F35472">
        <w:rPr>
          <w:rStyle w:val="StyleUnderline"/>
          <w:highlight w:val="green"/>
        </w:rPr>
        <w:t>in conflicts</w:t>
      </w:r>
      <w:r w:rsidRPr="00C435A1">
        <w:rPr>
          <w:rStyle w:val="StyleUnderline"/>
        </w:rPr>
        <w:t xml:space="preserve"> that break out </w:t>
      </w:r>
      <w:r w:rsidRPr="00F35472">
        <w:rPr>
          <w:rStyle w:val="StyleUnderline"/>
          <w:highlight w:val="green"/>
        </w:rPr>
        <w:t>over access to</w:t>
      </w:r>
      <w:r w:rsidRPr="00C435A1">
        <w:rPr>
          <w:rStyle w:val="StyleUnderline"/>
        </w:rPr>
        <w:t xml:space="preserve"> </w:t>
      </w:r>
      <w:r w:rsidRPr="00F35472">
        <w:rPr>
          <w:rStyle w:val="StyleUnderline"/>
          <w:highlight w:val="green"/>
        </w:rPr>
        <w:t>oil</w:t>
      </w:r>
      <w:r w:rsidRPr="00C435A1">
        <w:rPr>
          <w:rStyle w:val="StyleUnderline"/>
        </w:rPr>
        <w:t xml:space="preserve"> or control of contested undersea reserves of oil </w:t>
      </w:r>
      <w:r w:rsidRPr="00F35472">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 xml:space="preserve">China and its neighbors in Southeast Asia </w:t>
      </w:r>
      <w:r w:rsidRPr="00C435A1">
        <w:rPr>
          <w:rStyle w:val="StyleUnderline"/>
        </w:rPr>
        <w:lastRenderedPageBreak/>
        <w:t>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F35472">
        <w:rPr>
          <w:rStyle w:val="StyleUnderline"/>
          <w:highlight w:val="green"/>
        </w:rPr>
        <w:t>resource-driven</w:t>
      </w:r>
      <w:r w:rsidRPr="00C435A1">
        <w:rPr>
          <w:rStyle w:val="StyleUnderline"/>
        </w:rPr>
        <w:t xml:space="preserve"> potential </w:t>
      </w:r>
      <w:r w:rsidRPr="00F35472">
        <w:rPr>
          <w:rStyle w:val="StyleUnderline"/>
          <w:highlight w:val="green"/>
        </w:rPr>
        <w:t>conflicts</w:t>
      </w:r>
      <w:r w:rsidRPr="00C435A1">
        <w:rPr>
          <w:rStyle w:val="StyleUnderline"/>
        </w:rPr>
        <w:t xml:space="preserve"> like these</w:t>
      </w:r>
      <w:r w:rsidRPr="00C435A1">
        <w:rPr>
          <w:sz w:val="16"/>
        </w:rPr>
        <w:t xml:space="preserve"> </w:t>
      </w:r>
      <w:r w:rsidRPr="00F35472">
        <w:rPr>
          <w:rStyle w:val="StyleUnderline"/>
          <w:highlight w:val="green"/>
        </w:rPr>
        <w:t>will</w:t>
      </w:r>
      <w:r w:rsidRPr="00C435A1">
        <w:rPr>
          <w:sz w:val="16"/>
        </w:rPr>
        <w:t xml:space="preserve"> only </w:t>
      </w:r>
      <w:r w:rsidRPr="00F35472">
        <w:rPr>
          <w:rStyle w:val="Emphasis"/>
          <w:highlight w:val="green"/>
        </w:rPr>
        <w:t>multiply in the years</w:t>
      </w:r>
      <w:r w:rsidRPr="00C435A1">
        <w:rPr>
          <w:sz w:val="16"/>
        </w:rPr>
        <w:t xml:space="preserve"> </w:t>
      </w:r>
      <w:r w:rsidRPr="00F35472">
        <w:rPr>
          <w:rStyle w:val="StyleUnderline"/>
          <w:highlight w:val="green"/>
        </w:rPr>
        <w:t>ahead</w:t>
      </w:r>
      <w:r w:rsidRPr="00C435A1">
        <w:rPr>
          <w:rStyle w:val="StyleUnderline"/>
        </w:rPr>
        <w:t xml:space="preserve"> </w:t>
      </w:r>
      <w:r w:rsidRPr="00F35472">
        <w:rPr>
          <w:rStyle w:val="StyleUnderline"/>
          <w:highlight w:val="green"/>
        </w:rPr>
        <w:t>as</w:t>
      </w:r>
      <w:r w:rsidRPr="00C435A1">
        <w:rPr>
          <w:rStyle w:val="StyleUnderline"/>
        </w:rPr>
        <w:t xml:space="preserve"> </w:t>
      </w:r>
      <w:r w:rsidRPr="00F35472">
        <w:rPr>
          <w:rStyle w:val="StyleUnderline"/>
          <w:highlight w:val="green"/>
        </w:rPr>
        <w:t>demand</w:t>
      </w:r>
      <w:r w:rsidRPr="00C435A1">
        <w:rPr>
          <w:rStyle w:val="StyleUnderline"/>
        </w:rPr>
        <w:t xml:space="preserve"> </w:t>
      </w:r>
      <w:r w:rsidRPr="00F35472">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C435A1">
        <w:rPr>
          <w:sz w:val="10"/>
          <w:szCs w:val="16"/>
        </w:rPr>
        <w:t>supplies</w:t>
      </w:r>
      <w:proofErr w:type="gramEnd"/>
      <w:r w:rsidRPr="00C435A1">
        <w:rPr>
          <w:sz w:val="10"/>
          <w:szCs w:val="16"/>
        </w:rPr>
        <w:t xml:space="preserve">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C435A1">
        <w:rPr>
          <w:sz w:val="10"/>
          <w:szCs w:val="16"/>
        </w:rPr>
        <w:t>supplies</w:t>
      </w:r>
      <w:proofErr w:type="gramEnd"/>
      <w:r w:rsidRPr="00C435A1">
        <w:rPr>
          <w:sz w:val="10"/>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w:t>
      </w:r>
      <w:proofErr w:type="gramStart"/>
      <w:r w:rsidRPr="00C435A1">
        <w:rPr>
          <w:sz w:val="10"/>
          <w:szCs w:val="16"/>
        </w:rPr>
        <w:t>land</w:t>
      </w:r>
      <w:proofErr w:type="gramEnd"/>
      <w:r w:rsidRPr="00C435A1">
        <w:rPr>
          <w:sz w:val="10"/>
          <w:szCs w:val="16"/>
        </w:rPr>
        <w:t xml:space="preserve">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w:t>
      </w:r>
      <w:proofErr w:type="gramStart"/>
      <w:r w:rsidRPr="00C435A1">
        <w:rPr>
          <w:sz w:val="10"/>
          <w:szCs w:val="16"/>
        </w:rPr>
        <w:t>refineries</w:t>
      </w:r>
      <w:proofErr w:type="gramEnd"/>
      <w:r w:rsidRPr="00C435A1">
        <w:rPr>
          <w:sz w:val="10"/>
          <w:szCs w:val="16"/>
        </w:rPr>
        <w:t xml:space="preserve">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t>
      </w:r>
      <w:proofErr w:type="gramStart"/>
      <w:r w:rsidRPr="00C435A1">
        <w:rPr>
          <w:sz w:val="10"/>
          <w:szCs w:val="16"/>
        </w:rPr>
        <w:t>water</w:t>
      </w:r>
      <w:proofErr w:type="gramEnd"/>
      <w:r w:rsidRPr="00C435A1">
        <w:rPr>
          <w:sz w:val="10"/>
          <w:szCs w:val="16"/>
        </w:rPr>
        <w:t xml:space="preserve">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w:t>
      </w:r>
      <w:proofErr w:type="gramStart"/>
      <w:r w:rsidRPr="00C435A1">
        <w:rPr>
          <w:sz w:val="10"/>
          <w:szCs w:val="16"/>
        </w:rPr>
        <w:t>Pakistan</w:t>
      </w:r>
      <w:proofErr w:type="gramEnd"/>
      <w:r w:rsidRPr="00C435A1">
        <w:rPr>
          <w:sz w:val="10"/>
          <w:szCs w:val="16"/>
        </w:rPr>
        <w:t xml:space="preserve">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w:t>
      </w:r>
      <w:proofErr w:type="gramStart"/>
      <w:r w:rsidRPr="00C435A1">
        <w:rPr>
          <w:sz w:val="10"/>
          <w:szCs w:val="16"/>
        </w:rPr>
        <w:t>Argentina</w:t>
      </w:r>
      <w:proofErr w:type="gramEnd"/>
      <w:r w:rsidRPr="00C435A1">
        <w:rPr>
          <w:sz w:val="10"/>
          <w:szCs w:val="16"/>
        </w:rPr>
        <w:t xml:space="preserve">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C435A1">
        <w:rPr>
          <w:sz w:val="10"/>
          <w:szCs w:val="16"/>
        </w:rPr>
        <w:t>….These</w:t>
      </w:r>
      <w:proofErr w:type="gramEnd"/>
      <w:r w:rsidRPr="00C435A1">
        <w:rPr>
          <w:sz w:val="10"/>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F35472">
        <w:rPr>
          <w:rStyle w:val="StyleUnderline"/>
          <w:highlight w:val="green"/>
        </w:rPr>
        <w:t>Clapper</w:t>
      </w:r>
      <w:r w:rsidRPr="00C435A1">
        <w:rPr>
          <w:sz w:val="16"/>
        </w:rPr>
        <w:t xml:space="preserve"> </w:t>
      </w:r>
      <w:r w:rsidRPr="00F35472">
        <w:rPr>
          <w:rStyle w:val="StyleUnderline"/>
          <w:highlight w:val="green"/>
        </w:rPr>
        <w:t>listed</w:t>
      </w:r>
      <w:r w:rsidRPr="00C435A1">
        <w:rPr>
          <w:sz w:val="16"/>
        </w:rPr>
        <w:t xml:space="preserve"> “</w:t>
      </w:r>
      <w:r w:rsidRPr="00F35472">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F35472">
        <w:rPr>
          <w:rStyle w:val="Emphasis"/>
          <w:highlight w:val="green"/>
        </w:rPr>
        <w:t>as a national security</w:t>
      </w:r>
      <w:r w:rsidRPr="00C435A1">
        <w:rPr>
          <w:rStyle w:val="Emphasis"/>
        </w:rPr>
        <w:t xml:space="preserve"> </w:t>
      </w:r>
      <w:r w:rsidRPr="00F35472">
        <w:rPr>
          <w:rStyle w:val="Emphasis"/>
          <w:highlight w:val="green"/>
        </w:rPr>
        <w:t>threat</w:t>
      </w:r>
      <w:r w:rsidRPr="00C435A1">
        <w:rPr>
          <w:rStyle w:val="Emphasis"/>
        </w:rPr>
        <w:t xml:space="preserve"> </w:t>
      </w:r>
      <w:r w:rsidRPr="00F35472">
        <w:rPr>
          <w:rStyle w:val="Emphasis"/>
          <w:highlight w:val="green"/>
        </w:rPr>
        <w:t>on a par with</w:t>
      </w:r>
      <w:r w:rsidRPr="00C435A1">
        <w:rPr>
          <w:rStyle w:val="Emphasis"/>
        </w:rPr>
        <w:t xml:space="preserve"> global terrorism, </w:t>
      </w:r>
      <w:proofErr w:type="gramStart"/>
      <w:r w:rsidRPr="00C435A1">
        <w:rPr>
          <w:rStyle w:val="Emphasis"/>
        </w:rPr>
        <w:t>cyberwar</w:t>
      </w:r>
      <w:proofErr w:type="gramEnd"/>
      <w:r w:rsidRPr="00C435A1">
        <w:rPr>
          <w:rStyle w:val="Emphasis"/>
        </w:rPr>
        <w:t xml:space="preserve"> and </w:t>
      </w:r>
      <w:r w:rsidRPr="00F35472">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F35472">
        <w:rPr>
          <w:rStyle w:val="StyleUnderline"/>
          <w:highlight w:val="green"/>
        </w:rPr>
        <w:t>that</w:t>
      </w:r>
      <w:r w:rsidRPr="00C435A1">
        <w:rPr>
          <w:sz w:val="16"/>
        </w:rPr>
        <w:t xml:space="preserve"> </w:t>
      </w:r>
      <w:r w:rsidRPr="00F35472">
        <w:rPr>
          <w:rStyle w:val="Emphasis"/>
          <w:highlight w:val="green"/>
        </w:rPr>
        <w:t>degrade</w:t>
      </w:r>
      <w:r w:rsidRPr="00C435A1">
        <w:rPr>
          <w:rStyle w:val="Emphasis"/>
        </w:rPr>
        <w:t xml:space="preserve"> </w:t>
      </w:r>
      <w:r w:rsidRPr="00F35472">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F35472">
        <w:rPr>
          <w:rStyle w:val="StyleUnderline"/>
          <w:highlight w:val="green"/>
        </w:rPr>
        <w:t xml:space="preserve">and </w:t>
      </w:r>
      <w:r w:rsidRPr="00F35472">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w:t>
      </w:r>
      <w:proofErr w:type="gramStart"/>
      <w:r w:rsidRPr="00C435A1">
        <w:rPr>
          <w:sz w:val="16"/>
        </w:rPr>
        <w:t>down</w:t>
      </w:r>
      <w:proofErr w:type="gramEnd"/>
      <w:r w:rsidRPr="00C435A1">
        <w:rPr>
          <w:sz w:val="16"/>
        </w:rPr>
        <w:t xml:space="preserve">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F35472">
        <w:rPr>
          <w:rStyle w:val="Emphasis"/>
          <w:highlight w:val="green"/>
        </w:rPr>
        <w:t>produce</w:t>
      </w:r>
      <w:r w:rsidRPr="00C435A1">
        <w:rPr>
          <w:rStyle w:val="Emphasis"/>
        </w:rPr>
        <w:t xml:space="preserve"> </w:t>
      </w:r>
      <w:r w:rsidRPr="00F35472">
        <w:rPr>
          <w:rStyle w:val="Emphasis"/>
          <w:highlight w:val="green"/>
        </w:rPr>
        <w:t>a global explosion of</w:t>
      </w:r>
      <w:r w:rsidRPr="00C435A1">
        <w:rPr>
          <w:rStyle w:val="Emphasis"/>
        </w:rPr>
        <w:t xml:space="preserve"> human chaos and </w:t>
      </w:r>
      <w:r w:rsidRPr="00F35472">
        <w:rPr>
          <w:rStyle w:val="Emphasis"/>
          <w:highlight w:val="green"/>
        </w:rPr>
        <w:t>conflict</w:t>
      </w:r>
      <w:r w:rsidRPr="00C435A1">
        <w:rPr>
          <w:sz w:val="16"/>
        </w:rPr>
        <w:t>. We are now heading directly into a resource-shock world.</w:t>
      </w:r>
    </w:p>
    <w:p w14:paraId="17482DC5" w14:textId="77777777" w:rsidR="00FB6000" w:rsidRPr="00FB6000" w:rsidRDefault="00FB6000" w:rsidP="00FB6000"/>
    <w:sectPr w:rsidR="00FB6000" w:rsidRPr="00FB600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AppleSystemUIFont">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66E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5B6"/>
    <w:rsid w:val="000527E9"/>
    <w:rsid w:val="00052FB1"/>
    <w:rsid w:val="00054276"/>
    <w:rsid w:val="000547B1"/>
    <w:rsid w:val="0006091E"/>
    <w:rsid w:val="000638C1"/>
    <w:rsid w:val="00065FEE"/>
    <w:rsid w:val="00066E3C"/>
    <w:rsid w:val="00072718"/>
    <w:rsid w:val="0007381E"/>
    <w:rsid w:val="00076094"/>
    <w:rsid w:val="0008785F"/>
    <w:rsid w:val="00090CBE"/>
    <w:rsid w:val="00094DEC"/>
    <w:rsid w:val="00097ED8"/>
    <w:rsid w:val="000A2D8A"/>
    <w:rsid w:val="000D26A6"/>
    <w:rsid w:val="000D2B90"/>
    <w:rsid w:val="000D6D98"/>
    <w:rsid w:val="000D6ED8"/>
    <w:rsid w:val="000D717B"/>
    <w:rsid w:val="000E1846"/>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5969"/>
    <w:rsid w:val="0027729E"/>
    <w:rsid w:val="002843B2"/>
    <w:rsid w:val="00284ED6"/>
    <w:rsid w:val="00290C5A"/>
    <w:rsid w:val="00290C92"/>
    <w:rsid w:val="00292121"/>
    <w:rsid w:val="0029647A"/>
    <w:rsid w:val="00296504"/>
    <w:rsid w:val="002B5511"/>
    <w:rsid w:val="002B7ACF"/>
    <w:rsid w:val="002E0643"/>
    <w:rsid w:val="002E392E"/>
    <w:rsid w:val="002E6BBC"/>
    <w:rsid w:val="002F1BA9"/>
    <w:rsid w:val="002F3383"/>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18B"/>
    <w:rsid w:val="00371B27"/>
    <w:rsid w:val="003726C3"/>
    <w:rsid w:val="00375D2E"/>
    <w:rsid w:val="00383071"/>
    <w:rsid w:val="00383B19"/>
    <w:rsid w:val="00384CBC"/>
    <w:rsid w:val="003933F9"/>
    <w:rsid w:val="00395864"/>
    <w:rsid w:val="00396557"/>
    <w:rsid w:val="00397316"/>
    <w:rsid w:val="003A248F"/>
    <w:rsid w:val="003A435A"/>
    <w:rsid w:val="003A4D9C"/>
    <w:rsid w:val="003A63EE"/>
    <w:rsid w:val="003B1668"/>
    <w:rsid w:val="003C2D88"/>
    <w:rsid w:val="003C5F4C"/>
    <w:rsid w:val="003D5EA8"/>
    <w:rsid w:val="003D78D0"/>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3E5B"/>
    <w:rsid w:val="00457224"/>
    <w:rsid w:val="0047482C"/>
    <w:rsid w:val="00475436"/>
    <w:rsid w:val="0048047E"/>
    <w:rsid w:val="00482AF9"/>
    <w:rsid w:val="00487D37"/>
    <w:rsid w:val="00496BB2"/>
    <w:rsid w:val="004B37B4"/>
    <w:rsid w:val="004B6DDD"/>
    <w:rsid w:val="004B7050"/>
    <w:rsid w:val="004B72B4"/>
    <w:rsid w:val="004C0314"/>
    <w:rsid w:val="004C0D3D"/>
    <w:rsid w:val="004C213E"/>
    <w:rsid w:val="004C376C"/>
    <w:rsid w:val="004C657F"/>
    <w:rsid w:val="004D17D8"/>
    <w:rsid w:val="004D52D8"/>
    <w:rsid w:val="004E355B"/>
    <w:rsid w:val="005028E5"/>
    <w:rsid w:val="005032C7"/>
    <w:rsid w:val="00503735"/>
    <w:rsid w:val="00516A88"/>
    <w:rsid w:val="00522065"/>
    <w:rsid w:val="005224F2"/>
    <w:rsid w:val="005244E6"/>
    <w:rsid w:val="00530659"/>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3E8"/>
    <w:rsid w:val="0059781E"/>
    <w:rsid w:val="005A4D4E"/>
    <w:rsid w:val="005A7237"/>
    <w:rsid w:val="005B07C0"/>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85F"/>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E71E4"/>
    <w:rsid w:val="006F126E"/>
    <w:rsid w:val="006F32C9"/>
    <w:rsid w:val="006F3834"/>
    <w:rsid w:val="006F4CBC"/>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3CF3"/>
    <w:rsid w:val="008C0FA2"/>
    <w:rsid w:val="008C2342"/>
    <w:rsid w:val="008C77B6"/>
    <w:rsid w:val="008D1B91"/>
    <w:rsid w:val="008D724A"/>
    <w:rsid w:val="008E1D06"/>
    <w:rsid w:val="008E7A3E"/>
    <w:rsid w:val="008F41FD"/>
    <w:rsid w:val="008F4479"/>
    <w:rsid w:val="008F4BA0"/>
    <w:rsid w:val="00901726"/>
    <w:rsid w:val="00902347"/>
    <w:rsid w:val="00920E6A"/>
    <w:rsid w:val="009266E5"/>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1BB4"/>
    <w:rsid w:val="009B69F5"/>
    <w:rsid w:val="009C5FF7"/>
    <w:rsid w:val="009C6292"/>
    <w:rsid w:val="009D15DB"/>
    <w:rsid w:val="009D3133"/>
    <w:rsid w:val="009E160D"/>
    <w:rsid w:val="009F183F"/>
    <w:rsid w:val="009F1CBB"/>
    <w:rsid w:val="009F3305"/>
    <w:rsid w:val="009F6FB2"/>
    <w:rsid w:val="00A071C0"/>
    <w:rsid w:val="00A117E4"/>
    <w:rsid w:val="00A22670"/>
    <w:rsid w:val="00A24B35"/>
    <w:rsid w:val="00A271BA"/>
    <w:rsid w:val="00A27F86"/>
    <w:rsid w:val="00A431C6"/>
    <w:rsid w:val="00A46086"/>
    <w:rsid w:val="00A54315"/>
    <w:rsid w:val="00A60FBC"/>
    <w:rsid w:val="00A611FA"/>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2753"/>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BF79B7"/>
    <w:rsid w:val="00C07769"/>
    <w:rsid w:val="00C07D05"/>
    <w:rsid w:val="00C10856"/>
    <w:rsid w:val="00C203FA"/>
    <w:rsid w:val="00C244F5"/>
    <w:rsid w:val="00C3164F"/>
    <w:rsid w:val="00C31B5E"/>
    <w:rsid w:val="00C34D3E"/>
    <w:rsid w:val="00C35B37"/>
    <w:rsid w:val="00C3747A"/>
    <w:rsid w:val="00C375EC"/>
    <w:rsid w:val="00C37F29"/>
    <w:rsid w:val="00C50573"/>
    <w:rsid w:val="00C55870"/>
    <w:rsid w:val="00C56DCC"/>
    <w:rsid w:val="00C57075"/>
    <w:rsid w:val="00C72AFE"/>
    <w:rsid w:val="00C81619"/>
    <w:rsid w:val="00CA013C"/>
    <w:rsid w:val="00CA40FB"/>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B58"/>
    <w:rsid w:val="00E353A2"/>
    <w:rsid w:val="00E36881"/>
    <w:rsid w:val="00E42E4C"/>
    <w:rsid w:val="00E47013"/>
    <w:rsid w:val="00E541F9"/>
    <w:rsid w:val="00E57B79"/>
    <w:rsid w:val="00E63419"/>
    <w:rsid w:val="00E64496"/>
    <w:rsid w:val="00E72115"/>
    <w:rsid w:val="00E8322E"/>
    <w:rsid w:val="00E903E0"/>
    <w:rsid w:val="00E95A73"/>
    <w:rsid w:val="00EA1115"/>
    <w:rsid w:val="00EA1E9C"/>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6000"/>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A2C8FB"/>
  <w14:defaultImageDpi w14:val="300"/>
  <w15:docId w15:val="{4698DD96-58FA-984A-8BCD-0A912B5A0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66E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266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66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266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9266E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266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66E5"/>
  </w:style>
  <w:style w:type="character" w:customStyle="1" w:styleId="Heading1Char">
    <w:name w:val="Heading 1 Char"/>
    <w:aliases w:val="Pocket Char"/>
    <w:basedOn w:val="DefaultParagraphFont"/>
    <w:link w:val="Heading1"/>
    <w:uiPriority w:val="9"/>
    <w:rsid w:val="009266E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266E5"/>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no Char"/>
    <w:basedOn w:val="DefaultParagraphFont"/>
    <w:link w:val="Heading3"/>
    <w:uiPriority w:val="9"/>
    <w:rsid w:val="009266E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9266E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266E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B"/>
    <w:basedOn w:val="DefaultParagraphFont"/>
    <w:uiPriority w:val="1"/>
    <w:qFormat/>
    <w:rsid w:val="009266E5"/>
    <w:rPr>
      <w:b w:val="0"/>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9266E5"/>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9266E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TAG ,Block Char1"/>
    <w:basedOn w:val="DefaultParagraphFont"/>
    <w:uiPriority w:val="99"/>
    <w:unhideWhenUsed/>
    <w:rsid w:val="009266E5"/>
    <w:rPr>
      <w:color w:val="auto"/>
      <w:u w:val="none"/>
    </w:rPr>
  </w:style>
  <w:style w:type="paragraph" w:styleId="DocumentMap">
    <w:name w:val="Document Map"/>
    <w:basedOn w:val="Normal"/>
    <w:link w:val="DocumentMapChar"/>
    <w:uiPriority w:val="99"/>
    <w:semiHidden/>
    <w:unhideWhenUsed/>
    <w:rsid w:val="009266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66E5"/>
    <w:rPr>
      <w:rFonts w:ascii="Lucida Grande" w:hAnsi="Lucida Grande" w:cs="Lucida Grande"/>
    </w:rPr>
  </w:style>
  <w:style w:type="paragraph" w:customStyle="1" w:styleId="textbold">
    <w:name w:val="text bold"/>
    <w:basedOn w:val="Normal"/>
    <w:link w:val="Emphasis"/>
    <w:uiPriority w:val="20"/>
    <w:qFormat/>
    <w:rsid w:val="003D78D0"/>
    <w:pPr>
      <w:ind w:left="720"/>
      <w:jc w:val="both"/>
    </w:pPr>
    <w:rPr>
      <w:b/>
      <w:iCs/>
      <w:sz w:val="26"/>
      <w:u w:val="single"/>
    </w:rPr>
  </w:style>
  <w:style w:type="paragraph" w:customStyle="1" w:styleId="Emphasis1">
    <w:name w:val="Emphasis1"/>
    <w:basedOn w:val="Normal"/>
    <w:autoRedefine/>
    <w:uiPriority w:val="20"/>
    <w:qFormat/>
    <w:rsid w:val="003A63EE"/>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b/>
      <w:iCs/>
      <w:sz w:val="26"/>
      <w:u w:val="single"/>
    </w:rPr>
  </w:style>
  <w:style w:type="paragraph" w:styleId="Title">
    <w:name w:val="Title"/>
    <w:aliases w:val="Bold Underlined,UNDERLINE,Cites and Cards,title,Block Heading,Read This"/>
    <w:basedOn w:val="Normal"/>
    <w:next w:val="NoSpacing"/>
    <w:link w:val="TitleChar1"/>
    <w:uiPriority w:val="6"/>
    <w:qFormat/>
    <w:rsid w:val="00EA1E9C"/>
    <w:pPr>
      <w:widowControl w:val="0"/>
      <w:suppressAutoHyphens/>
      <w:ind w:left="720"/>
    </w:pPr>
    <w:rPr>
      <w:rFonts w:eastAsia="SimSun" w:cs="Mangal"/>
      <w:kern w:val="1"/>
      <w:lang w:eastAsia="ja-JP" w:bidi="hi-IN"/>
    </w:rPr>
  </w:style>
  <w:style w:type="character" w:customStyle="1" w:styleId="TitleChar1">
    <w:name w:val="Title Char1"/>
    <w:basedOn w:val="DefaultParagraphFont"/>
    <w:link w:val="Title"/>
    <w:uiPriority w:val="5"/>
    <w:rsid w:val="00EA1E9C"/>
    <w:rPr>
      <w:rFonts w:ascii="Calibri" w:eastAsia="SimSun" w:hAnsi="Calibri" w:cs="Mangal"/>
      <w:kern w:val="1"/>
      <w:sz w:val="22"/>
      <w:lang w:eastAsia="ja-JP" w:bidi="hi-IN"/>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uiPriority w:val="99"/>
    <w:qFormat/>
    <w:rsid w:val="00EA1E9C"/>
    <w:rPr>
      <w:rFonts w:ascii="Calibri" w:hAnsi="Calibri" w:cs="Calibri"/>
      <w:sz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530659"/>
    <w:pPr>
      <w:spacing w:before="100" w:beforeAutospacing="1" w:after="100" w:afterAutospacing="1"/>
    </w:p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530659"/>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igitaltrends.com/web/31-percent-us-households-no-broadband-internet/" TargetMode="External"/><Relationship Id="rId18" Type="http://schemas.openxmlformats.org/officeDocument/2006/relationships/hyperlink" Target="https://support.google.com/fiber/answer/6250056?hl=en" TargetMode="External"/><Relationship Id="rId26" Type="http://schemas.openxmlformats.org/officeDocument/2006/relationships/hyperlink" Target="https://www.thenation.com/article/how-resource-scarcity-and-climate-change-could-produce-global-explosion/" TargetMode="External"/><Relationship Id="rId3" Type="http://schemas.openxmlformats.org/officeDocument/2006/relationships/customXml" Target="../customXml/item3.xml"/><Relationship Id="rId21" Type="http://schemas.openxmlformats.org/officeDocument/2006/relationships/hyperlink" Target="https://ratical.org/radiation/NuclearExtinction/StevenStarr022815.html" TargetMode="External"/><Relationship Id="rId7" Type="http://schemas.openxmlformats.org/officeDocument/2006/relationships/settings" Target="settings.xml"/><Relationship Id="rId12" Type="http://schemas.openxmlformats.org/officeDocument/2006/relationships/hyperlink" Target="https://medium.com/technology-hits/will-starlink-disrupt-spectrums-internet-provider-monopoly-c3b33d20be11" TargetMode="External"/><Relationship Id="rId17" Type="http://schemas.openxmlformats.org/officeDocument/2006/relationships/hyperlink" Target="https://testmy.net/hoststats/viasat" TargetMode="External"/><Relationship Id="rId25" Type="http://schemas.openxmlformats.org/officeDocument/2006/relationships/hyperlink" Target="https://www.linkedin.com/pulse/asteroid-mining-necessary-answer-mineral-scarcity-de-crombrugghe" TargetMode="External"/><Relationship Id="rId2" Type="http://schemas.openxmlformats.org/officeDocument/2006/relationships/customXml" Target="../customXml/item2.xml"/><Relationship Id="rId16" Type="http://schemas.openxmlformats.org/officeDocument/2006/relationships/hyperlink" Target="https://ilsr.org/report-most-americans-have-no-real-choice-in-internet-providers/" TargetMode="External"/><Relationship Id="rId20" Type="http://schemas.openxmlformats.org/officeDocument/2006/relationships/hyperlink" Target="https://www.cnbc.com/2021/02/22/elon-musk-spacex-will-double-starlink-internet-speed-later-this-year.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um.com/@augustlumanlan2017/how-spacexs-starlink-will-be-the-future-of-the-internet-8f07adb4eb2" TargetMode="External"/><Relationship Id="rId24" Type="http://schemas.openxmlformats.org/officeDocument/2006/relationships/hyperlink" Target="https://www.ft.com/content/04858216-322e-11ea-9703-eea0cae3f0de" TargetMode="External"/><Relationship Id="rId5" Type="http://schemas.openxmlformats.org/officeDocument/2006/relationships/numbering" Target="numbering.xml"/><Relationship Id="rId15" Type="http://schemas.openxmlformats.org/officeDocument/2006/relationships/hyperlink" Target="https://apnews.com/article/distance-learning-coronavirus-pandemic-oregon-7fde612c3dbfd2e21fab9673ca49ad89" TargetMode="External"/><Relationship Id="rId23" Type="http://schemas.openxmlformats.org/officeDocument/2006/relationships/hyperlink" Target="https://www2.ucar.edu/atmosnews/just-published/3995/nuclear-war-and-ultraviolet-radiation" TargetMode="External"/><Relationship Id="rId28" Type="http://schemas.openxmlformats.org/officeDocument/2006/relationships/theme" Target="theme/theme1.xml"/><Relationship Id="rId10" Type="http://schemas.openxmlformats.org/officeDocument/2006/relationships/hyperlink" Target="https://www.highspeedoptions.com/resources/insights/will-starlink-change-the-internet" TargetMode="External"/><Relationship Id="rId19" Type="http://schemas.openxmlformats.org/officeDocument/2006/relationships/hyperlink" Target="https://fiber.google.com/" TargetMode="External"/><Relationship Id="rId4" Type="http://schemas.openxmlformats.org/officeDocument/2006/relationships/customXml" Target="../customXml/item4.xml"/><Relationship Id="rId9" Type="http://schemas.openxmlformats.org/officeDocument/2006/relationships/hyperlink" Target="https://www.cnn.com/2019/07/25/asia/internet-undersea-cables-intl-hnk/index.html" TargetMode="External"/><Relationship Id="rId14" Type="http://schemas.openxmlformats.org/officeDocument/2006/relationships/hyperlink" Target="https://usafacts.org/articles/internet-access-students-at-home/" TargetMode="External"/><Relationship Id="rId22" Type="http://schemas.openxmlformats.org/officeDocument/2006/relationships/hyperlink" Target="https://ratical.org/radiation/NuclearExtinction/StarrNuclearWinterOct09.pdf"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46</Pages>
  <Words>21205</Words>
  <Characters>120873</Characters>
  <Application>Microsoft Office Word</Application>
  <DocSecurity>0</DocSecurity>
  <Lines>1007</Lines>
  <Paragraphs>283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141795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40</cp:revision>
  <dcterms:created xsi:type="dcterms:W3CDTF">2022-01-15T19:18:00Z</dcterms:created>
  <dcterms:modified xsi:type="dcterms:W3CDTF">2022-01-15T21:16:00Z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