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64549" w14:textId="5DECDC1B" w:rsidR="00342F5E" w:rsidRDefault="00342F5E" w:rsidP="0020662F">
      <w:pPr>
        <w:pStyle w:val="Heading1"/>
      </w:pPr>
      <w:r>
        <w:t>2NR</w:t>
      </w:r>
    </w:p>
    <w:p w14:paraId="62C4E8CC" w14:textId="3723D704" w:rsidR="00342F5E" w:rsidRDefault="00342F5E" w:rsidP="00342F5E"/>
    <w:p w14:paraId="74FC866C" w14:textId="16BDD280" w:rsidR="00342F5E" w:rsidRDefault="00342F5E" w:rsidP="00342F5E"/>
    <w:p w14:paraId="0B413652" w14:textId="5FCD95A5" w:rsidR="00342F5E" w:rsidRDefault="00342F5E" w:rsidP="00342F5E"/>
    <w:p w14:paraId="6CF2BB12" w14:textId="36FFA377" w:rsidR="00342F5E" w:rsidRDefault="00342F5E" w:rsidP="00342F5E"/>
    <w:p w14:paraId="082EE4E0" w14:textId="77777777" w:rsidR="00342F5E" w:rsidRPr="00342F5E" w:rsidRDefault="00342F5E" w:rsidP="00342F5E"/>
    <w:p w14:paraId="45F90701" w14:textId="59F63D30" w:rsidR="007C64DA" w:rsidRDefault="007C64DA" w:rsidP="0020662F">
      <w:pPr>
        <w:pStyle w:val="Heading1"/>
      </w:pPr>
      <w:r>
        <w:lastRenderedPageBreak/>
        <w:t>\</w:t>
      </w:r>
    </w:p>
    <w:p w14:paraId="63593AB6" w14:textId="77777777" w:rsidR="007C64DA" w:rsidRDefault="007C64DA" w:rsidP="0020662F">
      <w:pPr>
        <w:pStyle w:val="Heading1"/>
      </w:pPr>
    </w:p>
    <w:p w14:paraId="50E9AC31" w14:textId="7D8E9E3B" w:rsidR="0020662F" w:rsidRDefault="0020662F" w:rsidP="0020662F">
      <w:pPr>
        <w:pStyle w:val="Heading1"/>
      </w:pPr>
      <w:r>
        <w:lastRenderedPageBreak/>
        <w:t>1AC</w:t>
      </w:r>
    </w:p>
    <w:p w14:paraId="7CCA91FF" w14:textId="1EFC00C4" w:rsidR="00637D79" w:rsidRPr="00637D79" w:rsidRDefault="00637D79" w:rsidP="00637D79">
      <w:pPr>
        <w:pStyle w:val="Heading2"/>
      </w:pPr>
      <w:r>
        <w:lastRenderedPageBreak/>
        <w:t>Offs</w:t>
      </w:r>
    </w:p>
    <w:p w14:paraId="3EA2387B" w14:textId="6EC434F0" w:rsidR="00902AD2" w:rsidRPr="0092026C" w:rsidRDefault="00761FE1" w:rsidP="00902AD2">
      <w:pPr>
        <w:pStyle w:val="Heading3"/>
        <w:rPr>
          <w:rFonts w:cs="Calibri"/>
        </w:rPr>
      </w:pPr>
      <w:r>
        <w:rPr>
          <w:rFonts w:cs="Calibri"/>
        </w:rPr>
        <w:lastRenderedPageBreak/>
        <w:t>1</w:t>
      </w:r>
    </w:p>
    <w:p w14:paraId="705D9F52" w14:textId="77777777" w:rsidR="00902AD2" w:rsidRPr="0092026C" w:rsidRDefault="00902AD2" w:rsidP="00902AD2">
      <w:pPr>
        <w:pStyle w:val="Heading4"/>
        <w:rPr>
          <w:rFonts w:cs="Calibri"/>
          <w:iCs/>
        </w:rPr>
      </w:pPr>
      <w:r w:rsidRPr="0092026C">
        <w:rPr>
          <w:rFonts w:cs="Calibri"/>
        </w:rPr>
        <w:t>Interp – reductions are permanent</w:t>
      </w:r>
    </w:p>
    <w:p w14:paraId="52B6086C" w14:textId="77777777" w:rsidR="00902AD2" w:rsidRPr="0092026C" w:rsidRDefault="00902AD2" w:rsidP="00902AD2">
      <w:r w:rsidRPr="0092026C">
        <w:rPr>
          <w:rStyle w:val="Style13ptBold"/>
        </w:rPr>
        <w:t>Reynolds 59</w:t>
      </w:r>
      <w:r w:rsidRPr="0092026C">
        <w:t>.  Judge (In the Matter of Doris A. Montesani, Petitioner, v. Arthur Levitt, as Comptroller of the State of New York, et al., Respondents [NO NUMBER IN ORIGINAL] Supreme Court of New York, Appellate Division, Third Department 9 A.D.2d 51; 189 N.Y.S.2d 695; 1959 N.Y. App. Div. LEXIS 7391 August 13, 1959)</w:t>
      </w:r>
    </w:p>
    <w:p w14:paraId="2C6DE5FC" w14:textId="77777777" w:rsidR="00902AD2" w:rsidRPr="0092026C" w:rsidRDefault="00902AD2" w:rsidP="00902AD2">
      <w:pPr>
        <w:widowControl w:val="0"/>
        <w:rPr>
          <w:rStyle w:val="StyleUnderline"/>
        </w:rPr>
      </w:pPr>
      <w:r w:rsidRPr="0092026C">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92026C">
        <w:rPr>
          <w:rStyle w:val="StyleUnderline"/>
        </w:rPr>
        <w:t xml:space="preserve">The plain dictionary </w:t>
      </w:r>
      <w:r w:rsidRPr="00DD25D9">
        <w:rPr>
          <w:rStyle w:val="StyleUnderline"/>
          <w:highlight w:val="green"/>
        </w:rPr>
        <w:t>meaning of the word is to diminish</w:t>
      </w:r>
      <w:r w:rsidRPr="0092026C">
        <w:rPr>
          <w:rStyle w:val="StyleUnderline"/>
        </w:rPr>
        <w:t xml:space="preserve">, lower or degrade. </w:t>
      </w:r>
      <w:r w:rsidRPr="00DD25D9">
        <w:rPr>
          <w:rStyle w:val="StyleUnderline"/>
          <w:highlight w:val="green"/>
        </w:rPr>
        <w:t xml:space="preserve">The word "reduce" seems </w:t>
      </w:r>
      <w:r w:rsidRPr="0092026C">
        <w:rPr>
          <w:rStyle w:val="StyleUnderline"/>
        </w:rPr>
        <w:t xml:space="preserve">adequately </w:t>
      </w:r>
      <w:r w:rsidRPr="00DD25D9">
        <w:rPr>
          <w:rStyle w:val="StyleUnderline"/>
          <w:highlight w:val="green"/>
        </w:rPr>
        <w:t>to indicate permanency</w:t>
      </w:r>
      <w:r w:rsidRPr="0092026C">
        <w:rPr>
          <w:sz w:val="20"/>
          <w:u w:val="thick"/>
        </w:rPr>
        <w:t>.</w:t>
      </w:r>
      <w:r w:rsidRPr="0092026C">
        <w:t xml:space="preserve">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92026C">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DD25D9">
        <w:rPr>
          <w:rStyle w:val="StyleUnderline"/>
          <w:highlight w:val="green"/>
        </w:rPr>
        <w:t>reduce" means a diminishing</w:t>
      </w:r>
      <w:r w:rsidRPr="0092026C">
        <w:rPr>
          <w:rStyle w:val="StyleUnderline"/>
        </w:rPr>
        <w:t xml:space="preserve"> of the pension pursuant to a given formula </w:t>
      </w:r>
      <w:r w:rsidRPr="00DD25D9">
        <w:rPr>
          <w:rStyle w:val="Emphasis"/>
          <w:highlight w:val="green"/>
        </w:rPr>
        <w:t>rather than a</w:t>
      </w:r>
      <w:r w:rsidRPr="0092026C">
        <w:rPr>
          <w:rStyle w:val="Emphasis"/>
        </w:rPr>
        <w:t xml:space="preserve"> mere recoverable, </w:t>
      </w:r>
      <w:r w:rsidRPr="00DD25D9">
        <w:rPr>
          <w:rStyle w:val="Emphasis"/>
          <w:highlight w:val="green"/>
        </w:rPr>
        <w:lastRenderedPageBreak/>
        <w:t>temporary suspension</w:t>
      </w:r>
      <w:r w:rsidRPr="0092026C">
        <w:rPr>
          <w:rStyle w:val="Emphasis"/>
        </w:rPr>
        <w:t xml:space="preserve"> during the time</w:t>
      </w:r>
      <w:r w:rsidRPr="0092026C">
        <w:rPr>
          <w:rStyle w:val="StyleUnderline"/>
        </w:rPr>
        <w:t xml:space="preserve"> other benefits or salaries are being received by the pensioner. (Also, cf., Retirement and Social Security Law, § 101 [§ 84 under the 1947 act].) </w:t>
      </w:r>
    </w:p>
    <w:p w14:paraId="0F1CCAB8" w14:textId="77777777" w:rsidR="00902AD2" w:rsidRPr="0092026C" w:rsidRDefault="00902AD2" w:rsidP="00902AD2"/>
    <w:p w14:paraId="5E99A3F9" w14:textId="77777777" w:rsidR="00902AD2" w:rsidRPr="0092026C" w:rsidRDefault="00902AD2" w:rsidP="00902AD2">
      <w:pPr>
        <w:pStyle w:val="Heading4"/>
        <w:rPr>
          <w:rFonts w:cs="Calibri"/>
        </w:rPr>
      </w:pPr>
      <w:r w:rsidRPr="0092026C">
        <w:rPr>
          <w:rFonts w:cs="Calibri"/>
        </w:rPr>
        <w:t xml:space="preserve">Violation – </w:t>
      </w:r>
    </w:p>
    <w:p w14:paraId="47346AF6" w14:textId="77777777" w:rsidR="00902AD2" w:rsidRPr="0092026C" w:rsidRDefault="00902AD2" w:rsidP="00902AD2"/>
    <w:p w14:paraId="40F84199" w14:textId="77777777" w:rsidR="00902AD2" w:rsidRPr="0092026C" w:rsidRDefault="00902AD2" w:rsidP="00902AD2">
      <w:pPr>
        <w:pStyle w:val="Heading4"/>
        <w:rPr>
          <w:rFonts w:cs="Calibri"/>
        </w:rPr>
      </w:pPr>
      <w:r w:rsidRPr="0092026C">
        <w:rPr>
          <w:rFonts w:cs="Calibri"/>
        </w:rPr>
        <w:t xml:space="preserve">Negate – </w:t>
      </w:r>
    </w:p>
    <w:p w14:paraId="0EF96972" w14:textId="77777777" w:rsidR="00902AD2" w:rsidRPr="0092026C" w:rsidRDefault="00902AD2" w:rsidP="00902AD2">
      <w:pPr>
        <w:pStyle w:val="Heading4"/>
        <w:rPr>
          <w:rFonts w:cs="Calibri"/>
        </w:rPr>
      </w:pPr>
      <w:r w:rsidRPr="0092026C">
        <w:rPr>
          <w:rFonts w:cs="Calibri"/>
        </w:rPr>
        <w:t>1] Limits and topic lit – their model allows adding on infinite random suspensions to IP protections, anything from conditioning IP protections on human rights to monopolistic tendencies – the core of the debate is reducing IP protections, not temporarily suspending them</w:t>
      </w:r>
    </w:p>
    <w:p w14:paraId="114EEC3F" w14:textId="77777777" w:rsidR="00902AD2" w:rsidRPr="0092026C" w:rsidRDefault="00902AD2" w:rsidP="00902AD2">
      <w:pPr>
        <w:pStyle w:val="Heading4"/>
        <w:rPr>
          <w:rFonts w:cs="Calibri"/>
        </w:rPr>
      </w:pPr>
      <w:r w:rsidRPr="0092026C">
        <w:rPr>
          <w:rFonts w:cs="Calibri"/>
        </w:rPr>
        <w:t xml:space="preserve">2] Precision—they justify the aff arbitrarily doing away with words in the resolution – nothing stops them defending telemedicine or big pharma bad next </w:t>
      </w:r>
    </w:p>
    <w:p w14:paraId="6C09C8E1" w14:textId="77777777" w:rsidR="00902AD2" w:rsidRPr="0092026C" w:rsidRDefault="00902AD2" w:rsidP="00902AD2">
      <w:pPr>
        <w:pStyle w:val="Heading4"/>
        <w:rPr>
          <w:rFonts w:cs="Calibri"/>
        </w:rPr>
      </w:pPr>
      <w:bookmarkStart w:id="0" w:name="_Hlk55742951"/>
      <w:r w:rsidRPr="0092026C">
        <w:rPr>
          <w:rFonts w:cs="Calibri"/>
        </w:rPr>
        <w:t xml:space="preserve">Voters: </w:t>
      </w:r>
    </w:p>
    <w:p w14:paraId="4E6C4E08" w14:textId="77777777" w:rsidR="00902AD2" w:rsidRPr="0092026C" w:rsidRDefault="00902AD2" w:rsidP="00902AD2">
      <w:pPr>
        <w:pStyle w:val="Heading4"/>
        <w:rPr>
          <w:rFonts w:cs="Calibri"/>
        </w:rPr>
      </w:pPr>
      <w:r w:rsidRPr="0092026C">
        <w:rPr>
          <w:rFonts w:cs="Calibri"/>
        </w:rPr>
        <w:t xml:space="preserve">Fairness and education are voters – debate’s a game that needs rules to evaluate it and education gives us portable skills for life like research and thinking. </w:t>
      </w:r>
    </w:p>
    <w:p w14:paraId="2BFA7122" w14:textId="77777777" w:rsidR="00902AD2" w:rsidRPr="0092026C" w:rsidRDefault="00902AD2" w:rsidP="00902AD2">
      <w:pPr>
        <w:pStyle w:val="Heading4"/>
        <w:rPr>
          <w:rFonts w:cs="Calibri"/>
        </w:rPr>
      </w:pPr>
      <w:r w:rsidRPr="0092026C">
        <w:rPr>
          <w:rFonts w:cs="Calibri"/>
        </w:rPr>
        <w:t xml:space="preserve">Precision o/w – anything else justifies the aff arbitrarily jettisoning words in the resolution at their whim which decks negative ground and preparation because the aff is no longer bounded by the resolution. </w:t>
      </w:r>
    </w:p>
    <w:p w14:paraId="41D2F23A" w14:textId="78317DCA" w:rsidR="00902AD2" w:rsidRPr="0092026C" w:rsidRDefault="00902AD2" w:rsidP="00902AD2">
      <w:pPr>
        <w:pStyle w:val="Heading4"/>
        <w:rPr>
          <w:rFonts w:cs="Calibri"/>
        </w:rPr>
      </w:pPr>
      <w:r w:rsidRPr="0092026C">
        <w:rPr>
          <w:rFonts w:cs="Calibri"/>
        </w:rPr>
        <w:t>Drop the debater –  they have a 7-6 rebuttal advantage and the 2ar to make args I can’t respond to</w:t>
      </w:r>
    </w:p>
    <w:p w14:paraId="54A382D8" w14:textId="30AB22D2" w:rsidR="00902AD2" w:rsidRPr="0092026C" w:rsidRDefault="00902AD2" w:rsidP="00902AD2">
      <w:pPr>
        <w:pStyle w:val="Heading4"/>
        <w:rPr>
          <w:rFonts w:cs="Calibri"/>
        </w:rPr>
      </w:pPr>
      <w:r w:rsidRPr="0092026C">
        <w:rPr>
          <w:rFonts w:cs="Calibri"/>
        </w:rPr>
        <w:t>Use competing interps – reasonability invites arbitrary judge intervention since we don’t know your bs meter</w:t>
      </w:r>
    </w:p>
    <w:p w14:paraId="1FDF8844" w14:textId="1DB3AF43" w:rsidR="00902AD2" w:rsidRPr="0092026C" w:rsidRDefault="00902AD2" w:rsidP="00902AD2">
      <w:pPr>
        <w:pStyle w:val="Heading4"/>
        <w:rPr>
          <w:rFonts w:cs="Calibri"/>
        </w:rPr>
      </w:pPr>
      <w:r w:rsidRPr="0092026C">
        <w:rPr>
          <w:rFonts w:cs="Calibri"/>
        </w:rPr>
        <w:t xml:space="preserve">No RVIs – a) illogical – you shouldn’t win for being fair – it’s a litmus test for engaging in substance, b) norming – I can’t concede the counterinterp if I realize I’m wrong which forces me to argue for bad norms, c) baiting – incentivizes good debaters to be abusive, bait theory, then collapse to the 1AR RVI, </w:t>
      </w:r>
    </w:p>
    <w:p w14:paraId="5D7B4C7A" w14:textId="603117A9" w:rsidR="00902AD2" w:rsidRPr="0092026C" w:rsidRDefault="00902AD2" w:rsidP="00902AD2">
      <w:pPr>
        <w:pStyle w:val="Heading4"/>
        <w:rPr>
          <w:rFonts w:cs="Calibri"/>
        </w:rPr>
      </w:pPr>
      <w:r w:rsidRPr="0092026C">
        <w:rPr>
          <w:rFonts w:cs="Calibri"/>
        </w:rPr>
        <w:t>Evaluate T before 1AR theory –</w:t>
      </w:r>
      <w:r w:rsidR="00AB4B59">
        <w:rPr>
          <w:rFonts w:cs="Calibri"/>
        </w:rPr>
        <w:t xml:space="preserve"> </w:t>
      </w:r>
      <w:r w:rsidRPr="0092026C">
        <w:rPr>
          <w:rFonts w:cs="Calibri"/>
        </w:rPr>
        <w:t>magnitude – T affects a larger portion of the debate since the aff advocacy determines every speech after it</w:t>
      </w:r>
    </w:p>
    <w:p w14:paraId="5E31D1DD" w14:textId="77777777" w:rsidR="00902AD2" w:rsidRPr="0092026C" w:rsidRDefault="00902AD2" w:rsidP="00902AD2"/>
    <w:bookmarkEnd w:id="0"/>
    <w:p w14:paraId="38A05DFF" w14:textId="77777777" w:rsidR="00902AD2" w:rsidRPr="00902AD2" w:rsidRDefault="00902AD2" w:rsidP="00902AD2"/>
    <w:p w14:paraId="58164740" w14:textId="5DEC697D" w:rsidR="0020662F" w:rsidRPr="0092026C" w:rsidRDefault="00761FE1" w:rsidP="0020662F">
      <w:pPr>
        <w:pStyle w:val="Heading3"/>
        <w:rPr>
          <w:rFonts w:cs="Calibri"/>
        </w:rPr>
      </w:pPr>
      <w:r>
        <w:rPr>
          <w:rFonts w:cs="Calibri"/>
        </w:rPr>
        <w:lastRenderedPageBreak/>
        <w:t>2</w:t>
      </w:r>
    </w:p>
    <w:p w14:paraId="4AFD3174" w14:textId="77777777" w:rsidR="00DA4977" w:rsidRPr="00DA4977" w:rsidRDefault="00DA4977" w:rsidP="00DA4977">
      <w:pPr>
        <w:pStyle w:val="Heading4"/>
        <w:rPr>
          <w:rFonts w:cs="Calibri"/>
        </w:rPr>
      </w:pPr>
      <w:r w:rsidRPr="00DA4977">
        <w:rPr>
          <w:rFonts w:cs="Calibri"/>
        </w:rPr>
        <w:t>The United States federal government should:</w:t>
      </w:r>
    </w:p>
    <w:p w14:paraId="6E5F14BE" w14:textId="77777777" w:rsidR="00DA4977" w:rsidRPr="00DA4977" w:rsidRDefault="00DA4977" w:rsidP="00DA4977">
      <w:pPr>
        <w:pStyle w:val="Heading4"/>
        <w:rPr>
          <w:rFonts w:cs="Calibri"/>
        </w:rPr>
      </w:pPr>
      <w:r w:rsidRPr="00DA4977">
        <w:rPr>
          <w:rFonts w:cs="Calibri"/>
        </w:rPr>
        <w:t>- substantially increase production and global distribution of necessary medicines during pandemics</w:t>
      </w:r>
    </w:p>
    <w:p w14:paraId="6DBD9034" w14:textId="77777777" w:rsidR="00DA4977" w:rsidRDefault="00DA4977" w:rsidP="00DA4977">
      <w:pPr>
        <w:pStyle w:val="Heading4"/>
        <w:rPr>
          <w:rFonts w:cs="Calibri"/>
        </w:rPr>
      </w:pPr>
      <w:r w:rsidRPr="00DA4977">
        <w:rPr>
          <w:rFonts w:cs="Calibri"/>
        </w:rPr>
        <w:t>- cooperate with allies to achieve increased production and global distribution of necessary medicines during pandemics</w:t>
      </w:r>
    </w:p>
    <w:p w14:paraId="60D006F1" w14:textId="6387D9DB" w:rsidR="0020662F" w:rsidRPr="00A77BB8" w:rsidRDefault="0020662F" w:rsidP="00DA4977">
      <w:pPr>
        <w:pStyle w:val="Heading4"/>
        <w:rPr>
          <w:rFonts w:cs="Calibri"/>
        </w:rPr>
      </w:pPr>
      <w:r w:rsidRPr="0092026C">
        <w:rPr>
          <w:rFonts w:cs="Calibri"/>
        </w:rPr>
        <w:t xml:space="preserve">That solves better – IP rights don’t hinder vaccine </w:t>
      </w:r>
      <w:r w:rsidRPr="00A77BB8">
        <w:rPr>
          <w:rFonts w:cs="Calibri"/>
        </w:rPr>
        <w:t>cooperation, but manufacturing capacity is the current constraint.</w:t>
      </w:r>
    </w:p>
    <w:p w14:paraId="27A73906" w14:textId="77777777" w:rsidR="0020662F" w:rsidRPr="0092026C" w:rsidRDefault="0020662F" w:rsidP="0020662F">
      <w:r w:rsidRPr="0092026C">
        <w:t xml:space="preserve">Hans </w:t>
      </w:r>
      <w:r w:rsidRPr="0092026C">
        <w:rPr>
          <w:rStyle w:val="Style13ptBold"/>
        </w:rPr>
        <w:t>Sauer 6-17</w:t>
      </w:r>
      <w:r w:rsidRPr="0092026C">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55435D1E" w14:textId="42BA3018" w:rsidR="0020662F" w:rsidRDefault="0020662F" w:rsidP="0020662F">
      <w:pPr>
        <w:rPr>
          <w:szCs w:val="26"/>
        </w:rPr>
      </w:pPr>
      <w:r w:rsidRPr="00A77BB8">
        <w:rPr>
          <w:szCs w:val="26"/>
        </w:rPr>
        <w:t xml:space="preserve">But contrary to what Lori said, </w:t>
      </w:r>
      <w:r w:rsidRPr="00A77BB8">
        <w:rPr>
          <w:b/>
          <w:bCs/>
          <w:sz w:val="26"/>
          <w:szCs w:val="26"/>
          <w:u w:val="single"/>
        </w:rPr>
        <w:t xml:space="preserve">there are genuine </w:t>
      </w:r>
      <w:r w:rsidRPr="00A77BB8">
        <w:rPr>
          <w:b/>
          <w:bCs/>
          <w:sz w:val="26"/>
          <w:szCs w:val="26"/>
          <w:highlight w:val="green"/>
          <w:u w:val="single"/>
        </w:rPr>
        <w:t>real problems in the supply chain</w:t>
      </w:r>
      <w:r w:rsidRPr="00A77BB8">
        <w:rPr>
          <w:szCs w:val="26"/>
        </w:rPr>
        <w:t xml:space="preserve"> that are </w:t>
      </w:r>
      <w:r w:rsidRPr="00A77BB8">
        <w:rPr>
          <w:b/>
          <w:bCs/>
          <w:sz w:val="26"/>
          <w:szCs w:val="26"/>
          <w:highlight w:val="green"/>
          <w:u w:val="single"/>
        </w:rPr>
        <w:t>not caused by</w:t>
      </w:r>
      <w:r w:rsidRPr="00A77BB8">
        <w:rPr>
          <w:b/>
          <w:bCs/>
          <w:sz w:val="26"/>
          <w:szCs w:val="26"/>
          <w:u w:val="single"/>
        </w:rPr>
        <w:t xml:space="preserve"> </w:t>
      </w:r>
      <w:r w:rsidRPr="00A77BB8">
        <w:rPr>
          <w:b/>
          <w:bCs/>
          <w:sz w:val="26"/>
          <w:szCs w:val="26"/>
          <w:highlight w:val="green"/>
          <w:u w:val="single"/>
        </w:rPr>
        <w:t>patents</w:t>
      </w:r>
      <w:r w:rsidRPr="00A77BB8">
        <w:rPr>
          <w:szCs w:val="26"/>
        </w:rPr>
        <w:t>, that are simply cau</w:t>
      </w:r>
      <w:r w:rsidRPr="00A77BB8">
        <w:rPr>
          <w:sz w:val="26"/>
          <w:szCs w:val="26"/>
          <w:u w:val="single"/>
        </w:rPr>
        <w:t>sed by the unavailability and the constraints on existing capacity.</w:t>
      </w:r>
      <w:r w:rsidRPr="00A77BB8">
        <w:rPr>
          <w:szCs w:val="26"/>
        </w:rPr>
        <w:t xml:space="preserve"> There is in this world such a thing as maxed-out capacity that just can’t be increased on a dime. </w:t>
      </w:r>
      <w:r w:rsidRPr="00A77BB8">
        <w:rPr>
          <w:sz w:val="26"/>
          <w:szCs w:val="26"/>
          <w:u w:val="single"/>
        </w:rPr>
        <w:t>It’s not all due to intellectual property</w:t>
      </w:r>
      <w:r w:rsidRPr="00A77BB8">
        <w:rPr>
          <w:szCs w:val="26"/>
        </w:rPr>
        <w:t xml:space="preserve">. This is true for existing vaccines as well as for vaccine raw materials. </w:t>
      </w:r>
      <w:r w:rsidRPr="00A77BB8">
        <w:rPr>
          <w:sz w:val="26"/>
          <w:szCs w:val="26"/>
          <w:highlight w:val="green"/>
          <w:u w:val="single"/>
        </w:rPr>
        <w:t>There are trade barriers. There are export restrictions</w:t>
      </w:r>
      <w:r w:rsidRPr="00A77BB8">
        <w:rPr>
          <w:szCs w:val="26"/>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A77BB8">
        <w:rPr>
          <w:sz w:val="26"/>
          <w:szCs w:val="26"/>
          <w:u w:val="single"/>
        </w:rPr>
        <w:t xml:space="preserve">with respect to vaccines, </w:t>
      </w:r>
      <w:r w:rsidRPr="00A77BB8">
        <w:rPr>
          <w:sz w:val="26"/>
          <w:szCs w:val="26"/>
          <w:highlight w:val="green"/>
          <w:u w:val="single"/>
        </w:rPr>
        <w:t>not many governments took decisive action</w:t>
      </w:r>
      <w:r w:rsidRPr="00A77BB8">
        <w:rPr>
          <w:szCs w:val="26"/>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A77BB8">
        <w:rPr>
          <w:b/>
          <w:bCs/>
          <w:sz w:val="26"/>
          <w:szCs w:val="26"/>
          <w:u w:val="single"/>
        </w:rPr>
        <w:t xml:space="preserve">So why will </w:t>
      </w:r>
      <w:r w:rsidRPr="00A77BB8">
        <w:rPr>
          <w:b/>
          <w:bCs/>
          <w:sz w:val="26"/>
          <w:szCs w:val="26"/>
          <w:highlight w:val="green"/>
          <w:u w:val="single"/>
        </w:rPr>
        <w:t>the waiver not work</w:t>
      </w:r>
      <w:r w:rsidRPr="00A77BB8">
        <w:rPr>
          <w:szCs w:val="26"/>
        </w:rPr>
        <w:t xml:space="preserve">? Well, first of all, </w:t>
      </w:r>
      <w:r w:rsidRPr="00A77BB8">
        <w:rPr>
          <w:sz w:val="26"/>
          <w:szCs w:val="26"/>
          <w:highlight w:val="green"/>
          <w:u w:val="single"/>
        </w:rPr>
        <w:t>with</w:t>
      </w:r>
      <w:r w:rsidRPr="00A77BB8">
        <w:rPr>
          <w:sz w:val="26"/>
          <w:szCs w:val="26"/>
          <w:u w:val="single"/>
        </w:rPr>
        <w:t xml:space="preserve"> complex technology like</w:t>
      </w:r>
      <w:r w:rsidRPr="00A77BB8">
        <w:rPr>
          <w:szCs w:val="26"/>
        </w:rPr>
        <w:t xml:space="preserve"> vaccines, Lori touched on it, </w:t>
      </w:r>
      <w:r w:rsidRPr="00A77BB8">
        <w:rPr>
          <w:sz w:val="26"/>
          <w:szCs w:val="26"/>
          <w:highlight w:val="green"/>
          <w:u w:val="single"/>
        </w:rPr>
        <w:t>reverse engineering</w:t>
      </w:r>
      <w:r w:rsidRPr="00A77BB8">
        <w:rPr>
          <w:sz w:val="26"/>
          <w:szCs w:val="26"/>
          <w:u w:val="single"/>
        </w:rPr>
        <w:t xml:space="preserve">, like you would for a small </w:t>
      </w:r>
      <w:r w:rsidRPr="00A77BB8">
        <w:rPr>
          <w:sz w:val="26"/>
          <w:szCs w:val="26"/>
          <w:u w:val="single"/>
        </w:rPr>
        <w:lastRenderedPageBreak/>
        <w:t>molecule drug</w:t>
      </w:r>
      <w:r w:rsidRPr="00A77BB8">
        <w:rPr>
          <w:sz w:val="26"/>
          <w:szCs w:val="26"/>
          <w:highlight w:val="green"/>
          <w:u w:val="single"/>
        </w:rPr>
        <w:t>, is much more difficult if not impossible</w:t>
      </w:r>
      <w:r w:rsidRPr="00A77BB8">
        <w:rPr>
          <w:szCs w:val="26"/>
        </w:rPr>
        <w:t xml:space="preserve">. </w:t>
      </w:r>
      <w:r w:rsidRPr="00A77BB8">
        <w:rPr>
          <w:sz w:val="26"/>
          <w:szCs w:val="26"/>
          <w:u w:val="single"/>
        </w:rPr>
        <w:t>But it depends very much more than small molecule drugs on cooperation</w:t>
      </w:r>
      <w:r w:rsidRPr="00A77BB8">
        <w:rPr>
          <w:szCs w:val="26"/>
        </w:rPr>
        <w:t xml:space="preserve">, on voluntary transfer of technology, and on mutual assistance. </w:t>
      </w:r>
      <w:r w:rsidRPr="00A77BB8">
        <w:rPr>
          <w:sz w:val="26"/>
          <w:szCs w:val="26"/>
          <w:u w:val="single"/>
        </w:rPr>
        <w:t xml:space="preserve">We have seen as part of the pandemic response an unprecedented level of collaborations </w:t>
      </w:r>
      <w:r w:rsidRPr="00A77BB8">
        <w:rPr>
          <w:szCs w:val="26"/>
        </w:rPr>
        <w:t xml:space="preserve">and cooperation </w:t>
      </w:r>
      <w:r w:rsidRPr="00A77BB8">
        <w:rPr>
          <w:sz w:val="26"/>
          <w:szCs w:val="26"/>
          <w:u w:val="single"/>
        </w:rPr>
        <w:t>and no indication that IP has stood in the way of the pandemic response</w:t>
      </w:r>
      <w:r w:rsidRPr="00A77BB8">
        <w:rPr>
          <w:szCs w:val="26"/>
        </w:rPr>
        <w:t xml:space="preserve">. </w:t>
      </w:r>
      <w:r w:rsidRPr="00A77BB8">
        <w:rPr>
          <w:b/>
          <w:bCs/>
          <w:sz w:val="26"/>
          <w:szCs w:val="26"/>
          <w:highlight w:val="green"/>
          <w:u w:val="single"/>
        </w:rPr>
        <w:t>The waiver proponents</w:t>
      </w:r>
      <w:r w:rsidRPr="00A77BB8">
        <w:rPr>
          <w:b/>
          <w:bCs/>
          <w:sz w:val="26"/>
          <w:szCs w:val="26"/>
          <w:u w:val="single"/>
        </w:rPr>
        <w:t xml:space="preserve"> </w:t>
      </w:r>
      <w:r w:rsidRPr="00A77BB8">
        <w:rPr>
          <w:b/>
          <w:bCs/>
          <w:sz w:val="26"/>
          <w:szCs w:val="26"/>
          <w:highlight w:val="green"/>
          <w:u w:val="single"/>
        </w:rPr>
        <w:t>have found zero credible examples of where IP has</w:t>
      </w:r>
      <w:r w:rsidRPr="00A77BB8">
        <w:rPr>
          <w:b/>
          <w:bCs/>
          <w:sz w:val="26"/>
          <w:szCs w:val="26"/>
          <w:u w:val="single"/>
        </w:rPr>
        <w:t xml:space="preserve"> actually </w:t>
      </w:r>
      <w:r w:rsidRPr="00A77BB8">
        <w:rPr>
          <w:b/>
          <w:bCs/>
          <w:sz w:val="26"/>
          <w:szCs w:val="26"/>
          <w:highlight w:val="green"/>
          <w:u w:val="single"/>
        </w:rPr>
        <w:t>been an obstacle</w:t>
      </w:r>
      <w:r w:rsidRPr="00A77BB8">
        <w:rPr>
          <w:b/>
          <w:bCs/>
          <w:sz w:val="26"/>
          <w:szCs w:val="26"/>
          <w:u w:val="single"/>
        </w:rPr>
        <w:t xml:space="preserve">, </w:t>
      </w:r>
      <w:r w:rsidRPr="00A77BB8">
        <w:rPr>
          <w:szCs w:val="26"/>
        </w:rPr>
        <w:t xml:space="preserve">where somebody has tried to block somebody else from developing a COVID vaccine or other COVID countermeasure, right? It’s not there. </w:t>
      </w:r>
      <w:r w:rsidRPr="00A77BB8">
        <w:rPr>
          <w:b/>
          <w:bCs/>
          <w:sz w:val="26"/>
          <w:szCs w:val="26"/>
          <w:u w:val="single"/>
        </w:rPr>
        <w:t xml:space="preserve">Second, the myth of this vast global </w:t>
      </w:r>
      <w:r w:rsidRPr="00A77BB8">
        <w:rPr>
          <w:b/>
          <w:bCs/>
          <w:sz w:val="26"/>
          <w:szCs w:val="26"/>
          <w:highlight w:val="green"/>
          <w:u w:val="single"/>
        </w:rPr>
        <w:t>capacity to manufacture COVID vaccines</w:t>
      </w:r>
      <w:r w:rsidRPr="00A77BB8">
        <w:rPr>
          <w:b/>
          <w:bCs/>
          <w:sz w:val="26"/>
          <w:szCs w:val="26"/>
          <w:u w:val="single"/>
        </w:rPr>
        <w:t xml:space="preserve"> that somehow exists</w:t>
      </w:r>
      <w:r w:rsidRPr="00A77BB8">
        <w:rPr>
          <w:szCs w:val="26"/>
        </w:rPr>
        <w:t xml:space="preserve"> </w:t>
      </w:r>
      <w:r w:rsidRPr="00A77BB8">
        <w:rPr>
          <w:b/>
          <w:bCs/>
          <w:sz w:val="26"/>
          <w:szCs w:val="26"/>
          <w:u w:val="single"/>
        </w:rPr>
        <w:t>out there is unsubstantiated</w:t>
      </w:r>
      <w:r w:rsidRPr="00A77BB8">
        <w:rPr>
          <w:szCs w:val="26"/>
        </w:rPr>
        <w:t xml:space="preserve"> and frankly, in my opinion, untrue. But there is no such thing as vast untapped, idle capacity that could be turned around on a dime to start making COVID vaccines within weeks or even months</w:t>
      </w:r>
      <w:r w:rsidRPr="00A77BB8">
        <w:rPr>
          <w:sz w:val="26"/>
          <w:szCs w:val="26"/>
          <w:u w:val="single"/>
        </w:rPr>
        <w:t xml:space="preserve">. This capacity </w:t>
      </w:r>
      <w:r w:rsidRPr="00A77BB8">
        <w:rPr>
          <w:sz w:val="26"/>
          <w:szCs w:val="26"/>
          <w:highlight w:val="green"/>
          <w:u w:val="single"/>
        </w:rPr>
        <w:t>needs to be buil</w:t>
      </w:r>
      <w:r w:rsidRPr="00A77BB8">
        <w:rPr>
          <w:sz w:val="26"/>
          <w:szCs w:val="26"/>
          <w:u w:val="single"/>
        </w:rPr>
        <w:t>t; it needs to be established</w:t>
      </w:r>
      <w:r w:rsidRPr="00A77BB8">
        <w:rPr>
          <w:szCs w:val="26"/>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A77BB8">
        <w:rPr>
          <w:sz w:val="26"/>
          <w:szCs w:val="26"/>
          <w:u w:val="single"/>
        </w:rPr>
        <w:t>we definitely have to take global capacity-building more seriously than we did in the past.</w:t>
      </w:r>
      <w:r w:rsidRPr="00A77BB8">
        <w:rPr>
          <w:szCs w:val="26"/>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A77BB8">
        <w:rPr>
          <w:sz w:val="26"/>
          <w:szCs w:val="26"/>
          <w:highlight w:val="green"/>
          <w:u w:val="single"/>
        </w:rPr>
        <w:t>will need to reduce export restrictions</w:t>
      </w:r>
      <w:r w:rsidRPr="00A77BB8">
        <w:rPr>
          <w:szCs w:val="26"/>
        </w:rPr>
        <w:t xml:space="preserve">, and we will need to rededicate ourselves to preparing for the next pandemic. As far as this pandemic goes, </w:t>
      </w:r>
      <w:r w:rsidRPr="00A77BB8">
        <w:rPr>
          <w:b/>
          <w:bCs/>
          <w:sz w:val="26"/>
          <w:szCs w:val="26"/>
          <w:highlight w:val="green"/>
          <w:u w:val="single"/>
        </w:rPr>
        <w:t>there are 11 vaccines</w:t>
      </w:r>
      <w:r w:rsidRPr="00A77BB8">
        <w:rPr>
          <w:b/>
          <w:bCs/>
          <w:sz w:val="26"/>
          <w:szCs w:val="26"/>
          <w:u w:val="single"/>
        </w:rPr>
        <w:t xml:space="preserve"> around the world that are already being shot into arms, only four of which come from the global North. </w:t>
      </w:r>
      <w:r w:rsidRPr="00A77BB8">
        <w:rPr>
          <w:b/>
          <w:bCs/>
          <w:sz w:val="26"/>
          <w:szCs w:val="26"/>
          <w:highlight w:val="green"/>
          <w:u w:val="single"/>
        </w:rPr>
        <w:t>How many more</w:t>
      </w:r>
      <w:r w:rsidRPr="00A77BB8">
        <w:rPr>
          <w:b/>
          <w:bCs/>
          <w:sz w:val="26"/>
          <w:szCs w:val="26"/>
          <w:u w:val="single"/>
        </w:rPr>
        <w:t xml:space="preserve"> vaccines </w:t>
      </w:r>
      <w:r w:rsidRPr="00A77BB8">
        <w:rPr>
          <w:b/>
          <w:bCs/>
          <w:sz w:val="26"/>
          <w:szCs w:val="26"/>
          <w:highlight w:val="green"/>
          <w:u w:val="single"/>
        </w:rPr>
        <w:t>do we want</w:t>
      </w:r>
      <w:r w:rsidRPr="00A77BB8">
        <w:rPr>
          <w:b/>
          <w:bCs/>
          <w:sz w:val="26"/>
          <w:szCs w:val="26"/>
          <w:u w:val="single"/>
        </w:rPr>
        <w:t>?</w:t>
      </w:r>
      <w:r w:rsidRPr="00A77BB8">
        <w:rPr>
          <w:szCs w:val="26"/>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A77BB8">
        <w:rPr>
          <w:b/>
          <w:bCs/>
          <w:sz w:val="26"/>
          <w:szCs w:val="26"/>
          <w:u w:val="single"/>
        </w:rPr>
        <w:t xml:space="preserve">So </w:t>
      </w:r>
      <w:r w:rsidRPr="00A77BB8">
        <w:rPr>
          <w:b/>
          <w:bCs/>
          <w:sz w:val="26"/>
          <w:szCs w:val="26"/>
          <w:highlight w:val="green"/>
          <w:u w:val="single"/>
        </w:rPr>
        <w:t>let’s make more of those.</w:t>
      </w:r>
      <w:r w:rsidRPr="00A77BB8">
        <w:rPr>
          <w:b/>
          <w:bCs/>
          <w:sz w:val="26"/>
          <w:szCs w:val="26"/>
          <w:u w:val="single"/>
        </w:rPr>
        <w:t xml:space="preserve"> I think that’s going to be the more practical and realistic answer to solving the problem</w:t>
      </w:r>
      <w:r w:rsidRPr="00A77BB8">
        <w:rPr>
          <w:szCs w:val="26"/>
        </w:rPr>
        <w:t>. And we need to lean on governments to stop export controls and to dedicate themselves to more global equity.</w:t>
      </w:r>
    </w:p>
    <w:p w14:paraId="0876D2D8" w14:textId="77777777" w:rsidR="00E70B50" w:rsidRPr="00FE51A3" w:rsidRDefault="00E70B50" w:rsidP="00E70B50">
      <w:pPr>
        <w:rPr>
          <w:rFonts w:asciiTheme="majorHAnsi" w:hAnsiTheme="majorHAnsi" w:cstheme="majorHAnsi"/>
        </w:rPr>
      </w:pPr>
    </w:p>
    <w:p w14:paraId="5183598C" w14:textId="77777777" w:rsidR="00E70B50" w:rsidRPr="00FE51A3" w:rsidRDefault="00E70B50" w:rsidP="00E70B50">
      <w:pPr>
        <w:pStyle w:val="Heading4"/>
        <w:rPr>
          <w:rFonts w:asciiTheme="majorHAnsi" w:hAnsiTheme="majorHAnsi" w:cstheme="majorHAnsi"/>
        </w:rPr>
      </w:pPr>
      <w:r w:rsidRPr="00FE51A3">
        <w:rPr>
          <w:rFonts w:asciiTheme="majorHAnsi" w:hAnsiTheme="majorHAnsi" w:cstheme="majorHAnsi"/>
        </w:rPr>
        <w:t xml:space="preserve">The US should </w:t>
      </w:r>
      <w:r w:rsidRPr="00FE51A3">
        <w:rPr>
          <w:rFonts w:asciiTheme="majorHAnsi" w:hAnsiTheme="majorHAnsi" w:cstheme="majorHAnsi"/>
          <w:u w:val="single"/>
        </w:rPr>
        <w:t>take the lead</w:t>
      </w:r>
      <w:r w:rsidRPr="00FE51A3">
        <w:rPr>
          <w:rFonts w:asciiTheme="majorHAnsi" w:hAnsiTheme="majorHAnsi" w:cstheme="majorHAnsi"/>
        </w:rPr>
        <w:t xml:space="preserve"> – otherwise, China and Russia will use vaccine diplomacy to </w:t>
      </w:r>
      <w:r w:rsidRPr="00FE51A3">
        <w:rPr>
          <w:rFonts w:asciiTheme="majorHAnsi" w:hAnsiTheme="majorHAnsi" w:cstheme="majorHAnsi"/>
          <w:u w:val="single"/>
        </w:rPr>
        <w:t>advance</w:t>
      </w:r>
      <w:r w:rsidRPr="00FE51A3">
        <w:rPr>
          <w:rFonts w:asciiTheme="majorHAnsi" w:hAnsiTheme="majorHAnsi" w:cstheme="majorHAnsi"/>
        </w:rPr>
        <w:t xml:space="preserve"> foreign policy goals. The counterplan alone </w:t>
      </w:r>
      <w:r w:rsidRPr="00FE51A3">
        <w:rPr>
          <w:rFonts w:asciiTheme="majorHAnsi" w:hAnsiTheme="majorHAnsi" w:cstheme="majorHAnsi"/>
          <w:u w:val="single"/>
        </w:rPr>
        <w:t>solves</w:t>
      </w:r>
      <w:r w:rsidRPr="00FE51A3">
        <w:rPr>
          <w:rFonts w:asciiTheme="majorHAnsi" w:hAnsiTheme="majorHAnsi" w:cstheme="majorHAnsi"/>
        </w:rPr>
        <w:t xml:space="preserve"> and </w:t>
      </w:r>
      <w:r w:rsidRPr="00FE51A3">
        <w:rPr>
          <w:rFonts w:asciiTheme="majorHAnsi" w:hAnsiTheme="majorHAnsi" w:cstheme="majorHAnsi"/>
          <w:u w:val="single"/>
        </w:rPr>
        <w:t>reinvigorates US leadership</w:t>
      </w:r>
      <w:r w:rsidRPr="00FE51A3">
        <w:rPr>
          <w:rFonts w:asciiTheme="majorHAnsi" w:hAnsiTheme="majorHAnsi" w:cstheme="majorHAnsi"/>
        </w:rPr>
        <w:t xml:space="preserve">. </w:t>
      </w:r>
    </w:p>
    <w:p w14:paraId="370F28BA" w14:textId="77777777" w:rsidR="00E70B50" w:rsidRPr="00FE51A3" w:rsidRDefault="00E70B50" w:rsidP="00E70B50">
      <w:pPr>
        <w:rPr>
          <w:rFonts w:asciiTheme="majorHAnsi" w:hAnsiTheme="majorHAnsi" w:cstheme="majorHAnsi"/>
        </w:rPr>
      </w:pPr>
      <w:r w:rsidRPr="00FE51A3">
        <w:rPr>
          <w:rStyle w:val="Style13ptBold"/>
          <w:rFonts w:asciiTheme="majorHAnsi" w:hAnsiTheme="majorHAnsi" w:cstheme="majorHAnsi"/>
        </w:rPr>
        <w:t>Gayle et al 21</w:t>
      </w:r>
      <w:r w:rsidRPr="00FE51A3">
        <w:rPr>
          <w:rFonts w:asciiTheme="majorHAnsi" w:hAnsiTheme="majorHAnsi" w:cstheme="majorHAnsi"/>
        </w:rPr>
        <w:t xml:space="preserve">. [(HELENE GAYLE is President and CEO of the Chicago Community Trust and has served in global health and development roles with CARE, the Centers for Disease Control and Prevention, and the Bill &amp; Melinda Gates Foundation. GORDON LaFORGE is a Senior Researcher at Princeton University and a lecturer at Arizona State University’s Thunderbird School of Global </w:t>
      </w:r>
      <w:r w:rsidRPr="00FE51A3">
        <w:rPr>
          <w:rFonts w:asciiTheme="majorHAnsi" w:hAnsiTheme="majorHAnsi" w:cstheme="majorHAnsi"/>
        </w:rPr>
        <w:lastRenderedPageBreak/>
        <w:t xml:space="preserve">Management. ANNE-MARIE SLAUGHTER is CEO of New America and former Director of Policy Planning at the U.S. State Department) “America Can—and Should—Vaccinate the World,” Foreign Affairs, March 19, 2021. </w:t>
      </w:r>
      <w:hyperlink r:id="rId9" w:history="1">
        <w:r w:rsidRPr="00FE51A3">
          <w:rPr>
            <w:rStyle w:val="Hyperlink"/>
            <w:rFonts w:asciiTheme="majorHAnsi" w:hAnsiTheme="majorHAnsi" w:cstheme="majorHAnsi"/>
          </w:rPr>
          <w:t>https://www.foreignaffairs.com/articles/united-states/2021-03-19/america-can-and-should-vaccinate-world</w:t>
        </w:r>
      </w:hyperlink>
      <w:r w:rsidRPr="00FE51A3">
        <w:rPr>
          <w:rFonts w:asciiTheme="majorHAnsi" w:hAnsiTheme="majorHAnsi" w:cstheme="majorHAnsi"/>
        </w:rPr>
        <w:t>] TDI</w:t>
      </w:r>
    </w:p>
    <w:p w14:paraId="5B9A2B61" w14:textId="77777777" w:rsidR="00E70B50" w:rsidRPr="00FE51A3" w:rsidRDefault="00E70B50" w:rsidP="00E70B50">
      <w:pPr>
        <w:rPr>
          <w:rFonts w:asciiTheme="majorHAnsi" w:hAnsiTheme="majorHAnsi" w:cstheme="majorHAnsi"/>
          <w:b/>
          <w:bCs/>
          <w:sz w:val="14"/>
        </w:rPr>
      </w:pPr>
      <w:r w:rsidRPr="00FE51A3">
        <w:rPr>
          <w:rFonts w:asciiTheme="majorHAnsi" w:hAnsiTheme="majorHAnsi" w:cstheme="majorHAnsi"/>
          <w:sz w:val="14"/>
        </w:rPr>
        <w:t>These initiatives come not a moment too soon</w:t>
      </w:r>
      <w:r w:rsidRPr="00446FA9">
        <w:rPr>
          <w:rFonts w:asciiTheme="majorHAnsi" w:hAnsiTheme="majorHAnsi" w:cstheme="majorHAnsi"/>
          <w:sz w:val="14"/>
          <w:highlight w:val="green"/>
        </w:rPr>
        <w:t xml:space="preserve">. </w:t>
      </w:r>
      <w:r w:rsidRPr="00446FA9">
        <w:rPr>
          <w:rFonts w:asciiTheme="majorHAnsi" w:hAnsiTheme="majorHAnsi" w:cstheme="majorHAnsi"/>
          <w:highlight w:val="green"/>
          <w:u w:val="single"/>
        </w:rPr>
        <w:t xml:space="preserve">In tackling the </w:t>
      </w:r>
      <w:r w:rsidRPr="00446FA9">
        <w:rPr>
          <w:rFonts w:asciiTheme="majorHAnsi" w:hAnsiTheme="majorHAnsi" w:cstheme="majorHAnsi"/>
          <w:b/>
          <w:bCs/>
          <w:highlight w:val="green"/>
          <w:u w:val="single"/>
        </w:rPr>
        <w:t>worst global crisis</w:t>
      </w:r>
      <w:r w:rsidRPr="00FE51A3">
        <w:rPr>
          <w:rFonts w:asciiTheme="majorHAnsi" w:hAnsiTheme="majorHAnsi" w:cstheme="majorHAnsi"/>
          <w:u w:val="single"/>
        </w:rPr>
        <w:t xml:space="preserve"> of a lifetime, </w:t>
      </w:r>
      <w:r w:rsidRPr="00446FA9">
        <w:rPr>
          <w:rFonts w:asciiTheme="majorHAnsi" w:hAnsiTheme="majorHAnsi" w:cstheme="majorHAnsi"/>
          <w:highlight w:val="green"/>
          <w:u w:val="single"/>
        </w:rPr>
        <w:t xml:space="preserve">the </w:t>
      </w:r>
      <w:r w:rsidRPr="00446FA9">
        <w:rPr>
          <w:rFonts w:asciiTheme="majorHAnsi" w:hAnsiTheme="majorHAnsi" w:cstheme="majorHAnsi"/>
          <w:b/>
          <w:bCs/>
          <w:highlight w:val="green"/>
          <w:u w:val="single"/>
        </w:rPr>
        <w:t>U</w:t>
      </w:r>
      <w:r w:rsidRPr="00446FA9">
        <w:rPr>
          <w:rFonts w:asciiTheme="majorHAnsi" w:hAnsiTheme="majorHAnsi" w:cstheme="majorHAnsi"/>
          <w:b/>
          <w:bCs/>
          <w:u w:val="single"/>
        </w:rPr>
        <w:t>nited</w:t>
      </w:r>
      <w:r w:rsidRPr="00446FA9">
        <w:rPr>
          <w:rFonts w:asciiTheme="majorHAnsi" w:hAnsiTheme="majorHAnsi" w:cstheme="majorHAnsi"/>
          <w:b/>
          <w:bCs/>
          <w:highlight w:val="green"/>
          <w:u w:val="single"/>
        </w:rPr>
        <w:t xml:space="preserve"> S</w:t>
      </w:r>
      <w:r w:rsidRPr="00FE51A3">
        <w:rPr>
          <w:rFonts w:asciiTheme="majorHAnsi" w:hAnsiTheme="majorHAnsi" w:cstheme="majorHAnsi"/>
          <w:b/>
          <w:bCs/>
          <w:u w:val="single"/>
        </w:rPr>
        <w:t xml:space="preserve">tates </w:t>
      </w:r>
      <w:r w:rsidRPr="00446FA9">
        <w:rPr>
          <w:rFonts w:asciiTheme="majorHAnsi" w:hAnsiTheme="majorHAnsi" w:cstheme="majorHAnsi"/>
          <w:b/>
          <w:bCs/>
          <w:highlight w:val="green"/>
          <w:u w:val="single"/>
        </w:rPr>
        <w:t>ha</w:t>
      </w:r>
      <w:r w:rsidRPr="00FE51A3">
        <w:rPr>
          <w:rFonts w:asciiTheme="majorHAnsi" w:hAnsiTheme="majorHAnsi" w:cstheme="majorHAnsi"/>
          <w:b/>
          <w:bCs/>
          <w:u w:val="single"/>
        </w:rPr>
        <w:t xml:space="preserve">s so far </w:t>
      </w:r>
      <w:r w:rsidRPr="00446FA9">
        <w:rPr>
          <w:rFonts w:asciiTheme="majorHAnsi" w:hAnsiTheme="majorHAnsi" w:cstheme="majorHAnsi"/>
          <w:b/>
          <w:bCs/>
          <w:highlight w:val="green"/>
          <w:u w:val="single"/>
        </w:rPr>
        <w:t>been upstaged</w:t>
      </w:r>
      <w:r w:rsidRPr="00446FA9">
        <w:rPr>
          <w:rFonts w:asciiTheme="majorHAnsi" w:hAnsiTheme="majorHAnsi" w:cstheme="majorHAnsi"/>
          <w:highlight w:val="green"/>
          <w:u w:val="single"/>
        </w:rPr>
        <w:t>. Russia and China</w:t>
      </w:r>
      <w:r w:rsidRPr="00FE51A3">
        <w:rPr>
          <w:rFonts w:asciiTheme="majorHAnsi" w:hAnsiTheme="majorHAnsi" w:cstheme="majorHAnsi"/>
          <w:u w:val="single"/>
        </w:rPr>
        <w:t xml:space="preserve"> have </w:t>
      </w:r>
      <w:r w:rsidRPr="00446FA9">
        <w:rPr>
          <w:rFonts w:asciiTheme="majorHAnsi" w:hAnsiTheme="majorHAnsi" w:cstheme="majorHAnsi"/>
          <w:highlight w:val="green"/>
          <w:u w:val="single"/>
        </w:rPr>
        <w:t>aggressively marketed</w:t>
      </w:r>
      <w:r w:rsidRPr="00FE51A3">
        <w:rPr>
          <w:rFonts w:asciiTheme="majorHAnsi" w:hAnsiTheme="majorHAnsi" w:cstheme="majorHAnsi"/>
          <w:u w:val="single"/>
        </w:rPr>
        <w:t xml:space="preserve"> and distributed their </w:t>
      </w:r>
      <w:r w:rsidRPr="00446FA9">
        <w:rPr>
          <w:rFonts w:asciiTheme="majorHAnsi" w:hAnsiTheme="majorHAnsi" w:cstheme="majorHAnsi"/>
          <w:highlight w:val="green"/>
          <w:u w:val="single"/>
        </w:rPr>
        <w:t>vaccines</w:t>
      </w:r>
      <w:r w:rsidRPr="00FE51A3">
        <w:rPr>
          <w:rFonts w:asciiTheme="majorHAnsi" w:hAnsiTheme="majorHAnsi" w:cstheme="majorHAnsi"/>
          <w:u w:val="single"/>
        </w:rPr>
        <w:t xml:space="preserve"> to foreign countries, </w:t>
      </w:r>
      <w:r w:rsidRPr="00FE51A3">
        <w:rPr>
          <w:rFonts w:asciiTheme="majorHAnsi" w:hAnsiTheme="majorHAnsi" w:cstheme="majorHAnsi"/>
          <w:b/>
          <w:bCs/>
          <w:u w:val="single"/>
        </w:rPr>
        <w:t xml:space="preserve">largely </w:t>
      </w:r>
      <w:r w:rsidRPr="00446FA9">
        <w:rPr>
          <w:rFonts w:asciiTheme="majorHAnsi" w:hAnsiTheme="majorHAnsi" w:cstheme="majorHAnsi"/>
          <w:b/>
          <w:bCs/>
          <w:highlight w:val="green"/>
          <w:u w:val="single"/>
        </w:rPr>
        <w:t>to advance fo</w:t>
      </w:r>
      <w:r w:rsidRPr="00FE51A3">
        <w:rPr>
          <w:rFonts w:asciiTheme="majorHAnsi" w:hAnsiTheme="majorHAnsi" w:cstheme="majorHAnsi"/>
          <w:b/>
          <w:bCs/>
          <w:u w:val="single"/>
        </w:rPr>
        <w:t xml:space="preserve">reign </w:t>
      </w:r>
      <w:r w:rsidRPr="00446FA9">
        <w:rPr>
          <w:rFonts w:asciiTheme="majorHAnsi" w:hAnsiTheme="majorHAnsi" w:cstheme="majorHAnsi"/>
          <w:b/>
          <w:bCs/>
          <w:highlight w:val="green"/>
          <w:u w:val="single"/>
        </w:rPr>
        <w:t>po</w:t>
      </w:r>
      <w:r w:rsidRPr="00FE51A3">
        <w:rPr>
          <w:rFonts w:asciiTheme="majorHAnsi" w:hAnsiTheme="majorHAnsi" w:cstheme="majorHAnsi"/>
          <w:b/>
          <w:bCs/>
          <w:u w:val="single"/>
        </w:rPr>
        <w:t xml:space="preserve">licy </w:t>
      </w:r>
      <w:r w:rsidRPr="00446FA9">
        <w:rPr>
          <w:rFonts w:asciiTheme="majorHAnsi" w:hAnsiTheme="majorHAnsi" w:cstheme="majorHAnsi"/>
          <w:b/>
          <w:bCs/>
          <w:highlight w:val="green"/>
          <w:u w:val="single"/>
        </w:rPr>
        <w:t>goals</w:t>
      </w:r>
      <w:r w:rsidRPr="00FE51A3">
        <w:rPr>
          <w:rFonts w:asciiTheme="majorHAnsi" w:hAnsiTheme="majorHAnsi" w:cstheme="majorHAnsi"/>
          <w:u w:val="single"/>
        </w:rPr>
        <w:t xml:space="preserve">. Russia is using the jab to bolster its image and investment prospects and to drive a wedge between EU countries. China is donating doses to gain leverage in territorial disputes and expand its influence under the Belt and Road Initiative. Both Moscow and Beijing have </w:t>
      </w:r>
      <w:r w:rsidRPr="00FE51A3">
        <w:rPr>
          <w:rFonts w:asciiTheme="majorHAnsi" w:hAnsiTheme="majorHAnsi" w:cstheme="majorHAnsi"/>
          <w:b/>
          <w:bCs/>
          <w:u w:val="single"/>
        </w:rPr>
        <w:t>moved to undercut the United States in its own backyard by supplying vaccines to Latin America.</w:t>
      </w:r>
      <w:r w:rsidRPr="00FE51A3">
        <w:rPr>
          <w:rFonts w:asciiTheme="majorHAnsi" w:hAnsiTheme="majorHAnsi" w:cstheme="majorHAnsi"/>
          <w:u w:val="single"/>
        </w:rPr>
        <w:t xml:space="preserve"> </w:t>
      </w:r>
      <w:r w:rsidRPr="00FE51A3">
        <w:rPr>
          <w:rFonts w:asciiTheme="majorHAnsi" w:hAnsiTheme="majorHAnsi" w:cstheme="majorHAnsi"/>
          <w:sz w:val="14"/>
        </w:rPr>
        <w:t xml:space="preserve">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Rather, </w:t>
      </w:r>
      <w:r w:rsidRPr="00446FA9">
        <w:rPr>
          <w:rFonts w:asciiTheme="majorHAnsi" w:hAnsiTheme="majorHAnsi" w:cstheme="majorHAnsi"/>
          <w:b/>
          <w:bCs/>
          <w:highlight w:val="green"/>
          <w:u w:val="single"/>
        </w:rPr>
        <w:t>Biden</w:t>
      </w:r>
      <w:r w:rsidRPr="00FE51A3">
        <w:rPr>
          <w:rFonts w:asciiTheme="majorHAnsi" w:hAnsiTheme="majorHAnsi" w:cstheme="majorHAnsi"/>
          <w:b/>
          <w:bCs/>
          <w:u w:val="single"/>
        </w:rPr>
        <w:t xml:space="preserve"> </w:t>
      </w:r>
      <w:r w:rsidRPr="00446FA9">
        <w:rPr>
          <w:rFonts w:asciiTheme="majorHAnsi" w:hAnsiTheme="majorHAnsi" w:cstheme="majorHAnsi"/>
          <w:b/>
          <w:bCs/>
          <w:highlight w:val="green"/>
          <w:u w:val="single"/>
        </w:rPr>
        <w:t>should pursue</w:t>
      </w:r>
      <w:r w:rsidRPr="00446FA9">
        <w:rPr>
          <w:rFonts w:asciiTheme="majorHAnsi" w:hAnsiTheme="majorHAnsi" w:cstheme="majorHAnsi"/>
          <w:highlight w:val="green"/>
          <w:u w:val="single"/>
        </w:rPr>
        <w:t xml:space="preserve"> abroad</w:t>
      </w:r>
      <w:r w:rsidRPr="00FE51A3">
        <w:rPr>
          <w:rFonts w:asciiTheme="majorHAnsi" w:hAnsiTheme="majorHAnsi" w:cstheme="majorHAnsi"/>
          <w:u w:val="single"/>
        </w:rPr>
        <w:t xml:space="preserve"> the sort of “</w:t>
      </w:r>
      <w:r w:rsidRPr="00446FA9">
        <w:rPr>
          <w:rFonts w:asciiTheme="majorHAnsi" w:hAnsiTheme="majorHAnsi" w:cstheme="majorHAnsi"/>
          <w:highlight w:val="green"/>
          <w:u w:val="single"/>
        </w:rPr>
        <w:t>all in” unity</w:t>
      </w:r>
      <w:r w:rsidRPr="00FE51A3">
        <w:rPr>
          <w:rFonts w:asciiTheme="majorHAnsi" w:hAnsiTheme="majorHAnsi" w:cstheme="majorHAnsi"/>
          <w:u w:val="single"/>
        </w:rPr>
        <w:t xml:space="preserve"> approach that he has proclaimed at home. His administration should focus less on strategic advantage than on vaccinating the largest number of people worldwide in the shortest amount of time. In so doing, the United States would </w:t>
      </w:r>
      <w:r w:rsidRPr="00FE51A3">
        <w:rPr>
          <w:rFonts w:asciiTheme="majorHAnsi" w:hAnsiTheme="majorHAnsi" w:cstheme="majorHAnsi"/>
          <w:b/>
          <w:bCs/>
          <w:u w:val="single"/>
        </w:rPr>
        <w:t>concentrate on what the world’s peoples have in common—susceptibility to this and many other viruses</w:t>
      </w:r>
      <w:r w:rsidRPr="00FE51A3">
        <w:rPr>
          <w:rFonts w:asciiTheme="majorHAnsi" w:hAnsiTheme="majorHAnsi" w:cstheme="majorHAnsi"/>
          <w:u w:val="single"/>
        </w:rPr>
        <w:t xml:space="preserve">—regardless of the nature of their governments. </w:t>
      </w:r>
      <w:r w:rsidRPr="00FE51A3">
        <w:rPr>
          <w:rFonts w:asciiTheme="majorHAnsi" w:hAnsiTheme="majorHAnsi" w:cstheme="majorHAnsi"/>
          <w:sz w:val="14"/>
        </w:rPr>
        <w:t xml:space="preserve">ALL IN AND ALL OUT </w:t>
      </w:r>
      <w:r w:rsidRPr="00FE51A3">
        <w:rPr>
          <w:rFonts w:asciiTheme="majorHAnsi" w:hAnsiTheme="majorHAnsi" w:cstheme="majorHAnsi"/>
          <w:u w:val="single"/>
        </w:rPr>
        <w:t>The United States has successfully mobilized its own and international resources to respond to regional crises in the past.</w:t>
      </w:r>
      <w:r w:rsidRPr="00FE51A3">
        <w:rPr>
          <w:rFonts w:asciiTheme="majorHAnsi" w:hAnsiTheme="majorHAnsi" w:cstheme="majorHAnsi"/>
          <w:sz w:val="14"/>
        </w:rPr>
        <w:t xml:space="preserve"> In 2003, President George W. Bush started the U.S. President’s Emergency Plan for AIDS Relief, the largest global health program focused on a single disease in history. PEPFAR brought together U.S. agencies, private companies, and local civil society groups to help sub-Saharan Africa and Southeast Asia get the AIDS crisis under control, saving millions of lives. 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The Biden administration reversed this stance immediately and contributed $4 billion, making the United States the largest donor to the effort. Still, even if COVAX meets the ambitious target of delivering two billion doses to developing nations by the end of 2021, it will be able to vaccinate only 20 percent of those countries’ populations. Just imagine, however, what could happen if Washington were to treat COVID-19 as the equivalent of the enemy in a world war or the pandemic as a global version of the regional AIDS and Ebola epidemics of years past. </w:t>
      </w:r>
      <w:r w:rsidRPr="00FE51A3">
        <w:rPr>
          <w:rFonts w:asciiTheme="majorHAnsi" w:hAnsiTheme="majorHAnsi" w:cstheme="majorHAnsi"/>
          <w:u w:val="single"/>
        </w:rPr>
        <w:t xml:space="preserve">Imagine, in other words, what all-out mobilization would look like if the </w:t>
      </w:r>
      <w:r w:rsidRPr="00FE51A3">
        <w:rPr>
          <w:rFonts w:asciiTheme="majorHAnsi" w:hAnsiTheme="majorHAnsi" w:cstheme="majorHAnsi"/>
          <w:b/>
          <w:bCs/>
          <w:u w:val="single"/>
        </w:rPr>
        <w:t>United States treated the COVID-19 pandemic like the global threat</w:t>
      </w:r>
      <w:r w:rsidRPr="00FE51A3">
        <w:rPr>
          <w:rFonts w:asciiTheme="majorHAnsi" w:hAnsiTheme="majorHAnsi" w:cstheme="majorHAnsi"/>
          <w:u w:val="single"/>
        </w:rPr>
        <w:t xml:space="preserve"> that it is.</w:t>
      </w:r>
      <w:r w:rsidRPr="00FE51A3">
        <w:rPr>
          <w:rFonts w:asciiTheme="majorHAnsi" w:hAnsiTheme="majorHAnsi" w:cstheme="majorHAnsi"/>
          <w:sz w:val="14"/>
        </w:rPr>
        <w:t xml:space="preserve"> The Biden administration is right to want to take the lead in vaccinating the world. </w:t>
      </w:r>
      <w:r w:rsidRPr="00FE51A3">
        <w:rPr>
          <w:rFonts w:asciiTheme="majorHAnsi" w:hAnsiTheme="majorHAnsi" w:cstheme="majorHAnsi"/>
          <w:u w:val="single"/>
        </w:rPr>
        <w:t>Washington would lead a multilateral, whole-of-society effort to help COVAX vaccinate the world</w:t>
      </w:r>
      <w:r w:rsidRPr="00FE51A3">
        <w:rPr>
          <w:rFonts w:asciiTheme="majorHAnsi" w:hAnsiTheme="majorHAnsi" w:cstheme="majorHAnsi"/>
          <w:sz w:val="14"/>
        </w:rPr>
        <w:t xml:space="preserve">. The government would activate the military and call upon allies in the G-7 and NATO for a major assistance operation that speeds the flow of vaccine supplies and strengthens delivery systems.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And it would enlist companies, nonprofits, and civil society organizations to help increase vaccine production, raise funding, and provide technical assistance to foreign counterparts. </w:t>
      </w:r>
      <w:r w:rsidRPr="00446FA9">
        <w:rPr>
          <w:rFonts w:asciiTheme="majorHAnsi" w:hAnsiTheme="majorHAnsi" w:cstheme="majorHAnsi"/>
          <w:highlight w:val="green"/>
          <w:u w:val="single"/>
        </w:rPr>
        <w:t>The U.S.</w:t>
      </w:r>
      <w:r w:rsidRPr="00FE51A3">
        <w:rPr>
          <w:rFonts w:asciiTheme="majorHAnsi" w:hAnsiTheme="majorHAnsi" w:cstheme="majorHAnsi"/>
          <w:u w:val="single"/>
        </w:rPr>
        <w:t xml:space="preserve"> government should </w:t>
      </w:r>
      <w:r w:rsidRPr="00446FA9">
        <w:rPr>
          <w:rFonts w:asciiTheme="majorHAnsi" w:hAnsiTheme="majorHAnsi" w:cstheme="majorHAnsi"/>
          <w:highlight w:val="green"/>
          <w:u w:val="single"/>
        </w:rPr>
        <w:t>undertake</w:t>
      </w:r>
      <w:r w:rsidRPr="00FE51A3">
        <w:rPr>
          <w:rFonts w:asciiTheme="majorHAnsi" w:hAnsiTheme="majorHAnsi" w:cstheme="majorHAnsi"/>
          <w:u w:val="single"/>
        </w:rPr>
        <w:t xml:space="preserve"> exactly such an effort, right now: </w:t>
      </w:r>
      <w:r w:rsidRPr="00446FA9">
        <w:rPr>
          <w:rFonts w:asciiTheme="majorHAnsi" w:hAnsiTheme="majorHAnsi" w:cstheme="majorHAnsi"/>
          <w:highlight w:val="green"/>
          <w:u w:val="single"/>
        </w:rPr>
        <w:t>an all-out response for an all-in global vaccination</w:t>
      </w:r>
      <w:r w:rsidRPr="00FE51A3">
        <w:rPr>
          <w:rFonts w:asciiTheme="majorHAnsi" w:hAnsiTheme="majorHAnsi" w:cstheme="majorHAnsi"/>
          <w:u w:val="single"/>
        </w:rPr>
        <w:t xml:space="preserve"> campaign. Such </w:t>
      </w:r>
      <w:r w:rsidRPr="00446FA9">
        <w:rPr>
          <w:rFonts w:asciiTheme="majorHAnsi" w:hAnsiTheme="majorHAnsi" w:cstheme="majorHAnsi"/>
          <w:highlight w:val="green"/>
          <w:u w:val="single"/>
        </w:rPr>
        <w:t xml:space="preserve">a campaign would advance U.S. economic and security interests and </w:t>
      </w:r>
      <w:r w:rsidRPr="00446FA9">
        <w:rPr>
          <w:rFonts w:asciiTheme="majorHAnsi" w:hAnsiTheme="majorHAnsi" w:cstheme="majorHAnsi"/>
          <w:b/>
          <w:bCs/>
          <w:highlight w:val="green"/>
          <w:u w:val="single"/>
        </w:rPr>
        <w:t>reboot American global leadership</w:t>
      </w:r>
      <w:r w:rsidRPr="00446FA9">
        <w:rPr>
          <w:rFonts w:asciiTheme="majorHAnsi" w:hAnsiTheme="majorHAnsi" w:cstheme="majorHAnsi"/>
          <w:highlight w:val="green"/>
          <w:u w:val="single"/>
        </w:rPr>
        <w:t xml:space="preserve"> after years of decline</w:t>
      </w:r>
      <w:r w:rsidRPr="00FE51A3">
        <w:rPr>
          <w:rFonts w:asciiTheme="majorHAnsi" w:hAnsiTheme="majorHAnsi" w:cstheme="majorHAnsi"/>
          <w:u w:val="single"/>
        </w:rPr>
        <w:t>.</w:t>
      </w:r>
      <w:r w:rsidRPr="00FE51A3">
        <w:rPr>
          <w:rFonts w:asciiTheme="majorHAnsi" w:hAnsiTheme="majorHAnsi" w:cstheme="majorHAnsi"/>
          <w:sz w:val="14"/>
        </w:rPr>
        <w:t xml:space="preserve"> Rather than perpetuate the transactional, friend-by-friend vaccine diplomacy of China and Russia, </w:t>
      </w:r>
      <w:r w:rsidRPr="005C03A6">
        <w:rPr>
          <w:rFonts w:asciiTheme="majorHAnsi" w:hAnsiTheme="majorHAnsi" w:cstheme="majorHAnsi"/>
          <w:highlight w:val="green"/>
          <w:u w:val="single"/>
        </w:rPr>
        <w:t xml:space="preserve">a U.S.-led vaccine effort could </w:t>
      </w:r>
      <w:r w:rsidRPr="005C03A6">
        <w:rPr>
          <w:rFonts w:asciiTheme="majorHAnsi" w:hAnsiTheme="majorHAnsi" w:cstheme="majorHAnsi"/>
          <w:b/>
          <w:bCs/>
          <w:highlight w:val="green"/>
          <w:u w:val="single"/>
        </w:rPr>
        <w:t>invigorate</w:t>
      </w:r>
      <w:r w:rsidRPr="00FE51A3">
        <w:rPr>
          <w:rFonts w:asciiTheme="majorHAnsi" w:hAnsiTheme="majorHAnsi" w:cstheme="majorHAnsi"/>
          <w:b/>
          <w:bCs/>
          <w:u w:val="single"/>
        </w:rPr>
        <w:t xml:space="preserve"> a new </w:t>
      </w:r>
      <w:r w:rsidRPr="005C03A6">
        <w:rPr>
          <w:rFonts w:asciiTheme="majorHAnsi" w:hAnsiTheme="majorHAnsi" w:cstheme="majorHAnsi"/>
          <w:b/>
          <w:bCs/>
          <w:highlight w:val="green"/>
          <w:u w:val="single"/>
        </w:rPr>
        <w:t>multilateralism</w:t>
      </w:r>
      <w:r w:rsidRPr="005C03A6">
        <w:rPr>
          <w:rFonts w:asciiTheme="majorHAnsi" w:hAnsiTheme="majorHAnsi" w:cstheme="majorHAnsi"/>
          <w:highlight w:val="green"/>
          <w:u w:val="single"/>
        </w:rPr>
        <w:t xml:space="preserve"> that is more pragmatic</w:t>
      </w:r>
      <w:r w:rsidRPr="005C03A6">
        <w:rPr>
          <w:rFonts w:asciiTheme="majorHAnsi" w:hAnsiTheme="majorHAnsi" w:cstheme="majorHAnsi"/>
          <w:u w:val="single"/>
        </w:rPr>
        <w:t xml:space="preserve"> and inclusive than the twentieth-century international order </w:t>
      </w:r>
      <w:r w:rsidRPr="005C03A6">
        <w:rPr>
          <w:rFonts w:asciiTheme="majorHAnsi" w:hAnsiTheme="majorHAnsi" w:cstheme="majorHAnsi"/>
          <w:highlight w:val="green"/>
          <w:u w:val="single"/>
        </w:rPr>
        <w:t>and better adapted</w:t>
      </w:r>
      <w:r w:rsidRPr="005C03A6">
        <w:rPr>
          <w:rFonts w:asciiTheme="majorHAnsi" w:hAnsiTheme="majorHAnsi" w:cstheme="majorHAnsi"/>
          <w:u w:val="single"/>
        </w:rPr>
        <w:t xml:space="preserve"> to tackling twenty-first-century global threats.</w:t>
      </w:r>
      <w:r w:rsidRPr="005C03A6">
        <w:rPr>
          <w:rFonts w:asciiTheme="majorHAnsi" w:hAnsiTheme="majorHAnsi" w:cstheme="majorHAnsi"/>
          <w:sz w:val="14"/>
        </w:rPr>
        <w:t xml:space="preserve"> Washington would do well to remember that if COVID-19 does come back, authoritaria</w:t>
      </w:r>
      <w:r w:rsidRPr="005C03A6">
        <w:rPr>
          <w:rFonts w:asciiTheme="majorHAnsi" w:hAnsiTheme="majorHAnsi" w:cstheme="majorHAnsi"/>
          <w:sz w:val="14"/>
          <w:highlight w:val="green"/>
        </w:rPr>
        <w:t>n</w:t>
      </w:r>
      <w:r w:rsidRPr="00FE51A3">
        <w:rPr>
          <w:rFonts w:asciiTheme="majorHAnsi" w:hAnsiTheme="majorHAnsi" w:cstheme="majorHAnsi"/>
          <w:sz w:val="14"/>
        </w:rPr>
        <w:t xml:space="preserve"> governments will be able to lock down their populations more quickly and effectively than democracies will, so even in competitive terms, America’s best bet really is to eradicate the novel coronavirus. </w:t>
      </w:r>
      <w:r w:rsidRPr="00FE51A3">
        <w:rPr>
          <w:rFonts w:asciiTheme="majorHAnsi" w:hAnsiTheme="majorHAnsi" w:cstheme="majorHAnsi"/>
          <w:u w:val="single"/>
        </w:rPr>
        <w:t xml:space="preserve">The </w:t>
      </w:r>
      <w:r w:rsidRPr="005C03A6">
        <w:rPr>
          <w:rFonts w:asciiTheme="majorHAnsi" w:hAnsiTheme="majorHAnsi" w:cstheme="majorHAnsi"/>
          <w:highlight w:val="green"/>
          <w:u w:val="single"/>
        </w:rPr>
        <w:t>U</w:t>
      </w:r>
      <w:r w:rsidRPr="00FE51A3">
        <w:rPr>
          <w:rFonts w:asciiTheme="majorHAnsi" w:hAnsiTheme="majorHAnsi" w:cstheme="majorHAnsi"/>
          <w:u w:val="single"/>
        </w:rPr>
        <w:t xml:space="preserve">nited States </w:t>
      </w:r>
      <w:r w:rsidRPr="005C03A6">
        <w:rPr>
          <w:rFonts w:asciiTheme="majorHAnsi" w:hAnsiTheme="majorHAnsi" w:cstheme="majorHAnsi"/>
          <w:highlight w:val="green"/>
          <w:u w:val="single"/>
        </w:rPr>
        <w:t>has a</w:t>
      </w:r>
      <w:r w:rsidRPr="00FE51A3">
        <w:rPr>
          <w:rFonts w:asciiTheme="majorHAnsi" w:hAnsiTheme="majorHAnsi" w:cstheme="majorHAnsi"/>
          <w:u w:val="single"/>
        </w:rPr>
        <w:t xml:space="preserve"> momentous </w:t>
      </w:r>
      <w:r w:rsidRPr="005C03A6">
        <w:rPr>
          <w:rFonts w:asciiTheme="majorHAnsi" w:hAnsiTheme="majorHAnsi" w:cstheme="majorHAnsi"/>
          <w:b/>
          <w:bCs/>
          <w:highlight w:val="green"/>
          <w:u w:val="single"/>
        </w:rPr>
        <w:t>opportunity to prove</w:t>
      </w:r>
      <w:r w:rsidRPr="00FE51A3">
        <w:rPr>
          <w:rFonts w:asciiTheme="majorHAnsi" w:hAnsiTheme="majorHAnsi" w:cstheme="majorHAnsi"/>
          <w:b/>
          <w:bCs/>
          <w:u w:val="single"/>
        </w:rPr>
        <w:t xml:space="preserve"> both </w:t>
      </w:r>
      <w:r w:rsidRPr="005C03A6">
        <w:rPr>
          <w:rFonts w:asciiTheme="majorHAnsi" w:hAnsiTheme="majorHAnsi" w:cstheme="majorHAnsi"/>
          <w:b/>
          <w:bCs/>
          <w:highlight w:val="green"/>
          <w:u w:val="single"/>
        </w:rPr>
        <w:t>that democracy can deliver</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that American ideals truly are </w:t>
      </w:r>
      <w:r w:rsidRPr="005C03A6">
        <w:rPr>
          <w:rFonts w:asciiTheme="majorHAnsi" w:hAnsiTheme="majorHAnsi" w:cstheme="majorHAnsi"/>
          <w:u w:val="single"/>
        </w:rPr>
        <w:t>universal</w:t>
      </w:r>
      <w:r w:rsidRPr="00FE51A3">
        <w:rPr>
          <w:rFonts w:asciiTheme="majorHAnsi" w:hAnsiTheme="majorHAnsi" w:cstheme="majorHAnsi"/>
          <w:u w:val="single"/>
        </w:rPr>
        <w:t>.</w:t>
      </w:r>
      <w:r w:rsidRPr="00FE51A3">
        <w:rPr>
          <w:rFonts w:asciiTheme="majorHAnsi" w:hAnsiTheme="majorHAnsi" w:cstheme="majorHAnsi"/>
          <w:sz w:val="14"/>
        </w:rPr>
        <w:t xml:space="preserve"> By offering a model of global cooperation that draws on a far wider range of resources than any one government can provide, </w:t>
      </w:r>
      <w:r w:rsidRPr="00FE51A3">
        <w:rPr>
          <w:rFonts w:asciiTheme="majorHAnsi" w:hAnsiTheme="majorHAnsi" w:cstheme="majorHAnsi"/>
          <w:u w:val="single"/>
        </w:rPr>
        <w:t xml:space="preserve">the United States can lead a vaccine effort that builds on the strengths of its </w:t>
      </w:r>
      <w:r w:rsidRPr="005C03A6">
        <w:rPr>
          <w:rFonts w:asciiTheme="majorHAnsi" w:hAnsiTheme="majorHAnsi" w:cstheme="majorHAnsi"/>
          <w:b/>
          <w:bCs/>
          <w:highlight w:val="green"/>
          <w:u w:val="single"/>
        </w:rPr>
        <w:t>open</w:t>
      </w:r>
      <w:r w:rsidRPr="00FE51A3">
        <w:rPr>
          <w:rFonts w:asciiTheme="majorHAnsi" w:hAnsiTheme="majorHAnsi" w:cstheme="majorHAnsi"/>
          <w:b/>
          <w:bCs/>
          <w:u w:val="single"/>
        </w:rPr>
        <w:t xml:space="preserve"> and </w:t>
      </w:r>
      <w:r w:rsidRPr="00FE51A3">
        <w:rPr>
          <w:rFonts w:asciiTheme="majorHAnsi" w:hAnsiTheme="majorHAnsi" w:cstheme="majorHAnsi"/>
          <w:b/>
          <w:bCs/>
          <w:u w:val="single"/>
        </w:rPr>
        <w:lastRenderedPageBreak/>
        <w:t>pluralist society.</w:t>
      </w:r>
      <w:r w:rsidRPr="00FE51A3">
        <w:rPr>
          <w:rFonts w:asciiTheme="majorHAnsi" w:hAnsiTheme="majorHAnsi" w:cstheme="majorHAnsi"/>
          <w:u w:val="single"/>
        </w:rPr>
        <w:t xml:space="preserve"> President Biden would </w:t>
      </w:r>
      <w:r w:rsidRPr="005C03A6">
        <w:rPr>
          <w:rFonts w:asciiTheme="majorHAnsi" w:hAnsiTheme="majorHAnsi" w:cstheme="majorHAnsi"/>
          <w:highlight w:val="green"/>
          <w:u w:val="single"/>
        </w:rPr>
        <w:t>demonstrate unequivocally that the U</w:t>
      </w:r>
      <w:r w:rsidRPr="00FE51A3">
        <w:rPr>
          <w:rFonts w:asciiTheme="majorHAnsi" w:hAnsiTheme="majorHAnsi" w:cstheme="majorHAnsi"/>
          <w:u w:val="single"/>
        </w:rPr>
        <w:t xml:space="preserve">nited </w:t>
      </w:r>
      <w:r w:rsidRPr="005C03A6">
        <w:rPr>
          <w:rFonts w:asciiTheme="majorHAnsi" w:hAnsiTheme="majorHAnsi" w:cstheme="majorHAnsi"/>
          <w:highlight w:val="green"/>
          <w:u w:val="single"/>
        </w:rPr>
        <w:t>S</w:t>
      </w:r>
      <w:r w:rsidRPr="00FE51A3">
        <w:rPr>
          <w:rFonts w:asciiTheme="majorHAnsi" w:hAnsiTheme="majorHAnsi" w:cstheme="majorHAnsi"/>
          <w:u w:val="single"/>
        </w:rPr>
        <w:t xml:space="preserve">tates </w:t>
      </w:r>
      <w:r w:rsidRPr="005C03A6">
        <w:rPr>
          <w:rFonts w:asciiTheme="majorHAnsi" w:hAnsiTheme="majorHAnsi" w:cstheme="majorHAnsi"/>
          <w:highlight w:val="green"/>
          <w:u w:val="single"/>
        </w:rPr>
        <w:t>is</w:t>
      </w:r>
      <w:r w:rsidRPr="00FE51A3">
        <w:rPr>
          <w:rFonts w:asciiTheme="majorHAnsi" w:hAnsiTheme="majorHAnsi" w:cstheme="majorHAnsi"/>
          <w:u w:val="single"/>
        </w:rPr>
        <w:t xml:space="preserve"> not only “back” but looking—and </w:t>
      </w:r>
      <w:r w:rsidRPr="005C03A6">
        <w:rPr>
          <w:rFonts w:asciiTheme="majorHAnsi" w:hAnsiTheme="majorHAnsi" w:cstheme="majorHAnsi"/>
          <w:b/>
          <w:bCs/>
          <w:highlight w:val="green"/>
          <w:u w:val="single"/>
        </w:rPr>
        <w:t>leading—far ahead.</w:t>
      </w:r>
    </w:p>
    <w:p w14:paraId="7E633310" w14:textId="77777777" w:rsidR="00C04945" w:rsidRPr="0092026C" w:rsidRDefault="00C04945" w:rsidP="00C04945">
      <w:pPr>
        <w:pStyle w:val="Heading4"/>
        <w:rPr>
          <w:rFonts w:cs="Calibri"/>
        </w:rPr>
      </w:pPr>
      <w:r w:rsidRPr="0092026C">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7BD3D3F2" w14:textId="77777777" w:rsidR="00E70B50" w:rsidRPr="00A77BB8" w:rsidRDefault="00E70B50" w:rsidP="0020662F">
      <w:pPr>
        <w:rPr>
          <w:szCs w:val="26"/>
        </w:rPr>
      </w:pPr>
    </w:p>
    <w:p w14:paraId="0F9FDA40" w14:textId="4799DAD9" w:rsidR="006A0CB1" w:rsidRDefault="00761FE1" w:rsidP="006A0CB1">
      <w:pPr>
        <w:pStyle w:val="Heading3"/>
      </w:pPr>
      <w:r>
        <w:lastRenderedPageBreak/>
        <w:t>3</w:t>
      </w:r>
    </w:p>
    <w:p w14:paraId="02847EAE" w14:textId="77777777" w:rsidR="006A0CB1" w:rsidRDefault="006A0CB1" w:rsidP="006A0CB1">
      <w:pPr>
        <w:pStyle w:val="Heading4"/>
      </w:pPr>
      <w:r w:rsidRPr="003638E6">
        <w:t>CP: During the next national public health emergency, the United States of America ought to reduce intellectual property protections for relevant medicines. The plan’s implemented through a TRIPS waiver for the U</w:t>
      </w:r>
      <w:r>
        <w:t>S</w:t>
      </w:r>
      <w:r w:rsidRPr="003638E6">
        <w:t>.</w:t>
      </w:r>
    </w:p>
    <w:p w14:paraId="2FFC79E2" w14:textId="77777777" w:rsidR="006A0CB1" w:rsidRPr="009D69AA" w:rsidRDefault="006A0CB1" w:rsidP="006A0CB1"/>
    <w:p w14:paraId="03DC8E14" w14:textId="77777777" w:rsidR="006A0CB1" w:rsidRDefault="006A0CB1" w:rsidP="006A0CB1">
      <w:pPr>
        <w:pStyle w:val="Heading4"/>
      </w:pPr>
      <w:r>
        <w:t>No solvency deficit – they didn’t read a Covid existential impact, and there’s no reason setting the precedent now vs next time is key.</w:t>
      </w:r>
    </w:p>
    <w:p w14:paraId="0C14A20C" w14:textId="77777777" w:rsidR="006A0CB1" w:rsidRPr="00B55AD5" w:rsidRDefault="006A0CB1" w:rsidP="006A0CB1"/>
    <w:p w14:paraId="5F1F82E6" w14:textId="2C539123" w:rsidR="006A0CB1" w:rsidRPr="0092026C" w:rsidRDefault="00761FE1" w:rsidP="006A0CB1">
      <w:pPr>
        <w:pStyle w:val="Heading3"/>
        <w:rPr>
          <w:rFonts w:cs="Calibri"/>
        </w:rPr>
      </w:pPr>
      <w:r>
        <w:rPr>
          <w:rFonts w:cs="Calibri"/>
        </w:rPr>
        <w:lastRenderedPageBreak/>
        <w:t>4</w:t>
      </w:r>
    </w:p>
    <w:p w14:paraId="56ED919D" w14:textId="77777777" w:rsidR="006A0CB1" w:rsidRPr="00F95F09" w:rsidRDefault="006A0CB1" w:rsidP="006A0CB1">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72F808A0" w14:textId="77777777" w:rsidR="006A0CB1" w:rsidRPr="00F95F09" w:rsidRDefault="006A0CB1" w:rsidP="006A0CB1">
      <w:r w:rsidRPr="00F95F09">
        <w:rPr>
          <w:rStyle w:val="Style13ptBold"/>
        </w:rPr>
        <w:t>Elliott </w:t>
      </w:r>
      <w:r>
        <w:rPr>
          <w:rStyle w:val="Style13ptBold"/>
        </w:rPr>
        <w:t>9-16</w:t>
      </w:r>
      <w:r w:rsidRPr="00F95F09">
        <w:t> (</w:t>
      </w:r>
      <w:r w:rsidRPr="00777AD3">
        <w:t>Philip Elliott is a Washington Correspondent for TIME. Before joining TIME in early 2015, he spent almost a decade at The Associated Press, where he covered politics, campaign finance, education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306FE51A" w14:textId="77777777" w:rsidR="006A0CB1" w:rsidRPr="000E58A7" w:rsidRDefault="006A0CB1" w:rsidP="006A0CB1">
      <w:pPr>
        <w:rPr>
          <w:sz w:val="26"/>
          <w:szCs w:val="26"/>
          <w:u w:val="single"/>
        </w:rPr>
      </w:pPr>
      <w:r w:rsidRPr="000E58A7">
        <w:rPr>
          <w:sz w:val="26"/>
          <w:szCs w:val="26"/>
          <w:u w:val="single"/>
        </w:rPr>
        <w:t xml:space="preserve">House </w:t>
      </w:r>
      <w:r w:rsidRPr="000E58A7">
        <w:rPr>
          <w:sz w:val="26"/>
          <w:szCs w:val="26"/>
          <w:highlight w:val="green"/>
          <w:u w:val="single"/>
        </w:rPr>
        <w:t>Dem</w:t>
      </w:r>
      <w:r w:rsidRPr="000E58A7">
        <w:rPr>
          <w:sz w:val="26"/>
          <w:szCs w:val="26"/>
          <w:u w:val="single"/>
        </w:rPr>
        <w:t>ocrat</w:t>
      </w:r>
      <w:r w:rsidRPr="000E58A7">
        <w:rPr>
          <w:sz w:val="26"/>
          <w:szCs w:val="26"/>
          <w:highlight w:val="green"/>
          <w:u w:val="single"/>
        </w:rPr>
        <w:t>s</w:t>
      </w:r>
      <w:r w:rsidRPr="000E58A7">
        <w:rPr>
          <w:sz w:val="26"/>
          <w:szCs w:val="26"/>
          <w:u w:val="single"/>
        </w:rPr>
        <w:t xml:space="preserve"> yesterday </w:t>
      </w:r>
      <w:r w:rsidRPr="000E58A7">
        <w:rPr>
          <w:sz w:val="26"/>
          <w:szCs w:val="26"/>
          <w:highlight w:val="green"/>
          <w:u w:val="single"/>
        </w:rPr>
        <w:t>finished penning</w:t>
      </w:r>
      <w:r w:rsidRPr="000E58A7">
        <w:rPr>
          <w:sz w:val="26"/>
          <w:szCs w:val="26"/>
          <w:u w:val="single"/>
        </w:rPr>
        <w:t xml:space="preserve"> a 2,600-page </w:t>
      </w:r>
      <w:r w:rsidRPr="000E58A7">
        <w:rPr>
          <w:sz w:val="26"/>
          <w:szCs w:val="26"/>
          <w:highlight w:val="green"/>
          <w:u w:val="single"/>
        </w:rPr>
        <w:t xml:space="preserve">bill that </w:t>
      </w:r>
      <w:r w:rsidRPr="000E58A7">
        <w:rPr>
          <w:b/>
          <w:bCs/>
          <w:sz w:val="26"/>
          <w:szCs w:val="26"/>
          <w:highlight w:val="green"/>
          <w:u w:val="single"/>
        </w:rPr>
        <w:t>finally outlines the specifics</w:t>
      </w:r>
      <w:r w:rsidRPr="000E58A7">
        <w:rPr>
          <w:sz w:val="26"/>
          <w:szCs w:val="26"/>
          <w:u w:val="single"/>
        </w:rPr>
        <w:t xml:space="preserve"> of their ambitious “soft” infrastructure plan that won’t attract a single Republican vote</w:t>
      </w:r>
      <w:r w:rsidRPr="000E58A7">
        <w:rPr>
          <w:szCs w:val="26"/>
        </w:rPr>
        <w:t xml:space="preserve">. But no one was really rushing to Schneider’s for bottles of bubbly. For a party ready to spend $3.5 trillion to fund its social policy agenda, there were plenty of glum faces on Capitol Hill. 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Put another way? </w:t>
      </w:r>
      <w:r w:rsidRPr="000E58A7">
        <w:rPr>
          <w:sz w:val="26"/>
          <w:szCs w:val="26"/>
          <w:highlight w:val="green"/>
          <w:u w:val="single"/>
        </w:rPr>
        <w:t xml:space="preserve">Brace </w:t>
      </w:r>
      <w:r w:rsidRPr="000E58A7">
        <w:rPr>
          <w:b/>
          <w:bCs/>
          <w:sz w:val="26"/>
          <w:szCs w:val="26"/>
          <w:highlight w:val="green"/>
          <w:u w:val="single"/>
        </w:rPr>
        <w:t>for some nasty politics</w:t>
      </w:r>
      <w:r w:rsidRPr="000E58A7">
        <w:rPr>
          <w:sz w:val="26"/>
          <w:szCs w:val="26"/>
          <w:u w:val="single"/>
        </w:rPr>
        <w:t xml:space="preserve"> over the next two weeks as House Speaker Nancy Pelosi tries to get this bill to a vote before the budget year ends on Sept. 30. And those 2,600 pages had better be recyclable.</w:t>
      </w:r>
      <w:r w:rsidRPr="000E58A7">
        <w:rPr>
          <w:szCs w:val="26"/>
        </w:rPr>
        <w:t xml:space="preserve"> </w:t>
      </w:r>
      <w:r w:rsidRPr="000E58A7">
        <w:rPr>
          <w:sz w:val="26"/>
          <w:szCs w:val="26"/>
          <w:highlight w:val="green"/>
          <w:u w:val="single"/>
        </w:rPr>
        <w:t xml:space="preserve">Democrats can </w:t>
      </w:r>
      <w:r w:rsidRPr="000E58A7">
        <w:rPr>
          <w:b/>
          <w:bCs/>
          <w:sz w:val="26"/>
          <w:szCs w:val="26"/>
          <w:highlight w:val="green"/>
          <w:u w:val="single"/>
        </w:rPr>
        <w:t>only afford three defectors</w:t>
      </w:r>
      <w:r w:rsidRPr="000E58A7">
        <w:rPr>
          <w:sz w:val="26"/>
          <w:szCs w:val="26"/>
          <w:u w:val="single"/>
        </w:rPr>
        <w:t xml:space="preserve"> if they want to usher this bill into law, </w:t>
      </w:r>
      <w:r w:rsidRPr="000E58A7">
        <w:rPr>
          <w:b/>
          <w:bCs/>
          <w:sz w:val="26"/>
          <w:szCs w:val="26"/>
          <w:highlight w:val="green"/>
          <w:u w:val="single"/>
          <w:bdr w:val="single" w:sz="12" w:space="0" w:color="auto"/>
        </w:rPr>
        <w:t>and they’re perilously close to failure</w:t>
      </w:r>
      <w:r w:rsidRPr="000E58A7">
        <w:rPr>
          <w:szCs w:val="26"/>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All of this, of course, </w:t>
      </w:r>
      <w:r w:rsidRPr="000E58A7">
        <w:rPr>
          <w:sz w:val="26"/>
          <w:szCs w:val="26"/>
          <w:u w:val="single"/>
        </w:rPr>
        <w:t xml:space="preserve">comes as President Joe </w:t>
      </w:r>
      <w:r w:rsidRPr="000E58A7">
        <w:rPr>
          <w:sz w:val="26"/>
          <w:szCs w:val="26"/>
          <w:highlight w:val="green"/>
          <w:u w:val="single"/>
        </w:rPr>
        <w:t>Biden and</w:t>
      </w:r>
      <w:r w:rsidRPr="000E58A7">
        <w:rPr>
          <w:sz w:val="26"/>
          <w:szCs w:val="26"/>
          <w:u w:val="single"/>
        </w:rPr>
        <w:t xml:space="preserve"> his top </w:t>
      </w:r>
      <w:r w:rsidRPr="000E58A7">
        <w:rPr>
          <w:sz w:val="26"/>
          <w:szCs w:val="26"/>
          <w:highlight w:val="green"/>
          <w:u w:val="single"/>
        </w:rPr>
        <w:t>aides</w:t>
      </w:r>
      <w:r w:rsidRPr="000E58A7">
        <w:rPr>
          <w:sz w:val="26"/>
          <w:szCs w:val="26"/>
          <w:u w:val="single"/>
        </w:rPr>
        <w:t xml:space="preserve"> in the White House </w:t>
      </w:r>
      <w:r w:rsidRPr="000E58A7">
        <w:rPr>
          <w:sz w:val="26"/>
          <w:szCs w:val="26"/>
          <w:highlight w:val="green"/>
          <w:u w:val="single"/>
        </w:rPr>
        <w:t>have been trying to get</w:t>
      </w:r>
      <w:r w:rsidRPr="000E58A7">
        <w:rPr>
          <w:sz w:val="26"/>
          <w:szCs w:val="26"/>
          <w:u w:val="single"/>
        </w:rPr>
        <w:t xml:space="preserve"> Senate </w:t>
      </w:r>
      <w:r w:rsidRPr="000E58A7">
        <w:rPr>
          <w:b/>
          <w:bCs/>
          <w:sz w:val="26"/>
          <w:szCs w:val="26"/>
          <w:highlight w:val="green"/>
          <w:u w:val="single"/>
        </w:rPr>
        <w:t>centrists onboard</w:t>
      </w:r>
      <w:r w:rsidRPr="000E58A7">
        <w:rPr>
          <w:sz w:val="26"/>
          <w:szCs w:val="26"/>
          <w:u w:val="single"/>
        </w:rPr>
        <w:t xml:space="preserve">. Just yesterday, he </w:t>
      </w:r>
      <w:r w:rsidRPr="000E58A7">
        <w:rPr>
          <w:b/>
          <w:bCs/>
          <w:sz w:val="26"/>
          <w:szCs w:val="26"/>
          <w:highlight w:val="green"/>
          <w:u w:val="single"/>
          <w:bdr w:val="single" w:sz="12" w:space="0" w:color="auto"/>
        </w:rPr>
        <w:t>met separately with</w:t>
      </w:r>
      <w:r w:rsidRPr="000E58A7">
        <w:rPr>
          <w:b/>
          <w:bCs/>
          <w:sz w:val="26"/>
          <w:szCs w:val="26"/>
          <w:u w:val="single"/>
          <w:bdr w:val="single" w:sz="12" w:space="0" w:color="auto"/>
        </w:rPr>
        <w:t xml:space="preserve"> Sens. Kyrsten </w:t>
      </w:r>
      <w:r w:rsidRPr="000E58A7">
        <w:rPr>
          <w:b/>
          <w:bCs/>
          <w:sz w:val="26"/>
          <w:szCs w:val="26"/>
          <w:highlight w:val="green"/>
          <w:u w:val="single"/>
          <w:bdr w:val="single" w:sz="12" w:space="0" w:color="auto"/>
        </w:rPr>
        <w:t>Sinema and</w:t>
      </w:r>
      <w:r w:rsidRPr="000E58A7">
        <w:rPr>
          <w:b/>
          <w:bCs/>
          <w:sz w:val="26"/>
          <w:szCs w:val="26"/>
          <w:u w:val="single"/>
          <w:bdr w:val="single" w:sz="12" w:space="0" w:color="auto"/>
        </w:rPr>
        <w:t xml:space="preserve"> Joe </w:t>
      </w:r>
      <w:r w:rsidRPr="000E58A7">
        <w:rPr>
          <w:b/>
          <w:bCs/>
          <w:sz w:val="26"/>
          <w:szCs w:val="26"/>
          <w:highlight w:val="green"/>
          <w:u w:val="single"/>
          <w:bdr w:val="single" w:sz="12" w:space="0" w:color="auto"/>
        </w:rPr>
        <w:t>Manchin</w:t>
      </w:r>
      <w:r w:rsidRPr="000E58A7">
        <w:rPr>
          <w:szCs w:val="26"/>
        </w:rPr>
        <w:t xml:space="preserve">, fellow Democrats who have expressed worries about the $3.5 trillion </w:t>
      </w:r>
      <w:r w:rsidRPr="000E58A7">
        <w:rPr>
          <w:szCs w:val="26"/>
        </w:rPr>
        <w:lastRenderedPageBreak/>
        <w:t xml:space="preserve">price tag but have been vague about what exactly they want to cut back on. With the Senate evenly divided at 50-50, and Vice President Kamala Harris in position to break the ties to Democrats’ victories, </w:t>
      </w:r>
      <w:r w:rsidRPr="000E58A7">
        <w:rPr>
          <w:sz w:val="26"/>
          <w:szCs w:val="26"/>
          <w:highlight w:val="green"/>
          <w:u w:val="single"/>
        </w:rPr>
        <w:t>any shenanigans</w:t>
      </w:r>
      <w:r w:rsidRPr="000E58A7">
        <w:rPr>
          <w:sz w:val="26"/>
          <w:szCs w:val="26"/>
          <w:u w:val="single"/>
        </w:rPr>
        <w:t xml:space="preserve"> from those two independent thinkers </w:t>
      </w:r>
      <w:r w:rsidRPr="000E58A7">
        <w:rPr>
          <w:sz w:val="26"/>
          <w:szCs w:val="26"/>
          <w:highlight w:val="green"/>
          <w:u w:val="single"/>
        </w:rPr>
        <w:t>scrambles the whole package.</w:t>
      </w:r>
      <w:r w:rsidRPr="000E58A7">
        <w:rPr>
          <w:sz w:val="26"/>
          <w:szCs w:val="26"/>
          <w:u w:val="single"/>
        </w:rPr>
        <w:t xml:space="preserve"> </w:t>
      </w:r>
      <w:r w:rsidRPr="000E58A7">
        <w:rPr>
          <w:szCs w:val="2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pretty grim for legislation in town these days, despite Democrats controlling the House, the Senate and the White House. </w:t>
      </w:r>
      <w:r w:rsidRPr="000E58A7">
        <w:rPr>
          <w:sz w:val="26"/>
          <w:szCs w:val="26"/>
          <w:highlight w:val="green"/>
          <w:u w:val="single"/>
        </w:rPr>
        <w:t xml:space="preserve">Their margin for error </w:t>
      </w:r>
      <w:r w:rsidRPr="000E58A7">
        <w:rPr>
          <w:b/>
          <w:bCs/>
          <w:sz w:val="26"/>
          <w:szCs w:val="26"/>
          <w:highlight w:val="green"/>
          <w:u w:val="single"/>
        </w:rPr>
        <w:t>is literally zero</w:t>
      </w:r>
      <w:r w:rsidRPr="000E58A7">
        <w:rPr>
          <w:szCs w:val="26"/>
        </w:rPr>
        <w:t xml:space="preserve">, and so hiccups from a half-dozen centrists can forewarn a doomed agenda. </w:t>
      </w:r>
      <w:r w:rsidRPr="000E58A7">
        <w:rPr>
          <w:sz w:val="26"/>
          <w:szCs w:val="26"/>
          <w:u w:val="single"/>
        </w:rPr>
        <w:t xml:space="preserve">So far, </w:t>
      </w:r>
      <w:r w:rsidRPr="000E58A7">
        <w:rPr>
          <w:sz w:val="26"/>
          <w:szCs w:val="26"/>
          <w:highlight w:val="green"/>
          <w:u w:val="single"/>
        </w:rPr>
        <w:t>Pelosi has been a master of holding the line on crucial votes and</w:t>
      </w:r>
      <w:r w:rsidRPr="000E58A7">
        <w:rPr>
          <w:sz w:val="26"/>
          <w:szCs w:val="26"/>
          <w:u w:val="single"/>
        </w:rPr>
        <w:t xml:space="preserve"> has managed </w:t>
      </w:r>
      <w:r w:rsidRPr="000E58A7">
        <w:rPr>
          <w:sz w:val="26"/>
          <w:szCs w:val="26"/>
          <w:highlight w:val="green"/>
          <w:u w:val="single"/>
        </w:rPr>
        <w:t>to maneuver her team to victories</w:t>
      </w:r>
      <w:r w:rsidRPr="000E58A7">
        <w:rPr>
          <w:szCs w:val="26"/>
        </w:rPr>
        <w:t xml:space="preserve">, including on an earlier pandemic relief package that passed with only Democratic votes. Now she’s trying again, </w:t>
      </w:r>
      <w:r w:rsidRPr="000E58A7">
        <w:rPr>
          <w:sz w:val="26"/>
          <w:szCs w:val="26"/>
          <w:highlight w:val="green"/>
          <w:u w:val="single"/>
        </w:rPr>
        <w:t>but the clock is ticking</w:t>
      </w:r>
      <w:r w:rsidRPr="000E58A7">
        <w:rPr>
          <w:sz w:val="26"/>
          <w:szCs w:val="26"/>
          <w:u w:val="single"/>
        </w:rPr>
        <w:t xml:space="preserve">, and $3.5 trillion is an eye-popping sum of money that rivals the spending the United States unleashed to close out World War II. </w:t>
      </w:r>
    </w:p>
    <w:p w14:paraId="4FB4DD67" w14:textId="77777777" w:rsidR="006A0CB1" w:rsidRPr="00EB092E" w:rsidRDefault="006A0CB1" w:rsidP="006A0CB1"/>
    <w:p w14:paraId="689E92C8" w14:textId="77777777" w:rsidR="006A0CB1" w:rsidRDefault="006A0CB1" w:rsidP="006A0CB1">
      <w:pPr>
        <w:pStyle w:val="Heading4"/>
      </w:pPr>
      <w:r>
        <w:t xml:space="preserve">Attacks on pharmaceutical profits triggers </w:t>
      </w:r>
      <w:r>
        <w:rPr>
          <w:u w:val="single"/>
        </w:rPr>
        <w:t>Mod Dem Backlash</w:t>
      </w:r>
      <w:r>
        <w:t xml:space="preserve"> – it disrupts unity. </w:t>
      </w:r>
    </w:p>
    <w:p w14:paraId="2671DEBF" w14:textId="77777777" w:rsidR="006A0CB1" w:rsidRPr="00521A85" w:rsidRDefault="006A0CB1" w:rsidP="006A0CB1">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0" w:history="1">
        <w:r w:rsidRPr="003F2A95">
          <w:rPr>
            <w:rStyle w:val="Hyperlink"/>
          </w:rPr>
          <w:t>https://www.forbes.com/sites/joshuacohen/2021/09/06/democrats-plans-to-introduce-prescription-drug-pricing-reform-face-obstacles/?sh=37a269917</w:t>
        </w:r>
        <w:r w:rsidRPr="003F2A95">
          <w:rPr>
            <w:rStyle w:val="Hyperlink"/>
          </w:rPr>
          <w:t>3</w:t>
        </w:r>
        <w:r w:rsidRPr="003F2A95">
          <w:rPr>
            <w:rStyle w:val="Hyperlink"/>
          </w:rPr>
          <w:t>95</w:t>
        </w:r>
      </w:hyperlink>
      <w:r>
        <w:t xml:space="preserve"> (</w:t>
      </w:r>
      <w:r w:rsidRPr="00521A85">
        <w:t>independent healthcare analyst with over 22 years of experience analyzing healthcare and pharmaceuticals.</w:t>
      </w:r>
      <w:r>
        <w:t xml:space="preserve">)//Elmer </w:t>
      </w:r>
    </w:p>
    <w:p w14:paraId="797B01ED" w14:textId="77777777" w:rsidR="006A0CB1" w:rsidRPr="000E58A7" w:rsidRDefault="006A0CB1" w:rsidP="006A0CB1">
      <w:pPr>
        <w:rPr>
          <w:sz w:val="26"/>
          <w:szCs w:val="26"/>
          <w:u w:val="single"/>
        </w:rPr>
      </w:pPr>
      <w:r w:rsidRPr="000E58A7">
        <w:rPr>
          <w:szCs w:val="26"/>
        </w:rPr>
        <w:t xml:space="preserve">There’s </w:t>
      </w:r>
      <w:r w:rsidRPr="000E58A7">
        <w:rPr>
          <w:sz w:val="26"/>
          <w:szCs w:val="26"/>
          <w:u w:val="single"/>
        </w:rPr>
        <w:t>considerable uncertainty regarding passage with a simple majority of the 2021 massive budget reconciliation bill.</w:t>
      </w:r>
      <w:r w:rsidRPr="000E58A7">
        <w:rPr>
          <w:szCs w:val="2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0E58A7">
        <w:rPr>
          <w:sz w:val="26"/>
          <w:szCs w:val="26"/>
          <w:u w:val="single"/>
        </w:rPr>
        <w:t>provisions to reduce prescription drug prices may be watered down and not incorporate international price referencing</w:t>
      </w:r>
      <w:r w:rsidRPr="000E58A7">
        <w:rPr>
          <w:szCs w:val="26"/>
        </w:rPr>
        <w:t xml:space="preserve">. Additionally, reduced prices derived through Medicare negotiation may not be able to be applied to those with employer-based coverage. While the progressive wing of the Democratic Party supports drug pricing reform, </w:t>
      </w:r>
      <w:r w:rsidRPr="000E58A7">
        <w:rPr>
          <w:b/>
          <w:sz w:val="26"/>
          <w:szCs w:val="26"/>
          <w:highlight w:val="green"/>
          <w:u w:val="single"/>
        </w:rPr>
        <w:t>several key centrist Democrats</w:t>
      </w:r>
      <w:r w:rsidRPr="000E58A7">
        <w:rPr>
          <w:szCs w:val="26"/>
        </w:rPr>
        <w:t xml:space="preserve"> in both the House and Senate appear to be </w:t>
      </w:r>
      <w:r w:rsidRPr="000E58A7">
        <w:rPr>
          <w:b/>
          <w:sz w:val="26"/>
          <w:szCs w:val="26"/>
          <w:highlight w:val="green"/>
          <w:u w:val="single"/>
        </w:rPr>
        <w:t>uncomfortable</w:t>
      </w:r>
      <w:r w:rsidRPr="000E58A7">
        <w:rPr>
          <w:szCs w:val="26"/>
        </w:rPr>
        <w:t xml:space="preserve"> </w:t>
      </w:r>
      <w:r w:rsidRPr="000E58A7">
        <w:rPr>
          <w:b/>
          <w:sz w:val="26"/>
          <w:szCs w:val="26"/>
          <w:highlight w:val="green"/>
          <w:u w:val="single"/>
        </w:rPr>
        <w:t>with</w:t>
      </w:r>
      <w:r w:rsidRPr="000E58A7">
        <w:rPr>
          <w:szCs w:val="26"/>
        </w:rPr>
        <w:t xml:space="preserve"> particular aspects of the budget reconciliation bill, including a potential deal-breaker, namely the potential </w:t>
      </w:r>
      <w:r w:rsidRPr="000E58A7">
        <w:rPr>
          <w:b/>
          <w:sz w:val="26"/>
          <w:szCs w:val="26"/>
          <w:highlight w:val="green"/>
          <w:u w:val="single"/>
          <w:bdr w:val="single" w:sz="12" w:space="0" w:color="auto"/>
        </w:rPr>
        <w:t>negative impact of drug price controls on the domestic pharmaceutical industry</w:t>
      </w:r>
      <w:r w:rsidRPr="000E58A7">
        <w:rPr>
          <w:szCs w:val="2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w:t>
      </w:r>
      <w:r w:rsidRPr="000E58A7">
        <w:rPr>
          <w:szCs w:val="26"/>
        </w:rPr>
        <w:lastRenderedPageBreak/>
        <w:t xml:space="preserve">decade. And, a new report from the CBO reinforces the message that drug pricing legislation under consideration in Congress could lead to fewer new drugs being developed and launched. </w:t>
      </w:r>
      <w:r w:rsidRPr="000E58A7">
        <w:rPr>
          <w:b/>
          <w:sz w:val="26"/>
          <w:szCs w:val="26"/>
          <w:highlight w:val="green"/>
          <w:u w:val="single"/>
        </w:rPr>
        <w:t>Intense lobbying efforts from biopharmaceutical industry groups</w:t>
      </w:r>
      <w:r w:rsidRPr="000E58A7">
        <w:rPr>
          <w:szCs w:val="26"/>
        </w:rPr>
        <w:t xml:space="preserve"> </w:t>
      </w:r>
      <w:r w:rsidRPr="000E58A7">
        <w:rPr>
          <w:b/>
          <w:sz w:val="26"/>
          <w:szCs w:val="26"/>
          <w:highlight w:val="green"/>
          <w:u w:val="single"/>
          <w:bdr w:val="single" w:sz="12" w:space="0" w:color="auto"/>
        </w:rPr>
        <w:t>are underway</w:t>
      </w:r>
      <w:r w:rsidRPr="000E58A7">
        <w:rPr>
          <w:szCs w:val="26"/>
        </w:rPr>
        <w:t xml:space="preserve">, </w:t>
      </w:r>
      <w:r w:rsidRPr="000E58A7">
        <w:rPr>
          <w:b/>
          <w:sz w:val="26"/>
          <w:szCs w:val="26"/>
          <w:highlight w:val="green"/>
          <w:u w:val="single"/>
        </w:rPr>
        <w:t>warning of</w:t>
      </w:r>
      <w:r w:rsidRPr="000E58A7">
        <w:rPr>
          <w:szCs w:val="26"/>
        </w:rPr>
        <w:t xml:space="preserve"> what they deem are </w:t>
      </w:r>
      <w:r w:rsidRPr="000E58A7">
        <w:rPr>
          <w:b/>
          <w:sz w:val="26"/>
          <w:szCs w:val="26"/>
          <w:highlight w:val="green"/>
          <w:u w:val="single"/>
        </w:rPr>
        <w:t>harms from price controls in</w:t>
      </w:r>
      <w:r w:rsidRPr="000E58A7">
        <w:rPr>
          <w:szCs w:val="26"/>
        </w:rPr>
        <w:t xml:space="preserve"> the form of diminished patient </w:t>
      </w:r>
      <w:r w:rsidRPr="000E58A7">
        <w:rPr>
          <w:b/>
          <w:sz w:val="26"/>
          <w:szCs w:val="26"/>
          <w:highlight w:val="green"/>
          <w:u w:val="single"/>
        </w:rPr>
        <w:t>access to new innovations</w:t>
      </w:r>
      <w:r w:rsidRPr="000E58A7">
        <w:rPr>
          <w:szCs w:val="26"/>
        </w:rPr>
        <w:t xml:space="preserve">. The argument, based in part on assumptions and modeling included in the CBO reports, asserts that price controls would dampen investment critical to the biopharmaceutical industry’s pipeline of drugs and biologics. </w:t>
      </w:r>
      <w:r w:rsidRPr="000E58A7">
        <w:rPr>
          <w:b/>
          <w:sz w:val="26"/>
          <w:szCs w:val="26"/>
          <w:highlight w:val="green"/>
          <w:u w:val="single"/>
        </w:rPr>
        <w:t>This</w:t>
      </w:r>
      <w:r w:rsidRPr="000E58A7">
        <w:rPr>
          <w:sz w:val="26"/>
          <w:szCs w:val="26"/>
          <w:highlight w:val="green"/>
          <w:u w:val="single"/>
        </w:rPr>
        <w:t xml:space="preserve"> </w:t>
      </w:r>
      <w:r w:rsidRPr="000E58A7">
        <w:rPr>
          <w:sz w:val="26"/>
          <w:szCs w:val="26"/>
          <w:u w:val="single"/>
        </w:rPr>
        <w:t xml:space="preserve">won’t sway most Democrats, but has been a traditional talking point in the Republican Party for decades, and </w:t>
      </w:r>
      <w:r w:rsidRPr="000E58A7">
        <w:rPr>
          <w:b/>
          <w:sz w:val="26"/>
          <w:szCs w:val="26"/>
          <w:highlight w:val="green"/>
          <w:u w:val="single"/>
        </w:rPr>
        <w:t xml:space="preserve">may convince </w:t>
      </w:r>
      <w:r w:rsidRPr="000E58A7">
        <w:rPr>
          <w:b/>
          <w:sz w:val="26"/>
          <w:szCs w:val="26"/>
          <w:highlight w:val="green"/>
          <w:u w:val="single"/>
          <w:bdr w:val="single" w:sz="12" w:space="0" w:color="auto"/>
        </w:rPr>
        <w:t>some centrist Democrats</w:t>
      </w:r>
      <w:r w:rsidRPr="000E58A7">
        <w:rPr>
          <w:b/>
          <w:sz w:val="26"/>
          <w:szCs w:val="26"/>
          <w:highlight w:val="green"/>
          <w:u w:val="single"/>
        </w:rPr>
        <w:t xml:space="preserve"> to withdraw backing</w:t>
      </w:r>
      <w:r w:rsidRPr="000E58A7">
        <w:rPr>
          <w:sz w:val="26"/>
          <w:szCs w:val="26"/>
          <w:highlight w:val="green"/>
          <w:u w:val="single"/>
        </w:rPr>
        <w:t xml:space="preserve"> </w:t>
      </w:r>
      <w:r w:rsidRPr="000E58A7">
        <w:rPr>
          <w:sz w:val="26"/>
          <w:szCs w:val="26"/>
          <w:u w:val="single"/>
        </w:rPr>
        <w:t xml:space="preserve">of provisions </w:t>
      </w:r>
      <w:r w:rsidRPr="000E58A7">
        <w:rPr>
          <w:b/>
          <w:sz w:val="26"/>
          <w:szCs w:val="26"/>
          <w:highlight w:val="green"/>
          <w:u w:val="single"/>
        </w:rPr>
        <w:t>that</w:t>
      </w:r>
      <w:r w:rsidRPr="000E58A7">
        <w:rPr>
          <w:sz w:val="26"/>
          <w:szCs w:val="26"/>
          <w:highlight w:val="green"/>
          <w:u w:val="single"/>
        </w:rPr>
        <w:t xml:space="preserve"> </w:t>
      </w:r>
      <w:r w:rsidRPr="000E58A7">
        <w:rPr>
          <w:sz w:val="26"/>
          <w:szCs w:val="26"/>
          <w:u w:val="single"/>
        </w:rPr>
        <w:t xml:space="preserve">in their eyes </w:t>
      </w:r>
      <w:r w:rsidRPr="000E58A7">
        <w:rPr>
          <w:b/>
          <w:sz w:val="26"/>
          <w:szCs w:val="26"/>
          <w:highlight w:val="green"/>
          <w:u w:val="single"/>
        </w:rPr>
        <w:t>stymie pharmaceutical innovation.</w:t>
      </w:r>
      <w:r w:rsidRPr="000E58A7">
        <w:rPr>
          <w:sz w:val="26"/>
          <w:szCs w:val="26"/>
          <w:highlight w:val="green"/>
          <w:u w:val="single"/>
        </w:rPr>
        <w:t xml:space="preserve"> </w:t>
      </w:r>
      <w:r w:rsidRPr="000E58A7">
        <w:rPr>
          <w:sz w:val="26"/>
          <w:szCs w:val="26"/>
          <w:u w:val="single"/>
        </w:rPr>
        <w:t>I</w:t>
      </w:r>
      <w:r w:rsidRPr="000E58A7">
        <w:rPr>
          <w:szCs w:val="2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0E58A7">
        <w:rPr>
          <w:sz w:val="26"/>
          <w:szCs w:val="26"/>
          <w:u w:val="single"/>
        </w:rPr>
        <w:t xml:space="preserve">In brief, Democrats’ plans at both the executive and legislative branch levels to introduce prescription </w:t>
      </w:r>
      <w:r w:rsidRPr="000E58A7">
        <w:rPr>
          <w:b/>
          <w:sz w:val="26"/>
          <w:szCs w:val="26"/>
          <w:highlight w:val="green"/>
          <w:u w:val="single"/>
        </w:rPr>
        <w:t>drug pricing reform</w:t>
      </w:r>
      <w:r w:rsidRPr="000E58A7">
        <w:rPr>
          <w:sz w:val="26"/>
          <w:szCs w:val="26"/>
          <w:highlight w:val="green"/>
          <w:u w:val="single"/>
        </w:rPr>
        <w:t xml:space="preserve"> </w:t>
      </w:r>
      <w:r w:rsidRPr="000E58A7">
        <w:rPr>
          <w:b/>
          <w:sz w:val="26"/>
          <w:szCs w:val="26"/>
          <w:highlight w:val="green"/>
          <w:u w:val="single"/>
          <w:bdr w:val="single" w:sz="12" w:space="0" w:color="auto"/>
        </w:rPr>
        <w:t>encounter challenges</w:t>
      </w:r>
      <w:r w:rsidRPr="000E58A7">
        <w:rPr>
          <w:sz w:val="26"/>
          <w:szCs w:val="26"/>
          <w:highlight w:val="green"/>
          <w:u w:val="single"/>
        </w:rPr>
        <w:t xml:space="preserve"> </w:t>
      </w:r>
      <w:r w:rsidRPr="000E58A7">
        <w:rPr>
          <w:sz w:val="26"/>
          <w:szCs w:val="26"/>
          <w:u w:val="single"/>
        </w:rPr>
        <w:t>which may prevent impactful modifications from taking place.</w:t>
      </w:r>
    </w:p>
    <w:p w14:paraId="7F05D84E" w14:textId="77777777" w:rsidR="006A0CB1" w:rsidRPr="000E58A7" w:rsidRDefault="006A0CB1" w:rsidP="006A0CB1"/>
    <w:p w14:paraId="1E48283E" w14:textId="77777777" w:rsidR="006A0CB1" w:rsidRDefault="006A0CB1" w:rsidP="006A0CB1">
      <w:pPr>
        <w:pStyle w:val="Heading4"/>
      </w:pPr>
      <w:r>
        <w:t xml:space="preserve">Sinema specifically </w:t>
      </w:r>
      <w:r>
        <w:rPr>
          <w:u w:val="single"/>
        </w:rPr>
        <w:t>jumps ship</w:t>
      </w:r>
      <w:r>
        <w:t>.</w:t>
      </w:r>
    </w:p>
    <w:p w14:paraId="513C8865" w14:textId="77777777" w:rsidR="006A0CB1" w:rsidRPr="0021571A" w:rsidRDefault="006A0CB1" w:rsidP="006A0CB1">
      <w:r w:rsidRPr="0021571A">
        <w:rPr>
          <w:rStyle w:val="Style13ptBold"/>
        </w:rPr>
        <w:t>Hancock and Lucas 20</w:t>
      </w:r>
      <w:r>
        <w:t xml:space="preserve"> </w:t>
      </w:r>
      <w:r w:rsidRPr="0021571A">
        <w:t>Jay Hancock and Elizabeth Lucas 5-29-2020 "A Senator From Arizona Emerges As A Pharma Favorite"</w:t>
      </w:r>
      <w:r>
        <w:t xml:space="preserve"> </w:t>
      </w:r>
      <w:hyperlink r:id="rId11"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1A497B89" w14:textId="77777777" w:rsidR="006A0CB1" w:rsidRPr="000E58A7" w:rsidRDefault="006A0CB1" w:rsidP="006A0CB1">
      <w:pPr>
        <w:rPr>
          <w:szCs w:val="26"/>
        </w:rPr>
      </w:pPr>
      <w:r w:rsidRPr="000E58A7">
        <w:rPr>
          <w:sz w:val="26"/>
          <w:szCs w:val="26"/>
          <w:u w:val="single"/>
        </w:rPr>
        <w:t xml:space="preserve">Sen. Kyrsten </w:t>
      </w:r>
      <w:r w:rsidRPr="000E58A7">
        <w:rPr>
          <w:b/>
          <w:sz w:val="26"/>
          <w:szCs w:val="26"/>
          <w:highlight w:val="green"/>
          <w:u w:val="single"/>
        </w:rPr>
        <w:t>Sinema formed</w:t>
      </w:r>
      <w:r w:rsidRPr="000E58A7">
        <w:rPr>
          <w:sz w:val="26"/>
          <w:szCs w:val="26"/>
          <w:highlight w:val="green"/>
          <w:u w:val="single"/>
        </w:rPr>
        <w:t xml:space="preserve"> </w:t>
      </w:r>
      <w:r w:rsidRPr="000E58A7">
        <w:rPr>
          <w:sz w:val="26"/>
          <w:szCs w:val="26"/>
          <w:u w:val="single"/>
        </w:rPr>
        <w:t xml:space="preserve">a </w:t>
      </w:r>
      <w:r w:rsidRPr="000E58A7">
        <w:rPr>
          <w:b/>
          <w:sz w:val="26"/>
          <w:szCs w:val="26"/>
          <w:highlight w:val="green"/>
          <w:u w:val="single"/>
        </w:rPr>
        <w:t>congressional caucus to raise</w:t>
      </w:r>
      <w:r w:rsidRPr="000E58A7">
        <w:rPr>
          <w:sz w:val="26"/>
          <w:szCs w:val="26"/>
          <w:highlight w:val="green"/>
          <w:u w:val="single"/>
        </w:rPr>
        <w:t xml:space="preserve"> </w:t>
      </w:r>
      <w:r w:rsidRPr="000E58A7">
        <w:rPr>
          <w:sz w:val="26"/>
          <w:szCs w:val="26"/>
          <w:u w:val="single"/>
        </w:rPr>
        <w:t>“</w:t>
      </w:r>
      <w:r w:rsidRPr="000E58A7">
        <w:rPr>
          <w:b/>
          <w:sz w:val="26"/>
          <w:szCs w:val="26"/>
          <w:highlight w:val="green"/>
          <w:u w:val="single"/>
        </w:rPr>
        <w:t>awareness of the benefits of personalized medicine</w:t>
      </w:r>
      <w:r w:rsidRPr="000E58A7">
        <w:rPr>
          <w:sz w:val="26"/>
          <w:szCs w:val="26"/>
          <w:u w:val="single"/>
        </w:rPr>
        <w:t xml:space="preserve">” in February. Soon after that, employees of </w:t>
      </w:r>
      <w:r w:rsidRPr="000E58A7">
        <w:rPr>
          <w:b/>
          <w:sz w:val="26"/>
          <w:szCs w:val="26"/>
          <w:highlight w:val="green"/>
          <w:u w:val="single"/>
        </w:rPr>
        <w:t>pharmaceutical companies</w:t>
      </w:r>
      <w:r w:rsidRPr="000E58A7">
        <w:rPr>
          <w:sz w:val="26"/>
          <w:szCs w:val="26"/>
          <w:highlight w:val="green"/>
          <w:u w:val="single"/>
        </w:rPr>
        <w:t xml:space="preserve"> </w:t>
      </w:r>
      <w:r w:rsidRPr="000E58A7">
        <w:rPr>
          <w:b/>
          <w:sz w:val="26"/>
          <w:szCs w:val="26"/>
          <w:highlight w:val="green"/>
          <w:u w:val="single"/>
        </w:rPr>
        <w:t>donated</w:t>
      </w:r>
      <w:r w:rsidRPr="000E58A7">
        <w:rPr>
          <w:szCs w:val="26"/>
        </w:rPr>
        <w:t xml:space="preserve"> $35,000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r w:rsidRPr="000E58A7">
        <w:rPr>
          <w:b/>
          <w:sz w:val="26"/>
          <w:szCs w:val="26"/>
          <w:highlight w:val="green"/>
          <w:u w:val="single"/>
        </w:rPr>
        <w:t>Sinema</w:t>
      </w:r>
      <w:r w:rsidRPr="000E58A7">
        <w:rPr>
          <w:szCs w:val="26"/>
        </w:rPr>
        <w:t xml:space="preserve"> is a first-term Democrat from Arizona but has nonetheless </w:t>
      </w:r>
      <w:r w:rsidRPr="000E58A7">
        <w:rPr>
          <w:b/>
          <w:sz w:val="26"/>
          <w:szCs w:val="26"/>
          <w:highlight w:val="green"/>
          <w:u w:val="single"/>
          <w:bdr w:val="single" w:sz="12" w:space="0" w:color="auto"/>
        </w:rPr>
        <w:t>emerged as a pharma favorite in Congress</w:t>
      </w:r>
      <w:r w:rsidRPr="000E58A7">
        <w:rPr>
          <w:szCs w:val="26"/>
        </w:rPr>
        <w:t xml:space="preserve"> as the industry steers through a new political and economic landscape formed by the coronavirus. She is a </w:t>
      </w:r>
      <w:r w:rsidRPr="000E58A7">
        <w:rPr>
          <w:b/>
          <w:sz w:val="26"/>
          <w:szCs w:val="26"/>
          <w:highlight w:val="green"/>
          <w:u w:val="single"/>
          <w:bdr w:val="single" w:sz="12" w:space="0" w:color="auto"/>
        </w:rPr>
        <w:t>leading recipient of pharma campaign cash</w:t>
      </w:r>
      <w:r w:rsidRPr="000E58A7">
        <w:rPr>
          <w:szCs w:val="26"/>
        </w:rPr>
        <w:t xml:space="preserve"> 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w:t>
      </w:r>
      <w:r w:rsidRPr="000E58A7">
        <w:rPr>
          <w:szCs w:val="26"/>
        </w:rPr>
        <w:lastRenderedPageBreak/>
        <w:t xml:space="preserve">Congress database shows. </w:t>
      </w:r>
      <w:r w:rsidRPr="000E58A7">
        <w:rPr>
          <w:sz w:val="26"/>
          <w:szCs w:val="26"/>
          <w:u w:val="single"/>
        </w:rPr>
        <w:t>That stands out in a Congress in which a third of the members got no pharma cash for the period and half of those who did got $10,000 or less. The contributions give companies a chance to cultivate Sinema as she restocks from a brutal 2018 election victory that cost nearly $25 million</w:t>
      </w:r>
      <w:r w:rsidRPr="000E58A7">
        <w:rPr>
          <w:szCs w:val="2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0E58A7">
        <w:rPr>
          <w:sz w:val="26"/>
          <w:szCs w:val="26"/>
          <w:u w:val="single"/>
        </w:rPr>
        <w:t xml:space="preserve">It all adds up to </w:t>
      </w:r>
      <w:r w:rsidRPr="000E58A7">
        <w:rPr>
          <w:b/>
          <w:sz w:val="26"/>
          <w:szCs w:val="26"/>
          <w:highlight w:val="green"/>
          <w:u w:val="single"/>
        </w:rPr>
        <w:t xml:space="preserve">a bet by drug companies that </w:t>
      </w:r>
      <w:r w:rsidRPr="000E58A7">
        <w:rPr>
          <w:sz w:val="26"/>
          <w:szCs w:val="26"/>
          <w:u w:val="single"/>
        </w:rPr>
        <w:t xml:space="preserve">the 43-year-old </w:t>
      </w:r>
      <w:r w:rsidRPr="000E58A7">
        <w:rPr>
          <w:b/>
          <w:sz w:val="26"/>
          <w:szCs w:val="26"/>
          <w:highlight w:val="green"/>
          <w:u w:val="single"/>
        </w:rPr>
        <w:t>Sinema</w:t>
      </w:r>
      <w:r w:rsidRPr="000E58A7">
        <w:rPr>
          <w:sz w:val="26"/>
          <w:szCs w:val="26"/>
          <w:u w:val="single"/>
        </w:rPr>
        <w:t xml:space="preserve">, first elected to the Senate in 2018, </w:t>
      </w:r>
      <w:r w:rsidRPr="000E58A7">
        <w:rPr>
          <w:b/>
          <w:sz w:val="26"/>
          <w:szCs w:val="26"/>
          <w:highlight w:val="green"/>
          <w:u w:val="single"/>
        </w:rPr>
        <w:t>will</w:t>
      </w:r>
      <w:r w:rsidRPr="000E58A7">
        <w:rPr>
          <w:sz w:val="26"/>
          <w:szCs w:val="26"/>
          <w:highlight w:val="green"/>
          <w:u w:val="single"/>
        </w:rPr>
        <w:t xml:space="preserve"> </w:t>
      </w:r>
      <w:r w:rsidRPr="000E58A7">
        <w:rPr>
          <w:sz w:val="26"/>
          <w:szCs w:val="26"/>
          <w:u w:val="single"/>
        </w:rPr>
        <w:t xml:space="preserve">gain influence in coming years and </w:t>
      </w:r>
      <w:r w:rsidRPr="000E58A7">
        <w:rPr>
          <w:b/>
          <w:sz w:val="26"/>
          <w:szCs w:val="26"/>
          <w:highlight w:val="green"/>
          <w:u w:val="single"/>
          <w:bdr w:val="single" w:sz="12" w:space="0" w:color="auto"/>
        </w:rPr>
        <w:t>serve as an industry ally</w:t>
      </w:r>
      <w:r w:rsidRPr="000E58A7">
        <w:rPr>
          <w:sz w:val="26"/>
          <w:szCs w:val="26"/>
          <w:highlight w:val="green"/>
          <w:u w:val="single"/>
        </w:rPr>
        <w:t xml:space="preserve"> </w:t>
      </w:r>
      <w:r w:rsidRPr="000E58A7">
        <w:rPr>
          <w:sz w:val="26"/>
          <w:szCs w:val="26"/>
          <w:u w:val="single"/>
        </w:rPr>
        <w:t>in a party that also includes many lawmakers harshly critical of high drug prices and the companies that set them</w:t>
      </w:r>
      <w:r w:rsidRPr="000E58A7">
        <w:rPr>
          <w:szCs w:val="26"/>
        </w:rPr>
        <w:t>.</w:t>
      </w:r>
    </w:p>
    <w:p w14:paraId="1014FF61" w14:textId="77777777" w:rsidR="006A0CB1" w:rsidRPr="000E58A7" w:rsidRDefault="006A0CB1" w:rsidP="006A0CB1"/>
    <w:p w14:paraId="1095E018" w14:textId="77777777" w:rsidR="006A0CB1" w:rsidRPr="0092026C" w:rsidRDefault="006A0CB1" w:rsidP="006A0CB1">
      <w:pPr>
        <w:pStyle w:val="Heading4"/>
        <w:rPr>
          <w:rFonts w:cs="Calibri"/>
        </w:rPr>
      </w:pPr>
      <w:r w:rsidRPr="0092026C">
        <w:rPr>
          <w:rFonts w:cs="Calibri"/>
        </w:rPr>
        <w:t>Pharma backlash turns case</w:t>
      </w:r>
    </w:p>
    <w:p w14:paraId="60C2A081" w14:textId="77777777" w:rsidR="006A0CB1" w:rsidRPr="0092026C" w:rsidRDefault="006A0CB1" w:rsidP="006A0CB1">
      <w:r w:rsidRPr="0092026C">
        <w:rPr>
          <w:rStyle w:val="Heading4Char"/>
          <w:rFonts w:cs="Calibri"/>
        </w:rPr>
        <w:t>Huetteman 19</w:t>
      </w:r>
      <w:r w:rsidRPr="0092026C">
        <w:t xml:space="preserve"> [Emmarie Huetteman, former NYT Congressional correspondent with an MA in public affairs reporting from Northwestern University’s Medill School, 2-26-2019, "Senators Who Led Pharma-Friendly Patent Reform Also Prime Targets For Pharma Cash," Kaiser Health News, https://khn.org/news/senators-who-led-pharma-friendly-patent-reform-also-prime-targets-for-pharma-cash/]</w:t>
      </w:r>
    </w:p>
    <w:p w14:paraId="25946003" w14:textId="77777777" w:rsidR="006A0CB1" w:rsidRPr="0092026C" w:rsidRDefault="006A0CB1" w:rsidP="006A0CB1">
      <w:r w:rsidRPr="0092026C">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w:t>
      </w:r>
      <w:r w:rsidRPr="0092026C">
        <w:rPr>
          <w:rStyle w:val="StyleUnderline"/>
        </w:rPr>
        <w:t>Tillis received more than $156,000 from political action committees tied to drug manufacturers in 2019</w:t>
      </w:r>
      <w:r w:rsidRPr="0092026C">
        <w:t xml:space="preserve">, more than any other member of Congress, a new analysis of KHN’s Pharma Cash to Congress database shows. Sen. Chris </w:t>
      </w:r>
      <w:r w:rsidRPr="0092026C">
        <w:rPr>
          <w:rStyle w:val="StyleUnderline"/>
        </w:rPr>
        <w:t>Coons</w:t>
      </w:r>
      <w:r w:rsidRPr="0092026C">
        <w:t xml:space="preserve"> (D-Del.), the top Democrat on the subcommittee who worked side by side with Tillis, </w:t>
      </w:r>
      <w:r w:rsidRPr="0092026C">
        <w:rPr>
          <w:rStyle w:val="StyleUnderline"/>
        </w:rPr>
        <w:t>received more than $124,000</w:t>
      </w:r>
      <w:r w:rsidRPr="0092026C">
        <w:t xml:space="preserve"> in drugmaker contributions last year, making him the No. 3 recipient in Congress. No. 2 was Sen. Mitch </w:t>
      </w:r>
      <w:r w:rsidRPr="0092026C">
        <w:rPr>
          <w:rStyle w:val="StyleUnderline"/>
        </w:rPr>
        <w:t>McConnell</w:t>
      </w:r>
      <w:r w:rsidRPr="0092026C">
        <w:t xml:space="preserve"> (R-Ky.), who </w:t>
      </w:r>
      <w:r w:rsidRPr="0092026C">
        <w:rPr>
          <w:rStyle w:val="StyleUnderline"/>
        </w:rPr>
        <w:t>took in</w:t>
      </w:r>
      <w:r w:rsidRPr="0092026C">
        <w:t xml:space="preserve"> about </w:t>
      </w:r>
      <w:r w:rsidRPr="0092026C">
        <w:rPr>
          <w:rStyle w:val="StyleUnderline"/>
        </w:rPr>
        <w:t>$139,000</w:t>
      </w:r>
      <w:r w:rsidRPr="0092026C">
        <w:t xml:space="preserve">. As the Senate </w:t>
      </w:r>
      <w:r w:rsidRPr="0092026C">
        <w:lastRenderedPageBreak/>
        <w:t xml:space="preserve">majority leader, he controls what legislation gets voted on by the Senate. </w:t>
      </w:r>
      <w:r w:rsidRPr="0092026C">
        <w:rPr>
          <w:rStyle w:val="StyleUnderline"/>
        </w:rPr>
        <w:t>Neither Tillis nor Coons sits on</w:t>
      </w:r>
      <w:r w:rsidRPr="0092026C">
        <w:t xml:space="preserve"> the Senate </w:t>
      </w:r>
      <w:r w:rsidRPr="0092026C">
        <w:rPr>
          <w:rStyle w:val="StyleUnderline"/>
        </w:rPr>
        <w:t>committees that introduced legislation</w:t>
      </w:r>
      <w:r w:rsidRPr="0092026C">
        <w:t xml:space="preserve"> last year </w:t>
      </w:r>
      <w:r w:rsidRPr="0092026C">
        <w:rPr>
          <w:rStyle w:val="StyleUnderline"/>
        </w:rPr>
        <w:t>to lower drug prices</w:t>
      </w:r>
      <w:r w:rsidRPr="0092026C">
        <w:t xml:space="preserve"> through methods like capping price increases to the rate of inflation. </w:t>
      </w:r>
      <w:r w:rsidRPr="0092026C">
        <w:rPr>
          <w:rStyle w:val="StyleUnderline"/>
        </w:rPr>
        <w:t>Of the four senators who drafted those bills, none received more than $76,000 from drug manufacturers</w:t>
      </w:r>
      <w:r w:rsidRPr="0092026C">
        <w:t xml:space="preserve">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w:t>
      </w:r>
      <w:r w:rsidRPr="0092026C">
        <w:rPr>
          <w:rStyle w:val="StyleUnderline"/>
        </w:rPr>
        <w:t xml:space="preserve">the fact that drugmakers gave most to the lawmakers working to change the patent system belies how important securing the exclusive right to market a drug, and keep competitors at bay, is to their bottom line. </w:t>
      </w:r>
      <w:r w:rsidRPr="0092026C">
        <w:t>“</w:t>
      </w:r>
      <w:r w:rsidRPr="00DD25D9">
        <w:rPr>
          <w:rStyle w:val="Emphasis"/>
          <w:highlight w:val="green"/>
        </w:rPr>
        <w:t>Pharma will fight to the death to preserve patent rights</w:t>
      </w:r>
      <w:r w:rsidRPr="0092026C">
        <w:t>,” said Robin Feldman, a professor at the UC Hastings College of the Law in San Francisco who is an expert in intellectual property rights and drug pricing. “</w:t>
      </w:r>
      <w:r w:rsidRPr="00DD25D9">
        <w:rPr>
          <w:rStyle w:val="StyleUnderline"/>
          <w:highlight w:val="green"/>
        </w:rPr>
        <w:t>Strong patent rights are central to</w:t>
      </w:r>
      <w:r w:rsidRPr="0092026C">
        <w:rPr>
          <w:rStyle w:val="StyleUnderline"/>
        </w:rPr>
        <w:t xml:space="preserve"> </w:t>
      </w:r>
      <w:r w:rsidRPr="0092026C">
        <w:t xml:space="preserve">the games drug companies play to extend </w:t>
      </w:r>
      <w:r w:rsidRPr="0092026C">
        <w:rPr>
          <w:rStyle w:val="StyleUnderline"/>
        </w:rPr>
        <w:t xml:space="preserve">their </w:t>
      </w:r>
      <w:r w:rsidRPr="00DD25D9">
        <w:rPr>
          <w:rStyle w:val="Emphasis"/>
          <w:highlight w:val="green"/>
        </w:rPr>
        <w:t>monopolies</w:t>
      </w:r>
      <w:r w:rsidRPr="0092026C">
        <w:t xml:space="preserve"> and keep prices high.” Campaign contributions, closely tracked by the Federal Election Commission, are among the few windows into how much money flows from the political groups of drugmakers and other companies to the lawmakers and their campaigns. </w:t>
      </w:r>
      <w:r w:rsidRPr="0092026C">
        <w:rPr>
          <w:rStyle w:val="StyleUnderline"/>
        </w:rPr>
        <w:t>Private companies</w:t>
      </w:r>
      <w:r w:rsidRPr="0092026C">
        <w:t xml:space="preserve"> generally </w:t>
      </w:r>
      <w:r w:rsidRPr="0092026C">
        <w:rPr>
          <w:rStyle w:val="StyleUnderline"/>
        </w:rPr>
        <w:t>give money to</w:t>
      </w:r>
      <w:r w:rsidRPr="0092026C">
        <w:t xml:space="preserve"> members of </w:t>
      </w:r>
      <w:r w:rsidRPr="0092026C">
        <w:rPr>
          <w:rStyle w:val="StyleUnderline"/>
        </w:rPr>
        <w:t>Congress to encourage them to listen to the companies, typically through lobbyists, whose activities are difficult to</w:t>
      </w:r>
      <w:r w:rsidRPr="0092026C">
        <w:t xml:space="preserve"> </w:t>
      </w:r>
      <w:r w:rsidRPr="0092026C">
        <w:rPr>
          <w:rStyle w:val="StyleUnderline"/>
        </w:rPr>
        <w:t>track</w:t>
      </w:r>
      <w:r w:rsidRPr="0092026C">
        <w:t xml:space="preserve">. They may also communicate through so-called dark money groups, which are not required to report who gives them money. </w:t>
      </w:r>
      <w:r w:rsidRPr="0092026C">
        <w:rPr>
          <w:rStyle w:val="StyleUnderline"/>
        </w:rPr>
        <w:t>Over the past 10 years, the pharmaceutical industry</w:t>
      </w:r>
      <w:r w:rsidRPr="0092026C">
        <w:t xml:space="preserve"> has </w:t>
      </w:r>
      <w:r w:rsidRPr="00DD25D9">
        <w:rPr>
          <w:rStyle w:val="StyleUnderline"/>
          <w:highlight w:val="green"/>
        </w:rPr>
        <w:t>spent</w:t>
      </w:r>
      <w:r w:rsidRPr="0092026C">
        <w:rPr>
          <w:rStyle w:val="StyleUnderline"/>
        </w:rPr>
        <w:t xml:space="preserve"> about $</w:t>
      </w:r>
      <w:r w:rsidRPr="00DD25D9">
        <w:rPr>
          <w:rStyle w:val="Emphasis"/>
          <w:highlight w:val="green"/>
        </w:rPr>
        <w:t>233 million per year</w:t>
      </w:r>
      <w:r w:rsidRPr="00DD25D9">
        <w:rPr>
          <w:highlight w:val="green"/>
        </w:rPr>
        <w:t xml:space="preserve"> </w:t>
      </w:r>
      <w:r w:rsidRPr="00DD25D9">
        <w:rPr>
          <w:rStyle w:val="StyleUnderline"/>
          <w:highlight w:val="green"/>
        </w:rPr>
        <w:t>on lobbying</w:t>
      </w:r>
      <w:r w:rsidRPr="0092026C">
        <w:t xml:space="preserve">, according to a new study published in JAMA Internal Medicine. That is </w:t>
      </w:r>
      <w:r w:rsidRPr="00DD25D9">
        <w:rPr>
          <w:rStyle w:val="StyleUnderline"/>
          <w:highlight w:val="green"/>
        </w:rPr>
        <w:t xml:space="preserve">more than </w:t>
      </w:r>
      <w:r w:rsidRPr="00DD25D9">
        <w:rPr>
          <w:rStyle w:val="Emphasis"/>
          <w:highlight w:val="green"/>
        </w:rPr>
        <w:t>any other industry</w:t>
      </w:r>
      <w:r w:rsidRPr="0092026C">
        <w:rPr>
          <w:rStyle w:val="StyleUnderline"/>
        </w:rPr>
        <w:t xml:space="preserve">, including the oil and gas industry. </w:t>
      </w:r>
      <w:r w:rsidRPr="0092026C">
        <w:t xml:space="preserve">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w:t>
      </w:r>
      <w:r w:rsidRPr="0092026C">
        <w:lastRenderedPageBreak/>
        <w:t xml:space="preserve">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w:t>
      </w:r>
      <w:r w:rsidRPr="0092026C">
        <w:lastRenderedPageBreak/>
        <w:t>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drugmakers withdraw older versions of their drugs from the market to push patients toward newer, more expensive ones, and “patent-thicketing,” when drugmakers amass a series of patents to drag out their exclusivity and slow rival generics makers, who must challenge those patents to enter the market once the initial exclusivity ends. PhRMA opposed the bill. The next day, it gave Cornyn $1,000. Cornyn and Blumenthal’s bill would have been “very tough on the techniques that pharmaceutical companies use to extend patent protections and to keep prices high,” Feldman said. “</w:t>
      </w:r>
      <w:r w:rsidRPr="0092026C">
        <w:rPr>
          <w:rStyle w:val="StyleUnderline"/>
        </w:rPr>
        <w:t xml:space="preserve">The </w:t>
      </w:r>
      <w:r w:rsidRPr="00DD25D9">
        <w:rPr>
          <w:rStyle w:val="StyleUnderline"/>
          <w:highlight w:val="green"/>
        </w:rPr>
        <w:t>pharma</w:t>
      </w:r>
      <w:r w:rsidRPr="0092026C">
        <w:rPr>
          <w:rStyle w:val="StyleUnderline"/>
        </w:rPr>
        <w:t xml:space="preserve">ceutical industry </w:t>
      </w:r>
      <w:r w:rsidRPr="00DD25D9">
        <w:rPr>
          <w:rStyle w:val="StyleUnderline"/>
          <w:highlight w:val="green"/>
        </w:rPr>
        <w:t xml:space="preserve">lobbied </w:t>
      </w:r>
      <w:r w:rsidRPr="00DD25D9">
        <w:rPr>
          <w:rStyle w:val="Emphasis"/>
          <w:highlight w:val="green"/>
        </w:rPr>
        <w:t>tooth and nail</w:t>
      </w:r>
      <w:r w:rsidRPr="00DD25D9">
        <w:rPr>
          <w:rStyle w:val="StyleUnderline"/>
          <w:highlight w:val="green"/>
        </w:rPr>
        <w:t xml:space="preserve"> against it</w:t>
      </w:r>
      <w:r w:rsidRPr="0092026C">
        <w:t xml:space="preserve">,” she said. “And </w:t>
      </w:r>
      <w:r w:rsidRPr="00DD25D9">
        <w:rPr>
          <w:rStyle w:val="StyleUnderline"/>
          <w:highlight w:val="green"/>
        </w:rPr>
        <w:t>when the bill</w:t>
      </w:r>
      <w:r w:rsidRPr="0092026C">
        <w:rPr>
          <w:rStyle w:val="StyleUnderline"/>
        </w:rPr>
        <w:t xml:space="preserve"> finally </w:t>
      </w:r>
      <w:r w:rsidRPr="00DD25D9">
        <w:rPr>
          <w:rStyle w:val="StyleUnderline"/>
          <w:highlight w:val="green"/>
        </w:rPr>
        <w:t>came out</w:t>
      </w:r>
      <w:r w:rsidRPr="0092026C">
        <w:rPr>
          <w:rStyle w:val="StyleUnderline"/>
        </w:rPr>
        <w:t xml:space="preserve"> of committee, the strongest provisions — the </w:t>
      </w:r>
      <w:r w:rsidRPr="00DD25D9">
        <w:rPr>
          <w:rStyle w:val="StyleUnderline"/>
          <w:highlight w:val="green"/>
        </w:rPr>
        <w:t>patent</w:t>
      </w:r>
      <w:r w:rsidRPr="0092026C">
        <w:rPr>
          <w:rStyle w:val="StyleUnderline"/>
        </w:rPr>
        <w:t xml:space="preserve">-thicketing </w:t>
      </w:r>
      <w:r w:rsidRPr="00DD25D9">
        <w:rPr>
          <w:rStyle w:val="StyleUnderline"/>
          <w:highlight w:val="green"/>
        </w:rPr>
        <w:t>provisions</w:t>
      </w:r>
      <w:r w:rsidRPr="0092026C">
        <w:rPr>
          <w:rStyle w:val="StyleUnderline"/>
        </w:rPr>
        <w:t xml:space="preserve"> — had been </w:t>
      </w:r>
      <w:r w:rsidRPr="00DD25D9">
        <w:rPr>
          <w:rStyle w:val="StyleUnderline"/>
          <w:highlight w:val="green"/>
        </w:rPr>
        <w:t>stripped</w:t>
      </w:r>
      <w:r w:rsidRPr="0092026C">
        <w:rPr>
          <w:rStyle w:val="StyleUnderline"/>
        </w:rPr>
        <w:t>.”</w:t>
      </w:r>
      <w:r w:rsidRPr="0092026C">
        <w:t xml:space="preserve">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4BD2916D" w14:textId="77777777" w:rsidR="006A0CB1" w:rsidRPr="0092026C" w:rsidRDefault="006A0CB1" w:rsidP="006A0CB1">
      <w:pPr>
        <w:pStyle w:val="Heading4"/>
        <w:rPr>
          <w:rFonts w:cs="Calibri"/>
        </w:rPr>
      </w:pPr>
      <w:r w:rsidRPr="0092026C">
        <w:rPr>
          <w:rFonts w:cs="Calibri"/>
        </w:rPr>
        <w:t>Infrastructure investment beats China in the tech-race</w:t>
      </w:r>
    </w:p>
    <w:p w14:paraId="6821E2F4" w14:textId="77777777" w:rsidR="006A0CB1" w:rsidRPr="0092026C" w:rsidRDefault="006A0CB1" w:rsidP="006A0CB1">
      <w:r w:rsidRPr="0092026C">
        <w:rPr>
          <w:rStyle w:val="Style13ptBold"/>
        </w:rPr>
        <w:t>Anderson 2/22</w:t>
      </w:r>
      <w:r w:rsidRPr="0092026C">
        <w:t xml:space="preserve"> [(Norman, Chairman &amp; CEO of CG/LA Infrastructure, a firm focused on global infrastructure project development, driving productivity across countries, and maximizing the benefits of infrastructure for people in the U.S. and around the world) “</w:t>
      </w:r>
      <w:r w:rsidRPr="0092026C">
        <w:rPr>
          <w:rStyle w:val="StyleUnderline"/>
        </w:rPr>
        <w:t xml:space="preserve">The </w:t>
      </w:r>
      <w:r w:rsidRPr="00DD25D9">
        <w:rPr>
          <w:rStyle w:val="StyleUnderline"/>
          <w:highlight w:val="green"/>
        </w:rPr>
        <w:t>Biden Infrastructure Plan</w:t>
      </w:r>
      <w:r w:rsidRPr="0092026C">
        <w:t xml:space="preserve"> - 5 Actions To Jolt Us Awake, Now,” </w:t>
      </w:r>
      <w:r w:rsidRPr="0092026C">
        <w:rPr>
          <w:i/>
          <w:iCs/>
        </w:rPr>
        <w:t>Forbes</w:t>
      </w:r>
      <w:r w:rsidRPr="0092026C">
        <w:t xml:space="preserve">, 2-22-2021, </w:t>
      </w:r>
      <w:hyperlink r:id="rId12" w:history="1">
        <w:r w:rsidRPr="0092026C">
          <w:rPr>
            <w:rStyle w:val="Hyperlink"/>
          </w:rPr>
          <w:t>https://www.forbes.com/sites/normananderson/2021/02/22/the-biden-infrastructure-plan5-actions-to-jolt-us-awake-now/?sh=1d72f17b2ebd</w:t>
        </w:r>
      </w:hyperlink>
      <w:r w:rsidRPr="0092026C">
        <w:t>] TDI</w:t>
      </w:r>
    </w:p>
    <w:p w14:paraId="770C9B1B" w14:textId="77777777" w:rsidR="006A0CB1" w:rsidRPr="0092026C" w:rsidRDefault="006A0CB1" w:rsidP="006A0CB1">
      <w:r w:rsidRPr="0092026C">
        <w:t xml:space="preserve">The Focus Needs to be on Creating Project Results. Producing immediate results </w:t>
      </w:r>
      <w:r w:rsidRPr="0092026C">
        <w:rPr>
          <w:rStyle w:val="StyleUnderline"/>
        </w:rPr>
        <w:t xml:space="preserve">is </w:t>
      </w:r>
      <w:r w:rsidRPr="00DD25D9">
        <w:rPr>
          <w:rStyle w:val="StyleUnderline"/>
          <w:highlight w:val="green"/>
        </w:rPr>
        <w:t>necessary</w:t>
      </w:r>
      <w:r w:rsidRPr="0092026C">
        <w:t xml:space="preserve"> for our political system - how does this work, when the average highway project takes 9.5 years to move through the approval process, and 4.5 years after that for results - say cars, or autonomous trucks, zipping down the freeway? Lucky for us we are not starting from scratch - </w:t>
      </w:r>
      <w:r w:rsidRPr="0092026C">
        <w:rPr>
          <w:rStyle w:val="StyleUnderline"/>
        </w:rPr>
        <w:lastRenderedPageBreak/>
        <w:t>we have an enormous pent-up backlog of projects that can start showing results… this year</w:t>
      </w:r>
      <w:r w:rsidRPr="0092026C">
        <w:t xml:space="preserve">.  </w:t>
      </w:r>
    </w:p>
    <w:p w14:paraId="39A74D4D" w14:textId="77777777" w:rsidR="006A0CB1" w:rsidRPr="0092026C" w:rsidRDefault="006A0CB1" w:rsidP="006A0CB1">
      <w:r w:rsidRPr="0092026C">
        <w:t xml:space="preserve">By results I don’t just mean creating new and well-paying jobs, or saving the thousands of struggling professional service firms that are in danger of turning off their computers, rather what I mean is addressing the Administration’s priorities in the way that </w:t>
      </w:r>
      <w:r w:rsidRPr="0092026C">
        <w:rPr>
          <w:rStyle w:val="StyleUnderline"/>
        </w:rPr>
        <w:t>infrastructure</w:t>
      </w:r>
      <w:r w:rsidRPr="0092026C">
        <w:t xml:space="preserve"> professionals think about investment (yes, these people exist - and they are as smart as economists!):</w:t>
      </w:r>
    </w:p>
    <w:p w14:paraId="624D4B6D" w14:textId="77777777" w:rsidR="006A0CB1" w:rsidRPr="0092026C" w:rsidRDefault="006A0CB1" w:rsidP="006A0CB1">
      <w:pPr>
        <w:pStyle w:val="ListParagraph"/>
        <w:numPr>
          <w:ilvl w:val="0"/>
          <w:numId w:val="12"/>
        </w:numPr>
      </w:pPr>
      <w:r w:rsidRPr="00DD25D9">
        <w:rPr>
          <w:rStyle w:val="Emphasis"/>
          <w:highlight w:val="green"/>
        </w:rPr>
        <w:t>Brownfield projects</w:t>
      </w:r>
      <w:r w:rsidRPr="0092026C">
        <w:t xml:space="preserve"> - you </w:t>
      </w:r>
      <w:r w:rsidRPr="0092026C">
        <w:rPr>
          <w:rStyle w:val="StyleUnderline"/>
        </w:rPr>
        <w:t xml:space="preserve">can </w:t>
      </w:r>
      <w:r w:rsidRPr="00DD25D9">
        <w:rPr>
          <w:rStyle w:val="StyleUnderline"/>
          <w:highlight w:val="green"/>
        </w:rPr>
        <w:t>revitalize Army Corps reservoirs</w:t>
      </w:r>
      <w:r w:rsidRPr="0092026C">
        <w:t xml:space="preserve">, or </w:t>
      </w:r>
      <w:r w:rsidRPr="0092026C">
        <w:rPr>
          <w:rStyle w:val="StyleUnderline"/>
        </w:rPr>
        <w:t xml:space="preserve">put 5G on </w:t>
      </w:r>
      <w:r w:rsidRPr="00DD25D9">
        <w:rPr>
          <w:rStyle w:val="StyleUnderline"/>
          <w:highlight w:val="green"/>
        </w:rPr>
        <w:t>interstate highways</w:t>
      </w:r>
      <w:r w:rsidRPr="0092026C">
        <w:rPr>
          <w:rStyle w:val="StyleUnderline"/>
        </w:rPr>
        <w:t>, or a</w:t>
      </w:r>
      <w:r w:rsidRPr="0092026C">
        <w:t xml:space="preserve">uthorize the Gateway tunnel, or </w:t>
      </w:r>
      <w:r w:rsidRPr="0092026C">
        <w:rPr>
          <w:rStyle w:val="StyleUnderline"/>
        </w:rPr>
        <w:t>make rural broadband really fast, right now</w:t>
      </w:r>
      <w:r w:rsidRPr="0092026C">
        <w:t>, tomorrow,</w:t>
      </w:r>
    </w:p>
    <w:p w14:paraId="4A53873D" w14:textId="77777777" w:rsidR="006A0CB1" w:rsidRPr="0092026C" w:rsidRDefault="006A0CB1" w:rsidP="006A0CB1">
      <w:pPr>
        <w:pStyle w:val="ListParagraph"/>
        <w:numPr>
          <w:ilvl w:val="0"/>
          <w:numId w:val="12"/>
        </w:numPr>
      </w:pPr>
      <w:r w:rsidRPr="00DD25D9">
        <w:rPr>
          <w:rStyle w:val="Emphasis"/>
          <w:highlight w:val="green"/>
        </w:rPr>
        <w:t>Greenfield projects</w:t>
      </w:r>
      <w:r w:rsidRPr="0092026C">
        <w:t xml:space="preserve"> - infrastructure is a ‘thinking short, thinking long’ business, so while you are </w:t>
      </w:r>
      <w:r w:rsidRPr="0092026C">
        <w:rPr>
          <w:rStyle w:val="StyleUnderline"/>
        </w:rPr>
        <w:t xml:space="preserve">speeding up investment in ultra </w:t>
      </w:r>
      <w:r w:rsidRPr="00DD25D9">
        <w:rPr>
          <w:rStyle w:val="StyleUnderline"/>
          <w:highlight w:val="green"/>
        </w:rPr>
        <w:t>high voltage transmission lines</w:t>
      </w:r>
      <w:r w:rsidRPr="0092026C">
        <w:t xml:space="preserve">, you can also get moving on the Brent Spence Bridge, and by the end of 2024 you can </w:t>
      </w:r>
      <w:r w:rsidRPr="0092026C">
        <w:rPr>
          <w:rStyle w:val="StyleUnderline"/>
        </w:rPr>
        <w:t xml:space="preserve">get butts in seats on the Dallas/Houston </w:t>
      </w:r>
      <w:r w:rsidRPr="00DD25D9">
        <w:rPr>
          <w:rStyle w:val="StyleUnderline"/>
          <w:highlight w:val="green"/>
        </w:rPr>
        <w:t>high speed rail project,</w:t>
      </w:r>
      <w:r w:rsidRPr="0092026C">
        <w:rPr>
          <w:rStyle w:val="StyleUnderline"/>
        </w:rPr>
        <w:t xml:space="preserve"> and the Great Lakes Basin highway project, and</w:t>
      </w:r>
      <w:r w:rsidRPr="0092026C">
        <w:t xml:space="preserve"> </w:t>
      </w:r>
    </w:p>
    <w:p w14:paraId="0178058E" w14:textId="77777777" w:rsidR="006A0CB1" w:rsidRPr="0092026C" w:rsidRDefault="006A0CB1" w:rsidP="006A0CB1">
      <w:pPr>
        <w:pStyle w:val="ListParagraph"/>
        <w:numPr>
          <w:ilvl w:val="0"/>
          <w:numId w:val="12"/>
        </w:numPr>
      </w:pPr>
      <w:r w:rsidRPr="0092026C">
        <w:t>New</w:t>
      </w:r>
      <w:r w:rsidRPr="0092026C">
        <w:rPr>
          <w:rStyle w:val="Emphasis"/>
        </w:rPr>
        <w:t xml:space="preserve"> </w:t>
      </w:r>
      <w:r w:rsidRPr="00DD25D9">
        <w:rPr>
          <w:rStyle w:val="Emphasis"/>
          <w:highlight w:val="green"/>
        </w:rPr>
        <w:t>Infrastructure</w:t>
      </w:r>
      <w:r w:rsidRPr="0092026C">
        <w:t xml:space="preserve"> - this </w:t>
      </w:r>
      <w:r w:rsidRPr="0092026C">
        <w:rPr>
          <w:rStyle w:val="StyleUnderline"/>
        </w:rPr>
        <w:t xml:space="preserve">is the low-hanging fruit, and </w:t>
      </w:r>
      <w:r w:rsidRPr="00DD25D9">
        <w:rPr>
          <w:rStyle w:val="Emphasis"/>
          <w:sz w:val="30"/>
          <w:szCs w:val="30"/>
          <w:highlight w:val="green"/>
        </w:rPr>
        <w:t>the battlefield</w:t>
      </w:r>
      <w:r w:rsidRPr="00DD25D9">
        <w:rPr>
          <w:rStyle w:val="StyleUnderline"/>
          <w:highlight w:val="green"/>
        </w:rPr>
        <w:t xml:space="preserve"> </w:t>
      </w:r>
      <w:r w:rsidRPr="0092026C">
        <w:rPr>
          <w:rStyle w:val="StyleUnderline"/>
        </w:rPr>
        <w:t xml:space="preserve">between </w:t>
      </w:r>
      <w:r w:rsidRPr="00DD25D9">
        <w:rPr>
          <w:rStyle w:val="StyleUnderline"/>
          <w:highlight w:val="green"/>
        </w:rPr>
        <w:t>China</w:t>
      </w:r>
      <w:r w:rsidRPr="0092026C">
        <w:rPr>
          <w:rStyle w:val="StyleUnderline"/>
        </w:rPr>
        <w:t xml:space="preserve"> and the </w:t>
      </w:r>
      <w:r w:rsidRPr="00DD25D9">
        <w:rPr>
          <w:rStyle w:val="StyleUnderline"/>
          <w:highlight w:val="green"/>
        </w:rPr>
        <w:t>U.S. f</w:t>
      </w:r>
      <w:r w:rsidRPr="0092026C">
        <w:rPr>
          <w:rStyle w:val="StyleUnderline"/>
        </w:rPr>
        <w:t xml:space="preserve">or </w:t>
      </w:r>
      <w:r w:rsidRPr="00DD25D9">
        <w:rPr>
          <w:rStyle w:val="StyleUnderline"/>
          <w:highlight w:val="green"/>
        </w:rPr>
        <w:t>global influence</w:t>
      </w:r>
      <w:r w:rsidRPr="0092026C">
        <w:rPr>
          <w:rStyle w:val="StyleUnderline"/>
        </w:rPr>
        <w:t xml:space="preserve">, </w:t>
      </w:r>
      <w:r w:rsidRPr="0092026C">
        <w:rPr>
          <w:rStyle w:val="Emphasis"/>
          <w:sz w:val="30"/>
          <w:szCs w:val="30"/>
        </w:rPr>
        <w:t>period</w:t>
      </w:r>
      <w:r w:rsidRPr="0092026C">
        <w:t xml:space="preserve">. Largely private, and almost wholly environmentally friendly, this is where our economy has tremendous strengths that we are not seeing. </w:t>
      </w:r>
      <w:r w:rsidRPr="0092026C">
        <w:rPr>
          <w:rStyle w:val="StyleUnderline"/>
        </w:rPr>
        <w:t xml:space="preserve">It’s also the battlefield - AI, Machine Learning, 5G, Autonomy, High Voltage Transmission, along with </w:t>
      </w:r>
      <w:r w:rsidRPr="0092026C">
        <w:rPr>
          <w:rStyle w:val="Emphasis"/>
        </w:rPr>
        <w:t>h</w:t>
      </w:r>
      <w:r w:rsidRPr="0092026C">
        <w:rPr>
          <w:rStyle w:val="StyleUnderline"/>
        </w:rPr>
        <w:t xml:space="preserve">igh </w:t>
      </w:r>
      <w:r w:rsidRPr="0092026C">
        <w:rPr>
          <w:rStyle w:val="Emphasis"/>
        </w:rPr>
        <w:t>s</w:t>
      </w:r>
      <w:r w:rsidRPr="0092026C">
        <w:rPr>
          <w:rStyle w:val="StyleUnderline"/>
        </w:rPr>
        <w:t xml:space="preserve">peed </w:t>
      </w:r>
      <w:r w:rsidRPr="0092026C">
        <w:rPr>
          <w:rStyle w:val="Emphasis"/>
        </w:rPr>
        <w:t>r</w:t>
      </w:r>
      <w:r w:rsidRPr="0092026C">
        <w:rPr>
          <w:rStyle w:val="StyleUnderline"/>
        </w:rPr>
        <w:t>ail</w:t>
      </w:r>
      <w:r w:rsidRPr="0092026C">
        <w:t xml:space="preserve"> - </w:t>
      </w:r>
      <w:r w:rsidRPr="0092026C">
        <w:rPr>
          <w:rStyle w:val="StyleUnderline"/>
        </w:rPr>
        <w:t xml:space="preserve">that is critical to the achievement of </w:t>
      </w:r>
      <w:r w:rsidRPr="0092026C">
        <w:rPr>
          <w:rStyle w:val="Emphasis"/>
        </w:rPr>
        <w:t>every single goal</w:t>
      </w:r>
      <w:r w:rsidRPr="0092026C">
        <w:rPr>
          <w:rStyle w:val="StyleUnderline"/>
        </w:rPr>
        <w:t xml:space="preserve"> that our country can set for the future</w:t>
      </w:r>
      <w:r w:rsidRPr="0092026C">
        <w:t>.</w:t>
      </w:r>
    </w:p>
    <w:p w14:paraId="7479DC9E" w14:textId="77777777" w:rsidR="006A0CB1" w:rsidRPr="0092026C" w:rsidRDefault="006A0CB1" w:rsidP="006A0CB1">
      <w:r w:rsidRPr="0092026C">
        <w:t xml:space="preserve">Every infrastructure person - and every citizen - across the country can tell you the five projects that they’d like to see happen. The map above is a 500 project stimulus map that my firm, CG/LA infrastructure, created by polling people around the country. Why not engage citizens now, and show results this year, picking up steam in 2022 and in 2023? </w:t>
      </w:r>
      <w:r w:rsidRPr="0092026C">
        <w:rPr>
          <w:rStyle w:val="StyleUnderline"/>
        </w:rPr>
        <w:t>Infrastructure</w:t>
      </w:r>
      <w:r w:rsidRPr="0092026C">
        <w:t xml:space="preserve"> is 5G/AI and Electrification, and it </w:t>
      </w:r>
      <w:r w:rsidRPr="0092026C">
        <w:rPr>
          <w:rStyle w:val="Emphasis"/>
        </w:rPr>
        <w:t>Needs a Budget</w:t>
      </w:r>
      <w:r w:rsidRPr="0092026C">
        <w:t xml:space="preserve">. The infrastructure of the future is going to be as different as cellular is from fixed line telephony, and that future is coming at us extremely fast… </w:t>
      </w:r>
      <w:r w:rsidRPr="0092026C">
        <w:rPr>
          <w:rStyle w:val="StyleUnderline"/>
        </w:rPr>
        <w:t>The 2020’s will be a decade of disruption</w:t>
      </w:r>
      <w:r w:rsidRPr="0092026C">
        <w:t xml:space="preserve"> - the greatest period of disruption in 100 years or more. </w:t>
      </w:r>
      <w:r w:rsidRPr="0092026C">
        <w:rPr>
          <w:rStyle w:val="StyleUnderline"/>
        </w:rPr>
        <w:t>We can either</w:t>
      </w:r>
      <w:r w:rsidRPr="0092026C">
        <w:t xml:space="preserve"> continue our course, and try and </w:t>
      </w:r>
      <w:r w:rsidRPr="0092026C">
        <w:rPr>
          <w:rStyle w:val="StyleUnderline"/>
        </w:rPr>
        <w:t>weather the storm</w:t>
      </w:r>
      <w:r w:rsidRPr="0092026C">
        <w:t xml:space="preserve">, </w:t>
      </w:r>
      <w:r w:rsidRPr="0092026C">
        <w:rPr>
          <w:rStyle w:val="StyleUnderline"/>
        </w:rPr>
        <w:t>or</w:t>
      </w:r>
      <w:r w:rsidRPr="0092026C">
        <w:t xml:space="preserve"> we can </w:t>
      </w:r>
      <w:r w:rsidRPr="0092026C">
        <w:rPr>
          <w:rStyle w:val="StyleUnderline"/>
        </w:rPr>
        <w:t>make the kind of strategic investments that will allow us to lead -</w:t>
      </w:r>
      <w:r w:rsidRPr="0092026C">
        <w:t xml:space="preserve"> </w:t>
      </w:r>
      <w:r w:rsidRPr="0092026C">
        <w:rPr>
          <w:rStyle w:val="StyleUnderline"/>
        </w:rPr>
        <w:t>with enormous environmental and equity benefits, coupled with the kind of productivity increases that come from rapid innovation</w:t>
      </w:r>
      <w:r w:rsidRPr="0092026C">
        <w:t xml:space="preserve">. </w:t>
      </w:r>
      <w:r w:rsidRPr="0092026C">
        <w:rPr>
          <w:rStyle w:val="StyleUnderline"/>
        </w:rPr>
        <w:t xml:space="preserve">There couldn’t be a bigger difference between the way that </w:t>
      </w:r>
      <w:r w:rsidRPr="00DD25D9">
        <w:rPr>
          <w:rStyle w:val="StyleUnderline"/>
          <w:highlight w:val="green"/>
        </w:rPr>
        <w:t>China is going about new infrastructure creatio</w:t>
      </w:r>
      <w:r w:rsidRPr="0092026C">
        <w:rPr>
          <w:rStyle w:val="StyleUnderline"/>
        </w:rPr>
        <w:t>n</w:t>
      </w:r>
      <w:r w:rsidRPr="0092026C">
        <w:t xml:space="preserve">, with their top down, devil may care about the individual approach, and our celebration of the individual. </w:t>
      </w:r>
      <w:r w:rsidRPr="0092026C">
        <w:rPr>
          <w:rStyle w:val="StyleUnderline"/>
        </w:rPr>
        <w:t>The problem</w:t>
      </w:r>
      <w:r w:rsidRPr="0092026C">
        <w:t xml:space="preserve"> - </w:t>
      </w:r>
      <w:r w:rsidRPr="0092026C">
        <w:rPr>
          <w:rStyle w:val="StyleUnderline"/>
        </w:rPr>
        <w:t xml:space="preserve">in </w:t>
      </w:r>
      <w:r w:rsidRPr="00DD25D9">
        <w:rPr>
          <w:rStyle w:val="Emphasis"/>
          <w:highlight w:val="green"/>
        </w:rPr>
        <w:t>democracies</w:t>
      </w:r>
      <w:r w:rsidRPr="00DD25D9">
        <w:rPr>
          <w:rStyle w:val="StyleUnderline"/>
          <w:highlight w:val="green"/>
        </w:rPr>
        <w:t xml:space="preserve"> around the world</w:t>
      </w:r>
      <w:r w:rsidRPr="0092026C">
        <w:t xml:space="preserve"> - is that </w:t>
      </w:r>
      <w:r w:rsidRPr="0092026C">
        <w:rPr>
          <w:rStyle w:val="Emphasis"/>
        </w:rPr>
        <w:t xml:space="preserve">we are </w:t>
      </w:r>
      <w:r w:rsidRPr="00DD25D9">
        <w:rPr>
          <w:rStyle w:val="Emphasis"/>
          <w:highlight w:val="green"/>
        </w:rPr>
        <w:t>absent</w:t>
      </w:r>
      <w:r w:rsidRPr="00DD25D9">
        <w:rPr>
          <w:rStyle w:val="StyleUnderline"/>
          <w:highlight w:val="green"/>
        </w:rPr>
        <w:t>, and</w:t>
      </w:r>
      <w:r w:rsidRPr="0092026C">
        <w:rPr>
          <w:rStyle w:val="StyleUnderline"/>
        </w:rPr>
        <w:t xml:space="preserve"> </w:t>
      </w:r>
      <w:r w:rsidRPr="00DD25D9">
        <w:rPr>
          <w:rStyle w:val="StyleUnderline"/>
          <w:highlight w:val="green"/>
        </w:rPr>
        <w:t xml:space="preserve">so </w:t>
      </w:r>
      <w:r w:rsidRPr="00DD25D9">
        <w:rPr>
          <w:rStyle w:val="Emphasis"/>
          <w:highlight w:val="green"/>
        </w:rPr>
        <w:t>China is winning</w:t>
      </w:r>
      <w:r w:rsidRPr="00DD25D9">
        <w:rPr>
          <w:highlight w:val="green"/>
        </w:rPr>
        <w:t>.</w:t>
      </w:r>
      <w:r w:rsidRPr="0092026C">
        <w:t xml:space="preserve"> Leaders Set Goals, Achieve Goals - and Create Trust. Who is in charge of </w:t>
      </w:r>
      <w:r w:rsidRPr="0092026C">
        <w:lastRenderedPageBreak/>
        <w:t xml:space="preserve">infrastructure? Without an </w:t>
      </w:r>
      <w:r w:rsidRPr="0092026C">
        <w:rPr>
          <w:rStyle w:val="Emphasis"/>
        </w:rPr>
        <w:t>infrastructure</w:t>
      </w:r>
      <w:r w:rsidRPr="0092026C">
        <w:t xml:space="preserve"> office it is hard to tell, and this is a fatal flaw problem. The presidency needs to to bring everyone together to discuss what world we want to create, what our infrastructure vision going forward will look like. This needs to happen fast - and then we need to set goals that we all agree to: projects completed, time to project approvals, life expectancy, reduction of traffic congestion, reduction in carbon by sector, even increases in infrastructure equity. I am a business guy - everything is opportunity. Then we (all of us) need to row hard in the same direction, and achieve those goals. Action This Day. </w:t>
      </w:r>
      <w:r w:rsidRPr="00DD25D9">
        <w:rPr>
          <w:rStyle w:val="StyleUnderline"/>
          <w:highlight w:val="green"/>
        </w:rPr>
        <w:t>If we</w:t>
      </w:r>
      <w:r w:rsidRPr="0092026C">
        <w:rPr>
          <w:rStyle w:val="StyleUnderline"/>
        </w:rPr>
        <w:t xml:space="preserve"> can </w:t>
      </w:r>
      <w:r w:rsidRPr="00DD25D9">
        <w:rPr>
          <w:rStyle w:val="StyleUnderline"/>
          <w:highlight w:val="green"/>
        </w:rPr>
        <w:t>get this right</w:t>
      </w:r>
      <w:r w:rsidRPr="0092026C">
        <w:rPr>
          <w:rStyle w:val="StyleUnderline"/>
        </w:rPr>
        <w:t>, the results for all of us will be extraordinary</w:t>
      </w:r>
      <w:r w:rsidRPr="0092026C">
        <w:t xml:space="preserve"> - </w:t>
      </w:r>
      <w:r w:rsidRPr="00DD25D9">
        <w:rPr>
          <w:rStyle w:val="Emphasis"/>
          <w:highlight w:val="green"/>
        </w:rPr>
        <w:t>domestic growth</w:t>
      </w:r>
      <w:r w:rsidRPr="00DD25D9">
        <w:rPr>
          <w:highlight w:val="green"/>
        </w:rPr>
        <w:t xml:space="preserve">, </w:t>
      </w:r>
      <w:r w:rsidRPr="00DD25D9">
        <w:rPr>
          <w:rStyle w:val="Emphasis"/>
          <w:highlight w:val="green"/>
        </w:rPr>
        <w:t>environmental leadership</w:t>
      </w:r>
      <w:r w:rsidRPr="0092026C">
        <w:t xml:space="preserve"> </w:t>
      </w:r>
      <w:r w:rsidRPr="0092026C">
        <w:rPr>
          <w:rStyle w:val="StyleUnderline"/>
        </w:rPr>
        <w:t xml:space="preserve">and an injection of strength into the </w:t>
      </w:r>
      <w:r w:rsidRPr="00DD25D9">
        <w:rPr>
          <w:rStyle w:val="Emphasis"/>
          <w:highlight w:val="green"/>
        </w:rPr>
        <w:t>global democratic model</w:t>
      </w:r>
      <w:r w:rsidRPr="0092026C">
        <w:t>. Unimaginable things can quickly be envisioned, and developed, including the return of manufacturing (advanced and distributed manufacturing) to our newly digitized and electrified heartland.  Infrastructure can bring us together, but it is a very heavy lift - as in war, the first thing a president things about in the morning, and the last thing he thinks about before going to bed at night.</w:t>
      </w:r>
    </w:p>
    <w:p w14:paraId="021196E9" w14:textId="77777777" w:rsidR="006A0CB1" w:rsidRPr="0092026C" w:rsidRDefault="006A0CB1" w:rsidP="006A0CB1"/>
    <w:p w14:paraId="77D70AE2" w14:textId="77777777" w:rsidR="006A0CB1" w:rsidRPr="0092026C" w:rsidRDefault="006A0CB1" w:rsidP="006A0CB1">
      <w:pPr>
        <w:pStyle w:val="Heading4"/>
        <w:rPr>
          <w:rFonts w:cs="Calibri"/>
        </w:rPr>
      </w:pPr>
      <w:r w:rsidRPr="0092026C">
        <w:rPr>
          <w:rFonts w:cs="Calibri"/>
        </w:rPr>
        <w:t>Chinese tech leadership leads to nuclear war</w:t>
      </w:r>
    </w:p>
    <w:p w14:paraId="0FC980AF" w14:textId="77777777" w:rsidR="006A0CB1" w:rsidRPr="0092026C" w:rsidRDefault="006A0CB1" w:rsidP="006A0CB1">
      <w:r w:rsidRPr="0092026C">
        <w:rPr>
          <w:rStyle w:val="Style13ptBold"/>
        </w:rPr>
        <w:t>Kroenig 18</w:t>
      </w:r>
      <w:r w:rsidRPr="0092026C">
        <w:t xml:space="preserve"> (Matthew, Deputy Director for Strategy, Scowcroft Center for Strategy and Security Associate Professor of Government and Foreign Service, Georgetown University) “Will disruptive technology cause nuclear war?” </w:t>
      </w:r>
      <w:r w:rsidRPr="0092026C">
        <w:rPr>
          <w:i/>
          <w:iCs/>
        </w:rPr>
        <w:t>BAS</w:t>
      </w:r>
      <w:r w:rsidRPr="0092026C">
        <w:t xml:space="preserve">, Nov 12, 2018, </w:t>
      </w:r>
      <w:hyperlink r:id="rId13" w:history="1">
        <w:r w:rsidRPr="0092026C">
          <w:rPr>
            <w:rStyle w:val="Hyperlink"/>
          </w:rPr>
          <w:t>https://thebulletin.org/2018/11/will-disruptive-technology-cause-nuclear-war</w:t>
        </w:r>
      </w:hyperlink>
    </w:p>
    <w:p w14:paraId="405A7870" w14:textId="77777777" w:rsidR="006A0CB1" w:rsidRPr="0092026C" w:rsidRDefault="006A0CB1" w:rsidP="006A0CB1">
      <w:r w:rsidRPr="0092026C">
        <w:t xml:space="preserve">Recently, analysts have argued that emerging technologies with military applications may undermine nuclear stability (see here, here, and here), but the logic of these arguments is debatable and overlooks a more straightforward reason why </w:t>
      </w:r>
      <w:r w:rsidRPr="00DD25D9">
        <w:rPr>
          <w:rStyle w:val="StyleUnderline"/>
          <w:highlight w:val="green"/>
        </w:rPr>
        <w:t>new technology</w:t>
      </w:r>
      <w:r w:rsidRPr="0092026C">
        <w:rPr>
          <w:rStyle w:val="StyleUnderline"/>
        </w:rPr>
        <w:t xml:space="preserve"> might cause </w:t>
      </w:r>
      <w:r w:rsidRPr="00DD25D9">
        <w:rPr>
          <w:rStyle w:val="Emphasis"/>
          <w:highlight w:val="green"/>
        </w:rPr>
        <w:t>nuclear conflict</w:t>
      </w:r>
      <w:r w:rsidRPr="0092026C">
        <w:rPr>
          <w:rStyle w:val="StyleUnderline"/>
        </w:rPr>
        <w:t xml:space="preserve">: by upending the existing balance of power among nuclear-armed states. </w:t>
      </w:r>
      <w:r w:rsidRPr="0092026C">
        <w:t xml:space="preserve">This latter concern is more probable and dangerous and demands an immediate policy response. 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disarmed and US nuclear weapons will still be sitting on the shelf, untouched. If the United States, or any other state acquires such a first-strike capability, then the logic of MAD would be undermined. Washington may be tempted to launch a nuclear first strike. Or China </w:t>
      </w:r>
      <w:r w:rsidRPr="0092026C">
        <w:lastRenderedPageBreak/>
        <w:t xml:space="preserve">may choose instead to use its nuclear weapons early in a conflict before they can be wiped out—the so-called “use ‘em or lose ‘em”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we should think more broadly about how new technology might affect global politics, and, for this, it is helpful to turn to scholarly international relations theory. </w:t>
      </w:r>
      <w:r w:rsidRPr="0092026C">
        <w:rPr>
          <w:rStyle w:val="StyleUnderline"/>
        </w:rPr>
        <w:t xml:space="preserve">The </w:t>
      </w:r>
      <w:r w:rsidRPr="0092026C">
        <w:rPr>
          <w:rStyle w:val="Emphasis"/>
        </w:rPr>
        <w:t>dominant theory</w:t>
      </w:r>
      <w:r w:rsidRPr="0092026C">
        <w:rPr>
          <w:rStyle w:val="StyleUnderline"/>
        </w:rPr>
        <w:t xml:space="preserve"> of the causes of war in the academy is the “</w:t>
      </w:r>
      <w:r w:rsidRPr="0092026C">
        <w:rPr>
          <w:rStyle w:val="Emphasis"/>
        </w:rPr>
        <w:t>bargaining model</w:t>
      </w:r>
      <w:r w:rsidRPr="0092026C">
        <w:rPr>
          <w:rStyle w:val="StyleUnderline"/>
        </w:rPr>
        <w:t xml:space="preserve"> of war.” This theory </w:t>
      </w:r>
      <w:r w:rsidRPr="0092026C">
        <w:rPr>
          <w:rStyle w:val="StyleUnderline"/>
          <w:bCs/>
        </w:rPr>
        <w:t xml:space="preserve">identifies </w:t>
      </w:r>
      <w:r w:rsidRPr="00DD25D9">
        <w:rPr>
          <w:rStyle w:val="StyleUnderline"/>
          <w:bCs/>
          <w:highlight w:val="green"/>
        </w:rPr>
        <w:t>rapid shifts in</w:t>
      </w:r>
      <w:r w:rsidRPr="0092026C">
        <w:rPr>
          <w:rStyle w:val="StyleUnderline"/>
          <w:bCs/>
        </w:rPr>
        <w:t xml:space="preserve"> the </w:t>
      </w:r>
      <w:r w:rsidRPr="00DD25D9">
        <w:rPr>
          <w:rStyle w:val="StyleUnderline"/>
          <w:bCs/>
          <w:highlight w:val="green"/>
        </w:rPr>
        <w:t>balance of power</w:t>
      </w:r>
      <w:r w:rsidRPr="0092026C">
        <w:rPr>
          <w:rStyle w:val="StyleUnderline"/>
        </w:rPr>
        <w:t xml:space="preserve"> as a </w:t>
      </w:r>
      <w:r w:rsidRPr="00DD25D9">
        <w:rPr>
          <w:rStyle w:val="StyleUnderline"/>
          <w:highlight w:val="green"/>
        </w:rPr>
        <w:t>primary cause of conflict</w:t>
      </w:r>
      <w:r w:rsidRPr="0092026C">
        <w:rPr>
          <w:rStyle w:val="StyleUnderline"/>
        </w:rPr>
        <w:t xml:space="preserve">. </w:t>
      </w:r>
      <w:r w:rsidRPr="0092026C">
        <w:t xml:space="preserve">International politics often presents states with conflicts that they can settle through peaceful bargaining, but when bargaining breaks down, war results. </w:t>
      </w:r>
      <w:r w:rsidRPr="0092026C">
        <w:rPr>
          <w:rStyle w:val="StyleUnderline"/>
        </w:rPr>
        <w:t xml:space="preserve">Shifts in the balance of power are problematic because they </w:t>
      </w:r>
      <w:r w:rsidRPr="0092026C">
        <w:rPr>
          <w:rStyle w:val="Emphasis"/>
        </w:rPr>
        <w:t>undermine effective bargaining.</w:t>
      </w:r>
      <w:r w:rsidRPr="0092026C">
        <w:t xml:space="preserve"> After all, why agree to a deal today if your bargaining position will be stronger tomorrow? And, a clear understanding of the military balance of power can contribute to peace. (Why start a war you are likely to lose?) But shifts in the balance of power muddy understandings of which states have the advantage.</w:t>
      </w:r>
      <w:r w:rsidRPr="0092026C">
        <w:rPr>
          <w:rStyle w:val="StyleUnderline"/>
        </w:rPr>
        <w:t xml:space="preserve"> </w:t>
      </w:r>
      <w:r w:rsidRPr="0092026C">
        <w:t xml:space="preserve">You may see where this is going. </w:t>
      </w:r>
      <w:r w:rsidRPr="0092026C">
        <w:rPr>
          <w:rStyle w:val="StyleUnderline"/>
        </w:rPr>
        <w:t xml:space="preserve">New technologies threaten to create potentially </w:t>
      </w:r>
      <w:r w:rsidRPr="0092026C">
        <w:rPr>
          <w:rStyle w:val="Emphasis"/>
        </w:rPr>
        <w:t>d</w:t>
      </w:r>
      <w:r w:rsidRPr="00DD25D9">
        <w:rPr>
          <w:rStyle w:val="Emphasis"/>
          <w:highlight w:val="green"/>
        </w:rPr>
        <w:t>estabilizin</w:t>
      </w:r>
      <w:r w:rsidRPr="0092026C">
        <w:rPr>
          <w:rStyle w:val="Emphasis"/>
        </w:rPr>
        <w:t>g shifts</w:t>
      </w:r>
      <w:r w:rsidRPr="0092026C">
        <w:rPr>
          <w:rStyle w:val="StyleUnderline"/>
        </w:rPr>
        <w:t xml:space="preserve"> in the balance of power. For decades, stability in Europe and Asia has been supported by US military power</w:t>
      </w:r>
      <w:r w:rsidRPr="0092026C">
        <w:t xml:space="preserve">. In recent years, however, </w:t>
      </w:r>
      <w:r w:rsidRPr="0092026C">
        <w:rPr>
          <w:rStyle w:val="StyleUnderline"/>
        </w:rPr>
        <w:t>the balance of power in Asia has begun to shift</w:t>
      </w:r>
      <w:r w:rsidRPr="0092026C">
        <w:t xml:space="preserve">, as </w:t>
      </w:r>
      <w:r w:rsidRPr="00DD25D9">
        <w:rPr>
          <w:rStyle w:val="Emphasis"/>
          <w:highlight w:val="green"/>
        </w:rPr>
        <w:t>China has increased</w:t>
      </w:r>
      <w:r w:rsidRPr="0092026C">
        <w:rPr>
          <w:rStyle w:val="Emphasis"/>
        </w:rPr>
        <w:t xml:space="preserve"> its </w:t>
      </w:r>
      <w:r w:rsidRPr="00DD25D9">
        <w:rPr>
          <w:rStyle w:val="Emphasis"/>
          <w:highlight w:val="green"/>
        </w:rPr>
        <w:t>military capabilities</w:t>
      </w:r>
      <w:r w:rsidRPr="00DD25D9">
        <w:rPr>
          <w:highlight w:val="green"/>
        </w:rPr>
        <w:t>.</w:t>
      </w:r>
      <w:r w:rsidRPr="0092026C">
        <w:t xml:space="preserve"> Already, </w:t>
      </w:r>
      <w:r w:rsidRPr="0092026C">
        <w:rPr>
          <w:rStyle w:val="StyleUnderline"/>
        </w:rPr>
        <w:t xml:space="preserve">Beijing has become </w:t>
      </w:r>
      <w:r w:rsidRPr="00DD25D9">
        <w:rPr>
          <w:rStyle w:val="StyleUnderline"/>
          <w:highlight w:val="green"/>
        </w:rPr>
        <w:t>more assertive in</w:t>
      </w:r>
      <w:r w:rsidRPr="0092026C">
        <w:rPr>
          <w:rStyle w:val="StyleUnderline"/>
        </w:rPr>
        <w:t xml:space="preserve"> the region</w:t>
      </w:r>
      <w:r w:rsidRPr="0092026C">
        <w:t xml:space="preserve">, </w:t>
      </w:r>
      <w:r w:rsidRPr="0092026C">
        <w:rPr>
          <w:rStyle w:val="StyleUnderline"/>
        </w:rPr>
        <w:t xml:space="preserve">claiming contested territory in the </w:t>
      </w:r>
      <w:r w:rsidRPr="00DD25D9">
        <w:rPr>
          <w:rStyle w:val="StyleUnderline"/>
          <w:highlight w:val="green"/>
        </w:rPr>
        <w:t>South China Sea</w:t>
      </w:r>
      <w:r w:rsidRPr="0092026C">
        <w:t xml:space="preserve">. And the results of Russia’s military modernization have been on full display in its ongoing intervention in Ukraine. Moreover, </w:t>
      </w:r>
      <w:r w:rsidRPr="0092026C">
        <w:rPr>
          <w:rStyle w:val="StyleUnderline"/>
        </w:rPr>
        <w:t xml:space="preserve">China may have the lead over the United States in </w:t>
      </w:r>
      <w:r w:rsidRPr="00DD25D9">
        <w:rPr>
          <w:rStyle w:val="StyleUnderline"/>
          <w:highlight w:val="green"/>
        </w:rPr>
        <w:t>emerging technologies</w:t>
      </w:r>
      <w:r w:rsidRPr="0092026C">
        <w:rPr>
          <w:rStyle w:val="StyleUnderline"/>
        </w:rPr>
        <w:t xml:space="preserve"> that could be </w:t>
      </w:r>
      <w:r w:rsidRPr="00DD25D9">
        <w:rPr>
          <w:rStyle w:val="Emphasis"/>
          <w:highlight w:val="green"/>
        </w:rPr>
        <w:t>decisive</w:t>
      </w:r>
      <w:r w:rsidRPr="00DD25D9">
        <w:rPr>
          <w:rStyle w:val="StyleUnderline"/>
          <w:highlight w:val="green"/>
        </w:rPr>
        <w:t xml:space="preserve"> for</w:t>
      </w:r>
      <w:r w:rsidRPr="0092026C">
        <w:rPr>
          <w:rStyle w:val="StyleUnderline"/>
        </w:rPr>
        <w:t xml:space="preserve"> the future of </w:t>
      </w:r>
      <w:r w:rsidRPr="00DD25D9">
        <w:rPr>
          <w:rStyle w:val="Emphasis"/>
          <w:highlight w:val="green"/>
        </w:rPr>
        <w:t>military acquisitions and warfare</w:t>
      </w:r>
      <w:r w:rsidRPr="00DD25D9">
        <w:rPr>
          <w:highlight w:val="green"/>
        </w:rPr>
        <w:t>,</w:t>
      </w:r>
      <w:r w:rsidRPr="0092026C">
        <w:t xml:space="preserve"> </w:t>
      </w:r>
      <w:r w:rsidRPr="0092026C">
        <w:rPr>
          <w:rStyle w:val="StyleUnderline"/>
        </w:rPr>
        <w:t xml:space="preserve">including 3D printing, hypersonic missiles, quantum computing, 5G wireless connectivity, and artificial intelligence (AI). </w:t>
      </w:r>
      <w:r w:rsidRPr="0092026C">
        <w:t xml:space="preserve">And Russian President Vladimir Putin is building new unmanned vehicles while ominously declaring, “Whoever leads in AI will rule the world.” If China or Russia are able to incorporate new technologies into their militaries before the United States, then this could lead to the kind of rapid shift in the balance of power that often causes war. </w:t>
      </w:r>
      <w:r w:rsidRPr="0092026C">
        <w:rPr>
          <w:rStyle w:val="StyleUnderline"/>
        </w:rPr>
        <w:t xml:space="preserve">If Beijing believes emerging technologies provide it with a newfound, local </w:t>
      </w:r>
      <w:r w:rsidRPr="0092026C">
        <w:rPr>
          <w:rStyle w:val="Emphasis"/>
        </w:rPr>
        <w:t>military advantage</w:t>
      </w:r>
      <w:r w:rsidRPr="0092026C">
        <w:rPr>
          <w:rStyle w:val="StyleUnderline"/>
        </w:rPr>
        <w:t xml:space="preserve"> over the United States, for example, it may be </w:t>
      </w:r>
      <w:r w:rsidRPr="00DD25D9">
        <w:rPr>
          <w:rStyle w:val="StyleUnderline"/>
          <w:highlight w:val="green"/>
        </w:rPr>
        <w:t>more willing</w:t>
      </w:r>
      <w:r w:rsidRPr="0092026C">
        <w:rPr>
          <w:rStyle w:val="StyleUnderline"/>
        </w:rPr>
        <w:t xml:space="preserve"> than previously </w:t>
      </w:r>
      <w:r w:rsidRPr="00DD25D9">
        <w:rPr>
          <w:rStyle w:val="StyleUnderline"/>
          <w:highlight w:val="green"/>
        </w:rPr>
        <w:t xml:space="preserve">to initiate </w:t>
      </w:r>
      <w:r w:rsidRPr="00DD25D9">
        <w:rPr>
          <w:rStyle w:val="Emphasis"/>
          <w:highlight w:val="green"/>
        </w:rPr>
        <w:t>conflict over Taiwan</w:t>
      </w:r>
      <w:r w:rsidRPr="0092026C">
        <w:t xml:space="preserve">. And if Putin thinks new tech has strengthened his hand, he may be more tempted to launch a Ukraine-style invasion of a NATO member. </w:t>
      </w:r>
      <w:r w:rsidRPr="0092026C">
        <w:rPr>
          <w:rStyle w:val="StyleUnderline"/>
        </w:rPr>
        <w:t xml:space="preserve">Either scenario could bring these nuclear powers into direct conflict with the United States, and once nuclear armed states are at war, </w:t>
      </w:r>
      <w:r w:rsidRPr="0092026C">
        <w:rPr>
          <w:rStyle w:val="Emphasis"/>
        </w:rPr>
        <w:lastRenderedPageBreak/>
        <w:t xml:space="preserve">there is an </w:t>
      </w:r>
      <w:r w:rsidRPr="00DD25D9">
        <w:rPr>
          <w:rStyle w:val="Emphasis"/>
          <w:highlight w:val="green"/>
        </w:rPr>
        <w:t>inherent risk of nuclear conflict</w:t>
      </w:r>
      <w:r w:rsidRPr="0092026C">
        <w:rPr>
          <w:rStyle w:val="Emphasis"/>
        </w:rPr>
        <w:t xml:space="preserve"> through</w:t>
      </w:r>
      <w:r w:rsidRPr="0092026C">
        <w:rPr>
          <w:rStyle w:val="StyleUnderline"/>
        </w:rPr>
        <w:t xml:space="preserve"> limited nuclear war strategies, </w:t>
      </w:r>
      <w:r w:rsidRPr="00DD25D9">
        <w:rPr>
          <w:rStyle w:val="Emphasis"/>
          <w:highlight w:val="green"/>
        </w:rPr>
        <w:t>nuclear brinkmanship</w:t>
      </w:r>
      <w:r w:rsidRPr="0092026C">
        <w:rPr>
          <w:rStyle w:val="Emphasis"/>
        </w:rPr>
        <w:t>, or</w:t>
      </w:r>
      <w:r w:rsidRPr="0092026C">
        <w:rPr>
          <w:rStyle w:val="StyleUnderline"/>
        </w:rPr>
        <w:t xml:space="preserve"> simple accident or </w:t>
      </w:r>
      <w:r w:rsidRPr="00DD25D9">
        <w:rPr>
          <w:rStyle w:val="Emphasis"/>
          <w:highlight w:val="green"/>
        </w:rPr>
        <w:t>inadvertent escalation</w:t>
      </w:r>
      <w:r w:rsidRPr="0092026C">
        <w:t>.</w:t>
      </w:r>
      <w:r w:rsidRPr="0092026C">
        <w:rPr>
          <w:rStyle w:val="StyleUnderline"/>
        </w:rPr>
        <w:t xml:space="preserve"> </w:t>
      </w:r>
      <w:r w:rsidRPr="0092026C">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the solution is not to preserve second-strike capabilities, but to preserve prevailing power balances more broadly. When it comes to new technology, this means that the United States should seek to maintain an innovation edge. Washington should also work with other states, including its nuclear-armed rivals, to develop a new set of arms control and nonproliferation agreements and export controls to deny these newer and potentially destabilizing technologies to potentially hostile states. </w:t>
      </w:r>
      <w:r w:rsidRPr="0092026C">
        <w:rPr>
          <w:rStyle w:val="StyleUnderline"/>
        </w:rPr>
        <w:t xml:space="preserve">These are no easy tasks, but the </w:t>
      </w:r>
      <w:r w:rsidRPr="00DD25D9">
        <w:rPr>
          <w:rStyle w:val="StyleUnderline"/>
          <w:highlight w:val="green"/>
        </w:rPr>
        <w:t>consequences of Washington losing</w:t>
      </w:r>
      <w:r w:rsidRPr="0092026C">
        <w:rPr>
          <w:rStyle w:val="StyleUnderline"/>
        </w:rPr>
        <w:t xml:space="preserve"> the race for </w:t>
      </w:r>
      <w:r w:rsidRPr="00DD25D9">
        <w:rPr>
          <w:rStyle w:val="StyleUnderline"/>
          <w:highlight w:val="green"/>
        </w:rPr>
        <w:t>technological superiority</w:t>
      </w:r>
      <w:r w:rsidRPr="0092026C">
        <w:rPr>
          <w:rStyle w:val="StyleUnderline"/>
        </w:rPr>
        <w:t xml:space="preserve"> to its autocratic challengers just </w:t>
      </w:r>
      <w:r w:rsidRPr="00DD25D9">
        <w:rPr>
          <w:rStyle w:val="StyleUnderline"/>
          <w:highlight w:val="green"/>
        </w:rPr>
        <w:t xml:space="preserve">might mean </w:t>
      </w:r>
      <w:r w:rsidRPr="00DD25D9">
        <w:rPr>
          <w:rStyle w:val="Emphasis"/>
          <w:highlight w:val="green"/>
        </w:rPr>
        <w:t>nuclear Armageddon</w:t>
      </w:r>
      <w:r w:rsidRPr="0092026C">
        <w:t>.</w:t>
      </w:r>
    </w:p>
    <w:p w14:paraId="69CB49BC" w14:textId="77777777" w:rsidR="006A0CB1" w:rsidRPr="0092026C" w:rsidRDefault="006A0CB1" w:rsidP="006A0CB1"/>
    <w:p w14:paraId="5A8941A6" w14:textId="4E2B330D" w:rsidR="006A0CB1" w:rsidRPr="0092026C" w:rsidRDefault="00761FE1" w:rsidP="006A0CB1">
      <w:pPr>
        <w:pStyle w:val="Heading3"/>
        <w:rPr>
          <w:rFonts w:cs="Calibri"/>
        </w:rPr>
      </w:pPr>
      <w:bookmarkStart w:id="1" w:name="_Hlk82880968"/>
      <w:r>
        <w:rPr>
          <w:rFonts w:cs="Calibri"/>
        </w:rPr>
        <w:lastRenderedPageBreak/>
        <w:t>5</w:t>
      </w:r>
    </w:p>
    <w:p w14:paraId="5EA8671A" w14:textId="77777777" w:rsidR="006A0CB1" w:rsidRPr="0092026C" w:rsidRDefault="006A0CB1" w:rsidP="006A0CB1">
      <w:pPr>
        <w:pStyle w:val="Heading4"/>
        <w:rPr>
          <w:rFonts w:cs="Calibri"/>
        </w:rPr>
      </w:pPr>
      <w:r w:rsidRPr="0092026C">
        <w:rPr>
          <w:rFonts w:cs="Calibri"/>
        </w:rPr>
        <w:t>Biotech industry strong now – new innovation and R&amp;D coming</w:t>
      </w:r>
    </w:p>
    <w:p w14:paraId="7D883C90" w14:textId="77777777" w:rsidR="006A0CB1" w:rsidRPr="0092026C" w:rsidRDefault="006A0CB1" w:rsidP="006A0CB1">
      <w:r w:rsidRPr="0092026C">
        <w:rPr>
          <w:rStyle w:val="Style13ptBold"/>
        </w:rPr>
        <w:t>Cancherini et al. 4/30</w:t>
      </w:r>
      <w:r w:rsidRPr="0092026C">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14" w:history="1">
        <w:r w:rsidRPr="0092026C">
          <w:rPr>
            <w:rStyle w:val="Hyperlink"/>
          </w:rPr>
          <w:t>https://www.mckinsey.com/industries/pharmaceuticals-and-medical-products/our-insights/whats-ahead-for-biotech-another-wave-or-low-tide</w:t>
        </w:r>
      </w:hyperlink>
      <w:r w:rsidRPr="0092026C">
        <w:t xml:space="preserve"> //ajs  </w:t>
      </w:r>
    </w:p>
    <w:p w14:paraId="6E8864A2" w14:textId="77777777" w:rsidR="006A0CB1" w:rsidRPr="0092026C" w:rsidRDefault="006A0CB1" w:rsidP="006A0CB1">
      <w:r w:rsidRPr="0092026C">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18992AB" w14:textId="77777777" w:rsidR="006A0CB1" w:rsidRPr="0092026C" w:rsidRDefault="006A0CB1" w:rsidP="006A0CB1">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15CC4852" w14:textId="77777777" w:rsidR="006A0CB1" w:rsidRPr="0092026C" w:rsidRDefault="006A0CB1" w:rsidP="006A0CB1">
      <w:r w:rsidRPr="0092026C">
        <w:t>What about SPACs?</w:t>
      </w:r>
    </w:p>
    <w:p w14:paraId="58FF2CFB" w14:textId="77777777" w:rsidR="006A0CB1" w:rsidRPr="0092026C" w:rsidRDefault="006A0CB1" w:rsidP="006A0CB1">
      <w:r w:rsidRPr="0092026C">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506D918E" w14:textId="77777777" w:rsidR="006A0CB1" w:rsidRPr="0092026C" w:rsidRDefault="006A0CB1" w:rsidP="006A0CB1">
      <w:r w:rsidRPr="0092026C">
        <w:t>Fundamentals continue strong</w:t>
      </w:r>
    </w:p>
    <w:p w14:paraId="1675DA31" w14:textId="77777777" w:rsidR="006A0CB1" w:rsidRPr="0092026C" w:rsidRDefault="006A0CB1" w:rsidP="006A0CB1">
      <w:pPr>
        <w:rPr>
          <w:rStyle w:val="StyleUnderline"/>
        </w:rPr>
      </w:pPr>
      <w:r w:rsidRPr="0092026C">
        <w:t xml:space="preserve">When we asked executives and investors why </w:t>
      </w:r>
      <w:r w:rsidRPr="0092026C">
        <w:rPr>
          <w:rStyle w:val="StyleUnderline"/>
        </w:rPr>
        <w:t xml:space="preserve">the </w:t>
      </w:r>
      <w:r w:rsidRPr="00DD25D9">
        <w:rPr>
          <w:rStyle w:val="StyleUnderline"/>
          <w:highlight w:val="green"/>
        </w:rPr>
        <w:t>biotech sector</w:t>
      </w:r>
      <w:r w:rsidRPr="0092026C">
        <w:rPr>
          <w:rStyle w:val="StyleUnderline"/>
        </w:rPr>
        <w:t xml:space="preserve"> had </w:t>
      </w:r>
      <w:r w:rsidRPr="00DD25D9">
        <w:rPr>
          <w:rStyle w:val="StyleUnderline"/>
          <w:highlight w:val="green"/>
        </w:rPr>
        <w:t>stayed</w:t>
      </w:r>
      <w:r w:rsidRPr="0092026C">
        <w:rPr>
          <w:rStyle w:val="StyleUnderline"/>
        </w:rPr>
        <w:t xml:space="preserve"> so </w:t>
      </w:r>
      <w:r w:rsidRPr="00DD25D9">
        <w:rPr>
          <w:rStyle w:val="StyleUnderline"/>
          <w:highlight w:val="green"/>
        </w:rPr>
        <w:t>resilient</w:t>
      </w:r>
      <w:r w:rsidRPr="0092026C">
        <w:rPr>
          <w:rStyle w:val="StyleUnderline"/>
        </w:rPr>
        <w:t xml:space="preserve">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424048F7" w14:textId="77777777" w:rsidR="006A0CB1" w:rsidRPr="0092026C" w:rsidRDefault="006A0CB1" w:rsidP="006A0CB1">
      <w:pPr>
        <w:rPr>
          <w:rStyle w:val="StyleUnderline"/>
        </w:rPr>
      </w:pPr>
      <w:r w:rsidRPr="0092026C">
        <w:t xml:space="preserve">In the present day, many biotechs, along with the wider pharmaceutical industry, are taking steps to address the COVID-19 pandemic. Together, biotechs and pharma companies have </w:t>
      </w:r>
      <w:hyperlink r:id="rId15" w:history="1">
        <w:r w:rsidRPr="0092026C">
          <w:rPr>
            <w:rStyle w:val="Hyperlink"/>
          </w:rPr>
          <w:t>more than 250 vaccine candidates in their pipelines</w:t>
        </w:r>
      </w:hyperlink>
      <w:r w:rsidRPr="0092026C">
        <w:t xml:space="preserve">, along with a similar number of therapeutics. </w:t>
      </w:r>
      <w:r w:rsidRPr="0092026C">
        <w:lastRenderedPageBreak/>
        <w:t xml:space="preserve">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373C0A4A" w14:textId="77777777" w:rsidR="006A0CB1" w:rsidRPr="0092026C" w:rsidRDefault="006A0CB1" w:rsidP="006A0CB1">
      <w:r w:rsidRPr="00DD25D9">
        <w:rPr>
          <w:rStyle w:val="StyleUnderline"/>
          <w:highlight w:val="green"/>
        </w:rPr>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as a whole </w:t>
      </w:r>
      <w:r w:rsidRPr="0092026C">
        <w:rPr>
          <w:rStyle w:val="StyleUnderline"/>
        </w:rPr>
        <w:t xml:space="preserve">is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biotechs’ top-line revenues have been less affected by lockdowns</w:t>
      </w:r>
      <w:r w:rsidRPr="0092026C">
        <w:t xml:space="preserve"> than is the case in most other industries.</w:t>
      </w:r>
    </w:p>
    <w:p w14:paraId="15639B91" w14:textId="77777777" w:rsidR="006A0CB1" w:rsidRPr="0092026C" w:rsidRDefault="006A0CB1" w:rsidP="006A0CB1">
      <w:r w:rsidRPr="0092026C">
        <w:t xml:space="preserve">Another factor acting in the sector’s favor is that </w:t>
      </w:r>
      <w:r w:rsidRPr="0092026C">
        <w:rPr>
          <w:rStyle w:val="StyleUnderline"/>
        </w:rPr>
        <w:t>larger pharmaceutical companies still rely on biotechs as a source of innovation.</w:t>
      </w:r>
      <w:r w:rsidRPr="0092026C">
        <w:t xml:space="preserve"> With </w:t>
      </w:r>
      <w:r w:rsidRPr="0092026C">
        <w:rPr>
          <w:rStyle w:val="StyleUnderline"/>
        </w:rPr>
        <w:t xml:space="preserve">the </w:t>
      </w:r>
      <w:hyperlink r:id="rId16"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2953C59F" w14:textId="77777777" w:rsidR="006A0CB1" w:rsidRPr="0092026C" w:rsidRDefault="006A0CB1" w:rsidP="006A0CB1">
      <w:r w:rsidRPr="0092026C">
        <w:t xml:space="preserve">For these and other reasons, </w:t>
      </w:r>
      <w:r w:rsidRPr="0092026C">
        <w:rPr>
          <w:rStyle w:val="StyleUnderline"/>
        </w:rPr>
        <w:t xml:space="preserve">many investors regard biotech as a safe haven. </w:t>
      </w:r>
      <w:r w:rsidRPr="0092026C">
        <w:t>One interviewee felt it had benefited from a halo effect during the pandemic.</w:t>
      </w:r>
    </w:p>
    <w:p w14:paraId="0DD1243B" w14:textId="77777777" w:rsidR="006A0CB1" w:rsidRPr="0092026C" w:rsidRDefault="006A0CB1" w:rsidP="006A0CB1">
      <w:r w:rsidRPr="0092026C">
        <w:t>More innovation on the horizon</w:t>
      </w:r>
    </w:p>
    <w:p w14:paraId="2B679924" w14:textId="77777777" w:rsidR="006A0CB1" w:rsidRPr="0092026C" w:rsidRDefault="006A0CB1" w:rsidP="006A0CB1">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406ACC46" w14:textId="77777777" w:rsidR="006A0CB1" w:rsidRPr="0092026C" w:rsidRDefault="006A0CB1" w:rsidP="006A0CB1">
      <w:r w:rsidRPr="0092026C">
        <w:t xml:space="preserve">Looking forward, the combination of advances in biological science and accelerating developments in technology and artificial intelligence has the potential to take innovation to a new level. A </w:t>
      </w:r>
      <w:hyperlink r:id="rId17"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5C2B7D3C" w14:textId="77777777" w:rsidR="006A0CB1" w:rsidRPr="0092026C" w:rsidRDefault="006A0CB1" w:rsidP="006A0CB1">
      <w:pPr>
        <w:tabs>
          <w:tab w:val="left" w:pos="1433"/>
        </w:tabs>
      </w:pPr>
    </w:p>
    <w:p w14:paraId="0B703E8B" w14:textId="77777777" w:rsidR="006A0CB1" w:rsidRPr="0092026C" w:rsidRDefault="006A0CB1" w:rsidP="006A0CB1">
      <w:pPr>
        <w:pStyle w:val="Heading4"/>
        <w:rPr>
          <w:rFonts w:cs="Calibri"/>
        </w:rPr>
      </w:pPr>
      <w:r w:rsidRPr="0092026C">
        <w:rPr>
          <w:rFonts w:cs="Calibri"/>
        </w:rPr>
        <w:lastRenderedPageBreak/>
        <w:t xml:space="preserve">Strong IPR is key to innovation – empirics and FDI </w:t>
      </w:r>
    </w:p>
    <w:p w14:paraId="6C1C0281" w14:textId="77777777" w:rsidR="006A0CB1" w:rsidRPr="0092026C" w:rsidRDefault="006A0CB1" w:rsidP="006A0CB1">
      <w:r w:rsidRPr="0092026C">
        <w:rPr>
          <w:rStyle w:val="StyleUnderline"/>
        </w:rPr>
        <w:t>Ezell and Cory 19</w:t>
      </w:r>
      <w:r w:rsidRPr="0092026C">
        <w:t xml:space="preserve"> [Stephen Ezell, BS from School of Foreign Service at Georgetown, VP of global innovation policy at Information Technology and Innovation Foundation. Nigel Cory, MA in public policy from Georgetown, BA in international business from Griffith University, Associate Director of trade policy at Information Technology and Innovation Foundation, former researcher in the Southeast Asia Program at the Center for Strategic and International Studies.] “The Way Forward for Intellectual Property Internationally,” Information Technology and Innovation Foundation, April 25, 2019, </w:t>
      </w:r>
      <w:hyperlink r:id="rId18" w:history="1">
        <w:r w:rsidRPr="0092026C">
          <w:rPr>
            <w:rStyle w:val="Hyperlink"/>
          </w:rPr>
          <w:t>https://itif.org/publications/2019/04/25/way-forward-intellectual-property-internationally</w:t>
        </w:r>
      </w:hyperlink>
      <w:r w:rsidRPr="0092026C">
        <w:t xml:space="preserve"> TG</w:t>
      </w:r>
    </w:p>
    <w:p w14:paraId="09990EEB" w14:textId="77777777" w:rsidR="006A0CB1" w:rsidRPr="0092026C" w:rsidRDefault="006A0CB1" w:rsidP="006A0CB1">
      <w:pPr>
        <w:pStyle w:val="ListParagraph"/>
        <w:numPr>
          <w:ilvl w:val="0"/>
          <w:numId w:val="13"/>
        </w:numPr>
      </w:pPr>
      <w:r w:rsidRPr="0092026C">
        <w:t>FDI – foreign direct investment</w:t>
      </w:r>
    </w:p>
    <w:p w14:paraId="4FDE112E" w14:textId="77777777" w:rsidR="006A0CB1" w:rsidRPr="0092026C" w:rsidRDefault="006A0CB1" w:rsidP="006A0CB1">
      <w:pPr>
        <w:rPr>
          <w:rStyle w:val="StyleUnderline"/>
        </w:rPr>
      </w:pPr>
      <w:r w:rsidRPr="00DD25D9">
        <w:rPr>
          <w:rStyle w:val="StyleUnderline"/>
          <w:highlight w:val="green"/>
        </w:rPr>
        <w:t>IPRs</w:t>
      </w:r>
      <w:r w:rsidRPr="0092026C">
        <w:rPr>
          <w:rStyle w:val="StyleUnderline"/>
        </w:rPr>
        <w:t xml:space="preserve"> Strengthen Innovation</w:t>
      </w:r>
    </w:p>
    <w:p w14:paraId="1545FA50" w14:textId="77777777" w:rsidR="006A0CB1" w:rsidRPr="0092026C" w:rsidRDefault="006A0CB1" w:rsidP="006A0CB1">
      <w:r w:rsidRPr="0092026C">
        <w:rPr>
          <w:rStyle w:val="StyleUnderline"/>
        </w:rPr>
        <w:t xml:space="preserve">Intellectual property rights </w:t>
      </w:r>
      <w:r w:rsidRPr="00DD25D9">
        <w:rPr>
          <w:rStyle w:val="StyleUnderline"/>
          <w:highlight w:val="green"/>
        </w:rPr>
        <w:t>power innovation</w:t>
      </w:r>
      <w:r w:rsidRPr="0092026C">
        <w:t xml:space="preserve">. For instance, analyzing the level of intellectual property protections (via the World Economic Forum’s Global Competitiveness reports) and creative outputs (via the Global Innovation Index) shows that </w:t>
      </w:r>
      <w:r w:rsidRPr="0092026C">
        <w:rPr>
          <w:rStyle w:val="StyleUnderline"/>
        </w:rPr>
        <w:t>countries with stronger IP protection have more creative outputs</w:t>
      </w:r>
      <w:r w:rsidRPr="0092026C">
        <w:t xml:space="preserve"> (in terms of intangible assets and creative goods and services in a nation’s media, printing and publishing, and entertainment industries, including online), even at varying levels of development.46</w:t>
      </w:r>
    </w:p>
    <w:p w14:paraId="38A0986B" w14:textId="77777777" w:rsidR="006A0CB1" w:rsidRPr="0092026C" w:rsidRDefault="006A0CB1" w:rsidP="006A0CB1">
      <w:r w:rsidRPr="0092026C">
        <w:rPr>
          <w:rStyle w:val="StyleUnderline"/>
        </w:rPr>
        <w:t xml:space="preserve">IPR reforms also introduce strong incentives for domestic innovation. Sherwood, using </w:t>
      </w:r>
      <w:r w:rsidRPr="00DD25D9">
        <w:rPr>
          <w:rStyle w:val="StyleUnderline"/>
          <w:highlight w:val="green"/>
        </w:rPr>
        <w:t>case studies from 18</w:t>
      </w:r>
      <w:r w:rsidRPr="0092026C">
        <w:rPr>
          <w:rStyle w:val="StyleUnderline"/>
        </w:rPr>
        <w:t xml:space="preserve"> developing </w:t>
      </w:r>
      <w:r w:rsidRPr="00DD25D9">
        <w:rPr>
          <w:rStyle w:val="StyleUnderline"/>
          <w:highlight w:val="green"/>
        </w:rPr>
        <w:t>countries, concluded</w:t>
      </w:r>
      <w:r w:rsidRPr="0092026C">
        <w:rPr>
          <w:rStyle w:val="StyleUnderline"/>
        </w:rPr>
        <w:t xml:space="preserve"> that </w:t>
      </w:r>
      <w:r w:rsidRPr="00DD25D9">
        <w:rPr>
          <w:rStyle w:val="StyleUnderline"/>
          <w:highlight w:val="green"/>
        </w:rPr>
        <w:t>poor</w:t>
      </w:r>
      <w:r w:rsidRPr="0092026C">
        <w:rPr>
          <w:rStyle w:val="StyleUnderline"/>
        </w:rPr>
        <w:t xml:space="preserve"> provision of </w:t>
      </w:r>
      <w:r w:rsidRPr="00DD25D9">
        <w:rPr>
          <w:rStyle w:val="StyleUnderline"/>
          <w:highlight w:val="green"/>
        </w:rPr>
        <w:t>i</w:t>
      </w:r>
      <w:r w:rsidRPr="0092026C">
        <w:rPr>
          <w:rStyle w:val="StyleUnderline"/>
        </w:rPr>
        <w:t xml:space="preserve">ntellectual </w:t>
      </w:r>
      <w:r w:rsidRPr="00DD25D9">
        <w:rPr>
          <w:rStyle w:val="StyleUnderline"/>
          <w:highlight w:val="green"/>
        </w:rPr>
        <w:t>p</w:t>
      </w:r>
      <w:r w:rsidRPr="0092026C">
        <w:rPr>
          <w:rStyle w:val="StyleUnderline"/>
        </w:rPr>
        <w:t xml:space="preserve">roperty </w:t>
      </w:r>
      <w:r w:rsidRPr="00DD25D9">
        <w:rPr>
          <w:rStyle w:val="StyleUnderline"/>
          <w:highlight w:val="green"/>
        </w:rPr>
        <w:t>r</w:t>
      </w:r>
      <w:r w:rsidRPr="0092026C">
        <w:rPr>
          <w:rStyle w:val="StyleUnderline"/>
        </w:rPr>
        <w:t xml:space="preserve">ights </w:t>
      </w:r>
      <w:r w:rsidRPr="00DD25D9">
        <w:rPr>
          <w:rStyle w:val="StyleUnderline"/>
          <w:highlight w:val="green"/>
        </w:rPr>
        <w:t>deters local innovation</w:t>
      </w:r>
      <w:r w:rsidRPr="0092026C">
        <w:rPr>
          <w:rStyle w:val="StyleUnderline"/>
        </w:rPr>
        <w:t xml:space="preserve"> and risk-taking</w:t>
      </w:r>
      <w:r w:rsidRPr="0092026C">
        <w:t xml:space="preserve">.47 In contrast, </w:t>
      </w:r>
      <w:r w:rsidRPr="0092026C">
        <w:rPr>
          <w:rStyle w:val="StyleUnderline"/>
        </w:rPr>
        <w:t>IPR reform has been associated with increased innovative activity, as measured by domestic patent filings</w:t>
      </w:r>
      <w:r w:rsidRPr="0092026C">
        <w:t xml:space="preserve">, albeit with some variation across countries and sectors.48 For example, Ryan, in a study of biomedical innovations and patent reform in Brazil, found that </w:t>
      </w:r>
      <w:r w:rsidRPr="00DD25D9">
        <w:rPr>
          <w:rStyle w:val="StyleUnderline"/>
          <w:highlight w:val="green"/>
        </w:rPr>
        <w:t>patents</w:t>
      </w:r>
      <w:r w:rsidRPr="0092026C">
        <w:rPr>
          <w:rStyle w:val="StyleUnderline"/>
        </w:rPr>
        <w:t xml:space="preserve"> provided incentives for innovation investments and </w:t>
      </w:r>
      <w:r w:rsidRPr="00DD25D9">
        <w:rPr>
          <w:rStyle w:val="StyleUnderline"/>
          <w:highlight w:val="green"/>
        </w:rPr>
        <w:t>facilitated</w:t>
      </w:r>
      <w:r w:rsidRPr="0092026C">
        <w:rPr>
          <w:rStyle w:val="StyleUnderline"/>
        </w:rPr>
        <w:t xml:space="preserve"> the </w:t>
      </w:r>
      <w:r w:rsidRPr="00DD25D9">
        <w:rPr>
          <w:rStyle w:val="StyleUnderline"/>
          <w:highlight w:val="green"/>
        </w:rPr>
        <w:t>functioning</w:t>
      </w:r>
      <w:r w:rsidRPr="0092026C">
        <w:rPr>
          <w:rStyle w:val="StyleUnderline"/>
        </w:rPr>
        <w:t xml:space="preserve"> of </w:t>
      </w:r>
      <w:r w:rsidRPr="00DD25D9">
        <w:rPr>
          <w:rStyle w:val="StyleUnderline"/>
          <w:highlight w:val="green"/>
        </w:rPr>
        <w:t>tech</w:t>
      </w:r>
      <w:r w:rsidRPr="0092026C">
        <w:rPr>
          <w:rStyle w:val="StyleUnderline"/>
        </w:rPr>
        <w:t xml:space="preserve">nology </w:t>
      </w:r>
      <w:r w:rsidRPr="00DD25D9">
        <w:rPr>
          <w:rStyle w:val="StyleUnderline"/>
          <w:highlight w:val="green"/>
        </w:rPr>
        <w:t>markets</w:t>
      </w:r>
      <w:r w:rsidRPr="0092026C">
        <w:t xml:space="preserve">.49 Park and Lippoldt also observed that the </w:t>
      </w:r>
      <w:r w:rsidRPr="0092026C">
        <w:rPr>
          <w:rStyle w:val="StyleUnderline"/>
        </w:rPr>
        <w:t>provision of adequate protection for IPRs can help to stimulate local innovation, in some cases building on the transfer of technologies that provide inputs and spillovers</w:t>
      </w:r>
      <w:r w:rsidRPr="0092026C">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92026C">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92026C">
        <w:t xml:space="preserve">.51 However, Maskus notes that </w:t>
      </w:r>
      <w:r w:rsidRPr="0092026C">
        <w:rPr>
          <w:rStyle w:val="StyleUnderline"/>
        </w:rPr>
        <w:t>without protection from potential abuse of their newly developed technologies, foreign enterprises may be less willing to reveal technical information</w:t>
      </w:r>
      <w:r w:rsidRPr="0092026C">
        <w:t xml:space="preserve"> associated with their innovations.52 The </w:t>
      </w:r>
      <w:r w:rsidRPr="0092026C">
        <w:lastRenderedPageBreak/>
        <w:t>protection of patents and trade secrets provides necessary legal assurances for firms wishing to reveal proprietary characteristics of technologies to subsidiaries and licensees via contracts.</w:t>
      </w:r>
    </w:p>
    <w:p w14:paraId="0404140C" w14:textId="77777777" w:rsidR="006A0CB1" w:rsidRPr="0092026C" w:rsidRDefault="006A0CB1" w:rsidP="006A0CB1">
      <w:r w:rsidRPr="0092026C">
        <w:t xml:space="preserve">The </w:t>
      </w:r>
      <w:r w:rsidRPr="0092026C">
        <w:rPr>
          <w:rStyle w:val="StyleUnderline"/>
        </w:rPr>
        <w:t>relationship between IPR rights and innovation can also be seen in studies of how the introduction of stronger IPR laws, with regard to patents, copyrights, and trademarks, affect R&amp;D activity in an economy</w:t>
      </w:r>
      <w:r w:rsidRPr="0092026C">
        <w:t xml:space="preserve">. Studies by Varsakelis and by Kanwar and Evenson found that </w:t>
      </w:r>
      <w:r w:rsidRPr="00DD25D9">
        <w:rPr>
          <w:rStyle w:val="StyleUnderline"/>
          <w:highlight w:val="green"/>
        </w:rPr>
        <w:t>R&amp;D to GDP ratios are positively related to</w:t>
      </w:r>
      <w:r w:rsidRPr="0092026C">
        <w:rPr>
          <w:rStyle w:val="StyleUnderline"/>
        </w:rPr>
        <w:t xml:space="preserve"> the </w:t>
      </w:r>
      <w:r w:rsidRPr="00DD25D9">
        <w:rPr>
          <w:rStyle w:val="StyleUnderline"/>
          <w:highlight w:val="green"/>
        </w:rPr>
        <w:t>strength of patent rights</w:t>
      </w:r>
      <w:r w:rsidRPr="0092026C">
        <w:t xml:space="preserve">, and are conditional on other factors.53 Cavazos Cepeda et al. </w:t>
      </w:r>
      <w:r w:rsidRPr="0092026C">
        <w:rPr>
          <w:rStyle w:val="StyleUnderline"/>
        </w:rPr>
        <w:t xml:space="preserve">found a positive influence of IPRs on the level of R&amp;D in an economy, with each </w:t>
      </w:r>
      <w:r w:rsidRPr="00DD25D9">
        <w:rPr>
          <w:rStyle w:val="StyleUnderline"/>
          <w:highlight w:val="green"/>
        </w:rPr>
        <w:t>1 percent increase in</w:t>
      </w:r>
      <w:r w:rsidRPr="0092026C">
        <w:rPr>
          <w:rStyle w:val="StyleUnderline"/>
        </w:rPr>
        <w:t xml:space="preserve"> the level of protection of </w:t>
      </w:r>
      <w:r w:rsidRPr="00DD25D9">
        <w:rPr>
          <w:rStyle w:val="StyleUnderline"/>
          <w:highlight w:val="green"/>
        </w:rPr>
        <w:t>IPRs</w:t>
      </w:r>
      <w:r w:rsidRPr="0092026C">
        <w:rPr>
          <w:rStyle w:val="StyleUnderline"/>
        </w:rPr>
        <w:t xml:space="preserve"> in an economy</w:t>
      </w:r>
      <w:r w:rsidRPr="0092026C">
        <w:t xml:space="preserve"> (as measured by improvements to a country’s score in the Patent Rights Index) </w:t>
      </w:r>
      <w:r w:rsidRPr="00DD25D9">
        <w:rPr>
          <w:rStyle w:val="StyleUnderline"/>
          <w:highlight w:val="green"/>
        </w:rPr>
        <w:t>equating</w:t>
      </w:r>
      <w:r w:rsidRPr="0092026C">
        <w:rPr>
          <w:rStyle w:val="StyleUnderline"/>
        </w:rPr>
        <w:t xml:space="preserve"> to, on average, a </w:t>
      </w:r>
      <w:r w:rsidRPr="00DD25D9">
        <w:rPr>
          <w:rStyle w:val="StyleUnderline"/>
          <w:highlight w:val="green"/>
        </w:rPr>
        <w:t>0.7 percent increase in</w:t>
      </w:r>
      <w:r w:rsidRPr="0092026C">
        <w:rPr>
          <w:rStyle w:val="StyleUnderline"/>
        </w:rPr>
        <w:t xml:space="preserve"> the </w:t>
      </w:r>
      <w:r w:rsidRPr="00DD25D9">
        <w:rPr>
          <w:rStyle w:val="StyleUnderline"/>
          <w:highlight w:val="green"/>
        </w:rPr>
        <w:t>domestic</w:t>
      </w:r>
      <w:r w:rsidRPr="0092026C">
        <w:rPr>
          <w:rStyle w:val="StyleUnderline"/>
        </w:rPr>
        <w:t xml:space="preserve"> level of </w:t>
      </w:r>
      <w:r w:rsidRPr="00DD25D9">
        <w:rPr>
          <w:rStyle w:val="StyleUnderline"/>
          <w:highlight w:val="green"/>
        </w:rPr>
        <w:t>R&amp;D</w:t>
      </w:r>
      <w:r w:rsidRPr="00DD25D9">
        <w:rPr>
          <w:highlight w:val="green"/>
        </w:rPr>
        <w:t>.</w:t>
      </w:r>
      <w:r w:rsidRPr="0092026C">
        <w:t xml:space="preserve">54 Likewise, </w:t>
      </w:r>
      <w:r w:rsidRPr="0092026C">
        <w:rPr>
          <w:rStyle w:val="StyleUnderline"/>
        </w:rPr>
        <w:t xml:space="preserve">a </w:t>
      </w:r>
      <w:r w:rsidRPr="00DD25D9">
        <w:rPr>
          <w:rStyle w:val="StyleUnderline"/>
          <w:highlight w:val="green"/>
        </w:rPr>
        <w:t>1 percent increase in copyright protection</w:t>
      </w:r>
      <w:r w:rsidRPr="0092026C">
        <w:rPr>
          <w:rStyle w:val="StyleUnderline"/>
        </w:rPr>
        <w:t xml:space="preserve"> was associated </w:t>
      </w:r>
      <w:r w:rsidRPr="00DD25D9">
        <w:rPr>
          <w:rStyle w:val="StyleUnderline"/>
          <w:highlight w:val="green"/>
        </w:rPr>
        <w:t>with</w:t>
      </w:r>
      <w:r w:rsidRPr="0092026C">
        <w:rPr>
          <w:rStyle w:val="StyleUnderline"/>
        </w:rPr>
        <w:t xml:space="preserve"> a </w:t>
      </w:r>
      <w:r w:rsidRPr="00DD25D9">
        <w:rPr>
          <w:rStyle w:val="StyleUnderline"/>
          <w:highlight w:val="green"/>
        </w:rPr>
        <w:t>3.3 percent increase in domestic R&amp;D</w:t>
      </w:r>
      <w:r w:rsidRPr="0092026C">
        <w:t xml:space="preserve">. Similarly, </w:t>
      </w:r>
      <w:r w:rsidRPr="0092026C">
        <w:rPr>
          <w:rStyle w:val="StyleUnderline"/>
        </w:rPr>
        <w:t>when trademark protection increased by 1 percent, there was an associated R&amp;D increase of 1.4 percent</w:t>
      </w:r>
      <w:r w:rsidRPr="0092026C">
        <w:t>. As the authors concluded, “</w:t>
      </w:r>
      <w:r w:rsidRPr="00DD25D9">
        <w:rPr>
          <w:rStyle w:val="StyleUnderline"/>
          <w:highlight w:val="green"/>
        </w:rPr>
        <w:t>Increases in</w:t>
      </w:r>
      <w:r w:rsidRPr="0092026C">
        <w:rPr>
          <w:rStyle w:val="StyleUnderline"/>
        </w:rPr>
        <w:t xml:space="preserve"> the protection of the </w:t>
      </w:r>
      <w:r w:rsidRPr="00DD25D9">
        <w:rPr>
          <w:rStyle w:val="StyleUnderline"/>
          <w:highlight w:val="green"/>
        </w:rPr>
        <w:t>IPRs carried</w:t>
      </w:r>
      <w:r w:rsidRPr="0092026C">
        <w:rPr>
          <w:rStyle w:val="StyleUnderline"/>
        </w:rPr>
        <w:t xml:space="preserve"> economic benefits in the form of </w:t>
      </w:r>
      <w:r w:rsidRPr="00DD25D9">
        <w:rPr>
          <w:rStyle w:val="StyleUnderline"/>
          <w:highlight w:val="green"/>
        </w:rPr>
        <w:t>higher</w:t>
      </w:r>
      <w:r w:rsidRPr="0092026C">
        <w:rPr>
          <w:rStyle w:val="StyleUnderline"/>
        </w:rPr>
        <w:t xml:space="preserve"> inflows of </w:t>
      </w:r>
      <w:r w:rsidRPr="00DD25D9">
        <w:rPr>
          <w:rStyle w:val="StyleUnderline"/>
          <w:highlight w:val="green"/>
        </w:rPr>
        <w:t>FDI, and</w:t>
      </w:r>
      <w:r w:rsidRPr="0092026C">
        <w:rPr>
          <w:rStyle w:val="StyleUnderline"/>
        </w:rPr>
        <w:t xml:space="preserve"> increases in the levels of both domestically conducted </w:t>
      </w:r>
      <w:r w:rsidRPr="00DD25D9">
        <w:rPr>
          <w:rStyle w:val="StyleUnderline"/>
          <w:highlight w:val="green"/>
        </w:rPr>
        <w:t>R&amp;D</w:t>
      </w:r>
      <w:r w:rsidRPr="0092026C">
        <w:rPr>
          <w:rStyle w:val="StyleUnderline"/>
        </w:rPr>
        <w:t xml:space="preserve"> and service imports</w:t>
      </w:r>
      <w:r w:rsidRPr="0092026C">
        <w:t xml:space="preserve"> as measured by licensing fees.”55 As Jackson summarized, regarding the relationship between IPR reform and both innovation and R&amp;D, and FDI, “In </w:t>
      </w:r>
      <w:r w:rsidRPr="0092026C">
        <w:rPr>
          <w:rStyle w:val="StyleUnderline"/>
        </w:rPr>
        <w:t>addition to spurring domestic innovation, strong intellectual property rights can increase incentives for foreign direct investment which in turn also leads to economic growth</w:t>
      </w:r>
      <w:r w:rsidRPr="0092026C">
        <w:t>.”56</w:t>
      </w:r>
    </w:p>
    <w:p w14:paraId="2B81B54D" w14:textId="77777777" w:rsidR="006A0CB1" w:rsidRPr="0092026C" w:rsidRDefault="006A0CB1" w:rsidP="006A0CB1"/>
    <w:p w14:paraId="2A151381" w14:textId="77777777" w:rsidR="006A0CB1" w:rsidRPr="0092026C" w:rsidRDefault="006A0CB1" w:rsidP="006A0CB1">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059A0F1D" w14:textId="77777777" w:rsidR="006A0CB1" w:rsidRPr="0092026C" w:rsidRDefault="006A0CB1" w:rsidP="006A0CB1">
      <w:r w:rsidRPr="0092026C">
        <w:rPr>
          <w:rStyle w:val="Style13ptBold"/>
        </w:rPr>
        <w:t>Marjanovic and Feijao 20</w:t>
      </w:r>
      <w:r w:rsidRPr="0092026C">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2427772" w14:textId="77777777" w:rsidR="006A0CB1" w:rsidRPr="0092026C" w:rsidRDefault="006A0CB1" w:rsidP="006A0CB1">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w:t>
      </w:r>
      <w:r w:rsidRPr="0092026C">
        <w:rPr>
          <w:rStyle w:val="StyleUnderline"/>
        </w:rPr>
        <w:t xml:space="preserve"> to develop medicines, vaccines and diagnostics </w:t>
      </w:r>
      <w:r w:rsidRPr="00DD25D9">
        <w:rPr>
          <w:rStyle w:val="StyleUnderline"/>
          <w:highlight w:val="green"/>
        </w:rPr>
        <w:t>for</w:t>
      </w:r>
      <w:r w:rsidRPr="0092026C">
        <w:rPr>
          <w:rStyle w:val="StyleUnderline"/>
        </w:rPr>
        <w:t xml:space="preserve"> pressing </w:t>
      </w:r>
      <w:r w:rsidRPr="00DD25D9">
        <w:rPr>
          <w:rStyle w:val="StyleUnderline"/>
          <w:highlight w:val="gree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DD25D9">
        <w:rPr>
          <w:rStyle w:val="StyleUnderline"/>
          <w:highlight w:val="green"/>
        </w:rPr>
        <w:t>threats in a bioterror</w:t>
      </w:r>
      <w:r w:rsidRPr="0092026C">
        <w:rPr>
          <w:rStyle w:val="StyleUnderline"/>
        </w:rPr>
        <w:t xml:space="preserve">ism </w:t>
      </w:r>
      <w:r w:rsidRPr="00DD25D9">
        <w:rPr>
          <w:rStyle w:val="StyleUnderline"/>
          <w:highlight w:val="green"/>
        </w:rPr>
        <w:t>context</w:t>
      </w:r>
      <w:r w:rsidRPr="0092026C">
        <w:t xml:space="preserve">.1 The general threat to public health that is posed by antimicrobial resistance is also well-recognised as an area in need of pharmaceutical innovation. </w:t>
      </w:r>
      <w:r w:rsidRPr="00DD25D9">
        <w:rPr>
          <w:rStyle w:val="StyleUnderline"/>
          <w:highlight w:val="green"/>
        </w:rPr>
        <w:t>Innovating</w:t>
      </w:r>
      <w:r w:rsidRPr="0092026C">
        <w:t xml:space="preserve"> in response to these challenges </w:t>
      </w:r>
      <w:r w:rsidRPr="00DD25D9">
        <w:rPr>
          <w:rStyle w:val="StyleUnderline"/>
          <w:highlight w:val="green"/>
        </w:rPr>
        <w:t>does not always align</w:t>
      </w:r>
      <w:r w:rsidRPr="0092026C">
        <w:rPr>
          <w:rStyle w:val="StyleUnderline"/>
        </w:rPr>
        <w:t xml:space="preserve"> well </w:t>
      </w:r>
      <w:r w:rsidRPr="00DD25D9">
        <w:rPr>
          <w:rStyle w:val="StyleUnderline"/>
          <w:highlight w:val="green"/>
        </w:rPr>
        <w:t>with pharma</w:t>
      </w:r>
      <w:r w:rsidRPr="0092026C">
        <w:rPr>
          <w:rStyle w:val="StyleUnderline"/>
        </w:rPr>
        <w:t xml:space="preserve">ceutical industry </w:t>
      </w:r>
      <w:r w:rsidRPr="00DD25D9">
        <w:rPr>
          <w:rStyle w:val="StyleUnderline"/>
          <w:highlight w:val="green"/>
        </w:rPr>
        <w:t>commercial models</w:t>
      </w:r>
      <w:r w:rsidRPr="0092026C">
        <w:rPr>
          <w:rStyle w:val="StyleUnderline"/>
        </w:rPr>
        <w:t xml:space="preserve">, </w:t>
      </w:r>
      <w:r w:rsidRPr="0092026C">
        <w:rPr>
          <w:rStyle w:val="StyleUnderline"/>
        </w:rPr>
        <w:lastRenderedPageBreak/>
        <w:t>shareholder expectations and competition</w:t>
      </w:r>
      <w:r w:rsidRPr="0092026C">
        <w:t xml:space="preserve"> within the industry. </w:t>
      </w:r>
      <w:r w:rsidRPr="00DD25D9">
        <w:rPr>
          <w:rStyle w:val="StyleUnderline"/>
          <w:highlight w:val="green"/>
        </w:rPr>
        <w:t>However</w:t>
      </w:r>
      <w:r w:rsidRPr="0092026C">
        <w:rPr>
          <w:rStyle w:val="StyleUnderline"/>
        </w:rPr>
        <w:t xml:space="preserve">, the </w:t>
      </w:r>
      <w:r w:rsidRPr="00DD25D9">
        <w:rPr>
          <w:rStyle w:val="StyleUnderline"/>
          <w:highlight w:val="green"/>
        </w:rPr>
        <w:t>expertise, networks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DD25D9">
        <w:rPr>
          <w:rStyle w:val="StyleUnderline"/>
          <w:highlight w:val="gree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DD25D9">
        <w:rPr>
          <w:rStyle w:val="StyleUnderline"/>
          <w:highlight w:val="green"/>
        </w:rPr>
        <w:t>unprecedented scale and pace</w:t>
      </w:r>
      <w:r w:rsidRPr="0092026C">
        <w:rPr>
          <w:rStyle w:val="StyleUnderline"/>
        </w:rPr>
        <w:t>.</w:t>
      </w:r>
      <w:r w:rsidRPr="0092026C">
        <w:t xml:space="preserve"> Whereas there is always scope for more activity, </w:t>
      </w:r>
      <w:r w:rsidRPr="0092026C">
        <w:rPr>
          <w:rStyle w:val="StyleUnderline"/>
        </w:rPr>
        <w:t>industry is currently contributing in a variety of ways. Examples include pharmaceutical companies donating existing compounds to assess their utility</w:t>
      </w:r>
      <w:r w:rsidRPr="0092026C">
        <w:t xml:space="preserve"> in the fight against COVID19; </w:t>
      </w:r>
      <w:r w:rsidRPr="00DD25D9">
        <w:rPr>
          <w:rStyle w:val="StyleUnderline"/>
          <w:highlight w:val="green"/>
        </w:rPr>
        <w:t>screening</w:t>
      </w:r>
      <w:r w:rsidRPr="0092026C">
        <w:rPr>
          <w:rStyle w:val="StyleUnderline"/>
        </w:rPr>
        <w:t xml:space="preserve"> existing </w:t>
      </w:r>
      <w:r w:rsidRPr="00DD25D9">
        <w:rPr>
          <w:rStyle w:val="StyleUnderline"/>
          <w:highlight w:val="green"/>
        </w:rPr>
        <w:t>compound libraries</w:t>
      </w:r>
      <w:r w:rsidRPr="0092026C">
        <w:rPr>
          <w:rStyle w:val="StyleUnderline"/>
        </w:rPr>
        <w:t xml:space="preserve">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DD25D9">
        <w:rPr>
          <w:rStyle w:val="StyleUnderline"/>
          <w:highlight w:val="gree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DD25D9">
        <w:rPr>
          <w:rStyle w:val="StyleUnderline"/>
          <w:highlight w:val="green"/>
        </w:rPr>
        <w:lastRenderedPageBreak/>
        <w:t>diseases, bioterror</w:t>
      </w:r>
      <w:r w:rsidRPr="0092026C">
        <w:rPr>
          <w:rStyle w:val="StyleUnderline"/>
        </w:rPr>
        <w:t xml:space="preserve">ism </w:t>
      </w:r>
      <w:r w:rsidRPr="00DD25D9">
        <w:rPr>
          <w:rStyle w:val="StyleUnderline"/>
          <w:highlight w:val="green"/>
        </w:rPr>
        <w:t>agents and antimicrobial resistance</w:t>
      </w:r>
      <w:r w:rsidRPr="0092026C">
        <w:rPr>
          <w:rStyle w:val="StyleUnderline"/>
        </w:rPr>
        <w:t xml:space="preserve">) are urgently </w:t>
      </w:r>
      <w:r w:rsidRPr="00DD25D9">
        <w:rPr>
          <w:rStyle w:val="StyleUnderline"/>
          <w:highlight w:val="green"/>
        </w:rPr>
        <w:t>in need of pharma</w:t>
      </w:r>
      <w:r w:rsidRPr="0092026C">
        <w:rPr>
          <w:rStyle w:val="StyleUnderline"/>
        </w:rPr>
        <w:t xml:space="preserve">ceutical </w:t>
      </w:r>
      <w:r w:rsidRPr="00DD25D9">
        <w:rPr>
          <w:rStyle w:val="StyleUnderline"/>
          <w:highlight w:val="gree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4AED14D3" w14:textId="77777777" w:rsidR="006A0CB1" w:rsidRPr="0092026C" w:rsidRDefault="006A0CB1" w:rsidP="006A0CB1"/>
    <w:p w14:paraId="0444B647" w14:textId="77777777" w:rsidR="006A0CB1" w:rsidRPr="0092026C" w:rsidRDefault="006A0CB1" w:rsidP="006A0CB1">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5B11812E" w14:textId="77777777" w:rsidR="006A0CB1" w:rsidRPr="0092026C" w:rsidRDefault="006A0CB1" w:rsidP="006A0CB1">
      <w:r w:rsidRPr="0092026C">
        <w:rPr>
          <w:rStyle w:val="Style13ptBold"/>
        </w:rPr>
        <w:t>Walsh, 20</w:t>
      </w:r>
      <w:r w:rsidRPr="0092026C">
        <w:t xml:space="preserve"> -- Axios Future correspondent [Bryan Walsh, "The coronavirus pandemic reawakens bioweapon fears," Axios, 5-14-2020, https://www.axios.com/coronavirus-pandemic-pathogen-bioweapon-45417c86-52aa-41b1-8a99-44a6e597d3a8.html, accessed 9-7-2020]</w:t>
      </w:r>
    </w:p>
    <w:p w14:paraId="4995B52D" w14:textId="77777777" w:rsidR="006A0CB1" w:rsidRPr="0092026C" w:rsidRDefault="006A0CB1" w:rsidP="006A0CB1">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0F5455AB" w14:textId="77777777" w:rsidR="006A0CB1" w:rsidRPr="0092026C" w:rsidRDefault="006A0CB1" w:rsidP="006A0CB1">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31673E30" w14:textId="77777777" w:rsidR="006A0CB1" w:rsidRPr="0092026C" w:rsidRDefault="006A0CB1" w:rsidP="006A0CB1">
      <w:pPr>
        <w:rPr>
          <w:sz w:val="14"/>
        </w:rPr>
      </w:pPr>
      <w:r w:rsidRPr="0092026C">
        <w:rPr>
          <w:sz w:val="14"/>
        </w:rPr>
        <w:t xml:space="preserve">Why it matters: </w:t>
      </w:r>
      <w:r w:rsidRPr="00DD25D9">
        <w:rPr>
          <w:rStyle w:val="Emphasis"/>
          <w:highlight w:val="green"/>
        </w:rPr>
        <w:t>New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60C992B3" w14:textId="77777777" w:rsidR="006A0CB1" w:rsidRPr="0092026C" w:rsidRDefault="006A0CB1" w:rsidP="006A0CB1">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300DC002" w14:textId="77777777" w:rsidR="006A0CB1" w:rsidRPr="0092026C" w:rsidRDefault="006A0CB1" w:rsidP="006A0CB1">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1A8BE48C" w14:textId="77777777" w:rsidR="006A0CB1" w:rsidRPr="0092026C" w:rsidRDefault="006A0CB1" w:rsidP="006A0CB1">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03CB7DD8" w14:textId="77777777" w:rsidR="006A0CB1" w:rsidRPr="0092026C" w:rsidRDefault="006A0CB1" w:rsidP="006A0CB1">
      <w:pPr>
        <w:rPr>
          <w:sz w:val="14"/>
        </w:rPr>
      </w:pPr>
      <w:r w:rsidRPr="0092026C">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30A776AD" w14:textId="77777777" w:rsidR="006A0CB1" w:rsidRPr="0092026C" w:rsidRDefault="006A0CB1" w:rsidP="006A0CB1">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23808EF6" w14:textId="77777777" w:rsidR="006A0CB1" w:rsidRPr="0092026C" w:rsidRDefault="006A0CB1" w:rsidP="006A0CB1">
      <w:pPr>
        <w:rPr>
          <w:sz w:val="14"/>
        </w:rPr>
      </w:pPr>
      <w:r w:rsidRPr="0092026C">
        <w:rPr>
          <w:sz w:val="14"/>
        </w:rPr>
        <w:t>"</w:t>
      </w:r>
      <w:r w:rsidRPr="0092026C">
        <w:rPr>
          <w:rStyle w:val="StyleUnderline"/>
        </w:rPr>
        <w:t xml:space="preserve">Potential </w:t>
      </w:r>
      <w:r w:rsidRPr="00DD25D9">
        <w:rPr>
          <w:rStyle w:val="StyleUnderline"/>
          <w:highlight w:val="green"/>
        </w:rPr>
        <w:t>adversaries are</w:t>
      </w:r>
      <w:r w:rsidRPr="0092026C">
        <w:rPr>
          <w:sz w:val="14"/>
        </w:rPr>
        <w:t xml:space="preserve"> of course </w:t>
      </w:r>
      <w:r w:rsidRPr="00DD25D9">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w:t>
      </w:r>
      <w:r w:rsidRPr="0092026C">
        <w:rPr>
          <w:sz w:val="14"/>
        </w:rPr>
        <w:lastRenderedPageBreak/>
        <w:t xml:space="preserve">actor like North Korea or </w:t>
      </w:r>
      <w:r w:rsidRPr="0092026C">
        <w:rPr>
          <w:rStyle w:val="StyleUnderline"/>
        </w:rPr>
        <w:t>a</w:t>
      </w:r>
      <w:r w:rsidRPr="00DD25D9">
        <w:rPr>
          <w:rStyle w:val="StyleUnderline"/>
          <w:highlight w:val="green"/>
        </w:rPr>
        <w:t xml:space="preserve"> </w:t>
      </w:r>
      <w:r w:rsidRPr="0092026C">
        <w:rPr>
          <w:rStyle w:val="StyleUnderline"/>
        </w:rPr>
        <w:t xml:space="preserve">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15F92B1E" w14:textId="77777777" w:rsidR="006A0CB1" w:rsidRPr="0092026C" w:rsidRDefault="006A0CB1" w:rsidP="006A0CB1">
      <w:pPr>
        <w:rPr>
          <w:sz w:val="14"/>
        </w:rPr>
      </w:pPr>
      <w:r w:rsidRPr="0092026C">
        <w:rPr>
          <w:sz w:val="14"/>
        </w:rPr>
        <w:t>Background: Bioweapons were officially banned by the Biological Weapons Convention in 1975, though North Korea is suspected of maintaining an offensive bioweapons program.</w:t>
      </w:r>
    </w:p>
    <w:p w14:paraId="12F7D6C6" w14:textId="77777777" w:rsidR="006A0CB1" w:rsidRPr="0092026C" w:rsidRDefault="006A0CB1" w:rsidP="006A0CB1">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indistinguishable from those used in</w:t>
      </w:r>
      <w:r w:rsidRPr="0092026C">
        <w:rPr>
          <w:sz w:val="14"/>
        </w:rPr>
        <w:t xml:space="preserve"> the course of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48F7183C" w14:textId="77777777" w:rsidR="006A0CB1" w:rsidRPr="0092026C" w:rsidRDefault="006A0CB1" w:rsidP="006A0CB1">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4A699960" w14:textId="77777777" w:rsidR="006A0CB1" w:rsidRPr="0092026C" w:rsidRDefault="006A0CB1" w:rsidP="006A0CB1">
      <w:pPr>
        <w:rPr>
          <w:sz w:val="14"/>
        </w:rPr>
      </w:pPr>
      <w:r w:rsidRPr="0092026C">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502DE113" w14:textId="77777777" w:rsidR="006A0CB1" w:rsidRPr="0092026C" w:rsidRDefault="006A0CB1" w:rsidP="006A0CB1">
      <w:pPr>
        <w:rPr>
          <w:sz w:val="14"/>
        </w:rPr>
      </w:pPr>
      <w:r w:rsidRPr="0092026C">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0B2070A5" w14:textId="77777777" w:rsidR="006A0CB1" w:rsidRPr="0092026C" w:rsidRDefault="006A0CB1" w:rsidP="006A0CB1">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768E1C24" w14:textId="77777777" w:rsidR="006A0CB1" w:rsidRPr="0092026C" w:rsidRDefault="006A0CB1" w:rsidP="006A0CB1">
      <w:pPr>
        <w:rPr>
          <w:sz w:val="14"/>
        </w:rPr>
      </w:pPr>
      <w:r w:rsidRPr="0092026C">
        <w:rPr>
          <w:sz w:val="14"/>
        </w:rPr>
        <w:t>In the near future, desktop DNA synthesizers may be able to generate synthetic DNA in the lab, cutting out the need for commercial suppliers — and potential security screenings.</w:t>
      </w:r>
    </w:p>
    <w:p w14:paraId="44DA85BE" w14:textId="77777777" w:rsidR="006A0CB1" w:rsidRPr="0092026C" w:rsidRDefault="006A0CB1" w:rsidP="006A0CB1">
      <w:pPr>
        <w:rPr>
          <w:sz w:val="14"/>
        </w:rPr>
      </w:pPr>
      <w:r w:rsidRPr="00DD25D9">
        <w:rPr>
          <w:rStyle w:val="StyleUnderline"/>
          <w:highlight w:val="green"/>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DD25D9">
        <w:rPr>
          <w:rStyle w:val="StyleUnderline"/>
          <w:highlight w:val="green"/>
        </w:rPr>
        <w:t xml:space="preserve">it </w:t>
      </w:r>
      <w:r w:rsidRPr="0092026C">
        <w:rPr>
          <w:sz w:val="14"/>
        </w:rPr>
        <w:t xml:space="preserve">also </w:t>
      </w:r>
      <w:r w:rsidRPr="00DD25D9">
        <w:rPr>
          <w:rStyle w:val="StyleUnderline"/>
          <w:highlight w:val="green"/>
        </w:rPr>
        <w:t xml:space="preserve">increases the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bookmarkEnd w:id="1"/>
    <w:p w14:paraId="142DD172" w14:textId="77777777" w:rsidR="006A0CB1" w:rsidRPr="0092026C" w:rsidRDefault="006A0CB1" w:rsidP="006A0CB1">
      <w:pPr>
        <w:pStyle w:val="Heading4"/>
        <w:rPr>
          <w:rFonts w:cs="Calibri"/>
        </w:rPr>
      </w:pPr>
      <w:r w:rsidRPr="0092026C">
        <w:rPr>
          <w:rFonts w:cs="Calibri"/>
        </w:rPr>
        <w:t>WTO wavier will lead to spillover</w:t>
      </w:r>
    </w:p>
    <w:p w14:paraId="3CC8B9A3" w14:textId="77777777" w:rsidR="006A0CB1" w:rsidRPr="0092026C" w:rsidRDefault="006A0CB1" w:rsidP="006A0CB1">
      <w:r w:rsidRPr="0092026C">
        <w:rPr>
          <w:rStyle w:val="Style13ptBold"/>
        </w:rPr>
        <w:t>Hopkins 5/7</w:t>
      </w:r>
      <w:r w:rsidRPr="0092026C">
        <w:t xml:space="preserve"> (Jared S. Hopkins, [ New York-based reporter for The Wall Street Journal covering the pharmaceutical industry, including companies such as Pfizer Inc. and Merck &amp; Co. He previously was a health-care reporter at Bloomberg News and an investigative reporter at the Chicago Tribune], 5-7-2021, “U.S. Support for Patent Waiver Unlikely to Cost Covid-19 Vaccine Makers in Short Term “, WSJ, accessed: 8-26-2021, https://www.wsj.com/articles/u-s-support-for-patent-waiver-unlikely-to-cost-covid-19-vaccine-makers-in-short-term-11620414260) ajs</w:t>
      </w:r>
    </w:p>
    <w:p w14:paraId="7B867708" w14:textId="77777777" w:rsidR="006A0CB1" w:rsidRPr="0092026C" w:rsidRDefault="006A0CB1" w:rsidP="006A0CB1">
      <w:r w:rsidRPr="0092026C">
        <w:t xml:space="preserve">The </w:t>
      </w:r>
      <w:r w:rsidRPr="0092026C">
        <w:rPr>
          <w:rStyle w:val="StyleUnderline"/>
        </w:rPr>
        <w:t xml:space="preserve">Biden administration’s unexpected support for temporarily </w:t>
      </w:r>
      <w:r w:rsidRPr="00DD25D9">
        <w:rPr>
          <w:rStyle w:val="StyleUnderline"/>
          <w:highlight w:val="green"/>
        </w:rPr>
        <w:t>waiving Covid-19 vaccine patents</w:t>
      </w:r>
      <w:r w:rsidRPr="0092026C">
        <w:t xml:space="preserve"> won’t have an immediate financial impact on the companies making the shots, industry officials and analysts said.</w:t>
      </w:r>
    </w:p>
    <w:p w14:paraId="70915F6C" w14:textId="77777777" w:rsidR="006A0CB1" w:rsidRPr="0092026C" w:rsidRDefault="006A0CB1" w:rsidP="006A0CB1">
      <w:r w:rsidRPr="0092026C">
        <w:t xml:space="preserve">Yet the decision could </w:t>
      </w:r>
      <w:r w:rsidRPr="0092026C">
        <w:rPr>
          <w:rStyle w:val="StyleUnderline"/>
        </w:rPr>
        <w:t>mark a shift in Washington’s longstanding support of the industry’s valuable intellectual property</w:t>
      </w:r>
      <w:r w:rsidRPr="0092026C">
        <w:t xml:space="preserve">, patent-law experts said. A waiver, if it does go into effect, </w:t>
      </w:r>
      <w:r w:rsidRPr="0092026C">
        <w:rPr>
          <w:rStyle w:val="StyleUnderline"/>
        </w:rPr>
        <w:t xml:space="preserve">may </w:t>
      </w:r>
      <w:r w:rsidRPr="00DD25D9">
        <w:rPr>
          <w:rStyle w:val="StyleUnderline"/>
          <w:highlight w:val="green"/>
        </w:rPr>
        <w:t xml:space="preserve">pose long-term risks </w:t>
      </w:r>
      <w:r w:rsidRPr="0092026C">
        <w:rPr>
          <w:rStyle w:val="StyleUnderline"/>
        </w:rPr>
        <w:t>to the vaccine makers</w:t>
      </w:r>
      <w:r w:rsidRPr="0092026C">
        <w:t>, analysts said.</w:t>
      </w:r>
    </w:p>
    <w:p w14:paraId="14069345" w14:textId="77777777" w:rsidR="006A0CB1" w:rsidRPr="0092026C" w:rsidRDefault="006A0CB1" w:rsidP="006A0CB1">
      <w:r w:rsidRPr="0092026C">
        <w:t xml:space="preserve">Moderna Inc., Pfizer Inc. and other vaccine makers weren’t counting on sales from the developing countries that would gain access to the vaccine technology, analysts said. If patents </w:t>
      </w:r>
      <w:r w:rsidRPr="0092026C">
        <w:lastRenderedPageBreak/>
        <w:t>and other crucial product information behind the technology is made available, it would take at least several months before shots were produced, industry officials said.</w:t>
      </w:r>
    </w:p>
    <w:p w14:paraId="5B4C7A3C" w14:textId="77777777" w:rsidR="006A0CB1" w:rsidRPr="0092026C" w:rsidRDefault="006A0CB1" w:rsidP="006A0CB1">
      <w:r w:rsidRPr="0092026C">
        <w:t>Yet long-term Covid-19 sales could take a hit if other companies and countries gained access to the technologies and figured out how to use it. Western drugmakers could also confront competition sooner for other medicines they are hoping to make using the technologies.</w:t>
      </w:r>
    </w:p>
    <w:p w14:paraId="1FFA242B" w14:textId="77777777" w:rsidR="006A0CB1" w:rsidRPr="0092026C" w:rsidRDefault="006A0CB1" w:rsidP="006A0CB1">
      <w:pPr>
        <w:rPr>
          <w:rStyle w:val="StyleUnderline"/>
        </w:rPr>
      </w:pPr>
      <w:r w:rsidRPr="0092026C">
        <w:rPr>
          <w:rStyle w:val="StyleUnderline"/>
        </w:rPr>
        <w:t xml:space="preserve">A </w:t>
      </w:r>
      <w:r w:rsidRPr="00DD25D9">
        <w:rPr>
          <w:rStyle w:val="StyleUnderline"/>
          <w:highlight w:val="green"/>
        </w:rPr>
        <w:t>W</w:t>
      </w:r>
      <w:r w:rsidRPr="0092026C">
        <w:rPr>
          <w:rStyle w:val="StyleUnderline"/>
        </w:rPr>
        <w:t xml:space="preserve">orld </w:t>
      </w:r>
      <w:r w:rsidRPr="00DD25D9">
        <w:rPr>
          <w:rStyle w:val="StyleUnderline"/>
          <w:highlight w:val="green"/>
        </w:rPr>
        <w:t>T</w:t>
      </w:r>
      <w:r w:rsidRPr="0092026C">
        <w:rPr>
          <w:rStyle w:val="StyleUnderline"/>
        </w:rPr>
        <w:t xml:space="preserve">rade </w:t>
      </w:r>
      <w:r w:rsidRPr="00DD25D9">
        <w:rPr>
          <w:rStyle w:val="StyleUnderline"/>
          <w:highlight w:val="green"/>
        </w:rPr>
        <w:t>O</w:t>
      </w:r>
      <w:r w:rsidRPr="0092026C">
        <w:rPr>
          <w:rStyle w:val="StyleUnderline"/>
        </w:rPr>
        <w:t xml:space="preserve">rganization </w:t>
      </w:r>
      <w:r w:rsidRPr="00DD25D9">
        <w:rPr>
          <w:rStyle w:val="StyleUnderline"/>
          <w:highlight w:val="green"/>
        </w:rPr>
        <w:t>waiver</w:t>
      </w:r>
      <w:r w:rsidRPr="0092026C">
        <w:rPr>
          <w:rStyle w:val="StyleUnderline"/>
        </w:rPr>
        <w:t xml:space="preserve"> </w:t>
      </w:r>
      <w:r w:rsidRPr="00DD25D9">
        <w:rPr>
          <w:rStyle w:val="StyleUnderline"/>
          <w:highlight w:val="green"/>
        </w:rPr>
        <w:t>could</w:t>
      </w:r>
      <w:r w:rsidRPr="0092026C">
        <w:rPr>
          <w:rStyle w:val="StyleUnderline"/>
        </w:rPr>
        <w:t xml:space="preserve"> also </w:t>
      </w:r>
      <w:r w:rsidRPr="00DD25D9">
        <w:rPr>
          <w:rStyle w:val="StyleUnderline"/>
          <w:highlight w:val="green"/>
        </w:rPr>
        <w:t>set</w:t>
      </w:r>
      <w:r w:rsidRPr="0092026C">
        <w:rPr>
          <w:rStyle w:val="StyleUnderline"/>
        </w:rPr>
        <w:t xml:space="preserve"> a </w:t>
      </w:r>
      <w:r w:rsidRPr="00DD25D9">
        <w:rPr>
          <w:rStyle w:val="StyleUnderline"/>
          <w:highlight w:val="green"/>
        </w:rPr>
        <w:t>precedent for waiving patents for other medicines,</w:t>
      </w:r>
      <w:r w:rsidRPr="0092026C">
        <w:rPr>
          <w:rStyle w:val="StyleUnderline"/>
        </w:rPr>
        <w:t xml:space="preserve"> </w:t>
      </w:r>
      <w:r w:rsidRPr="00DD25D9">
        <w:rPr>
          <w:rStyle w:val="StyleUnderline"/>
          <w:highlight w:val="green"/>
        </w:rPr>
        <w:t>a long-sought goal o</w:t>
      </w:r>
      <w:r w:rsidRPr="0092026C">
        <w:rPr>
          <w:rStyle w:val="StyleUnderline"/>
        </w:rPr>
        <w:t xml:space="preserve">f some developing </w:t>
      </w:r>
      <w:r w:rsidRPr="00DD25D9">
        <w:rPr>
          <w:rStyle w:val="StyleUnderline"/>
          <w:highlight w:val="green"/>
        </w:rPr>
        <w:t>countries</w:t>
      </w:r>
      <w:r w:rsidRPr="0092026C">
        <w:rPr>
          <w:rStyle w:val="StyleUnderline"/>
        </w:rPr>
        <w:t xml:space="preserve">, </w:t>
      </w:r>
      <w:r w:rsidRPr="00DD25D9">
        <w:rPr>
          <w:rStyle w:val="StyleUnderline"/>
          <w:highlight w:val="green"/>
        </w:rPr>
        <w:t>patient groups and others</w:t>
      </w:r>
      <w:r w:rsidRPr="0092026C">
        <w:rPr>
          <w:rStyle w:val="StyleUnderline"/>
        </w:rPr>
        <w:t xml:space="preserve"> to try to reduce the costs of prescription drugs.</w:t>
      </w:r>
    </w:p>
    <w:p w14:paraId="5A4A4D54" w14:textId="77777777" w:rsidR="006A0CB1" w:rsidRPr="0092026C" w:rsidRDefault="006A0CB1" w:rsidP="006A0CB1">
      <w:pPr>
        <w:rPr>
          <w:rStyle w:val="StyleUnderline"/>
        </w:rPr>
      </w:pPr>
      <w:r w:rsidRPr="00DD25D9">
        <w:rPr>
          <w:highlight w:val="green"/>
        </w:rPr>
        <w:t>“</w:t>
      </w:r>
      <w:r w:rsidRPr="00DD25D9">
        <w:rPr>
          <w:rStyle w:val="StyleUnderline"/>
          <w:highlight w:val="green"/>
        </w:rPr>
        <w:t>It sets a tremendous precedent of waiving IP rights</w:t>
      </w:r>
      <w:r w:rsidRPr="0092026C">
        <w:rPr>
          <w:rStyle w:val="StyleUnderline"/>
        </w:rPr>
        <w:t xml:space="preserve"> that’s </w:t>
      </w:r>
      <w:r w:rsidRPr="00DD25D9">
        <w:rPr>
          <w:rStyle w:val="StyleUnderline"/>
          <w:highlight w:val="green"/>
        </w:rPr>
        <w:t>likely going to come up</w:t>
      </w:r>
      <w:r w:rsidRPr="0092026C">
        <w:rPr>
          <w:rStyle w:val="StyleUnderline"/>
        </w:rPr>
        <w:t xml:space="preserve"> in future pandemics or in other serious diseases,”</w:t>
      </w:r>
      <w:r w:rsidRPr="0092026C">
        <w:t xml:space="preserve"> said David Silverstein, a patent lawyer at Axinn, Veltrop &amp; Harkrider LLP who advises drugmakers. “</w:t>
      </w:r>
      <w:r w:rsidRPr="0092026C">
        <w:rPr>
          <w:rStyle w:val="StyleUnderline"/>
        </w:rPr>
        <w:t>Other than that, this is largely symbolic.”</w:t>
      </w:r>
    </w:p>
    <w:p w14:paraId="6F8562D5" w14:textId="77777777" w:rsidR="006A0CB1" w:rsidRPr="0092026C" w:rsidRDefault="006A0CB1" w:rsidP="006A0CB1">
      <w:r w:rsidRPr="0092026C">
        <w:t>Countries including India and South Africa want to open up the intellectual property to help spur more production of shots for developing nations where cases have been surging. Many of these countries have limited doses, while the U.S. and other developed countries enjoy far greater supplies and vaccinated more of their populations</w:t>
      </w:r>
    </w:p>
    <w:p w14:paraId="6B2D84FB" w14:textId="296A887B" w:rsidR="006A0CB1" w:rsidRDefault="006A0CB1" w:rsidP="006A0CB1">
      <w:r w:rsidRPr="0092026C">
        <w:t xml:space="preserve">The U.S., which for years has defended drug-company patents, said Wednesday it supported a temporary waiver, surprising the pharmaceutical industry and other countries. </w:t>
      </w:r>
      <w:r w:rsidRPr="0092026C">
        <w:rPr>
          <w:rStyle w:val="StyleUnderline"/>
        </w:rPr>
        <w:t>Vaccine maker stocks fell on the news,</w:t>
      </w:r>
      <w:r w:rsidRPr="0092026C">
        <w:t xml:space="preserve"> though they have since shaved some of the losses.</w:t>
      </w:r>
    </w:p>
    <w:p w14:paraId="7702AF2C" w14:textId="72CFC4A4" w:rsidR="00DA4977" w:rsidRPr="0092026C" w:rsidRDefault="00013F1E" w:rsidP="00013F1E">
      <w:pPr>
        <w:pStyle w:val="Heading2"/>
      </w:pPr>
      <w:r>
        <w:lastRenderedPageBreak/>
        <w:t xml:space="preserve">Case </w:t>
      </w:r>
    </w:p>
    <w:p w14:paraId="6F789CF3" w14:textId="086E0F98" w:rsidR="00E70B50" w:rsidRDefault="00DD189F" w:rsidP="00E70B50">
      <w:pPr>
        <w:pStyle w:val="Heading3"/>
        <w:rPr>
          <w:rFonts w:cs="Calibri"/>
        </w:rPr>
      </w:pPr>
      <w:r>
        <w:rPr>
          <w:rFonts w:cs="Calibri"/>
        </w:rPr>
        <w:lastRenderedPageBreak/>
        <w:t>Vaccine Diplomacy</w:t>
      </w:r>
    </w:p>
    <w:p w14:paraId="486514BF" w14:textId="77777777" w:rsidR="00032128" w:rsidRPr="001446F4" w:rsidRDefault="00032128" w:rsidP="00032128">
      <w:pPr>
        <w:pStyle w:val="Heading4"/>
      </w:pPr>
      <w:r>
        <w:t>US doesn’t support it – plan looks like it’s following on</w:t>
      </w:r>
    </w:p>
    <w:p w14:paraId="68D9AF5D" w14:textId="77777777" w:rsidR="00032128" w:rsidRPr="001446F4" w:rsidRDefault="00032128" w:rsidP="00032128">
      <w:r w:rsidRPr="001446F4">
        <w:rPr>
          <w:rStyle w:val="Style13ptBold"/>
        </w:rPr>
        <w:t>Lazare 20</w:t>
      </w:r>
      <w:r w:rsidRPr="001446F4">
        <w:t xml:space="preserve"> (Sarah Lazare, [], 12-8-2020, “U.S. Says It Supports a Covid Vaccine Patent Waiver, But Document Reveals It Is Dragging Feet at WTO“, In These Times, accessed: 9-19-2021, https://inthesetimes.com/article/world-trade-organization-trips-waiver-council-proposal-patents-vaccines)  ajs</w:t>
      </w:r>
    </w:p>
    <w:p w14:paraId="1DBF2116" w14:textId="1924826F" w:rsidR="00032128" w:rsidRDefault="00032128" w:rsidP="00032128">
      <w:pPr>
        <w:rPr>
          <w:rStyle w:val="StyleUnderline"/>
        </w:rPr>
      </w:pPr>
      <w:r w:rsidRPr="001446F4">
        <w:t xml:space="preserve">On September 14, the </w:t>
      </w:r>
      <w:r w:rsidRPr="00FB3055">
        <w:rPr>
          <w:rStyle w:val="StyleUnderline"/>
          <w:highlight w:val="green"/>
        </w:rPr>
        <w:t>U</w:t>
      </w:r>
      <w:r w:rsidRPr="00912906">
        <w:rPr>
          <w:rStyle w:val="StyleUnderline"/>
        </w:rPr>
        <w:t xml:space="preserve">nited </w:t>
      </w:r>
      <w:r w:rsidRPr="00FB3055">
        <w:rPr>
          <w:rStyle w:val="StyleUnderline"/>
          <w:highlight w:val="green"/>
        </w:rPr>
        <w:t>S</w:t>
      </w:r>
      <w:r w:rsidRPr="00912906">
        <w:rPr>
          <w:rStyle w:val="StyleUnderline"/>
        </w:rPr>
        <w:t xml:space="preserve">tates </w:t>
      </w:r>
      <w:r w:rsidRPr="00FB3055">
        <w:rPr>
          <w:rStyle w:val="StyleUnderline"/>
          <w:highlight w:val="green"/>
        </w:rPr>
        <w:t>declined to support</w:t>
      </w:r>
      <w:r w:rsidRPr="00912906">
        <w:rPr>
          <w:rStyle w:val="StyleUnderline"/>
        </w:rPr>
        <w:t xml:space="preserve"> as-is a </w:t>
      </w:r>
      <w:r w:rsidRPr="00FB3055">
        <w:rPr>
          <w:rStyle w:val="StyleUnderline"/>
          <w:highlight w:val="green"/>
        </w:rPr>
        <w:t>proposal at</w:t>
      </w:r>
      <w:r w:rsidRPr="00912906">
        <w:rPr>
          <w:rStyle w:val="StyleUnderline"/>
        </w:rPr>
        <w:t xml:space="preserve"> the World Trade Organization (</w:t>
      </w:r>
      <w:r w:rsidRPr="00FB3055">
        <w:rPr>
          <w:rStyle w:val="StyleUnderline"/>
          <w:highlight w:val="green"/>
        </w:rPr>
        <w:t>WTO</w:t>
      </w:r>
      <w:r w:rsidRPr="00912906">
        <w:rPr>
          <w:rStyle w:val="StyleUnderline"/>
        </w:rPr>
        <w:t>)</w:t>
      </w:r>
      <w:r w:rsidRPr="001446F4">
        <w:t>, put forward by South Africa and India in October 2020</w:t>
      </w:r>
      <w:r w:rsidRPr="00FB3055">
        <w:rPr>
          <w:highlight w:val="green"/>
        </w:rPr>
        <w:t xml:space="preserve">, </w:t>
      </w:r>
      <w:r w:rsidRPr="00FB3055">
        <w:rPr>
          <w:rStyle w:val="StyleUnderline"/>
          <w:highlight w:val="green"/>
        </w:rPr>
        <w:t>to</w:t>
      </w:r>
      <w:r w:rsidRPr="00912906">
        <w:rPr>
          <w:rStyle w:val="StyleUnderline"/>
        </w:rPr>
        <w:t xml:space="preserve"> </w:t>
      </w:r>
      <w:r w:rsidRPr="00FB3055">
        <w:rPr>
          <w:rStyle w:val="StyleUnderline"/>
          <w:highlight w:val="green"/>
        </w:rPr>
        <w:t>suspend</w:t>
      </w:r>
      <w:r w:rsidRPr="00912906">
        <w:rPr>
          <w:rStyle w:val="StyleUnderline"/>
        </w:rPr>
        <w:t xml:space="preserve"> </w:t>
      </w:r>
      <w:r w:rsidRPr="00FB3055">
        <w:rPr>
          <w:rStyle w:val="StyleUnderline"/>
        </w:rPr>
        <w:t xml:space="preserve">key </w:t>
      </w:r>
      <w:r w:rsidRPr="00FB3055">
        <w:rPr>
          <w:rStyle w:val="StyleUnderline"/>
          <w:highlight w:val="green"/>
        </w:rPr>
        <w:t>i</w:t>
      </w:r>
      <w:r w:rsidRPr="00912906">
        <w:rPr>
          <w:rStyle w:val="StyleUnderline"/>
        </w:rPr>
        <w:t xml:space="preserve">ntellectual </w:t>
      </w:r>
      <w:r w:rsidRPr="00FB3055">
        <w:rPr>
          <w:rStyle w:val="StyleUnderline"/>
          <w:highlight w:val="green"/>
        </w:rPr>
        <w:t>p</w:t>
      </w:r>
      <w:r w:rsidRPr="00912906">
        <w:rPr>
          <w:rStyle w:val="StyleUnderline"/>
        </w:rPr>
        <w:t xml:space="preserve">roperty </w:t>
      </w:r>
      <w:r w:rsidRPr="00FB3055">
        <w:rPr>
          <w:rStyle w:val="StyleUnderline"/>
          <w:highlight w:val="green"/>
        </w:rPr>
        <w:t>r</w:t>
      </w:r>
      <w:r w:rsidRPr="00912906">
        <w:rPr>
          <w:rStyle w:val="StyleUnderline"/>
        </w:rPr>
        <w:t xml:space="preserve">ules that </w:t>
      </w:r>
      <w:r w:rsidRPr="00FB3055">
        <w:rPr>
          <w:rStyle w:val="StyleUnderline"/>
          <w:highlight w:val="green"/>
        </w:rPr>
        <w:t>relate to</w:t>
      </w:r>
      <w:r w:rsidRPr="00912906">
        <w:rPr>
          <w:rStyle w:val="StyleUnderline"/>
        </w:rPr>
        <w:t xml:space="preserve"> the </w:t>
      </w:r>
      <w:r w:rsidRPr="00FB3055">
        <w:rPr>
          <w:rStyle w:val="StyleUnderline"/>
          <w:highlight w:val="green"/>
        </w:rPr>
        <w:t>Covid-19</w:t>
      </w:r>
      <w:r w:rsidRPr="00912906">
        <w:rPr>
          <w:rStyle w:val="StyleUnderline"/>
        </w:rPr>
        <w:t xml:space="preserve"> vaccine. </w:t>
      </w:r>
      <w:r w:rsidRPr="001446F4">
        <w:t xml:space="preserve">While the United States expressed frustration about ​“lost momentum” around negotiations over the intellectual property waiver, global health advocates say they are disappointed that the </w:t>
      </w:r>
      <w:r w:rsidRPr="00FB3055">
        <w:rPr>
          <w:rStyle w:val="StyleUnderline"/>
          <w:highlight w:val="green"/>
        </w:rPr>
        <w:t>Biden</w:t>
      </w:r>
      <w:r w:rsidRPr="00912906">
        <w:rPr>
          <w:rStyle w:val="StyleUnderline"/>
        </w:rPr>
        <w:t xml:space="preserve"> administration has </w:t>
      </w:r>
      <w:r w:rsidRPr="00FB3055">
        <w:rPr>
          <w:rStyle w:val="StyleUnderline"/>
          <w:highlight w:val="green"/>
        </w:rPr>
        <w:t>declined to take an active role</w:t>
      </w:r>
      <w:r w:rsidRPr="00912906">
        <w:rPr>
          <w:rStyle w:val="StyleUnderline"/>
        </w:rPr>
        <w:t xml:space="preserve"> in pushing such negotiations forward.</w:t>
      </w:r>
    </w:p>
    <w:p w14:paraId="28AC926D" w14:textId="1FA7AB32" w:rsidR="0078027D" w:rsidRPr="00032128" w:rsidRDefault="0078027D" w:rsidP="0078027D">
      <w:pPr>
        <w:pStyle w:val="Heading3"/>
      </w:pPr>
      <w:r>
        <w:lastRenderedPageBreak/>
        <w:t>Pandemics</w:t>
      </w:r>
    </w:p>
    <w:p w14:paraId="012A009B" w14:textId="77777777" w:rsidR="00E70B50" w:rsidRPr="0092026C" w:rsidRDefault="00E70B50" w:rsidP="00E70B50">
      <w:pPr>
        <w:pStyle w:val="Heading4"/>
        <w:rPr>
          <w:rFonts w:cs="Calibri"/>
        </w:rPr>
      </w:pPr>
      <w:r w:rsidRPr="0092026C">
        <w:rPr>
          <w:rFonts w:cs="Calibri"/>
        </w:rPr>
        <w:t>Squo solves – plan increases price of scarce materials and results in costly, ineffective facilities</w:t>
      </w:r>
    </w:p>
    <w:p w14:paraId="4365E432" w14:textId="77777777" w:rsidR="00E70B50" w:rsidRPr="0092026C" w:rsidRDefault="00E70B50" w:rsidP="00E70B50">
      <w:r w:rsidRPr="0092026C">
        <w:rPr>
          <w:rStyle w:val="Style13ptBold"/>
        </w:rPr>
        <w:t>Mcmurry-Heath 8/18</w:t>
      </w:r>
      <w:r w:rsidRPr="0092026C">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36F01A3F" w14:textId="77777777" w:rsidR="00E70B50" w:rsidRPr="0092026C" w:rsidRDefault="00E70B50" w:rsidP="00E70B50">
      <w:pPr>
        <w:rPr>
          <w:rStyle w:val="StyleUnderline"/>
        </w:rPr>
      </w:pPr>
      <w:r w:rsidRPr="0092026C">
        <w:rPr>
          <w:rStyle w:val="StyleUnderline"/>
        </w:rPr>
        <w:t>Covid-19 vaccines are already remarkably cheap, and companies are offering them at low or no cost to low-income countries</w:t>
      </w:r>
      <w:r w:rsidRPr="0092026C">
        <w:t xml:space="preserve">. Poor access to clinics and transportation are barriers in some countries, but the expense of the shot itself is not. In fact, if the World Trade Organization grants the </w:t>
      </w:r>
      <w:r w:rsidRPr="00DD25D9">
        <w:rPr>
          <w:rStyle w:val="StyleUnderline"/>
          <w:highlight w:val="green"/>
        </w:rPr>
        <w:t>IP waiver</w:t>
      </w:r>
      <w:r w:rsidRPr="0092026C">
        <w:t xml:space="preserve">, it could </w:t>
      </w:r>
      <w:r w:rsidRPr="00DD25D9">
        <w:rPr>
          <w:rStyle w:val="StyleUnderline"/>
          <w:highlight w:val="green"/>
        </w:rPr>
        <w:t>make</w:t>
      </w:r>
      <w:r w:rsidRPr="0092026C">
        <w:t xml:space="preserve"> these </w:t>
      </w:r>
      <w:r w:rsidRPr="00DD25D9">
        <w:rPr>
          <w:rStyle w:val="StyleUnderline"/>
          <w:highlight w:val="green"/>
        </w:rPr>
        <w:t>vaccines more expensive</w:t>
      </w:r>
      <w:r w:rsidRPr="0092026C">
        <w:rPr>
          <w:rStyle w:val="StyleUnderline"/>
        </w:rPr>
        <w:t>.</w:t>
      </w:r>
    </w:p>
    <w:p w14:paraId="342BBE27" w14:textId="77777777" w:rsidR="00E70B50" w:rsidRPr="0092026C" w:rsidRDefault="00E70B50" w:rsidP="00E70B50">
      <w:r w:rsidRPr="0092026C">
        <w:t xml:space="preserve">Here’s why. Before Covid-19 emerged, the world produced at most </w:t>
      </w:r>
      <w:hyperlink r:id="rId19" w:tgtFrame="_blank" w:history="1">
        <w:r w:rsidRPr="0092026C">
          <w:rPr>
            <w:rStyle w:val="Hyperlink"/>
          </w:rPr>
          <w:t>5.5 billion doses</w:t>
        </w:r>
      </w:hyperlink>
      <w:r w:rsidRPr="0092026C">
        <w:t xml:space="preserve"> of various vaccines every year. Now </w:t>
      </w:r>
      <w:r w:rsidRPr="0092026C">
        <w:rPr>
          <w:rStyle w:val="StyleUnderline"/>
        </w:rPr>
        <w:t xml:space="preserve">the world needs an additional </w:t>
      </w:r>
      <w:hyperlink r:id="rId20" w:tgtFrame="_blank" w:history="1">
        <w:r w:rsidRPr="0092026C">
          <w:rPr>
            <w:rStyle w:val="StyleUnderline"/>
          </w:rPr>
          <w:t>11 billion doses</w:t>
        </w:r>
      </w:hyperlink>
      <w:r w:rsidRPr="0092026C">
        <w:t xml:space="preserve"> — including billions of doses </w:t>
      </w:r>
      <w:r w:rsidRPr="0092026C">
        <w:rPr>
          <w:rStyle w:val="StyleUnderline"/>
        </w:rPr>
        <w:t>of mRNA vaccines that no one had ever mass-manufactured before</w:t>
      </w:r>
      <w:r w:rsidRPr="0092026C">
        <w:t xml:space="preserve"> — to fully vaccinate every eligible person on the planet against the new disease.</w:t>
      </w:r>
    </w:p>
    <w:p w14:paraId="0D2A9ACA" w14:textId="77777777" w:rsidR="00E70B50" w:rsidRPr="0092026C" w:rsidRDefault="00E70B50" w:rsidP="00E70B50">
      <w:pPr>
        <w:rPr>
          <w:rStyle w:val="StyleUnderline"/>
        </w:rPr>
      </w:pPr>
      <w:r w:rsidRPr="0092026C">
        <w:rPr>
          <w:rStyle w:val="StyleUnderline"/>
        </w:rPr>
        <w:t xml:space="preserve">Even as Covid-19 vaccines were still being developed, </w:t>
      </w:r>
      <w:r w:rsidRPr="00DD25D9">
        <w:rPr>
          <w:rStyle w:val="StyleUnderline"/>
          <w:highlight w:val="green"/>
        </w:rPr>
        <w:t>pharmaceutical companies</w:t>
      </w:r>
      <w:r w:rsidRPr="0092026C">
        <w:rPr>
          <w:rStyle w:val="StyleUnderline"/>
        </w:rPr>
        <w:t xml:space="preserve"> began retrofitting and </w:t>
      </w:r>
      <w:r w:rsidRPr="00DD25D9">
        <w:rPr>
          <w:rStyle w:val="StyleUnderline"/>
          <w:highlight w:val="green"/>
        </w:rPr>
        <w:t>upgrading existing facilities</w:t>
      </w:r>
      <w:r w:rsidRPr="0092026C">
        <w:t xml:space="preserve"> to produce Covid-19 vaccines, at a cost of </w:t>
      </w:r>
      <w:r w:rsidRPr="0092026C">
        <w:rPr>
          <w:rStyle w:val="StyleUnderline"/>
        </w:rPr>
        <w:t>$40 to $100 million each</w:t>
      </w:r>
      <w:r w:rsidRPr="0092026C">
        <w:t xml:space="preserve">. Vaccine developers also licensed their technologies to well-established manufacturers, like the Serum Institute of India, to further increase production. As a result, </w:t>
      </w:r>
      <w:r w:rsidRPr="0092026C">
        <w:rPr>
          <w:rStyle w:val="StyleUnderline"/>
        </w:rPr>
        <w:t xml:space="preserve">almost </w:t>
      </w:r>
      <w:r w:rsidRPr="00DD25D9">
        <w:rPr>
          <w:rStyle w:val="StyleUnderline"/>
          <w:highlight w:val="green"/>
        </w:rPr>
        <w:t>every facility</w:t>
      </w:r>
      <w:r w:rsidRPr="0092026C">
        <w:rPr>
          <w:rStyle w:val="StyleUnderline"/>
        </w:rPr>
        <w:t xml:space="preserve"> in the world </w:t>
      </w:r>
      <w:r w:rsidRPr="00DD25D9">
        <w:rPr>
          <w:rStyle w:val="StyleUnderline"/>
          <w:highlight w:val="green"/>
        </w:rPr>
        <w:t>that can</w:t>
      </w:r>
      <w:r w:rsidRPr="0092026C">
        <w:rPr>
          <w:rStyle w:val="StyleUnderline"/>
        </w:rPr>
        <w:t xml:space="preserve"> quickly and safely </w:t>
      </w:r>
      <w:r w:rsidRPr="00DD25D9">
        <w:rPr>
          <w:rStyle w:val="StyleUnderline"/>
          <w:highlight w:val="green"/>
        </w:rPr>
        <w:t>make Covid-19 vaccines is already doing so</w:t>
      </w:r>
      <w:r w:rsidRPr="0092026C">
        <w:rPr>
          <w:rStyle w:val="StyleUnderline"/>
        </w:rPr>
        <w:t>, or will be in the next few months.</w:t>
      </w:r>
    </w:p>
    <w:p w14:paraId="3680E8D6" w14:textId="77777777" w:rsidR="00E70B50" w:rsidRPr="0092026C" w:rsidRDefault="00E70B50" w:rsidP="00E70B50">
      <w:r w:rsidRPr="0092026C">
        <w:t xml:space="preserve">The </w:t>
      </w:r>
      <w:r w:rsidRPr="0092026C">
        <w:rPr>
          <w:rStyle w:val="StyleUnderline"/>
        </w:rPr>
        <w:t>cutting-edge mRNA vaccines</w:t>
      </w:r>
      <w:r w:rsidRPr="0092026C">
        <w:t xml:space="preserve"> from Moderna and Pfizer-</w:t>
      </w:r>
      <w:r w:rsidRPr="0092026C">
        <w:rPr>
          <w:rStyle w:val="StyleUnderline"/>
        </w:rPr>
        <w:t>BioNTech face an even bigger capacity issue</w:t>
      </w:r>
      <w:r w:rsidRPr="0092026C">
        <w:t xml:space="preserve">. Since the underlying technology is new, </w:t>
      </w:r>
      <w:r w:rsidRPr="00DD25D9">
        <w:rPr>
          <w:rStyle w:val="StyleUnderline"/>
          <w:highlight w:val="green"/>
        </w:rPr>
        <w:t xml:space="preserve">there are no mRNA </w:t>
      </w:r>
      <w:r w:rsidRPr="0092026C">
        <w:rPr>
          <w:rStyle w:val="StyleUnderline"/>
        </w:rPr>
        <w:t xml:space="preserve">manufacturing </w:t>
      </w:r>
      <w:r w:rsidRPr="00DD25D9">
        <w:rPr>
          <w:rStyle w:val="StyleUnderline"/>
          <w:highlight w:val="green"/>
        </w:rPr>
        <w:t xml:space="preserve">facilities </w:t>
      </w:r>
      <w:r w:rsidRPr="0092026C">
        <w:rPr>
          <w:rStyle w:val="StyleUnderline"/>
        </w:rPr>
        <w:t xml:space="preserve">sitting </w:t>
      </w:r>
      <w:r w:rsidRPr="00DD25D9">
        <w:rPr>
          <w:rStyle w:val="StyleUnderline"/>
          <w:highlight w:val="green"/>
        </w:rPr>
        <w:t>idle</w:t>
      </w:r>
      <w:r w:rsidRPr="0092026C">
        <w:t xml:space="preserve"> with operators just waiting for licensing agreements to turn on the machines. </w:t>
      </w:r>
      <w:r w:rsidRPr="00DD25D9">
        <w:rPr>
          <w:rStyle w:val="StyleUnderline"/>
          <w:highlight w:val="green"/>
        </w:rPr>
        <w:t>Nor</w:t>
      </w:r>
      <w:r w:rsidRPr="0092026C">
        <w:rPr>
          <w:rStyle w:val="StyleUnderline"/>
        </w:rPr>
        <w:t xml:space="preserve"> are there </w:t>
      </w:r>
      <w:r w:rsidRPr="00DD25D9">
        <w:rPr>
          <w:rStyle w:val="StyleUnderline"/>
          <w:highlight w:val="green"/>
        </w:rPr>
        <w:t>trained personnel to run them</w:t>
      </w:r>
      <w:r w:rsidRPr="0092026C">
        <w:rPr>
          <w:rStyle w:val="StyleUnderline"/>
        </w:rPr>
        <w:t xml:space="preserve"> or ensure safety and quality control.</w:t>
      </w:r>
      <w:r w:rsidRPr="0092026C">
        <w:t xml:space="preserve"> </w:t>
      </w:r>
      <w:r w:rsidRPr="0092026C">
        <w:rPr>
          <w:rStyle w:val="StyleUnderline"/>
        </w:rPr>
        <w:t>Embedding delicate mRNA vaccine molecules inside lipid nanoparticle shells at temperatures colder than Antarctica isn’t as easy</w:t>
      </w:r>
      <w:r w:rsidRPr="0092026C">
        <w:t xml:space="preserve"> as following a recipe from Bon Appetit.</w:t>
      </w:r>
    </w:p>
    <w:p w14:paraId="0A712F17" w14:textId="77777777" w:rsidR="00E70B50" w:rsidRPr="0092026C" w:rsidRDefault="00E70B50" w:rsidP="00E70B50">
      <w:pPr>
        <w:rPr>
          <w:rStyle w:val="StyleUnderline"/>
        </w:rPr>
      </w:pPr>
      <w:r w:rsidRPr="0092026C">
        <w:t xml:space="preserve">Another big barrier to producing more shots is a </w:t>
      </w:r>
      <w:r w:rsidRPr="00DD25D9">
        <w:rPr>
          <w:rStyle w:val="StyleUnderline"/>
          <w:highlight w:val="green"/>
        </w:rPr>
        <w:t>shortage of raw materials</w:t>
      </w:r>
      <w:r w:rsidRPr="0092026C">
        <w:t xml:space="preserve">. Suspending intellectual property protections and </w:t>
      </w:r>
      <w:r w:rsidRPr="00DD25D9">
        <w:rPr>
          <w:rStyle w:val="StyleUnderline"/>
          <w:highlight w:val="green"/>
        </w:rPr>
        <w:t>allowing any manufacturer</w:t>
      </w:r>
      <w:r w:rsidRPr="0092026C">
        <w:rPr>
          <w:rStyle w:val="StyleUnderline"/>
        </w:rPr>
        <w:t xml:space="preserve"> to try to </w:t>
      </w:r>
      <w:r w:rsidRPr="00DD25D9">
        <w:rPr>
          <w:rStyle w:val="StyleUnderline"/>
          <w:highlight w:val="green"/>
        </w:rPr>
        <w:t>produce these</w:t>
      </w:r>
      <w:r w:rsidRPr="0092026C">
        <w:t xml:space="preserve"> vaccines, regardless of preparedness or experience, </w:t>
      </w:r>
      <w:r w:rsidRPr="0092026C">
        <w:rPr>
          <w:rStyle w:val="StyleUnderline"/>
        </w:rPr>
        <w:t xml:space="preserve">would </w:t>
      </w:r>
      <w:r w:rsidRPr="00DD25D9">
        <w:rPr>
          <w:rStyle w:val="StyleUnderline"/>
          <w:highlight w:val="green"/>
        </w:rPr>
        <w:t>increase the demand</w:t>
      </w:r>
      <w:r w:rsidRPr="0092026C">
        <w:rPr>
          <w:rStyle w:val="StyleUnderline"/>
        </w:rPr>
        <w:t xml:space="preserve"> for scarce raw materials, </w:t>
      </w:r>
      <w:r w:rsidRPr="00DD25D9">
        <w:rPr>
          <w:rStyle w:val="StyleUnderline"/>
          <w:highlight w:val="green"/>
        </w:rPr>
        <w:t>driving up prices</w:t>
      </w:r>
      <w:r w:rsidRPr="0092026C">
        <w:rPr>
          <w:rStyle w:val="StyleUnderline"/>
        </w:rPr>
        <w:t xml:space="preserve"> and impeding production.</w:t>
      </w:r>
    </w:p>
    <w:p w14:paraId="33283490" w14:textId="77777777" w:rsidR="00E70B50" w:rsidRPr="0092026C" w:rsidRDefault="00E70B50" w:rsidP="00E70B50">
      <w:pPr>
        <w:rPr>
          <w:rStyle w:val="StyleUnderline"/>
        </w:rPr>
      </w:pPr>
      <w:r w:rsidRPr="0092026C">
        <w:rPr>
          <w:rStyle w:val="StyleUnderline"/>
        </w:rPr>
        <w:t xml:space="preserve">Nor could all companies that suddenly get a green light due to suspended intellectual property rights produce vaccines as cheaply or quickly as existing </w:t>
      </w:r>
      <w:r w:rsidRPr="0092026C">
        <w:rPr>
          <w:rStyle w:val="StyleUnderline"/>
        </w:rPr>
        <w:lastRenderedPageBreak/>
        <w:t>manufacturers.</w:t>
      </w:r>
      <w:r w:rsidRPr="0092026C">
        <w:t xml:space="preserve"> Building </w:t>
      </w:r>
      <w:r w:rsidRPr="00DD25D9">
        <w:rPr>
          <w:rStyle w:val="StyleUnderline"/>
          <w:highlight w:val="green"/>
        </w:rPr>
        <w:t>a new</w:t>
      </w:r>
      <w:r w:rsidRPr="0092026C">
        <w:rPr>
          <w:rStyle w:val="StyleUnderline"/>
        </w:rPr>
        <w:t xml:space="preserve"> vaccine manufacturing </w:t>
      </w:r>
      <w:r w:rsidRPr="00DD25D9">
        <w:rPr>
          <w:rStyle w:val="StyleUnderline"/>
          <w:highlight w:val="green"/>
        </w:rPr>
        <w:t>facility costs</w:t>
      </w:r>
      <w:r w:rsidRPr="0092026C">
        <w:rPr>
          <w:rStyle w:val="StyleUnderline"/>
        </w:rPr>
        <w:t xml:space="preserve"> about </w:t>
      </w:r>
      <w:r w:rsidRPr="00DD25D9">
        <w:rPr>
          <w:rStyle w:val="StyleUnderline"/>
          <w:highlight w:val="green"/>
        </w:rPr>
        <w:t>$700 million</w:t>
      </w:r>
      <w:r w:rsidRPr="0092026C">
        <w:rPr>
          <w:rStyle w:val="StyleUnderline"/>
        </w:rPr>
        <w:t xml:space="preserve">, </w:t>
      </w:r>
      <w:r w:rsidRPr="00DD25D9">
        <w:rPr>
          <w:rStyle w:val="StyleUnderline"/>
          <w:highlight w:val="green"/>
        </w:rPr>
        <w:t>takes</w:t>
      </w:r>
      <w:r w:rsidRPr="0092026C">
        <w:rPr>
          <w:rStyle w:val="StyleUnderline"/>
        </w:rPr>
        <w:t xml:space="preserve"> many months — if not </w:t>
      </w:r>
      <w:r w:rsidRPr="00DD25D9">
        <w:rPr>
          <w:rStyle w:val="StyleUnderline"/>
          <w:highlight w:val="green"/>
        </w:rPr>
        <w:t>years</w:t>
      </w:r>
      <w:r w:rsidRPr="0092026C">
        <w:rPr>
          <w:rStyle w:val="StyleUnderline"/>
        </w:rPr>
        <w:t xml:space="preserve"> — to build and, once opened, requires another </w:t>
      </w:r>
      <w:hyperlink r:id="rId21" w:tgtFrame="_blank" w:history="1">
        <w:r w:rsidRPr="0092026C">
          <w:rPr>
            <w:rStyle w:val="StyleUnderline"/>
          </w:rPr>
          <w:t>four to six months</w:t>
        </w:r>
      </w:hyperlink>
      <w:r w:rsidRPr="0092026C">
        <w:rPr>
          <w:rStyle w:val="StyleUnderline"/>
        </w:rPr>
        <w:t xml:space="preserve"> to start producing vaccine doses</w:t>
      </w:r>
      <w:r w:rsidRPr="0092026C">
        <w:t>. And because negotiations surrounding the WTO waiver, which began this summer, could take until December before they are completed</w:t>
      </w:r>
      <w:r w:rsidRPr="0092026C">
        <w:rPr>
          <w:rStyle w:val="StyleUnderline"/>
        </w:rPr>
        <w:t xml:space="preserve">, it wouldn’t be until well into 2023 or later that </w:t>
      </w:r>
      <w:r w:rsidRPr="00DD25D9">
        <w:rPr>
          <w:rStyle w:val="StyleUnderline"/>
          <w:highlight w:val="green"/>
        </w:rPr>
        <w:t>any additional doses</w:t>
      </w:r>
      <w:r w:rsidRPr="0092026C">
        <w:rPr>
          <w:rStyle w:val="StyleUnderline"/>
        </w:rPr>
        <w:t xml:space="preserve"> would become </w:t>
      </w:r>
      <w:r w:rsidRPr="00DD25D9">
        <w:rPr>
          <w:rStyle w:val="StyleUnderline"/>
          <w:highlight w:val="green"/>
        </w:rPr>
        <w:t>available</w:t>
      </w:r>
      <w:r w:rsidRPr="0092026C">
        <w:rPr>
          <w:rStyle w:val="StyleUnderline"/>
        </w:rPr>
        <w:t>.</w:t>
      </w:r>
    </w:p>
    <w:p w14:paraId="28753C6D" w14:textId="77777777" w:rsidR="00E70B50" w:rsidRPr="0092026C" w:rsidRDefault="00E70B50" w:rsidP="00E70B50">
      <w:r w:rsidRPr="0092026C">
        <w:t xml:space="preserve">That’s </w:t>
      </w:r>
      <w:r w:rsidRPr="0092026C">
        <w:rPr>
          <w:rStyle w:val="StyleUnderline"/>
        </w:rPr>
        <w:t>slower than our current production rate.</w:t>
      </w:r>
      <w:r w:rsidRPr="0092026C">
        <w:t xml:space="preserve"> According to a report from Duke University’s </w:t>
      </w:r>
      <w:hyperlink r:id="rId22" w:tgtFrame="_blank" w:history="1">
        <w:r w:rsidRPr="0092026C">
          <w:rPr>
            <w:rStyle w:val="Hyperlink"/>
          </w:rPr>
          <w:t>Global Health Innovation Center</w:t>
        </w:r>
      </w:hyperlink>
      <w:r w:rsidRPr="0092026C">
        <w:t>, companies are on track to manufacture enough shots in 2021 to fully vaccinate at least 70% of the global population against Covid-19 — the level required to achieve herd immunity.</w:t>
      </w:r>
    </w:p>
    <w:p w14:paraId="349BD958" w14:textId="77777777" w:rsidR="00E70B50" w:rsidRPr="0092026C" w:rsidRDefault="00E70B50" w:rsidP="00E70B50">
      <w:r w:rsidRPr="00DD25D9">
        <w:rPr>
          <w:rStyle w:val="StyleUnderline"/>
          <w:highlight w:val="green"/>
        </w:rPr>
        <w:t>Covid-19 vaccines</w:t>
      </w:r>
      <w:r w:rsidRPr="0092026C">
        <w:t xml:space="preserve"> are saving millions of lives and protecting trillions of dollars of economic activity for </w:t>
      </w:r>
      <w:r w:rsidRPr="00DD25D9">
        <w:rPr>
          <w:rStyle w:val="StyleUnderline"/>
          <w:highlight w:val="green"/>
        </w:rPr>
        <w:t>an exceptionally low cost</w:t>
      </w:r>
      <w:r w:rsidRPr="0092026C">
        <w:t xml:space="preserve">. Israel, for example, which has one of the world’s highest vaccination rates, paid </w:t>
      </w:r>
      <w:hyperlink r:id="rId23" w:tgtFrame="_blank" w:history="1">
        <w:r w:rsidRPr="0092026C">
          <w:rPr>
            <w:rStyle w:val="Hyperlink"/>
          </w:rPr>
          <w:t>$23.50 per dose</w:t>
        </w:r>
      </w:hyperlink>
      <w:r w:rsidRPr="0092026C">
        <w:t xml:space="preserve"> for early shipments, for a total of about $315 million. That’s approximately equal to the gross domestic productivity losses incurred during </w:t>
      </w:r>
      <w:hyperlink r:id="rId24" w:tgtFrame="_blank" w:history="1">
        <w:r w:rsidRPr="0092026C">
          <w:rPr>
            <w:rStyle w:val="Hyperlink"/>
          </w:rPr>
          <w:t>just two days of shutdowns</w:t>
        </w:r>
      </w:hyperlink>
      <w:r w:rsidRPr="0092026C">
        <w:t xml:space="preserve"> in the country.</w:t>
      </w:r>
    </w:p>
    <w:p w14:paraId="59EDE434" w14:textId="77777777" w:rsidR="00E70B50" w:rsidRPr="0092026C" w:rsidRDefault="00E70B50" w:rsidP="00E70B50">
      <w:r w:rsidRPr="0092026C">
        <w:rPr>
          <w:rStyle w:val="StyleUnderline"/>
        </w:rPr>
        <w:t xml:space="preserve">Many countries are </w:t>
      </w:r>
      <w:r w:rsidRPr="00DD25D9">
        <w:rPr>
          <w:rStyle w:val="StyleUnderline"/>
          <w:highlight w:val="green"/>
        </w:rPr>
        <w:t>buying shots for under $10 per dose</w:t>
      </w:r>
      <w:r w:rsidRPr="0092026C">
        <w:t>. India and South Africa — the two countries leading the petition to gut IP rights — are paying just $8 and $5.25 per dose, respectively. For reference, a regular flu shot costs about $14 in the United States, and pediatric vaccines average about $55 per dose.</w:t>
      </w:r>
    </w:p>
    <w:p w14:paraId="16587390" w14:textId="77777777" w:rsidR="00E70B50" w:rsidRPr="0092026C" w:rsidRDefault="00E70B50" w:rsidP="00E70B50">
      <w:r w:rsidRPr="0092026C">
        <w:t>Meanwhile</w:t>
      </w:r>
      <w:r w:rsidRPr="0092026C">
        <w:rPr>
          <w:rStyle w:val="StyleUnderline"/>
        </w:rPr>
        <w:t xml:space="preserve">, </w:t>
      </w:r>
      <w:r w:rsidRPr="00DD25D9">
        <w:rPr>
          <w:rStyle w:val="StyleUnderline"/>
          <w:highlight w:val="green"/>
        </w:rPr>
        <w:t>low-income countries</w:t>
      </w:r>
      <w:r w:rsidRPr="0092026C">
        <w:rPr>
          <w:rStyle w:val="StyleUnderline"/>
        </w:rPr>
        <w:t xml:space="preserve"> that can’t afford even modest prices </w:t>
      </w:r>
      <w:r w:rsidRPr="00DD25D9">
        <w:rPr>
          <w:rStyle w:val="StyleUnderline"/>
          <w:highlight w:val="green"/>
        </w:rPr>
        <w:t>are getting</w:t>
      </w:r>
      <w:r w:rsidRPr="0092026C">
        <w:rPr>
          <w:rStyle w:val="StyleUnderline"/>
        </w:rPr>
        <w:t xml:space="preserve"> their vaccines </w:t>
      </w:r>
      <w:r w:rsidRPr="00DD25D9">
        <w:rPr>
          <w:rStyle w:val="StyleUnderline"/>
          <w:highlight w:val="green"/>
        </w:rPr>
        <w:t>at no charge</w:t>
      </w:r>
      <w:r w:rsidRPr="0092026C">
        <w:rPr>
          <w:rStyle w:val="StyleUnderline"/>
        </w:rPr>
        <w:t xml:space="preserve">. </w:t>
      </w:r>
      <w:hyperlink r:id="rId25" w:tgtFrame="_blank" w:history="1">
        <w:r w:rsidRPr="0092026C">
          <w:rPr>
            <w:rStyle w:val="StyleUnderline"/>
          </w:rPr>
          <w:t>COVAX</w:t>
        </w:r>
      </w:hyperlink>
      <w:r w:rsidRPr="0092026C">
        <w:t>, the international nonprofit vaccine distributor, aims to deliver 2 billion doses to developing nations by the end of the year.</w:t>
      </w:r>
    </w:p>
    <w:p w14:paraId="5A561887" w14:textId="77777777" w:rsidR="00E70B50" w:rsidRPr="0092026C" w:rsidRDefault="00E70B50" w:rsidP="00E70B50">
      <w:r w:rsidRPr="0092026C">
        <w:t xml:space="preserve">President Biden vowed to make America the world’s </w:t>
      </w:r>
      <w:hyperlink r:id="rId26" w:tgtFrame="_blank" w:history="1">
        <w:r w:rsidRPr="0092026C">
          <w:rPr>
            <w:rStyle w:val="Hyperlink"/>
          </w:rPr>
          <w:t>“arsenal of vaccines.”</w:t>
        </w:r>
      </w:hyperlink>
      <w:r w:rsidRPr="0092026C">
        <w:t xml:space="preserve"> </w:t>
      </w:r>
      <w:r w:rsidRPr="0092026C">
        <w:rPr>
          <w:rStyle w:val="StyleUnderline"/>
        </w:rPr>
        <w:t xml:space="preserve">The </w:t>
      </w:r>
      <w:r w:rsidRPr="00DD25D9">
        <w:rPr>
          <w:rStyle w:val="StyleUnderline"/>
          <w:highlight w:val="green"/>
        </w:rPr>
        <w:t>U.S.</w:t>
      </w:r>
      <w:r w:rsidRPr="0092026C">
        <w:rPr>
          <w:rStyle w:val="StyleUnderline"/>
        </w:rPr>
        <w:t xml:space="preserve"> has already </w:t>
      </w:r>
      <w:r w:rsidRPr="00DD25D9">
        <w:rPr>
          <w:rStyle w:val="StyleUnderline"/>
          <w:highlight w:val="green"/>
        </w:rPr>
        <w:t>committed $4 bil</w:t>
      </w:r>
      <w:r w:rsidRPr="0092026C">
        <w:rPr>
          <w:rStyle w:val="StyleUnderline"/>
        </w:rPr>
        <w:t xml:space="preserve">lion </w:t>
      </w:r>
      <w:r w:rsidRPr="00DD25D9">
        <w:rPr>
          <w:rStyle w:val="StyleUnderline"/>
          <w:highlight w:val="green"/>
        </w:rPr>
        <w:t>to COVAX</w:t>
      </w:r>
      <w:r w:rsidRPr="0092026C">
        <w:rPr>
          <w:rStyle w:val="StyleUnderline"/>
        </w:rPr>
        <w:t xml:space="preserve">, has donated more than </w:t>
      </w:r>
      <w:r w:rsidRPr="00DD25D9">
        <w:rPr>
          <w:rStyle w:val="StyleUnderline"/>
          <w:highlight w:val="green"/>
        </w:rPr>
        <w:t>100 million vaccine</w:t>
      </w:r>
      <w:r w:rsidRPr="0092026C">
        <w:rPr>
          <w:rStyle w:val="StyleUnderline"/>
        </w:rPr>
        <w:t xml:space="preserve"> doses abroad, and is on track to </w:t>
      </w:r>
      <w:r w:rsidRPr="00DD25D9">
        <w:rPr>
          <w:rStyle w:val="StyleUnderline"/>
          <w:highlight w:val="green"/>
        </w:rPr>
        <w:t xml:space="preserve">donate </w:t>
      </w:r>
      <w:hyperlink r:id="rId27" w:tgtFrame="_blank" w:history="1">
        <w:r w:rsidRPr="00DD25D9">
          <w:rPr>
            <w:rStyle w:val="StyleUnderline"/>
            <w:highlight w:val="green"/>
          </w:rPr>
          <w:t>500 million more</w:t>
        </w:r>
      </w:hyperlink>
      <w:r w:rsidRPr="0092026C">
        <w:rPr>
          <w:rStyle w:val="StyleUnderline"/>
        </w:rPr>
        <w:t xml:space="preserve"> by the end of summer. </w:t>
      </w:r>
      <w:r w:rsidRPr="00DD25D9">
        <w:rPr>
          <w:rStyle w:val="StyleUnderline"/>
          <w:highlight w:val="green"/>
        </w:rPr>
        <w:t>Other countries are following</w:t>
      </w:r>
      <w:r w:rsidRPr="0092026C">
        <w:rPr>
          <w:rStyle w:val="StyleUnderline"/>
        </w:rPr>
        <w:t xml:space="preserve"> the administration’s </w:t>
      </w:r>
      <w:r w:rsidRPr="00DD25D9">
        <w:rPr>
          <w:rStyle w:val="StyleUnderline"/>
          <w:highlight w:val="green"/>
        </w:rPr>
        <w:t>leadership</w:t>
      </w:r>
      <w:r w:rsidRPr="0092026C">
        <w:rPr>
          <w:rStyle w:val="StyleUnderline"/>
        </w:rPr>
        <w:t xml:space="preserve"> and ramping up their donations.</w:t>
      </w:r>
    </w:p>
    <w:p w14:paraId="33F7DC3E" w14:textId="77777777" w:rsidR="00E70B50" w:rsidRPr="0092026C" w:rsidRDefault="00E70B50" w:rsidP="00E70B50">
      <w:pPr>
        <w:rPr>
          <w:sz w:val="24"/>
        </w:rPr>
      </w:pPr>
    </w:p>
    <w:p w14:paraId="46C91143" w14:textId="77777777" w:rsidR="00E70B50" w:rsidRPr="0092026C" w:rsidRDefault="00E70B50" w:rsidP="00E70B50">
      <w:pPr>
        <w:pStyle w:val="Heading4"/>
        <w:rPr>
          <w:rFonts w:cs="Calibri"/>
        </w:rPr>
      </w:pPr>
      <w:r w:rsidRPr="0092026C">
        <w:rPr>
          <w:rFonts w:cs="Calibri"/>
        </w:rPr>
        <w:t>IPR hasn’t harmed access – manufacturing capacity alt cause</w:t>
      </w:r>
    </w:p>
    <w:p w14:paraId="2AA80FE8" w14:textId="77777777" w:rsidR="00E70B50" w:rsidRPr="0092026C" w:rsidRDefault="00E70B50" w:rsidP="00E70B50">
      <w:r w:rsidRPr="0092026C">
        <w:rPr>
          <w:rStyle w:val="Style13ptBold"/>
        </w:rPr>
        <w:t>Mercurio 2/12</w:t>
      </w:r>
      <w:r w:rsidRPr="0092026C">
        <w:t xml:space="preserve"> (Bryan Mercurio,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https://papers.ssrn.com/sol3/papers.cfm?abstract_id=3789820)  ajs</w:t>
      </w:r>
    </w:p>
    <w:p w14:paraId="0C770596" w14:textId="77777777" w:rsidR="00E70B50" w:rsidRPr="0092026C" w:rsidRDefault="00E70B50" w:rsidP="00E70B50">
      <w:r w:rsidRPr="0092026C">
        <w:lastRenderedPageBreak/>
        <w:t>2</w:t>
      </w:r>
      <w:r w:rsidRPr="00DD25D9">
        <w:rPr>
          <w:highlight w:val="green"/>
        </w:rPr>
        <w:t xml:space="preserve">. </w:t>
      </w:r>
      <w:r w:rsidRPr="00DD25D9">
        <w:rPr>
          <w:rStyle w:val="StyleUnderline"/>
          <w:highlight w:val="green"/>
        </w:rPr>
        <w:t>I</w:t>
      </w:r>
      <w:r w:rsidRPr="0092026C">
        <w:rPr>
          <w:rStyle w:val="StyleUnderline"/>
        </w:rPr>
        <w:t xml:space="preserve">ntellectual </w:t>
      </w:r>
      <w:r w:rsidRPr="00DD25D9">
        <w:rPr>
          <w:rStyle w:val="StyleUnderline"/>
          <w:highlight w:val="green"/>
        </w:rPr>
        <w:t>p</w:t>
      </w:r>
      <w:r w:rsidRPr="0092026C">
        <w:rPr>
          <w:rStyle w:val="StyleUnderline"/>
        </w:rPr>
        <w:t xml:space="preserve">roperty </w:t>
      </w:r>
      <w:r w:rsidRPr="00DD25D9">
        <w:rPr>
          <w:rStyle w:val="StyleUnderline"/>
          <w:highlight w:val="green"/>
        </w:rPr>
        <w:t>rights have not hampered access to</w:t>
      </w:r>
      <w:r w:rsidRPr="0092026C">
        <w:rPr>
          <w:rStyle w:val="StyleUnderline"/>
        </w:rPr>
        <w:t xml:space="preserve"> COVID-19 </w:t>
      </w:r>
      <w:r w:rsidRPr="00DD25D9">
        <w:rPr>
          <w:rStyle w:val="StyleUnderline"/>
          <w:highlight w:val="green"/>
        </w:rPr>
        <w:t>vaccines</w:t>
      </w:r>
    </w:p>
    <w:p w14:paraId="4D1DF7D9" w14:textId="77777777" w:rsidR="00E70B50" w:rsidRPr="0092026C" w:rsidRDefault="00E70B50" w:rsidP="00E70B50">
      <w:r w:rsidRPr="0092026C">
        <w:t>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11BA2E0E" w14:textId="77777777" w:rsidR="00E70B50" w:rsidRPr="0092026C" w:rsidRDefault="00E70B50" w:rsidP="00E70B50">
      <w:r w:rsidRPr="0092026C">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w:t>
      </w:r>
    </w:p>
    <w:p w14:paraId="2E8589FB" w14:textId="77777777" w:rsidR="00E70B50" w:rsidRPr="0092026C" w:rsidRDefault="00E70B50" w:rsidP="00E70B50">
      <w:r w:rsidRPr="0092026C">
        <w:t xml:space="preserve">Two additional factors which make </w:t>
      </w:r>
      <w:r w:rsidRPr="0092026C">
        <w:rPr>
          <w:rStyle w:val="StyleUnderline"/>
        </w:rPr>
        <w:t>the proposed waiver unnecessary and potentially harmful.</w:t>
      </w:r>
      <w:r w:rsidRPr="0092026C">
        <w:t xml:space="preserve"> </w:t>
      </w:r>
      <w:r w:rsidRPr="00DD25D9">
        <w:rPr>
          <w:rStyle w:val="StyleUnderline"/>
          <w:highlight w:val="green"/>
        </w:rPr>
        <w:t>First, pharm</w:t>
      </w:r>
      <w:r w:rsidRPr="0092026C">
        <w:rPr>
          <w:rStyle w:val="StyleUnderline"/>
        </w:rPr>
        <w:t xml:space="preserve">aceutical companies are </w:t>
      </w:r>
      <w:r w:rsidRPr="00DD25D9">
        <w:rPr>
          <w:rStyle w:val="StyleUnderline"/>
          <w:highlight w:val="green"/>
        </w:rPr>
        <w:t>selling</w:t>
      </w:r>
      <w:r w:rsidRPr="0092026C">
        <w:rPr>
          <w:rStyle w:val="StyleUnderline"/>
        </w:rPr>
        <w:t xml:space="preserve"> the </w:t>
      </w:r>
      <w:r w:rsidRPr="00DD25D9">
        <w:rPr>
          <w:rStyle w:val="StyleUnderline"/>
          <w:highlight w:val="green"/>
        </w:rPr>
        <w:t>vaccine at extremely reasonable rates</w:t>
      </w:r>
      <w:r w:rsidRPr="0092026C">
        <w:rPr>
          <w:rStyle w:val="StyleUnderline"/>
        </w:rPr>
        <w:t xml:space="preserve"> and several announced plans </w:t>
      </w:r>
      <w:r w:rsidRPr="00DD25D9">
        <w:rPr>
          <w:rStyle w:val="StyleUnderline"/>
          <w:highlight w:val="green"/>
        </w:rPr>
        <w:t>for extensive not-for-profit sales</w:t>
      </w:r>
      <w:r w:rsidRPr="0092026C">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540B332E" w14:textId="77777777" w:rsidR="00E70B50" w:rsidRPr="0092026C" w:rsidRDefault="00E70B50" w:rsidP="00E70B50">
      <w:r w:rsidRPr="0092026C">
        <w:t xml:space="preserve">While much as been made of the fact that South Africa agreed to purchase 1.5 million doses of the Oxford/AstraZeneca from the Serum Institute of India (SII) at a cost of €4.321 per dose,32 these </w:t>
      </w:r>
      <w:r w:rsidRPr="00DD25D9">
        <w:rPr>
          <w:rStyle w:val="StyleUnderline"/>
          <w:highlight w:val="green"/>
        </w:rPr>
        <w:t>criticisms are directed at</w:t>
      </w:r>
      <w:r w:rsidRPr="0092026C">
        <w:rPr>
          <w:rStyle w:val="StyleUnderline"/>
        </w:rPr>
        <w:t xml:space="preserve"> the </w:t>
      </w:r>
      <w:r w:rsidRPr="00DD25D9">
        <w:rPr>
          <w:rStyle w:val="StyleUnderline"/>
          <w:highlight w:val="green"/>
        </w:rPr>
        <w:t>lack of transparency</w:t>
      </w:r>
      <w:r w:rsidRPr="0092026C">
        <w:rPr>
          <w:rStyle w:val="StyleUnderline"/>
        </w:rPr>
        <w:t xml:space="preserve"> in pharmaceutical licenses and production contracts – an issue which would be </w:t>
      </w:r>
      <w:r w:rsidRPr="00DD25D9">
        <w:rPr>
          <w:rStyle w:val="StyleUnderline"/>
          <w:highlight w:val="green"/>
        </w:rPr>
        <w:t>wholly unaddressed by a waiver</w:t>
      </w:r>
      <w:r w:rsidRPr="0092026C">
        <w:rPr>
          <w:rStyle w:val="StyleUnderline"/>
        </w:rPr>
        <w:t xml:space="preserve"> of IPRs.</w:t>
      </w:r>
      <w:r w:rsidRPr="0092026C">
        <w:t xml:space="preserve"> </w:t>
      </w:r>
    </w:p>
    <w:p w14:paraId="4CB7531D" w14:textId="77777777" w:rsidR="00E70B50" w:rsidRPr="0092026C" w:rsidRDefault="00E70B50" w:rsidP="00E70B50">
      <w:pPr>
        <w:rPr>
          <w:rStyle w:val="StyleUnderline"/>
        </w:rPr>
      </w:pPr>
      <w:r w:rsidRPr="0092026C">
        <w:t xml:space="preserve">Moreover, </w:t>
      </w:r>
      <w:r w:rsidRPr="0092026C">
        <w:rPr>
          <w:rStyle w:val="StyleUnderline"/>
        </w:rPr>
        <w:t>while the disparity in pricing is concerning</w:t>
      </w:r>
      <w:r w:rsidRPr="0092026C">
        <w:t xml:space="preserve"> the overall per dosage rate South Africa is </w:t>
      </w:r>
      <w:r w:rsidRPr="0092026C">
        <w:rPr>
          <w:rStyle w:val="StyleUnderline"/>
        </w:rPr>
        <w:t xml:space="preserve">paying </w:t>
      </w:r>
      <w:r w:rsidRPr="0092026C">
        <w:t>nevertheless</w:t>
      </w:r>
      <w:r w:rsidRPr="0092026C">
        <w:rPr>
          <w:rStyle w:val="StyleUnderline"/>
        </w:rPr>
        <w:t xml:space="preserve"> represents value for money given the expected health and economic returns on investment</w:t>
      </w:r>
      <w:r w:rsidRPr="0092026C">
        <w:t xml:space="preserve">. Despite the disparity in pricing between nations, the larger point remains that the industry has not only rapidly produced vaccines for the novel coronavirus but is making them available at </w:t>
      </w:r>
      <w:r w:rsidRPr="0092026C">
        <w:rPr>
          <w:rStyle w:val="StyleUnderline"/>
        </w:rPr>
        <w:t>unquestionably reasonable prices.</w:t>
      </w:r>
    </w:p>
    <w:p w14:paraId="2FFC4C7D" w14:textId="77777777" w:rsidR="00E70B50" w:rsidRPr="0092026C" w:rsidRDefault="00E70B50" w:rsidP="00E70B50">
      <w:pPr>
        <w:rPr>
          <w:rStyle w:val="StyleUnderline"/>
        </w:rPr>
      </w:pPr>
      <w:r w:rsidRPr="00DD25D9">
        <w:rPr>
          <w:rStyle w:val="StyleUnderline"/>
          <w:highlight w:val="green"/>
        </w:rPr>
        <w:lastRenderedPageBreak/>
        <w:t>Second</w:t>
      </w:r>
      <w:r w:rsidRPr="0092026C">
        <w:rPr>
          <w:rStyle w:val="StyleUnderline"/>
        </w:rPr>
        <w:t xml:space="preserve">, the proposed </w:t>
      </w:r>
      <w:r w:rsidRPr="00DD25D9">
        <w:rPr>
          <w:rStyle w:val="StyleUnderline"/>
          <w:highlight w:val="green"/>
        </w:rPr>
        <w:t>waiver will do nothing to address</w:t>
      </w:r>
      <w:r w:rsidRPr="0092026C">
        <w:rPr>
          <w:rStyle w:val="StyleUnderline"/>
        </w:rPr>
        <w:t xml:space="preserve"> the problem </w:t>
      </w:r>
      <w:r w:rsidRPr="00DD25D9">
        <w:rPr>
          <w:rStyle w:val="StyleUnderline"/>
          <w:highlight w:val="green"/>
        </w:rPr>
        <w:t>of lack of capacity or</w:t>
      </w:r>
      <w:r w:rsidRPr="0092026C">
        <w:rPr>
          <w:rStyle w:val="StyleUnderline"/>
        </w:rPr>
        <w:t xml:space="preserve"> the transfer of technology and </w:t>
      </w:r>
      <w:r w:rsidRPr="00DD25D9">
        <w:rPr>
          <w:rStyle w:val="StyleUnderline"/>
          <w:highlight w:val="green"/>
        </w:rPr>
        <w:t>goodwill</w:t>
      </w:r>
      <w:r w:rsidRPr="0092026C">
        <w:rPr>
          <w:rStyle w:val="StyleUnderline"/>
        </w:rPr>
        <w:t xml:space="preserve">. </w:t>
      </w:r>
      <w:r w:rsidRPr="0092026C">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92026C">
        <w:rPr>
          <w:rStyle w:val="StyleUnderline"/>
        </w:rPr>
        <w:t>Patents cannot be the problem in the countries where no patent applications have been filed</w:t>
      </w:r>
      <w:r w:rsidRPr="0092026C">
        <w:t xml:space="preserve">, but the lack of production in such countries points to the real problem </w:t>
      </w:r>
      <w:r w:rsidRPr="00DD25D9">
        <w:rPr>
          <w:highlight w:val="green"/>
        </w:rPr>
        <w:t xml:space="preserve">– </w:t>
      </w:r>
      <w:r w:rsidRPr="00DD25D9">
        <w:rPr>
          <w:rStyle w:val="StyleUnderline"/>
          <w:highlight w:val="green"/>
        </w:rPr>
        <w:t>these countries lack manufacturing capacity and capability.</w:t>
      </w:r>
      <w:r w:rsidRPr="0092026C">
        <w:rPr>
          <w:rStyle w:val="StyleUnderline"/>
        </w:rPr>
        <w:t xml:space="preserve"> </w:t>
      </w:r>
    </w:p>
    <w:p w14:paraId="7D0F1FCA" w14:textId="77777777" w:rsidR="00E70B50" w:rsidRPr="0092026C" w:rsidRDefault="00E70B50" w:rsidP="00E70B50">
      <w:r w:rsidRPr="0092026C">
        <w:t xml:space="preserve">While advanced pharmaceutical companies will have the technology, know-how and readiness to manufacture, store and transport complex vaccine formulations, such </w:t>
      </w:r>
      <w:r w:rsidRPr="0092026C">
        <w:rPr>
          <w:rStyle w:val="StyleUnderline"/>
        </w:rPr>
        <w:t>factories and logistics exist in only a handful of countries.34 Regardless of whether an IP waiver is granted,</w:t>
      </w:r>
      <w:r w:rsidRPr="0092026C">
        <w:t xml:space="preserve"> the remaining countries will be left without enhanced vaccine access and still reliant on imported supplies. With </w:t>
      </w:r>
      <w:r w:rsidRPr="0092026C">
        <w:rPr>
          <w:rStyle w:val="StyleUnderline"/>
        </w:rPr>
        <w:t>prices for the vaccine already very low</w:t>
      </w:r>
      <w:r w:rsidRPr="00DD25D9">
        <w:rPr>
          <w:rStyle w:val="StyleUnderline"/>
          <w:highlight w:val="green"/>
        </w:rPr>
        <w:t>, it is doubtful that generic suppliers will</w:t>
      </w:r>
      <w:r w:rsidRPr="0092026C">
        <w:rPr>
          <w:rStyle w:val="StyleUnderline"/>
        </w:rPr>
        <w:t xml:space="preserve"> be able to </w:t>
      </w:r>
      <w:r w:rsidRPr="00DD25D9">
        <w:rPr>
          <w:rStyle w:val="StyleUnderline"/>
          <w:highlight w:val="green"/>
        </w:rPr>
        <w:t>provide</w:t>
      </w:r>
      <w:r w:rsidRPr="0092026C">
        <w:rPr>
          <w:rStyle w:val="StyleUnderline"/>
        </w:rPr>
        <w:t xml:space="preserve"> the vaccine </w:t>
      </w:r>
      <w:r w:rsidRPr="00DD25D9">
        <w:rPr>
          <w:rStyle w:val="StyleUnderline"/>
          <w:highlight w:val="green"/>
        </w:rPr>
        <w:t>at significantly lower prices</w:t>
      </w:r>
      <w:r w:rsidRPr="0092026C">
        <w:rPr>
          <w:rStyle w:val="StyleUnderline"/>
        </w:rPr>
        <w:t>.</w:t>
      </w:r>
      <w:r w:rsidRPr="0092026C">
        <w:t xml:space="preserve"> Under such a scenario, the benefit of the waiver would go not to the countries in need but to the generic supplier who would not need to pay the licence fee or royalty to the innovator. Thus, </w:t>
      </w:r>
      <w:r w:rsidRPr="0092026C">
        <w:rPr>
          <w:rStyle w:val="StyleUnderline"/>
        </w:rPr>
        <w:t>the waiver would simply serve to benefit advanced generic manufacturers</w:t>
      </w:r>
      <w:r w:rsidRPr="0092026C">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4843740E" w14:textId="77777777" w:rsidR="00E70B50" w:rsidRPr="0092026C" w:rsidRDefault="00E70B50" w:rsidP="00E70B50"/>
    <w:p w14:paraId="5EC817AC" w14:textId="77777777" w:rsidR="00E70B50" w:rsidRPr="0092026C" w:rsidRDefault="00E70B50" w:rsidP="00E70B50">
      <w:pPr>
        <w:pStyle w:val="Heading4"/>
        <w:rPr>
          <w:rFonts w:cs="Calibri"/>
        </w:rPr>
      </w:pPr>
      <w:r w:rsidRPr="0092026C">
        <w:rPr>
          <w:rFonts w:cs="Calibri"/>
        </w:rPr>
        <w:t>Waivers fail – license agreements are key to access and scaling up vaccines</w:t>
      </w:r>
    </w:p>
    <w:p w14:paraId="3D41127A" w14:textId="77777777" w:rsidR="00E70B50" w:rsidRPr="0092026C" w:rsidRDefault="00E70B50" w:rsidP="00E70B50">
      <w:r w:rsidRPr="0092026C">
        <w:rPr>
          <w:rStyle w:val="StyleUnderline"/>
        </w:rPr>
        <w:t>Crosby et al 21</w:t>
      </w:r>
      <w:r w:rsidRPr="0092026C">
        <w:t xml:space="preserve"> [</w:t>
      </w:r>
      <w:hyperlink r:id="rId28" w:history="1">
        <w:r w:rsidRPr="0092026C">
          <w:rPr>
            <w:rStyle w:val="Hyperlink"/>
          </w:rPr>
          <w:t>Daniel Crosby</w:t>
        </w:r>
      </w:hyperlink>
      <w:r w:rsidRPr="0092026C">
        <w:t>, </w:t>
      </w:r>
      <w:hyperlink r:id="rId29" w:history="1">
        <w:r w:rsidRPr="0092026C">
          <w:rPr>
            <w:rStyle w:val="Hyperlink"/>
          </w:rPr>
          <w:t>Evan Diamond</w:t>
        </w:r>
      </w:hyperlink>
      <w:r w:rsidRPr="0092026C">
        <w:t>, </w:t>
      </w:r>
      <w:hyperlink r:id="rId30" w:history="1">
        <w:r w:rsidRPr="0092026C">
          <w:rPr>
            <w:rStyle w:val="Hyperlink"/>
          </w:rPr>
          <w:t>Isabel Fernandez de la Cuesta</w:t>
        </w:r>
      </w:hyperlink>
      <w:r w:rsidRPr="0092026C">
        <w:t>, </w:t>
      </w:r>
      <w:hyperlink r:id="rId31" w:history="1">
        <w:r w:rsidRPr="0092026C">
          <w:rPr>
            <w:rStyle w:val="Hyperlink"/>
          </w:rPr>
          <w:t>Jamieson Greer</w:t>
        </w:r>
      </w:hyperlink>
      <w:r w:rsidRPr="0092026C">
        <w:t>, </w:t>
      </w:r>
      <w:hyperlink r:id="rId32" w:history="1">
        <w:r w:rsidRPr="0092026C">
          <w:rPr>
            <w:rStyle w:val="Hyperlink"/>
          </w:rPr>
          <w:t>Jeffrey Telep</w:t>
        </w:r>
      </w:hyperlink>
      <w:r w:rsidRPr="0092026C">
        <w:t>, </w:t>
      </w:r>
      <w:hyperlink r:id="rId33" w:history="1">
        <w:r w:rsidRPr="0092026C">
          <w:rPr>
            <w:rStyle w:val="Hyperlink"/>
          </w:rPr>
          <w:t>Brian White</w:t>
        </w:r>
      </w:hyperlink>
      <w:r w:rsidRPr="0092026C">
        <w:t xml:space="preserve">] “Group of Nearly 60 WTO Members Seek Unprecedented Waiver from WTO Intellectual Property Protection for COVID-related Medical Products,” JD Supra, March 5, 2021, </w:t>
      </w:r>
      <w:hyperlink r:id="rId34" w:history="1">
        <w:r w:rsidRPr="0092026C">
          <w:rPr>
            <w:rStyle w:val="Hyperlink"/>
          </w:rPr>
          <w:t>https://www.jdsupra.com/legalnews/group-of-nearly-60-wto-members-seek-2523821/</w:t>
        </w:r>
      </w:hyperlink>
      <w:r w:rsidRPr="0092026C">
        <w:t xml:space="preserve"> TG</w:t>
      </w:r>
    </w:p>
    <w:p w14:paraId="046EA8DE" w14:textId="77777777" w:rsidR="00E70B50" w:rsidRPr="0092026C" w:rsidRDefault="00E70B50" w:rsidP="00E70B50">
      <w:r w:rsidRPr="0092026C">
        <w:rPr>
          <w:rStyle w:val="StyleUnderline"/>
        </w:rPr>
        <w:t>Waiver risks uncontrolled use of patented technologies, without improving vaccine access</w:t>
      </w:r>
      <w:r w:rsidRPr="0092026C">
        <w:t xml:space="preserve">. Pharmaceutical companies can provide, and have provided, licenses to distribute or scale-up production of COVID-19 vaccines and therapies at reduced cost. Such </w:t>
      </w:r>
      <w:r w:rsidRPr="00DD25D9">
        <w:rPr>
          <w:rStyle w:val="StyleUnderline"/>
          <w:highlight w:val="green"/>
        </w:rPr>
        <w:t>license agreements allow for expanded access in low-</w:t>
      </w:r>
      <w:r w:rsidRPr="0092026C">
        <w:rPr>
          <w:rStyle w:val="StyleUnderline"/>
        </w:rPr>
        <w:t xml:space="preserve"> and middle-</w:t>
      </w:r>
      <w:r w:rsidRPr="00DD25D9">
        <w:rPr>
          <w:rStyle w:val="StyleUnderline"/>
          <w:highlight w:val="green"/>
        </w:rPr>
        <w:t>income countries</w:t>
      </w:r>
      <w:r w:rsidRPr="0092026C">
        <w:rPr>
          <w:rStyle w:val="StyleUnderline"/>
        </w:rPr>
        <w:t>, while also setting reasonable parameters so that patents and other IP rights are used to address the specific medical needs of the COVID-19 pandemic at hand</w:t>
      </w:r>
      <w:r w:rsidRPr="0092026C">
        <w:t xml:space="preserve">, and not for other purposes. </w:t>
      </w:r>
      <w:r w:rsidRPr="0092026C">
        <w:rPr>
          <w:rStyle w:val="StyleUnderline"/>
        </w:rPr>
        <w:t xml:space="preserve">License agreements also allow for </w:t>
      </w:r>
      <w:r w:rsidRPr="00DD25D9">
        <w:rPr>
          <w:rStyle w:val="StyleUnderline"/>
          <w:highlight w:val="green"/>
        </w:rPr>
        <w:t>orderly technology transfer</w:t>
      </w:r>
      <w:r w:rsidRPr="0092026C">
        <w:rPr>
          <w:rStyle w:val="StyleUnderline"/>
        </w:rPr>
        <w:t xml:space="preserve">, including of unpatented “trade secret” information and other </w:t>
      </w:r>
      <w:r w:rsidRPr="00DD25D9">
        <w:rPr>
          <w:rStyle w:val="StyleUnderline"/>
          <w:highlight w:val="green"/>
        </w:rPr>
        <w:t>critical “know-how,”</w:t>
      </w:r>
      <w:r w:rsidRPr="0092026C">
        <w:rPr>
          <w:rStyle w:val="StyleUnderline"/>
        </w:rPr>
        <w:t xml:space="preserve"> that may be </w:t>
      </w:r>
      <w:r w:rsidRPr="00DD25D9">
        <w:rPr>
          <w:rStyle w:val="StyleUnderline"/>
          <w:highlight w:val="green"/>
        </w:rPr>
        <w:t xml:space="preserve">essential to efficiently producing and </w:t>
      </w:r>
      <w:r w:rsidRPr="00DD25D9">
        <w:rPr>
          <w:rStyle w:val="StyleUnderline"/>
          <w:highlight w:val="green"/>
        </w:rPr>
        <w:lastRenderedPageBreak/>
        <w:t>scaling-up</w:t>
      </w:r>
      <w:r w:rsidRPr="0092026C">
        <w:rPr>
          <w:rStyle w:val="StyleUnderline"/>
        </w:rPr>
        <w:t xml:space="preserve"> safe and effective versions of technologically complex </w:t>
      </w:r>
      <w:r w:rsidRPr="00DD25D9">
        <w:rPr>
          <w:rStyle w:val="StyleUnderline"/>
          <w:highlight w:val="green"/>
        </w:rPr>
        <w:t>vaccines</w:t>
      </w:r>
      <w:r w:rsidRPr="0092026C">
        <w:rPr>
          <w:rStyle w:val="StyleUnderline"/>
        </w:rPr>
        <w:t xml:space="preserve"> and biologic drug products.</w:t>
      </w:r>
    </w:p>
    <w:p w14:paraId="2450F842" w14:textId="77777777" w:rsidR="00E70B50" w:rsidRPr="0092026C" w:rsidRDefault="00E70B50" w:rsidP="00E70B50">
      <w:r w:rsidRPr="0092026C">
        <w:rPr>
          <w:rStyle w:val="StyleUnderline"/>
        </w:rPr>
        <w:t>Under the present TRIPS waiver proposal, however, member countries could try to exploit an extraordinarily broad scope of IP and copy patented technologies so long as they are “in relation to prevention, containment or treatment of COVID-19</w:t>
      </w:r>
      <w:r w:rsidRPr="0092026C">
        <w:t>.”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p>
    <w:p w14:paraId="5150CAE0" w14:textId="77777777" w:rsidR="00E70B50" w:rsidRPr="0092026C" w:rsidRDefault="00E70B50" w:rsidP="00E70B50">
      <w:r w:rsidRPr="0092026C">
        <w:t xml:space="preserve">At the same time, </w:t>
      </w:r>
      <w:r w:rsidRPr="0092026C">
        <w:rPr>
          <w:rStyle w:val="StyleUnderline"/>
        </w:rPr>
        <w:t xml:space="preserve">it is </w:t>
      </w:r>
      <w:r w:rsidRPr="00DD25D9">
        <w:rPr>
          <w:rStyle w:val="StyleUnderline"/>
          <w:highlight w:val="green"/>
        </w:rPr>
        <w:t>unclear how</w:t>
      </w:r>
      <w:r w:rsidRPr="0092026C">
        <w:rPr>
          <w:rStyle w:val="StyleUnderline"/>
        </w:rPr>
        <w:t xml:space="preserve"> the proposed </w:t>
      </w:r>
      <w:r w:rsidRPr="00DD25D9">
        <w:rPr>
          <w:rStyle w:val="StyleUnderline"/>
          <w:highlight w:val="green"/>
        </w:rPr>
        <w:t>TRIPS waiver could provide</w:t>
      </w:r>
      <w:r w:rsidRPr="0092026C">
        <w:rPr>
          <w:rStyle w:val="StyleUnderline"/>
        </w:rPr>
        <w:t xml:space="preserve"> the </w:t>
      </w:r>
      <w:r w:rsidRPr="00DD25D9">
        <w:rPr>
          <w:rStyle w:val="StyleUnderline"/>
          <w:highlight w:val="green"/>
        </w:rPr>
        <w:t>tech</w:t>
      </w:r>
      <w:r w:rsidRPr="0092026C">
        <w:rPr>
          <w:rStyle w:val="StyleUnderline"/>
        </w:rPr>
        <w:t xml:space="preserve">nology </w:t>
      </w:r>
      <w:r w:rsidRPr="00DD25D9">
        <w:rPr>
          <w:rStyle w:val="StyleUnderline"/>
          <w:highlight w:val="green"/>
        </w:rPr>
        <w:t>transfer and know-how</w:t>
      </w:r>
      <w:r w:rsidRPr="0092026C">
        <w:rPr>
          <w:rStyle w:val="StyleUnderline"/>
        </w:rPr>
        <w:t xml:space="preserve"> critical for making the complex molecules and formulations constituting the various COVID-19 vaccines</w:t>
      </w:r>
      <w:r w:rsidRPr="0092026C">
        <w:t xml:space="preserve">. Vaccine manufacture undertaken by an unauthorized party without the proper processes and controls could result in a different product that is potentially ineffective or results in unwanted health consequences. And </w:t>
      </w:r>
      <w:r w:rsidRPr="0092026C">
        <w:rPr>
          <w:rStyle w:val="StyleUnderline"/>
        </w:rPr>
        <w:t xml:space="preserve">even if an unauthorized manufacturer could overcome those substantial hurdles </w:t>
      </w:r>
      <w:r w:rsidRPr="00DD25D9">
        <w:rPr>
          <w:rStyle w:val="StyleUnderline"/>
          <w:highlight w:val="green"/>
        </w:rPr>
        <w:t>to reverse-engineer</w:t>
      </w:r>
      <w:r w:rsidRPr="0092026C">
        <w:rPr>
          <w:rStyle w:val="StyleUnderline"/>
        </w:rPr>
        <w:t xml:space="preserve"> and scale up a safe and effective </w:t>
      </w:r>
      <w:r w:rsidRPr="00DD25D9">
        <w:rPr>
          <w:rStyle w:val="StyleUnderline"/>
          <w:highlight w:val="green"/>
        </w:rPr>
        <w:t>vaccine</w:t>
      </w:r>
      <w:r w:rsidRPr="0092026C">
        <w:rPr>
          <w:rStyle w:val="StyleUnderline"/>
        </w:rPr>
        <w:t xml:space="preserve"> copy, it </w:t>
      </w:r>
      <w:r w:rsidRPr="00DD25D9">
        <w:rPr>
          <w:rStyle w:val="StyleUnderline"/>
          <w:highlight w:val="green"/>
        </w:rPr>
        <w:t>would</w:t>
      </w:r>
      <w:r w:rsidRPr="0092026C">
        <w:rPr>
          <w:rStyle w:val="StyleUnderline"/>
        </w:rPr>
        <w:t xml:space="preserve"> likely </w:t>
      </w:r>
      <w:r w:rsidRPr="00DD25D9">
        <w:rPr>
          <w:rStyle w:val="StyleUnderline"/>
          <w:highlight w:val="green"/>
        </w:rPr>
        <w:t>take substantial time and</w:t>
      </w:r>
      <w:r w:rsidRPr="0092026C">
        <w:rPr>
          <w:rStyle w:val="StyleUnderline"/>
        </w:rPr>
        <w:t xml:space="preserve"> a series of </w:t>
      </w:r>
      <w:r w:rsidRPr="00DD25D9">
        <w:rPr>
          <w:rStyle w:val="StyleUnderline"/>
          <w:highlight w:val="green"/>
        </w:rPr>
        <w:t>failures</w:t>
      </w:r>
      <w:r w:rsidRPr="0092026C">
        <w:rPr>
          <w:rStyle w:val="StyleUnderline"/>
        </w:rPr>
        <w:t xml:space="preserve"> to do so. Notably, several of the original COVID-19 vaccine developers have recently faced low product yield and other manufacturing challenges during pre-commercial scale-up efforts and the initial months of commercial production.</w:t>
      </w:r>
    </w:p>
    <w:p w14:paraId="2383D77B" w14:textId="77777777" w:rsidR="00E70B50" w:rsidRPr="0092026C" w:rsidRDefault="00E70B50" w:rsidP="00E70B50"/>
    <w:p w14:paraId="3E10A626" w14:textId="6176A1EF" w:rsidR="00E70B50" w:rsidRPr="0092026C" w:rsidRDefault="00FD4D1D" w:rsidP="00FD4D1D">
      <w:pPr>
        <w:pStyle w:val="Heading3"/>
      </w:pPr>
      <w:r>
        <w:lastRenderedPageBreak/>
        <w:t>WTO Legitmacy</w:t>
      </w:r>
    </w:p>
    <w:p w14:paraId="4976F413" w14:textId="77777777" w:rsidR="00897A8C" w:rsidRDefault="00897A8C" w:rsidP="00897A8C">
      <w:pPr>
        <w:pStyle w:val="Heading4"/>
        <w:rPr>
          <w:rFonts w:asciiTheme="majorHAnsi" w:hAnsiTheme="majorHAnsi" w:cstheme="majorHAnsi"/>
          <w:bCs w:val="0"/>
        </w:rPr>
      </w:pPr>
      <w:r>
        <w:rPr>
          <w:rFonts w:asciiTheme="majorHAnsi" w:hAnsiTheme="majorHAnsi" w:cstheme="majorHAnsi"/>
          <w:b w:val="0"/>
        </w:rPr>
        <w:t xml:space="preserve">The US has </w:t>
      </w:r>
      <w:r>
        <w:rPr>
          <w:rFonts w:asciiTheme="majorHAnsi" w:hAnsiTheme="majorHAnsi" w:cstheme="majorHAnsi"/>
          <w:b w:val="0"/>
          <w:u w:val="single"/>
        </w:rPr>
        <w:t>structurally undermined</w:t>
      </w:r>
      <w:r>
        <w:rPr>
          <w:rFonts w:asciiTheme="majorHAnsi" w:hAnsiTheme="majorHAnsi" w:cstheme="majorHAnsi"/>
          <w:b w:val="0"/>
        </w:rPr>
        <w:t xml:space="preserve"> WTO legitimacy</w:t>
      </w:r>
    </w:p>
    <w:p w14:paraId="737E595C" w14:textId="77777777" w:rsidR="00897A8C" w:rsidRDefault="00897A8C" w:rsidP="00897A8C">
      <w:pPr>
        <w:rPr>
          <w:rStyle w:val="Style13ptBold"/>
          <w:sz w:val="16"/>
          <w:szCs w:val="16"/>
        </w:rPr>
      </w:pPr>
      <w:r>
        <w:rPr>
          <w:rStyle w:val="Style13ptBold"/>
          <w:rFonts w:asciiTheme="majorHAnsi" w:hAnsiTheme="majorHAnsi" w:cstheme="majorHAnsi"/>
        </w:rPr>
        <w:t xml:space="preserve">Baschuk 2/22 </w:t>
      </w:r>
      <w:r>
        <w:rPr>
          <w:rStyle w:val="Style13ptBold"/>
          <w:rFonts w:asciiTheme="majorHAnsi" w:hAnsiTheme="majorHAnsi" w:cstheme="majorHAnsi"/>
          <w:sz w:val="16"/>
          <w:szCs w:val="16"/>
        </w:rPr>
        <w:t xml:space="preserve">[(Bryce, reporter for Bloomberg Economics based in </w:t>
      </w:r>
      <w:r>
        <w:rPr>
          <w:rFonts w:asciiTheme="majorHAnsi" w:hAnsiTheme="majorHAnsi" w:cstheme="majorHAnsi"/>
          <w:bCs/>
          <w:szCs w:val="16"/>
        </w:rPr>
        <w:t>Geneva, Switzerland, has been published in Bloomberg, the Washington Times, United Press International and National Public Radio</w:t>
      </w:r>
      <w:r>
        <w:rPr>
          <w:rStyle w:val="Style13ptBold"/>
          <w:rFonts w:asciiTheme="majorHAnsi" w:hAnsiTheme="majorHAnsi" w:cstheme="majorHAnsi"/>
          <w:sz w:val="16"/>
          <w:szCs w:val="16"/>
        </w:rPr>
        <w:t>) “</w:t>
      </w:r>
      <w:r>
        <w:rPr>
          <w:rFonts w:asciiTheme="majorHAnsi" w:hAnsiTheme="majorHAnsi" w:cstheme="majorHAnsi"/>
          <w:szCs w:val="16"/>
        </w:rPr>
        <w:t>Biden Picks Up Where Trump Left Off in Hard-Line Stances at WTO,” Bloomberg, 2/22/2021] TDI</w:t>
      </w:r>
    </w:p>
    <w:p w14:paraId="5137242B" w14:textId="77777777" w:rsidR="00897A8C" w:rsidRDefault="00897A8C" w:rsidP="00897A8C">
      <w:pPr>
        <w:rPr>
          <w:sz w:val="12"/>
        </w:rPr>
      </w:pPr>
      <w:r>
        <w:rPr>
          <w:rFonts w:asciiTheme="majorHAnsi" w:hAnsiTheme="majorHAnsi" w:cstheme="majorHAnsi"/>
          <w:sz w:val="12"/>
        </w:rPr>
        <w:t xml:space="preserve">President Joe </w:t>
      </w:r>
      <w:r>
        <w:rPr>
          <w:rStyle w:val="StyleUnderline"/>
          <w:rFonts w:asciiTheme="majorHAnsi" w:hAnsiTheme="majorHAnsi" w:cstheme="majorHAnsi"/>
          <w:highlight w:val="green"/>
        </w:rPr>
        <w:t>Biden</w:t>
      </w:r>
      <w:r>
        <w:rPr>
          <w:rStyle w:val="StyleUnderline"/>
          <w:rFonts w:asciiTheme="majorHAnsi" w:hAnsiTheme="majorHAnsi" w:cstheme="majorHAnsi"/>
        </w:rPr>
        <w:t xml:space="preserve">’s </w:t>
      </w:r>
      <w:r>
        <w:rPr>
          <w:rStyle w:val="StyleUnderline"/>
          <w:rFonts w:asciiTheme="majorHAnsi" w:hAnsiTheme="majorHAnsi" w:cstheme="majorHAnsi"/>
          <w:highlight w:val="green"/>
        </w:rPr>
        <w:t>administration dashed hopes for a softer approach to the W</w:t>
      </w:r>
      <w:r>
        <w:rPr>
          <w:rStyle w:val="StyleUnderline"/>
          <w:rFonts w:asciiTheme="majorHAnsi" w:hAnsiTheme="majorHAnsi" w:cstheme="majorHAnsi"/>
        </w:rPr>
        <w:t xml:space="preserve">orld </w:t>
      </w:r>
      <w:r>
        <w:rPr>
          <w:rStyle w:val="StyleUnderline"/>
          <w:rFonts w:asciiTheme="majorHAnsi" w:hAnsiTheme="majorHAnsi" w:cstheme="majorHAnsi"/>
          <w:highlight w:val="green"/>
        </w:rPr>
        <w:t>T</w:t>
      </w:r>
      <w:r>
        <w:rPr>
          <w:rStyle w:val="StyleUnderline"/>
          <w:rFonts w:asciiTheme="majorHAnsi" w:hAnsiTheme="majorHAnsi" w:cstheme="majorHAnsi"/>
        </w:rPr>
        <w:t xml:space="preserve">rade </w:t>
      </w:r>
      <w:r>
        <w:rPr>
          <w:rStyle w:val="StyleUnderline"/>
          <w:rFonts w:asciiTheme="majorHAnsi" w:hAnsiTheme="majorHAnsi" w:cstheme="majorHAnsi"/>
          <w:highlight w:val="green"/>
        </w:rPr>
        <w:t>O</w:t>
      </w:r>
      <w:r>
        <w:rPr>
          <w:rStyle w:val="StyleUnderline"/>
          <w:rFonts w:asciiTheme="majorHAnsi" w:hAnsiTheme="majorHAnsi" w:cstheme="majorHAnsi"/>
        </w:rPr>
        <w:t xml:space="preserve">rganization by pursuing a pair of his predecessor’s strategies that critics say risk </w:t>
      </w:r>
      <w:r>
        <w:rPr>
          <w:rStyle w:val="Emphasis"/>
          <w:rFonts w:asciiTheme="majorHAnsi" w:hAnsiTheme="majorHAnsi" w:cstheme="majorHAnsi"/>
          <w:highlight w:val="green"/>
        </w:rPr>
        <w:t>undermining the international trading system</w:t>
      </w:r>
      <w:r>
        <w:rPr>
          <w:rFonts w:asciiTheme="majorHAnsi" w:hAnsiTheme="majorHAnsi" w:cstheme="majorHAnsi"/>
          <w:sz w:val="12"/>
        </w:rPr>
        <w:t>.</w:t>
      </w:r>
    </w:p>
    <w:p w14:paraId="4B73684D" w14:textId="77777777" w:rsidR="00897A8C" w:rsidRDefault="00897A8C" w:rsidP="00897A8C">
      <w:pPr>
        <w:rPr>
          <w:rFonts w:asciiTheme="majorHAnsi" w:hAnsiTheme="majorHAnsi" w:cstheme="majorHAnsi"/>
          <w:sz w:val="12"/>
        </w:rPr>
      </w:pPr>
      <w:r>
        <w:rPr>
          <w:rStyle w:val="StyleUnderline"/>
          <w:rFonts w:asciiTheme="majorHAnsi" w:hAnsiTheme="majorHAnsi" w:cstheme="majorHAnsi"/>
          <w:highlight w:val="green"/>
        </w:rPr>
        <w:t>The U.S. delegation</w:t>
      </w:r>
      <w:r>
        <w:rPr>
          <w:rFonts w:asciiTheme="majorHAnsi" w:hAnsiTheme="majorHAnsi" w:cstheme="majorHAnsi"/>
          <w:sz w:val="12"/>
        </w:rPr>
        <w:t xml:space="preserve"> to the WTO, in a statement Monday obtained by Bloomberg, </w:t>
      </w:r>
      <w:r>
        <w:rPr>
          <w:rStyle w:val="StyleUnderline"/>
          <w:rFonts w:asciiTheme="majorHAnsi" w:hAnsiTheme="majorHAnsi" w:cstheme="majorHAnsi"/>
          <w:highlight w:val="green"/>
        </w:rPr>
        <w:t>backed the Trump</w:t>
      </w:r>
      <w:r>
        <w:rPr>
          <w:rStyle w:val="StyleUnderline"/>
          <w:rFonts w:asciiTheme="majorHAnsi" w:hAnsiTheme="majorHAnsi" w:cstheme="majorHAnsi"/>
        </w:rPr>
        <w:t xml:space="preserve"> administration’s </w:t>
      </w:r>
      <w:r>
        <w:rPr>
          <w:rStyle w:val="StyleUnderline"/>
          <w:rFonts w:asciiTheme="majorHAnsi" w:hAnsiTheme="majorHAnsi" w:cstheme="majorHAnsi"/>
          <w:highlight w:val="green"/>
        </w:rPr>
        <w:t>decision to label Hong Kong exports as “</w:t>
      </w:r>
      <w:hyperlink r:id="rId35" w:tgtFrame="_blank" w:tooltip="Hong Kong Takes Formal WTO Action On U.S. ‘Made in China’ Order" w:history="1">
        <w:r>
          <w:rPr>
            <w:rStyle w:val="StyleUnderline"/>
            <w:rFonts w:asciiTheme="majorHAnsi" w:hAnsiTheme="majorHAnsi" w:cstheme="majorHAnsi"/>
            <w:color w:val="000000"/>
            <w:highlight w:val="green"/>
          </w:rPr>
          <w:t>Made in China</w:t>
        </w:r>
      </w:hyperlink>
      <w:r>
        <w:rPr>
          <w:rStyle w:val="StyleUnderline"/>
          <w:rFonts w:asciiTheme="majorHAnsi" w:hAnsiTheme="majorHAnsi" w:cstheme="majorHAnsi"/>
          <w:highlight w:val="green"/>
        </w:rPr>
        <w:t>” and said the WTO had no right to mediate</w:t>
      </w:r>
      <w:r>
        <w:rPr>
          <w:rStyle w:val="StyleUnderline"/>
          <w:rFonts w:asciiTheme="majorHAnsi" w:hAnsiTheme="majorHAnsi" w:cstheme="majorHAnsi"/>
        </w:rPr>
        <w:t xml:space="preserve"> the matter because the organization’s rules permit countries to take any action to protect their “essential security interests</w:t>
      </w:r>
      <w:r>
        <w:rPr>
          <w:rFonts w:asciiTheme="majorHAnsi" w:hAnsiTheme="majorHAnsi" w:cstheme="majorHAnsi"/>
          <w:sz w:val="12"/>
        </w:rPr>
        <w:t>.”</w:t>
      </w:r>
    </w:p>
    <w:p w14:paraId="25753448" w14:textId="77777777" w:rsidR="00897A8C" w:rsidRDefault="00897A8C" w:rsidP="00897A8C">
      <w:pPr>
        <w:rPr>
          <w:rFonts w:asciiTheme="majorHAnsi" w:hAnsiTheme="majorHAnsi" w:cstheme="majorHAnsi"/>
          <w:sz w:val="12"/>
        </w:rPr>
      </w:pPr>
      <w:r>
        <w:rPr>
          <w:rFonts w:asciiTheme="majorHAnsi" w:hAnsiTheme="majorHAnsi" w:cstheme="majorHAnsi"/>
          <w:sz w:val="12"/>
        </w:rPr>
        <w:t>“The situation with respect to Hong Kong, China, constitutes a threat to the national security of the United States,” the U.S. delegation said. “</w:t>
      </w:r>
      <w:r>
        <w:rPr>
          <w:rStyle w:val="StyleUnderline"/>
          <w:rFonts w:asciiTheme="majorHAnsi" w:hAnsiTheme="majorHAnsi" w:cstheme="majorHAnsi"/>
        </w:rPr>
        <w:t>Issues of national security are not matters appropriate for adjudication in the WTO dispute-settlement system</w:t>
      </w:r>
      <w:r>
        <w:rPr>
          <w:rFonts w:asciiTheme="majorHAnsi" w:hAnsiTheme="majorHAnsi" w:cstheme="majorHAnsi"/>
          <w:sz w:val="12"/>
        </w:rPr>
        <w:t>.”</w:t>
      </w:r>
    </w:p>
    <w:p w14:paraId="1C636D9F" w14:textId="77777777" w:rsidR="00897A8C" w:rsidRDefault="00897A8C" w:rsidP="00897A8C">
      <w:pPr>
        <w:rPr>
          <w:rFonts w:asciiTheme="majorHAnsi" w:hAnsiTheme="majorHAnsi" w:cstheme="majorHAnsi"/>
          <w:sz w:val="12"/>
        </w:rPr>
      </w:pPr>
      <w:r>
        <w:rPr>
          <w:rStyle w:val="StyleUnderline"/>
          <w:rFonts w:asciiTheme="majorHAnsi" w:hAnsiTheme="majorHAnsi" w:cstheme="majorHAnsi"/>
        </w:rPr>
        <w:t xml:space="preserve">Prior to 2016, </w:t>
      </w:r>
      <w:r>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Pr>
          <w:rFonts w:asciiTheme="majorHAnsi" w:hAnsiTheme="majorHAnsi" w:cstheme="majorHAnsi"/>
          <w:sz w:val="12"/>
        </w:rPr>
        <w:t xml:space="preserve"> that have little or nothing to do with hostile threats.</w:t>
      </w:r>
    </w:p>
    <w:p w14:paraId="2D7140D5" w14:textId="77777777" w:rsidR="00897A8C" w:rsidRDefault="00897A8C" w:rsidP="00897A8C">
      <w:pPr>
        <w:rPr>
          <w:rFonts w:asciiTheme="majorHAnsi" w:hAnsiTheme="majorHAnsi" w:cstheme="majorHAnsi"/>
          <w:sz w:val="12"/>
        </w:rPr>
      </w:pPr>
      <w:r>
        <w:rPr>
          <w:rStyle w:val="StyleUnderline"/>
          <w:rFonts w:asciiTheme="majorHAnsi" w:hAnsiTheme="majorHAnsi" w:cstheme="majorHAnsi"/>
        </w:rPr>
        <w:t>That changed in 2018, when the Trump administration triggered a cold war-era law to justify tariffs on foreign imports of steel and aluminum</w:t>
      </w:r>
      <w:r>
        <w:rPr>
          <w:rFonts w:asciiTheme="majorHAnsi" w:hAnsiTheme="majorHAnsi" w:cstheme="majorHAnsi"/>
          <w:sz w:val="12"/>
        </w:rPr>
        <w:t>. In response, a handful of U.S. trade partners, including Canada, the EU, and China filed disputes at the WTO and a ruling in those cases is expected later this year.</w:t>
      </w:r>
    </w:p>
    <w:p w14:paraId="6CD0FD93" w14:textId="712E4CED" w:rsidR="00897A8C" w:rsidRDefault="00897A8C" w:rsidP="00897A8C">
      <w:pPr>
        <w:rPr>
          <w:rFonts w:asciiTheme="majorHAnsi" w:hAnsiTheme="majorHAnsi" w:cstheme="majorHAnsi"/>
          <w:sz w:val="12"/>
        </w:rPr>
      </w:pPr>
      <w:r>
        <w:rPr>
          <w:rFonts w:asciiTheme="majorHAnsi" w:hAnsiTheme="majorHAnsi" w:cstheme="majorHAnsi"/>
          <w:sz w:val="12"/>
        </w:rPr>
        <w:t xml:space="preserve">Since then, </w:t>
      </w:r>
      <w:r>
        <w:rPr>
          <w:rStyle w:val="StyleUnderline"/>
          <w:rFonts w:asciiTheme="majorHAnsi" w:hAnsiTheme="majorHAnsi" w:cstheme="majorHAnsi"/>
          <w:highlight w:val="green"/>
        </w:rPr>
        <w:t>more nations</w:t>
      </w:r>
      <w:r>
        <w:rPr>
          <w:rStyle w:val="StyleUnderline"/>
          <w:rFonts w:asciiTheme="majorHAnsi" w:hAnsiTheme="majorHAnsi" w:cstheme="majorHAnsi"/>
        </w:rPr>
        <w:t xml:space="preserve"> -- including Saudi Arabia, India, Russia and others -- </w:t>
      </w:r>
      <w:r>
        <w:rPr>
          <w:rStyle w:val="StyleUnderline"/>
          <w:rFonts w:asciiTheme="majorHAnsi" w:hAnsiTheme="majorHAnsi" w:cstheme="majorHAnsi"/>
          <w:highlight w:val="green"/>
        </w:rPr>
        <w:t>have cited the</w:t>
      </w:r>
      <w:r>
        <w:rPr>
          <w:rStyle w:val="StyleUnderline"/>
          <w:rFonts w:asciiTheme="majorHAnsi" w:hAnsiTheme="majorHAnsi" w:cstheme="majorHAnsi"/>
        </w:rPr>
        <w:t xml:space="preserve"> WTO’s </w:t>
      </w:r>
      <w:r>
        <w:rPr>
          <w:rStyle w:val="StyleUnderline"/>
          <w:rFonts w:asciiTheme="majorHAnsi" w:hAnsiTheme="majorHAnsi" w:cstheme="majorHAnsi"/>
          <w:highlight w:val="green"/>
        </w:rPr>
        <w:t>national-security exemption in regional</w:t>
      </w:r>
      <w:r>
        <w:rPr>
          <w:rStyle w:val="StyleUnderline"/>
          <w:rFonts w:asciiTheme="majorHAnsi" w:hAnsiTheme="majorHAnsi" w:cstheme="majorHAnsi"/>
        </w:rPr>
        <w:t xml:space="preserve"> trade </w:t>
      </w:r>
      <w:r>
        <w:rPr>
          <w:rStyle w:val="StyleUnderline"/>
          <w:rFonts w:asciiTheme="majorHAnsi" w:hAnsiTheme="majorHAnsi" w:cstheme="majorHAnsi"/>
          <w:highlight w:val="green"/>
        </w:rPr>
        <w:t>fights</w:t>
      </w:r>
      <w:r>
        <w:rPr>
          <w:rStyle w:val="StyleUnderline"/>
          <w:rFonts w:asciiTheme="majorHAnsi" w:hAnsiTheme="majorHAnsi" w:cstheme="majorHAnsi"/>
        </w:rPr>
        <w:t xml:space="preserve">, leading trade experts to warn that such </w:t>
      </w:r>
      <w:r>
        <w:rPr>
          <w:rStyle w:val="StyleUnderline"/>
          <w:rFonts w:asciiTheme="majorHAnsi" w:hAnsiTheme="majorHAnsi" w:cstheme="majorHAnsi"/>
          <w:highlight w:val="green"/>
        </w:rPr>
        <w:t xml:space="preserve">cases could </w:t>
      </w:r>
      <w:r>
        <w:rPr>
          <w:rStyle w:val="Emphasis"/>
          <w:rFonts w:asciiTheme="majorHAnsi" w:hAnsiTheme="majorHAnsi" w:cstheme="majorHAnsi"/>
          <w:highlight w:val="green"/>
        </w:rPr>
        <w:t>erode the organization’s ability to mediate disputes</w:t>
      </w:r>
      <w:r>
        <w:rPr>
          <w:rFonts w:asciiTheme="majorHAnsi" w:hAnsiTheme="majorHAnsi" w:cstheme="majorHAnsi"/>
          <w:sz w:val="12"/>
        </w:rPr>
        <w:t>.</w:t>
      </w:r>
    </w:p>
    <w:p w14:paraId="184A271F" w14:textId="6FCB9006" w:rsidR="007C64DA" w:rsidRDefault="007C64DA" w:rsidP="00897A8C">
      <w:pPr>
        <w:rPr>
          <w:rFonts w:asciiTheme="majorHAnsi" w:hAnsiTheme="majorHAnsi" w:cstheme="majorHAnsi"/>
          <w:sz w:val="12"/>
        </w:rPr>
      </w:pPr>
    </w:p>
    <w:p w14:paraId="6F61261F" w14:textId="77777777" w:rsidR="007C64DA" w:rsidRDefault="007C64DA" w:rsidP="00897A8C">
      <w:pPr>
        <w:rPr>
          <w:rFonts w:asciiTheme="majorHAnsi" w:hAnsiTheme="majorHAnsi" w:cstheme="majorHAnsi"/>
          <w:sz w:val="12"/>
        </w:rPr>
      </w:pPr>
    </w:p>
    <w:p w14:paraId="2793836D" w14:textId="77777777" w:rsidR="00342F5E" w:rsidRDefault="00342F5E" w:rsidP="00897A8C">
      <w:pPr>
        <w:rPr>
          <w:rFonts w:asciiTheme="majorHAnsi" w:hAnsiTheme="majorHAnsi" w:cstheme="majorHAnsi"/>
          <w:sz w:val="12"/>
        </w:rPr>
      </w:pPr>
    </w:p>
    <w:p w14:paraId="7F96DB3D" w14:textId="77777777" w:rsidR="00342F5E" w:rsidRDefault="00342F5E" w:rsidP="00897A8C">
      <w:pPr>
        <w:rPr>
          <w:rFonts w:asciiTheme="majorHAnsi" w:hAnsiTheme="majorHAnsi" w:cstheme="majorHAnsi"/>
          <w:sz w:val="12"/>
        </w:rPr>
      </w:pPr>
    </w:p>
    <w:p w14:paraId="2BBBDE43" w14:textId="77777777" w:rsidR="00342F5E" w:rsidRDefault="00342F5E" w:rsidP="00897A8C">
      <w:pPr>
        <w:rPr>
          <w:rFonts w:asciiTheme="majorHAnsi" w:hAnsiTheme="majorHAnsi" w:cstheme="majorHAnsi"/>
          <w:sz w:val="12"/>
        </w:rPr>
      </w:pPr>
    </w:p>
    <w:p w14:paraId="289CD435" w14:textId="5965A6C6" w:rsidR="00897A8C" w:rsidRDefault="00897A8C" w:rsidP="00897A8C">
      <w:pPr>
        <w:rPr>
          <w:rFonts w:asciiTheme="majorHAnsi" w:hAnsiTheme="majorHAnsi" w:cstheme="majorHAnsi"/>
          <w:sz w:val="12"/>
        </w:rPr>
      </w:pPr>
      <w:r>
        <w:rPr>
          <w:rFonts w:asciiTheme="majorHAnsi" w:hAnsiTheme="majorHAnsi" w:cstheme="majorHAnsi"/>
          <w:sz w:val="12"/>
        </w:rPr>
        <w:t xml:space="preserve">The Biden administration on Monday said </w:t>
      </w:r>
      <w:r>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Pr>
          <w:rFonts w:asciiTheme="majorHAnsi" w:hAnsiTheme="majorHAnsi" w:cstheme="majorHAnsi"/>
          <w:sz w:val="12"/>
        </w:rPr>
        <w:t>.</w:t>
      </w:r>
    </w:p>
    <w:p w14:paraId="2385CCFF" w14:textId="77777777" w:rsidR="00897A8C" w:rsidRDefault="00897A8C" w:rsidP="00897A8C">
      <w:pPr>
        <w:rPr>
          <w:rFonts w:asciiTheme="majorHAnsi" w:hAnsiTheme="majorHAnsi" w:cstheme="majorHAnsi"/>
          <w:sz w:val="12"/>
          <w:szCs w:val="12"/>
        </w:rPr>
      </w:pPr>
      <w:r>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5F162103" w14:textId="77777777" w:rsidR="00897A8C" w:rsidRDefault="00897A8C" w:rsidP="00897A8C">
      <w:pPr>
        <w:rPr>
          <w:rFonts w:asciiTheme="majorHAnsi" w:hAnsiTheme="majorHAnsi" w:cstheme="majorHAnsi"/>
          <w:sz w:val="12"/>
        </w:rPr>
      </w:pPr>
      <w:r>
        <w:rPr>
          <w:rFonts w:asciiTheme="majorHAnsi" w:hAnsiTheme="majorHAnsi" w:cstheme="majorHAnsi"/>
          <w:sz w:val="12"/>
        </w:rPr>
        <w:lastRenderedPageBreak/>
        <w:t xml:space="preserve">At the same meeting, </w:t>
      </w:r>
      <w:r>
        <w:rPr>
          <w:rStyle w:val="StyleUnderline"/>
          <w:rFonts w:asciiTheme="majorHAnsi" w:hAnsiTheme="majorHAnsi" w:cstheme="majorHAnsi"/>
        </w:rPr>
        <w:t xml:space="preserve">the </w:t>
      </w:r>
      <w:r>
        <w:rPr>
          <w:rStyle w:val="StyleUnderline"/>
          <w:rFonts w:asciiTheme="majorHAnsi" w:hAnsiTheme="majorHAnsi" w:cstheme="majorHAnsi"/>
          <w:highlight w:val="green"/>
        </w:rPr>
        <w:t>Biden</w:t>
      </w:r>
      <w:r>
        <w:rPr>
          <w:rStyle w:val="StyleUnderline"/>
          <w:rFonts w:asciiTheme="majorHAnsi" w:hAnsiTheme="majorHAnsi" w:cstheme="majorHAnsi"/>
        </w:rPr>
        <w:t xml:space="preserve"> administration said it </w:t>
      </w:r>
      <w:r>
        <w:rPr>
          <w:rStyle w:val="Emphasis"/>
          <w:rFonts w:asciiTheme="majorHAnsi" w:hAnsiTheme="majorHAnsi" w:cstheme="majorHAnsi"/>
          <w:highlight w:val="green"/>
        </w:rPr>
        <w:t>would not</w:t>
      </w:r>
      <w:r>
        <w:rPr>
          <w:rStyle w:val="Emphasis"/>
          <w:rFonts w:asciiTheme="majorHAnsi" w:hAnsiTheme="majorHAnsi" w:cstheme="majorHAnsi"/>
        </w:rPr>
        <w:t xml:space="preserve"> agree to </w:t>
      </w:r>
      <w:r>
        <w:rPr>
          <w:rStyle w:val="Emphasis"/>
          <w:rFonts w:asciiTheme="majorHAnsi" w:hAnsiTheme="majorHAnsi" w:cstheme="majorHAnsi"/>
          <w:highlight w:val="green"/>
        </w:rPr>
        <w:t>appoint new members to the</w:t>
      </w:r>
      <w:r>
        <w:rPr>
          <w:rStyle w:val="Emphasis"/>
          <w:rFonts w:asciiTheme="majorHAnsi" w:hAnsiTheme="majorHAnsi" w:cstheme="majorHAnsi"/>
        </w:rPr>
        <w:t xml:space="preserve"> WTO’s </w:t>
      </w:r>
      <w:r>
        <w:rPr>
          <w:rStyle w:val="Emphasis"/>
          <w:rFonts w:asciiTheme="majorHAnsi" w:hAnsiTheme="majorHAnsi" w:cstheme="majorHAnsi"/>
          <w:highlight w:val="green"/>
        </w:rPr>
        <w:t>appellate body</w:t>
      </w:r>
      <w:r>
        <w:rPr>
          <w:rStyle w:val="StyleUnderline"/>
          <w:rFonts w:asciiTheme="majorHAnsi" w:hAnsiTheme="majorHAnsi" w:cstheme="majorHAnsi"/>
        </w:rPr>
        <w:t>, a seven-member panel of experts who until 2019 had the final say on trade disputes involving billions of dollars worth of international commerce</w:t>
      </w:r>
      <w:r>
        <w:rPr>
          <w:rFonts w:asciiTheme="majorHAnsi" w:hAnsiTheme="majorHAnsi" w:cstheme="majorHAnsi"/>
          <w:sz w:val="12"/>
        </w:rPr>
        <w:t>.</w:t>
      </w:r>
    </w:p>
    <w:p w14:paraId="6EFD49C7" w14:textId="77777777" w:rsidR="00897A8C" w:rsidRDefault="00897A8C" w:rsidP="00897A8C">
      <w:pPr>
        <w:rPr>
          <w:rFonts w:asciiTheme="majorHAnsi" w:hAnsiTheme="majorHAnsi" w:cstheme="majorHAnsi"/>
          <w:sz w:val="12"/>
        </w:rPr>
      </w:pPr>
      <w:r>
        <w:rPr>
          <w:rFonts w:asciiTheme="majorHAnsi" w:hAnsiTheme="majorHAnsi" w:cstheme="majorHAnsi"/>
          <w:sz w:val="12"/>
        </w:rPr>
        <w:t xml:space="preserve">The Biden administration said it could not do so because </w:t>
      </w:r>
      <w:r>
        <w:rPr>
          <w:rStyle w:val="Emphasis"/>
          <w:rFonts w:asciiTheme="majorHAnsi" w:hAnsiTheme="majorHAnsi" w:cstheme="majorHAnsi"/>
        </w:rPr>
        <w:t>the U.S. “continues to have systemic concerns” with the functioning of the appellate body</w:t>
      </w:r>
      <w:r>
        <w:rPr>
          <w:rStyle w:val="StyleUnderline"/>
          <w:rFonts w:asciiTheme="majorHAnsi" w:hAnsiTheme="majorHAnsi" w:cstheme="majorHAnsi"/>
        </w:rPr>
        <w:t xml:space="preserve"> as have all previous administrations over the past 16 years</w:t>
      </w:r>
      <w:r>
        <w:rPr>
          <w:rFonts w:asciiTheme="majorHAnsi" w:hAnsiTheme="majorHAnsi" w:cstheme="majorHAnsi"/>
          <w:sz w:val="12"/>
        </w:rPr>
        <w:t>.</w:t>
      </w:r>
    </w:p>
    <w:p w14:paraId="06044165" w14:textId="77777777" w:rsidR="00897A8C" w:rsidRDefault="00897A8C" w:rsidP="00897A8C">
      <w:pPr>
        <w:rPr>
          <w:rFonts w:asciiTheme="majorHAnsi" w:hAnsiTheme="majorHAnsi" w:cstheme="majorHAnsi"/>
          <w:sz w:val="12"/>
        </w:rPr>
      </w:pPr>
      <w:r>
        <w:rPr>
          <w:rFonts w:asciiTheme="majorHAnsi" w:hAnsiTheme="majorHAnsi" w:cstheme="majorHAnsi"/>
          <w:sz w:val="12"/>
        </w:rPr>
        <w:t xml:space="preserve">Though the statement was not entirely unexpected, </w:t>
      </w:r>
      <w:r>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Pr>
          <w:rFonts w:asciiTheme="majorHAnsi" w:hAnsiTheme="majorHAnsi" w:cstheme="majorHAnsi"/>
          <w:sz w:val="12"/>
        </w:rPr>
        <w:t>.</w:t>
      </w:r>
    </w:p>
    <w:p w14:paraId="6C4D7AF5" w14:textId="77777777" w:rsidR="00897A8C" w:rsidRDefault="00897A8C" w:rsidP="00897A8C">
      <w:pPr>
        <w:rPr>
          <w:rFonts w:asciiTheme="majorHAnsi" w:hAnsiTheme="majorHAnsi" w:cstheme="majorHAnsi"/>
          <w:sz w:val="12"/>
          <w:szCs w:val="12"/>
        </w:rPr>
      </w:pPr>
      <w:r>
        <w:rPr>
          <w:rFonts w:asciiTheme="majorHAnsi" w:hAnsiTheme="majorHAnsi" w:cstheme="majorHAnsi"/>
          <w:sz w:val="12"/>
          <w:szCs w:val="12"/>
        </w:rPr>
        <w:t>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7372FCD7" w14:textId="77777777" w:rsidR="00897A8C" w:rsidRDefault="00897A8C" w:rsidP="00897A8C">
      <w:pPr>
        <w:rPr>
          <w:rFonts w:asciiTheme="majorHAnsi" w:hAnsiTheme="majorHAnsi" w:cstheme="majorHAnsi"/>
        </w:rPr>
      </w:pPr>
      <w:r>
        <w:rPr>
          <w:rStyle w:val="StyleUnderline"/>
          <w:rFonts w:asciiTheme="majorHAnsi" w:hAnsiTheme="majorHAnsi" w:cstheme="majorHAnsi"/>
        </w:rPr>
        <w:t xml:space="preserve">The Trump administration broke precedent when it refused to consider any nominees to fill vacancies on the panel </w:t>
      </w:r>
      <w:r>
        <w:rPr>
          <w:rStyle w:val="StyleUnderline"/>
          <w:rFonts w:asciiTheme="majorHAnsi" w:hAnsiTheme="majorHAnsi" w:cstheme="majorHAnsi"/>
          <w:highlight w:val="green"/>
        </w:rPr>
        <w:t>until there weren’t enough</w:t>
      </w:r>
      <w:r>
        <w:rPr>
          <w:rStyle w:val="StyleUnderline"/>
          <w:rFonts w:asciiTheme="majorHAnsi" w:hAnsiTheme="majorHAnsi" w:cstheme="majorHAnsi"/>
        </w:rPr>
        <w:t xml:space="preserve"> </w:t>
      </w:r>
      <w:r>
        <w:rPr>
          <w:rStyle w:val="StyleUnderline"/>
          <w:rFonts w:asciiTheme="majorHAnsi" w:hAnsiTheme="majorHAnsi" w:cstheme="majorHAnsi"/>
          <w:highlight w:val="green"/>
        </w:rPr>
        <w:t>to sign off on new rulings</w:t>
      </w:r>
      <w:r>
        <w:rPr>
          <w:rStyle w:val="StyleUnderline"/>
          <w:rFonts w:asciiTheme="majorHAnsi" w:hAnsiTheme="majorHAnsi" w:cstheme="majorHAnsi"/>
        </w:rPr>
        <w:t xml:space="preserve">. As a result, </w:t>
      </w:r>
      <w:r>
        <w:rPr>
          <w:rStyle w:val="Emphasis"/>
          <w:rFonts w:asciiTheme="majorHAnsi" w:hAnsiTheme="majorHAnsi" w:cstheme="majorHAnsi"/>
          <w:highlight w:val="green"/>
        </w:rPr>
        <w:t>the</w:t>
      </w:r>
      <w:r>
        <w:rPr>
          <w:rStyle w:val="Emphasis"/>
          <w:rFonts w:asciiTheme="majorHAnsi" w:hAnsiTheme="majorHAnsi" w:cstheme="majorHAnsi"/>
        </w:rPr>
        <w:t xml:space="preserve"> WTO’s </w:t>
      </w:r>
      <w:r>
        <w:rPr>
          <w:rStyle w:val="Emphasis"/>
          <w:rFonts w:asciiTheme="majorHAnsi" w:hAnsiTheme="majorHAnsi" w:cstheme="majorHAnsi"/>
          <w:highlight w:val="green"/>
        </w:rPr>
        <w:t>dispute-settlement system has been critically damaged</w:t>
      </w:r>
      <w:r>
        <w:rPr>
          <w:rStyle w:val="StyleUnderline"/>
          <w:rFonts w:asciiTheme="majorHAnsi" w:hAnsiTheme="majorHAnsi" w:cstheme="majorHAnsi"/>
        </w:rPr>
        <w:t xml:space="preserve"> because WTO </w:t>
      </w:r>
      <w:r>
        <w:rPr>
          <w:rStyle w:val="StyleUnderline"/>
          <w:rFonts w:asciiTheme="majorHAnsi" w:hAnsiTheme="majorHAnsi" w:cstheme="majorHAnsi"/>
          <w:highlight w:val="green"/>
        </w:rPr>
        <w:t>members are</w:t>
      </w:r>
      <w:r>
        <w:rPr>
          <w:rStyle w:val="StyleUnderline"/>
          <w:rFonts w:asciiTheme="majorHAnsi" w:hAnsiTheme="majorHAnsi" w:cstheme="majorHAnsi"/>
        </w:rPr>
        <w:t xml:space="preserve"> now </w:t>
      </w:r>
      <w:r>
        <w:rPr>
          <w:rStyle w:val="StyleUnderline"/>
          <w:rFonts w:asciiTheme="majorHAnsi" w:hAnsiTheme="majorHAnsi" w:cstheme="majorHAnsi"/>
          <w:highlight w:val="green"/>
        </w:rPr>
        <w:t>free</w:t>
      </w:r>
      <w:r>
        <w:rPr>
          <w:rStyle w:val="StyleUnderline"/>
          <w:rFonts w:asciiTheme="majorHAnsi" w:hAnsiTheme="majorHAnsi" w:cstheme="majorHAnsi"/>
        </w:rPr>
        <w:t xml:space="preserve"> </w:t>
      </w:r>
      <w:r>
        <w:rPr>
          <w:rStyle w:val="StyleUnderline"/>
          <w:rFonts w:asciiTheme="majorHAnsi" w:hAnsiTheme="majorHAnsi" w:cstheme="majorHAnsi"/>
          <w:highlight w:val="green"/>
        </w:rPr>
        <w:t>to veto</w:t>
      </w:r>
      <w:r>
        <w:rPr>
          <w:rStyle w:val="StyleUnderline"/>
          <w:rFonts w:asciiTheme="majorHAnsi" w:hAnsiTheme="majorHAnsi" w:cstheme="majorHAnsi"/>
        </w:rPr>
        <w:t xml:space="preserve"> any </w:t>
      </w:r>
      <w:r>
        <w:rPr>
          <w:rStyle w:val="StyleUnderline"/>
          <w:rFonts w:asciiTheme="majorHAnsi" w:hAnsiTheme="majorHAnsi" w:cstheme="majorHAnsi"/>
          <w:highlight w:val="green"/>
        </w:rPr>
        <w:t>adverse</w:t>
      </w:r>
      <w:r>
        <w:rPr>
          <w:rStyle w:val="StyleUnderline"/>
          <w:rFonts w:asciiTheme="majorHAnsi" w:hAnsiTheme="majorHAnsi" w:cstheme="majorHAnsi"/>
        </w:rPr>
        <w:t xml:space="preserve"> dispute </w:t>
      </w:r>
      <w:r>
        <w:rPr>
          <w:rStyle w:val="StyleUnderline"/>
          <w:rFonts w:asciiTheme="majorHAnsi" w:hAnsiTheme="majorHAnsi" w:cstheme="majorHAnsi"/>
          <w:highlight w:val="green"/>
        </w:rPr>
        <w:t>rulings by appealing them into a legal void</w:t>
      </w:r>
      <w:r>
        <w:rPr>
          <w:rStyle w:val="StyleUnderline"/>
          <w:rFonts w:asciiTheme="majorHAnsi" w:hAnsiTheme="majorHAnsi" w:cstheme="majorHAnsi"/>
        </w:rPr>
        <w:t xml:space="preserve"> created by the appellate body’s paralysis</w:t>
      </w:r>
      <w:r>
        <w:rPr>
          <w:rFonts w:asciiTheme="majorHAnsi" w:hAnsiTheme="majorHAnsi" w:cstheme="majorHAnsi"/>
        </w:rPr>
        <w:t>.</w:t>
      </w:r>
    </w:p>
    <w:p w14:paraId="76F6E4C0" w14:textId="77777777" w:rsidR="009101C9" w:rsidRPr="009101C9" w:rsidRDefault="009101C9" w:rsidP="009101C9"/>
    <w:sectPr w:rsidR="009101C9" w:rsidRPr="009101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466A"/>
    <w:rsid w:val="000029E3"/>
    <w:rsid w:val="000029E8"/>
    <w:rsid w:val="00004225"/>
    <w:rsid w:val="000066CA"/>
    <w:rsid w:val="00007264"/>
    <w:rsid w:val="000076A9"/>
    <w:rsid w:val="00013F1E"/>
    <w:rsid w:val="00014FAD"/>
    <w:rsid w:val="00015D2A"/>
    <w:rsid w:val="0002490B"/>
    <w:rsid w:val="00026465"/>
    <w:rsid w:val="00030204"/>
    <w:rsid w:val="000312A0"/>
    <w:rsid w:val="0003212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BD0"/>
    <w:rsid w:val="00100B28"/>
    <w:rsid w:val="00106266"/>
    <w:rsid w:val="00117316"/>
    <w:rsid w:val="001209B4"/>
    <w:rsid w:val="001446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62F"/>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B4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F5E"/>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AAD"/>
    <w:rsid w:val="00446567"/>
    <w:rsid w:val="00447B10"/>
    <w:rsid w:val="00452EE4"/>
    <w:rsid w:val="00452F0B"/>
    <w:rsid w:val="004536D6"/>
    <w:rsid w:val="00457224"/>
    <w:rsid w:val="0047482C"/>
    <w:rsid w:val="00475436"/>
    <w:rsid w:val="0048047E"/>
    <w:rsid w:val="00482AF9"/>
    <w:rsid w:val="00484EE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68D0"/>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37D79"/>
    <w:rsid w:val="006438CB"/>
    <w:rsid w:val="006527A9"/>
    <w:rsid w:val="006529B9"/>
    <w:rsid w:val="00654695"/>
    <w:rsid w:val="0065500A"/>
    <w:rsid w:val="00655217"/>
    <w:rsid w:val="0065727C"/>
    <w:rsid w:val="00674A78"/>
    <w:rsid w:val="00696A16"/>
    <w:rsid w:val="006A0CB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1FE1"/>
    <w:rsid w:val="0076495E"/>
    <w:rsid w:val="00765FC8"/>
    <w:rsid w:val="00775694"/>
    <w:rsid w:val="0078027D"/>
    <w:rsid w:val="00793F46"/>
    <w:rsid w:val="007A1325"/>
    <w:rsid w:val="007A1A18"/>
    <w:rsid w:val="007A3BAF"/>
    <w:rsid w:val="007B53D8"/>
    <w:rsid w:val="007C22C5"/>
    <w:rsid w:val="007C57E1"/>
    <w:rsid w:val="007C5811"/>
    <w:rsid w:val="007C64D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A8C"/>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02AD2"/>
    <w:rsid w:val="00907DBB"/>
    <w:rsid w:val="009101C9"/>
    <w:rsid w:val="0091290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3C6"/>
    <w:rsid w:val="009F6FB2"/>
    <w:rsid w:val="00A071C0"/>
    <w:rsid w:val="00A22670"/>
    <w:rsid w:val="00A24B35"/>
    <w:rsid w:val="00A271BA"/>
    <w:rsid w:val="00A27F86"/>
    <w:rsid w:val="00A431C6"/>
    <w:rsid w:val="00A4466A"/>
    <w:rsid w:val="00A46086"/>
    <w:rsid w:val="00A54315"/>
    <w:rsid w:val="00A60FBC"/>
    <w:rsid w:val="00A65C0B"/>
    <w:rsid w:val="00A776BA"/>
    <w:rsid w:val="00A81FD2"/>
    <w:rsid w:val="00A8441A"/>
    <w:rsid w:val="00A8674A"/>
    <w:rsid w:val="00A96E24"/>
    <w:rsid w:val="00AA6F6E"/>
    <w:rsid w:val="00AB122B"/>
    <w:rsid w:val="00AB21B0"/>
    <w:rsid w:val="00AB48D3"/>
    <w:rsid w:val="00AB4B5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8D0"/>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494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8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977"/>
    <w:rsid w:val="00DB095B"/>
    <w:rsid w:val="00DB2337"/>
    <w:rsid w:val="00DB5F87"/>
    <w:rsid w:val="00DB699B"/>
    <w:rsid w:val="00DC0376"/>
    <w:rsid w:val="00DC099B"/>
    <w:rsid w:val="00DC2BE5"/>
    <w:rsid w:val="00DD189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C8C"/>
    <w:rsid w:val="00E353A2"/>
    <w:rsid w:val="00E36881"/>
    <w:rsid w:val="00E42E4C"/>
    <w:rsid w:val="00E47013"/>
    <w:rsid w:val="00E53E61"/>
    <w:rsid w:val="00E541F9"/>
    <w:rsid w:val="00E57B79"/>
    <w:rsid w:val="00E63419"/>
    <w:rsid w:val="00E64496"/>
    <w:rsid w:val="00E65F02"/>
    <w:rsid w:val="00E70B50"/>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055"/>
    <w:rsid w:val="00FB329D"/>
    <w:rsid w:val="00FC27E3"/>
    <w:rsid w:val="00FC74C7"/>
    <w:rsid w:val="00FD451D"/>
    <w:rsid w:val="00FD4D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69AEAF"/>
  <w14:defaultImageDpi w14:val="300"/>
  <w15:docId w15:val="{8948F5A6-9C53-6E41-A5ED-1E838B31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466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446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46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446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A446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46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66A"/>
  </w:style>
  <w:style w:type="character" w:customStyle="1" w:styleId="Heading1Char">
    <w:name w:val="Heading 1 Char"/>
    <w:aliases w:val="Pocket Char"/>
    <w:basedOn w:val="DefaultParagraphFont"/>
    <w:link w:val="Heading1"/>
    <w:uiPriority w:val="9"/>
    <w:rsid w:val="00A446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466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4466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446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466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4466A"/>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A4466A"/>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4466A"/>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TA"/>
    <w:basedOn w:val="DefaultParagraphFont"/>
    <w:link w:val="NoSpacing"/>
    <w:uiPriority w:val="99"/>
    <w:unhideWhenUsed/>
    <w:rsid w:val="00A4466A"/>
    <w:rPr>
      <w:color w:val="auto"/>
      <w:u w:val="none"/>
    </w:rPr>
  </w:style>
  <w:style w:type="paragraph" w:styleId="DocumentMap">
    <w:name w:val="Document Map"/>
    <w:basedOn w:val="Normal"/>
    <w:link w:val="DocumentMapChar"/>
    <w:uiPriority w:val="99"/>
    <w:semiHidden/>
    <w:unhideWhenUsed/>
    <w:rsid w:val="00A446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466A"/>
    <w:rPr>
      <w:rFonts w:ascii="Lucida Grande" w:hAnsi="Lucida Grande" w:cs="Lucida Grande"/>
    </w:rPr>
  </w:style>
  <w:style w:type="paragraph" w:customStyle="1" w:styleId="textbold">
    <w:name w:val="text bold"/>
    <w:basedOn w:val="Normal"/>
    <w:link w:val="Emphasis"/>
    <w:uiPriority w:val="20"/>
    <w:qFormat/>
    <w:rsid w:val="006A0CB1"/>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6A0C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6A0CB1"/>
    <w:pPr>
      <w:ind w:left="720"/>
      <w:contextualSpacing/>
    </w:pPr>
  </w:style>
  <w:style w:type="paragraph" w:customStyle="1" w:styleId="Emphasis1">
    <w:name w:val="Emphasis1"/>
    <w:basedOn w:val="Normal"/>
    <w:autoRedefine/>
    <w:uiPriority w:val="20"/>
    <w:qFormat/>
    <w:rsid w:val="00E70B50"/>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rmalWeb">
    <w:name w:val="Normal (Web)"/>
    <w:basedOn w:val="Normal"/>
    <w:uiPriority w:val="99"/>
    <w:semiHidden/>
    <w:unhideWhenUsed/>
    <w:rsid w:val="001446F4"/>
    <w:pPr>
      <w:spacing w:before="100" w:beforeAutospacing="1" w:after="100" w:afterAutospacing="1" w:line="240" w:lineRule="auto"/>
    </w:pPr>
    <w:rPr>
      <w:rFonts w:ascii="Times New Roman" w:eastAsia="Times New Roman" w:hAnsi="Times New Roman" w:cs="Times New Roman"/>
      <w:sz w:val="24"/>
    </w:rPr>
  </w:style>
  <w:style w:type="character" w:customStyle="1" w:styleId="numbers">
    <w:name w:val="numbers"/>
    <w:basedOn w:val="DefaultParagraphFont"/>
    <w:rsid w:val="001446F4"/>
  </w:style>
  <w:style w:type="character" w:customStyle="1" w:styleId="pull-double">
    <w:name w:val="pull-double"/>
    <w:basedOn w:val="DefaultParagraphFont"/>
    <w:rsid w:val="00144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1141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bulletin.org/2018/11/will-disruptive-technology-cause-nuclear-war" TargetMode="External"/><Relationship Id="rId18" Type="http://schemas.openxmlformats.org/officeDocument/2006/relationships/hyperlink" Target="https://itif.org/publications/2019/04/25/way-forward-intellectual-property-internationally" TargetMode="External"/><Relationship Id="rId26" Type="http://schemas.openxmlformats.org/officeDocument/2006/relationships/hyperlink" Target="https://www.whitehouse.gov/briefing-room/speeches-remarks/2021/05/17/remarks-by-president-biden-on-the-covid-19-response-and-the-vaccination-program-4/" TargetMode="External"/><Relationship Id="rId21" Type="http://schemas.openxmlformats.org/officeDocument/2006/relationships/hyperlink" Target="https://www.americanprogress.org/issues/healthcare/reports/2020/07/28/488196/comprehensive-covid-19-vaccine-plan/" TargetMode="External"/><Relationship Id="rId34" Type="http://schemas.openxmlformats.org/officeDocument/2006/relationships/hyperlink" Target="https://www.jdsupra.com/legalnews/group-of-nearly-60-wto-members-seek-2523821/" TargetMode="External"/><Relationship Id="rId7" Type="http://schemas.openxmlformats.org/officeDocument/2006/relationships/settings" Target="settings.xml"/><Relationship Id="rId12" Type="http://schemas.openxmlformats.org/officeDocument/2006/relationships/hyperlink" Target="https://www.forbes.com/sites/normananderson/2021/02/22/the-biden-infrastructure-plan5-actions-to-jolt-us-awake-now/?sh=1d72f17b2ebd" TargetMode="External"/><Relationship Id="rId17" Type="http://schemas.openxmlformats.org/officeDocument/2006/relationships/hyperlink" Target="https://www.mckinsey.com/industries/pharmaceuticals-and-medical-products/our-insights/the-bio-revolution-innovations-transforming-economies-societies-and-our-lives" TargetMode="External"/><Relationship Id="rId25" Type="http://schemas.openxmlformats.org/officeDocument/2006/relationships/hyperlink" Target="https://www.who.int/initiatives/act-accelerator/covax" TargetMode="External"/><Relationship Id="rId33" Type="http://schemas.openxmlformats.org/officeDocument/2006/relationships/hyperlink" Target="https://www.jdsupra.com/authors/brian-white/" TargetMode="External"/><Relationship Id="rId2" Type="http://schemas.openxmlformats.org/officeDocument/2006/relationships/customXml" Target="../customXml/item2.xml"/><Relationship Id="rId16" Type="http://schemas.openxmlformats.org/officeDocument/2006/relationships/hyperlink" Target="https://www.mckinsey.com/business-functions/m-and-a/our-insights/a-new-prescription-for-m-and-a-in-pharma" TargetMode="External"/><Relationship Id="rId20" Type="http://schemas.openxmlformats.org/officeDocument/2006/relationships/hyperlink" Target="https://www.who.int/director-general/speeches/detail/director-general-s-opening-remarks-at-the-g7-summit---12-june-2021" TargetMode="External"/><Relationship Id="rId29" Type="http://schemas.openxmlformats.org/officeDocument/2006/relationships/hyperlink" Target="https://www.jdsupra.com/authors/evan-diamon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hn.org/news/a-senator-from-arizona-emerges-as-a-pharma-favorite/" TargetMode="External"/><Relationship Id="rId24" Type="http://schemas.openxmlformats.org/officeDocument/2006/relationships/hyperlink" Target="https://www.bmj.com/content/372/bmj.n281" TargetMode="External"/><Relationship Id="rId32" Type="http://schemas.openxmlformats.org/officeDocument/2006/relationships/hyperlink" Target="https://www.jdsupra.com/authors/jeffrey-telep/"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ckinsey.com/industries/pharmaceuticals-and-medical-products/our-insights/on-pins-and-needles-will-covid-19-vaccines-save-the-world" TargetMode="External"/><Relationship Id="rId23" Type="http://schemas.openxmlformats.org/officeDocument/2006/relationships/hyperlink" Target="https://www.timesofisrael.com/israel-said-to-be-paying-average-of-47-per-person-for-pfizer-moderna-vaccines/" TargetMode="External"/><Relationship Id="rId28" Type="http://schemas.openxmlformats.org/officeDocument/2006/relationships/hyperlink" Target="https://www.jdsupra.com/authors/daniel-crosby/" TargetMode="External"/><Relationship Id="rId36" Type="http://schemas.openxmlformats.org/officeDocument/2006/relationships/fontTable" Target="fontTable.xml"/><Relationship Id="rId10" Type="http://schemas.openxmlformats.org/officeDocument/2006/relationships/hyperlink" Target="https://www.forbes.com/sites/joshuacohen/2021/09/06/democrats-plans-to-introduce-prescription-drug-pricing-reform-face-obstacles/?sh=37a269917395" TargetMode="External"/><Relationship Id="rId19" Type="http://schemas.openxmlformats.org/officeDocument/2006/relationships/hyperlink" Target="https://www.barrons.com/articles/a-plan-to-break-the-vaccine-manufacturing-bottleneck-51621952245" TargetMode="External"/><Relationship Id="rId31" Type="http://schemas.openxmlformats.org/officeDocument/2006/relationships/hyperlink" Target="https://www.jdsupra.com/authors/jamieson-greer/" TargetMode="External"/><Relationship Id="rId4" Type="http://schemas.openxmlformats.org/officeDocument/2006/relationships/customXml" Target="../customXml/item4.xml"/><Relationship Id="rId9" Type="http://schemas.openxmlformats.org/officeDocument/2006/relationships/hyperlink" Target="https://www.foreignaffairs.com/articles/united-states/2021-03-19/america-can-and-should-vaccinate-world" TargetMode="External"/><Relationship Id="rId14" Type="http://schemas.openxmlformats.org/officeDocument/2006/relationships/hyperlink" Target="https://www.mckinsey.com/industries/pharmaceuticals-and-medical-products/our-insights/whats-ahead-for-biotech-another-wave-or-low-tide" TargetMode="External"/><Relationship Id="rId22" Type="http://schemas.openxmlformats.org/officeDocument/2006/relationships/hyperlink" Target="https://launchandscalefaster.org/covid-19/vaccinemanufacturing" TargetMode="External"/><Relationship Id="rId27" Type="http://schemas.openxmlformats.org/officeDocument/2006/relationships/hyperlink" Target="https://www.npr.org/sections/goatsandsoda/2021/08/03/1023822839/biden-is-sending-110-million-vaccines-to-nations-in-need-thats-just-a-first-step" TargetMode="External"/><Relationship Id="rId30" Type="http://schemas.openxmlformats.org/officeDocument/2006/relationships/hyperlink" Target="https://www.jdsupra.com/authors/isabel-fernandez-de-la-cuesta/" TargetMode="External"/><Relationship Id="rId35" Type="http://schemas.openxmlformats.org/officeDocument/2006/relationships/hyperlink" Target="https://www.bloomberg.com/news/articles/2020-10-30/hong-kong-takes-formal-wto-action-on-u-s-made-in-china-orde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50</Pages>
  <Words>14650</Words>
  <Characters>83508</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36</cp:revision>
  <dcterms:created xsi:type="dcterms:W3CDTF">2021-09-19T14:34:00Z</dcterms:created>
  <dcterms:modified xsi:type="dcterms:W3CDTF">2021-09-19T16:42:00Z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