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EAB70D" w14:textId="2C840B20" w:rsidR="00933181" w:rsidRDefault="00933181" w:rsidP="00933181">
      <w:pPr>
        <w:pStyle w:val="Heading4"/>
      </w:pPr>
    </w:p>
    <w:p w14:paraId="537D7052" w14:textId="77777777" w:rsidR="00933181" w:rsidRDefault="00933181" w:rsidP="00933181"/>
    <w:p w14:paraId="5CCDAC54" w14:textId="77777777" w:rsidR="00933181" w:rsidRPr="00933181" w:rsidRDefault="00933181" w:rsidP="00933181"/>
    <w:p w14:paraId="5EC6E06C" w14:textId="7BAC886E" w:rsidR="00227567" w:rsidRDefault="00227567" w:rsidP="00227567">
      <w:pPr>
        <w:pStyle w:val="Heading1"/>
      </w:pPr>
      <w:r>
        <w:lastRenderedPageBreak/>
        <w:t>1NC</w:t>
      </w:r>
    </w:p>
    <w:p w14:paraId="1C943277" w14:textId="59240AAF" w:rsidR="00227567" w:rsidRDefault="00651B68" w:rsidP="007C1103">
      <w:pPr>
        <w:pStyle w:val="Heading3"/>
      </w:pPr>
      <w:r>
        <w:lastRenderedPageBreak/>
        <w:t>1</w:t>
      </w:r>
    </w:p>
    <w:p w14:paraId="58F63ADA" w14:textId="3CBC16F3" w:rsidR="00227567" w:rsidRPr="007A133F" w:rsidRDefault="00227567" w:rsidP="00227567">
      <w:pPr>
        <w:pStyle w:val="Heading4"/>
      </w:pPr>
      <w:r>
        <w:t xml:space="preserve">The good traveler has </w:t>
      </w:r>
      <w:r w:rsidRPr="00E44E95">
        <w:rPr>
          <w:u w:val="single"/>
        </w:rPr>
        <w:t>no fixed plans</w:t>
      </w:r>
      <w:r>
        <w:t>—</w:t>
      </w:r>
      <w:r w:rsidRPr="00F448AA">
        <w:rPr>
          <w:u w:val="single"/>
        </w:rPr>
        <w:t>no alt needed</w:t>
      </w:r>
      <w:r>
        <w:t xml:space="preserve"> because the joy of life comes spontaneously in accepting the Tao as it is—social engineering results in </w:t>
      </w:r>
      <w:r>
        <w:rPr>
          <w:u w:val="single"/>
        </w:rPr>
        <w:t>serial policy failure</w:t>
      </w:r>
      <w:r>
        <w:t xml:space="preserve">, is the </w:t>
      </w:r>
      <w:r>
        <w:rPr>
          <w:u w:val="single"/>
        </w:rPr>
        <w:t>root cause of endless suffering</w:t>
      </w:r>
      <w:r>
        <w:t xml:space="preserve"> and accelerates </w:t>
      </w:r>
      <w:r>
        <w:rPr>
          <w:u w:val="single"/>
        </w:rPr>
        <w:t>spiritual decay</w:t>
      </w:r>
      <w:r>
        <w:t xml:space="preserve"> </w:t>
      </w:r>
    </w:p>
    <w:p w14:paraId="793CA81D" w14:textId="77777777" w:rsidR="00227567" w:rsidRPr="0091158F" w:rsidRDefault="00227567" w:rsidP="00227567">
      <w:pPr>
        <w:rPr>
          <w:sz w:val="16"/>
          <w:szCs w:val="16"/>
        </w:rPr>
      </w:pPr>
      <w:r w:rsidRPr="0091158F">
        <w:rPr>
          <w:rStyle w:val="Style13ptBold"/>
        </w:rPr>
        <w:t>Slabbert 1</w:t>
      </w:r>
      <w:r w:rsidRPr="0091158F">
        <w:t xml:space="preserve"> </w:t>
      </w:r>
      <w:r w:rsidRPr="0091158F">
        <w:rPr>
          <w:sz w:val="16"/>
          <w:szCs w:val="16"/>
        </w:rPr>
        <w:t>(Jos, Taoist teacher, “Tao Te Ching: How to Deal With Suffering,” http://www.taoism.net/theway/suffer.htm //shree, ev under erasure)</w:t>
      </w:r>
    </w:p>
    <w:p w14:paraId="270A6875" w14:textId="77777777" w:rsidR="00227567" w:rsidRPr="007A133F" w:rsidRDefault="00227567" w:rsidP="00227567">
      <w:pPr>
        <w:rPr>
          <w:sz w:val="16"/>
        </w:rPr>
      </w:pPr>
      <w:r w:rsidRPr="0048386C">
        <w:rPr>
          <w:rStyle w:val="underline"/>
          <w:highlight w:val="green"/>
        </w:rPr>
        <w:t>If you open yourself to loss</w:t>
      </w:r>
      <w:r w:rsidRPr="007A133F">
        <w:rPr>
          <w:sz w:val="16"/>
        </w:rPr>
        <w:t xml:space="preserve">, you are at one with loss and </w:t>
      </w:r>
      <w:r w:rsidRPr="0048386C">
        <w:rPr>
          <w:rStyle w:val="underline"/>
          <w:highlight w:val="green"/>
        </w:rPr>
        <w:t xml:space="preserve">you can accept it </w:t>
      </w:r>
      <w:r w:rsidRPr="0091158F">
        <w:rPr>
          <w:rStyle w:val="underline"/>
        </w:rPr>
        <w:t>completely</w:t>
      </w:r>
      <w:r w:rsidRPr="007A133F">
        <w:rPr>
          <w:sz w:val="16"/>
        </w:rPr>
        <w:t xml:space="preserve">.  This </w:t>
      </w:r>
      <w:r w:rsidRPr="0091158F">
        <w:rPr>
          <w:rStyle w:val="underline"/>
        </w:rPr>
        <w:t>openness</w:t>
      </w:r>
      <w:r w:rsidRPr="007A133F">
        <w:rPr>
          <w:sz w:val="16"/>
        </w:rPr>
        <w:t xml:space="preserve">, a willingness and courage </w:t>
      </w:r>
      <w:r w:rsidRPr="0091158F">
        <w:rPr>
          <w:rStyle w:val="underline"/>
        </w:rPr>
        <w:t>to face reality</w:t>
      </w:r>
      <w:r w:rsidRPr="007A133F">
        <w:rPr>
          <w:sz w:val="16"/>
        </w:rPr>
        <w:t xml:space="preserve">, </w:t>
      </w:r>
      <w:r w:rsidRPr="0091158F">
        <w:rPr>
          <w:rStyle w:val="underline"/>
        </w:rPr>
        <w:t xml:space="preserve">is the only way </w:t>
      </w:r>
      <w:r w:rsidRPr="00763DB9">
        <w:rPr>
          <w:rStyle w:val="underline"/>
          <w:highlight w:val="green"/>
        </w:rPr>
        <w:t>to deal with suffering</w:t>
      </w:r>
      <w:r w:rsidRPr="007A133F">
        <w:rPr>
          <w:sz w:val="16"/>
          <w:highlight w:val="green"/>
        </w:rPr>
        <w:t>,</w:t>
      </w:r>
      <w:r w:rsidRPr="007A133F">
        <w:rPr>
          <w:sz w:val="16"/>
        </w:rPr>
        <w:t xml:space="preserve"> particularly inescapable suffering. But the openness the poet is describing is more than just facing reality. It is facing reality in total harmony with the Tao:  If you open yourself to the Tao, you are at one with the Tao and you can embody it completely.  It is only when you "embody" the Tao that you can face suffering with true equanimity. You will then have the openness that insight into your own nature and the natural way of Tao brings you. </w:t>
      </w:r>
      <w:r w:rsidRPr="00763DB9">
        <w:rPr>
          <w:rStyle w:val="underline"/>
        </w:rPr>
        <w:t>The right approach</w:t>
      </w:r>
      <w:r w:rsidRPr="007A133F">
        <w:rPr>
          <w:sz w:val="16"/>
        </w:rPr>
        <w:t xml:space="preserve"> to suffering </w:t>
      </w:r>
      <w:r w:rsidRPr="00763DB9">
        <w:rPr>
          <w:rStyle w:val="underline"/>
        </w:rPr>
        <w:t xml:space="preserve">is only possible when you </w:t>
      </w:r>
      <w:r w:rsidRPr="007A133F">
        <w:rPr>
          <w:sz w:val="16"/>
        </w:rPr>
        <w:t xml:space="preserve">have </w:t>
      </w:r>
      <w:r w:rsidRPr="0048386C">
        <w:rPr>
          <w:rStyle w:val="underline"/>
          <w:highlight w:val="green"/>
        </w:rPr>
        <w:t>reduce</w:t>
      </w:r>
      <w:r w:rsidRPr="007A133F">
        <w:rPr>
          <w:sz w:val="16"/>
        </w:rPr>
        <w:t xml:space="preserve">d </w:t>
      </w:r>
      <w:r w:rsidRPr="0048386C">
        <w:rPr>
          <w:rStyle w:val="underline"/>
          <w:highlight w:val="green"/>
        </w:rPr>
        <w:t>your ego to a minimum</w:t>
      </w:r>
      <w:r w:rsidRPr="007A133F">
        <w:rPr>
          <w:sz w:val="16"/>
        </w:rPr>
        <w:t xml:space="preserve">. The less ego you have, the less you suffer. Facing death with unresolved agendas is a terrible form of suffering. You will have to let go of selfish interests and futile aims to concentrate on dealing with the moment.  </w:t>
      </w:r>
      <w:r w:rsidRPr="00763DB9">
        <w:rPr>
          <w:rStyle w:val="underline"/>
        </w:rPr>
        <w:t xml:space="preserve">It is </w:t>
      </w:r>
      <w:r w:rsidRPr="0048386C">
        <w:rPr>
          <w:rStyle w:val="underline"/>
          <w:highlight w:val="green"/>
        </w:rPr>
        <w:t xml:space="preserve">the </w:t>
      </w:r>
      <w:r w:rsidRPr="00763DB9">
        <w:rPr>
          <w:rStyle w:val="Emphasis"/>
          <w:highlight w:val="green"/>
        </w:rPr>
        <w:t>acceptance of the inevitable</w:t>
      </w:r>
      <w:r w:rsidRPr="0048386C">
        <w:rPr>
          <w:rStyle w:val="underline"/>
          <w:highlight w:val="green"/>
        </w:rPr>
        <w:t xml:space="preserve"> </w:t>
      </w:r>
      <w:r w:rsidRPr="00763DB9">
        <w:rPr>
          <w:rStyle w:val="underline"/>
        </w:rPr>
        <w:t xml:space="preserve">that </w:t>
      </w:r>
      <w:r w:rsidRPr="0048386C">
        <w:rPr>
          <w:rStyle w:val="underline"/>
          <w:highlight w:val="green"/>
        </w:rPr>
        <w:t>makes suffering bearable</w:t>
      </w:r>
      <w:r w:rsidRPr="007A133F">
        <w:rPr>
          <w:sz w:val="16"/>
        </w:rPr>
        <w:t xml:space="preserve">.  On his death bed, his family mourning, he is serene, for he knows </w:t>
      </w:r>
      <w:r w:rsidRPr="0048386C">
        <w:rPr>
          <w:rStyle w:val="underline"/>
          <w:highlight w:val="green"/>
        </w:rPr>
        <w:t xml:space="preserve">Death, like Life, is an illusion: there is no beginning and </w:t>
      </w:r>
      <w:r w:rsidRPr="008B65F5">
        <w:rPr>
          <w:rStyle w:val="underline"/>
        </w:rPr>
        <w:t xml:space="preserve">no </w:t>
      </w:r>
      <w:r w:rsidRPr="0048386C">
        <w:rPr>
          <w:rStyle w:val="underline"/>
          <w:highlight w:val="green"/>
        </w:rPr>
        <w:t>end</w:t>
      </w:r>
      <w:r w:rsidRPr="007A133F">
        <w:rPr>
          <w:sz w:val="16"/>
        </w:rPr>
        <w:t xml:space="preserve">.  </w:t>
      </w:r>
      <w:r w:rsidRPr="0048386C">
        <w:rPr>
          <w:rStyle w:val="underline"/>
          <w:highlight w:val="green"/>
        </w:rPr>
        <w:t>There is only the endless flow of Tao</w:t>
      </w:r>
      <w:r w:rsidRPr="007A133F">
        <w:rPr>
          <w:sz w:val="16"/>
        </w:rPr>
        <w:t xml:space="preserve">.  The man of Tao has no fear, for he walks with Tao.  (The Tao is Tao, 154)  Agendas.  </w:t>
      </w:r>
      <w:r w:rsidRPr="0048386C">
        <w:rPr>
          <w:rStyle w:val="underline"/>
          <w:highlight w:val="green"/>
        </w:rPr>
        <w:t xml:space="preserve">A good traveler has no fixed </w:t>
      </w:r>
      <w:r w:rsidRPr="008F7E7E">
        <w:rPr>
          <w:rStyle w:val="underline"/>
          <w:highlight w:val="green"/>
        </w:rPr>
        <w:t xml:space="preserve">plans </w:t>
      </w:r>
      <w:r w:rsidRPr="008B65F5">
        <w:rPr>
          <w:rStyle w:val="underline"/>
        </w:rPr>
        <w:t>and is not intent upon arriving</w:t>
      </w:r>
      <w:r w:rsidRPr="007A133F">
        <w:rPr>
          <w:sz w:val="16"/>
        </w:rPr>
        <w:t xml:space="preserve">.  (Chapter 27)  </w:t>
      </w:r>
      <w:r w:rsidRPr="0031554E">
        <w:rPr>
          <w:rStyle w:val="underline"/>
          <w:highlight w:val="green"/>
        </w:rPr>
        <w:t>Plans</w:t>
      </w:r>
      <w:r w:rsidRPr="007A133F">
        <w:rPr>
          <w:sz w:val="16"/>
        </w:rPr>
        <w:t xml:space="preserve">, aims, </w:t>
      </w:r>
      <w:r w:rsidRPr="008B65F5">
        <w:rPr>
          <w:rStyle w:val="underline"/>
        </w:rPr>
        <w:t xml:space="preserve">objectives and agendas </w:t>
      </w:r>
      <w:r w:rsidRPr="0031554E">
        <w:rPr>
          <w:rStyle w:val="underline"/>
          <w:highlight w:val="green"/>
        </w:rPr>
        <w:t>have become the routes of suffering</w:t>
      </w:r>
      <w:r w:rsidRPr="007A133F">
        <w:rPr>
          <w:sz w:val="16"/>
        </w:rPr>
        <w:t xml:space="preserve"> for so many people, and not only the ambitious. </w:t>
      </w:r>
      <w:r w:rsidRPr="0031554E">
        <w:rPr>
          <w:rStyle w:val="underline"/>
          <w:highlight w:val="green"/>
        </w:rPr>
        <w:t>Agendas</w:t>
      </w:r>
      <w:r w:rsidRPr="007A133F">
        <w:rPr>
          <w:sz w:val="16"/>
        </w:rPr>
        <w:t xml:space="preserve"> often </w:t>
      </w:r>
      <w:r w:rsidRPr="0031554E">
        <w:rPr>
          <w:rStyle w:val="underline"/>
          <w:highlight w:val="green"/>
        </w:rPr>
        <w:t>take spontaneity and joy out of life</w:t>
      </w:r>
      <w:r w:rsidRPr="007A133F">
        <w:rPr>
          <w:sz w:val="16"/>
        </w:rPr>
        <w:t xml:space="preserve">. In the process, many people have become bad travelers, concentrating only on their objectives, and arriving at their destinations only to find that even their destinations are not really worth the trouble.  Having no fixed plans? This does not sound like survival in a modern technological environment, does it? I mean, who but the extremely fortunate have the luxury of not having agendas running their lives? In most cases, one could justifiably point out, agendas are forced on you by your professional and familial obligations. You do not really have a choice, do you?  How could one then become a good traveler through life in this modern world? </w:t>
      </w:r>
      <w:r w:rsidRPr="0008021C">
        <w:rPr>
          <w:sz w:val="16"/>
        </w:rPr>
        <w:t xml:space="preserve">I think the key lies in the second line of the quotation. One should not be "intent upon arriving". You should </w:t>
      </w:r>
      <w:r w:rsidRPr="0008021C">
        <w:rPr>
          <w:rStyle w:val="underline"/>
        </w:rPr>
        <w:t>adopt an attitude of detachment</w:t>
      </w:r>
      <w:r w:rsidRPr="0008021C">
        <w:rPr>
          <w:sz w:val="16"/>
        </w:rPr>
        <w:t xml:space="preserve">. The moment your aims become egocentric, your suffering increases. The less your own ego is involved, </w:t>
      </w:r>
      <w:r w:rsidRPr="0008021C">
        <w:rPr>
          <w:rStyle w:val="underline"/>
        </w:rPr>
        <w:t>the less seriously you</w:t>
      </w:r>
      <w:r w:rsidRPr="0008021C">
        <w:rPr>
          <w:sz w:val="16"/>
        </w:rPr>
        <w:t xml:space="preserve"> will </w:t>
      </w:r>
      <w:r w:rsidRPr="0008021C">
        <w:rPr>
          <w:rStyle w:val="underline"/>
        </w:rPr>
        <w:t>take life</w:t>
      </w:r>
      <w:r w:rsidRPr="0008021C">
        <w:rPr>
          <w:sz w:val="16"/>
        </w:rPr>
        <w:t xml:space="preserve">, and </w:t>
      </w:r>
      <w:r w:rsidRPr="0008021C">
        <w:rPr>
          <w:rStyle w:val="underline"/>
        </w:rPr>
        <w:t>the more you will enjoy the journey</w:t>
      </w:r>
      <w:r w:rsidRPr="0008021C">
        <w:rPr>
          <w:sz w:val="16"/>
        </w:rPr>
        <w:t>. It is easier said than done, though, particularly when the job you are doing seems to be devoid of meaning, and the activities on your agenda tedious. They</w:t>
      </w:r>
      <w:r w:rsidRPr="007A133F">
        <w:rPr>
          <w:sz w:val="16"/>
        </w:rPr>
        <w:t xml:space="preserve"> might even go against what you truly believe.  It is clear. To become a good traveler in the modern world often entails more than just a change of attitude. It could also mean changing your life style, even your profession. It could mean taking risks in the process. But liberation has always been a risky undertaking, hasn’t it? People are willing to take risks for the most mundane things like profit and possession. </w:t>
      </w:r>
      <w:r w:rsidRPr="0031554E">
        <w:rPr>
          <w:rStyle w:val="underline"/>
          <w:highlight w:val="green"/>
        </w:rPr>
        <w:t>Why not take</w:t>
      </w:r>
      <w:r w:rsidRPr="007A133F">
        <w:rPr>
          <w:sz w:val="16"/>
          <w:highlight w:val="green"/>
        </w:rPr>
        <w:t xml:space="preserve"> </w:t>
      </w:r>
      <w:r w:rsidRPr="007A133F">
        <w:rPr>
          <w:sz w:val="16"/>
        </w:rPr>
        <w:t xml:space="preserve">a few </w:t>
      </w:r>
      <w:r w:rsidRPr="0031554E">
        <w:rPr>
          <w:rStyle w:val="underline"/>
          <w:highlight w:val="green"/>
        </w:rPr>
        <w:t>risks when your spiritual progress is at stake</w:t>
      </w:r>
      <w:r w:rsidRPr="007A133F">
        <w:rPr>
          <w:sz w:val="16"/>
        </w:rPr>
        <w:t xml:space="preserve">? Truly good travelers often leave the beaten track and become masters of their own far more adventurous journeys.  Tampering with the world.  </w:t>
      </w:r>
      <w:r w:rsidRPr="007C1907">
        <w:rPr>
          <w:rStyle w:val="underline"/>
          <w:highlight w:val="green"/>
        </w:rPr>
        <w:t>Do you want to improve the world? I don't think it can be done</w:t>
      </w:r>
      <w:r w:rsidRPr="007A133F">
        <w:rPr>
          <w:sz w:val="16"/>
        </w:rPr>
        <w:t xml:space="preserve">. The world is sacred. It can't be improved. </w:t>
      </w:r>
      <w:r w:rsidRPr="00DF41FC">
        <w:rPr>
          <w:rStyle w:val="underline"/>
        </w:rPr>
        <w:t>If you tamper with it, you'll ruin it</w:t>
      </w:r>
      <w:r w:rsidRPr="007A133F">
        <w:rPr>
          <w:sz w:val="16"/>
          <w:szCs w:val="16"/>
        </w:rPr>
        <w:t>. If you treat it like an object, you'll lose it.</w:t>
      </w:r>
      <w:r w:rsidRPr="007A133F">
        <w:rPr>
          <w:sz w:val="16"/>
        </w:rPr>
        <w:t xml:space="preserve">  (Chapter 29)  If </w:t>
      </w:r>
      <w:r w:rsidRPr="0008021C">
        <w:rPr>
          <w:sz w:val="16"/>
        </w:rPr>
        <w:t xml:space="preserve">anything, </w:t>
      </w:r>
      <w:r w:rsidRPr="0008021C">
        <w:rPr>
          <w:rStyle w:val="underline"/>
        </w:rPr>
        <w:t xml:space="preserve">the Twentieth Century will be called the century of </w:t>
      </w:r>
      <w:r w:rsidRPr="007C1907">
        <w:rPr>
          <w:rStyle w:val="underline"/>
          <w:highlight w:val="green"/>
        </w:rPr>
        <w:t>social engineering</w:t>
      </w:r>
      <w:r w:rsidRPr="007A133F">
        <w:rPr>
          <w:sz w:val="16"/>
        </w:rPr>
        <w:t xml:space="preserve">. Simplistic </w:t>
      </w:r>
      <w:r w:rsidRPr="007C1907">
        <w:rPr>
          <w:rStyle w:val="underline"/>
          <w:highlight w:val="green"/>
        </w:rPr>
        <w:t xml:space="preserve">ideologies, like fascism, were used </w:t>
      </w:r>
      <w:r w:rsidRPr="00DF41FC">
        <w:rPr>
          <w:rStyle w:val="underline"/>
        </w:rPr>
        <w:t xml:space="preserve">to try </w:t>
      </w:r>
      <w:r w:rsidRPr="007C1907">
        <w:rPr>
          <w:rStyle w:val="underline"/>
          <w:highlight w:val="green"/>
        </w:rPr>
        <w:t>to change the world, with terrible consequences</w:t>
      </w:r>
      <w:r w:rsidRPr="007A133F">
        <w:rPr>
          <w:sz w:val="16"/>
        </w:rPr>
        <w:t xml:space="preserve"> inducing suffering on a scale never seen before in the history of the human being. A savage economic system based on </w:t>
      </w:r>
      <w:r w:rsidRPr="007A133F">
        <w:rPr>
          <w:sz w:val="16"/>
          <w:szCs w:val="16"/>
        </w:rPr>
        <w:t>greed - capitalism - has ravaged the world.  Yet, the human being has not learnt from this. Still, politicians show their ignorance by tampering with the sacred. It is the age of management, that euphemistic word for manipulating society. It is still happening. What else are many</w:t>
      </w:r>
      <w:r w:rsidRPr="007A133F">
        <w:rPr>
          <w:sz w:val="16"/>
        </w:rPr>
        <w:t xml:space="preserve"> </w:t>
      </w:r>
      <w:r w:rsidRPr="007C1907">
        <w:rPr>
          <w:rStyle w:val="underline"/>
          <w:highlight w:val="green"/>
        </w:rPr>
        <w:t>political programs</w:t>
      </w:r>
      <w:r w:rsidRPr="007A133F">
        <w:rPr>
          <w:sz w:val="16"/>
          <w:szCs w:val="16"/>
        </w:rPr>
        <w:t xml:space="preserve"> but </w:t>
      </w:r>
      <w:r w:rsidRPr="007C1907">
        <w:rPr>
          <w:rStyle w:val="underline"/>
          <w:highlight w:val="green"/>
        </w:rPr>
        <w:t>tamper</w:t>
      </w:r>
      <w:r w:rsidRPr="007A133F">
        <w:rPr>
          <w:sz w:val="16"/>
          <w:szCs w:val="16"/>
        </w:rPr>
        <w:t xml:space="preserve">ing </w:t>
      </w:r>
      <w:r w:rsidRPr="007C1907">
        <w:rPr>
          <w:rStyle w:val="underline"/>
          <w:highlight w:val="green"/>
        </w:rPr>
        <w:t>with the sacred and ruin</w:t>
      </w:r>
      <w:r w:rsidRPr="007A133F">
        <w:rPr>
          <w:sz w:val="16"/>
          <w:szCs w:val="16"/>
        </w:rPr>
        <w:t xml:space="preserve">ing </w:t>
      </w:r>
      <w:r w:rsidRPr="007C1907">
        <w:rPr>
          <w:rStyle w:val="underline"/>
          <w:highlight w:val="green"/>
        </w:rPr>
        <w:t xml:space="preserve">it </w:t>
      </w:r>
      <w:r w:rsidRPr="0008021C">
        <w:rPr>
          <w:rStyle w:val="underline"/>
        </w:rPr>
        <w:t>in the process</w:t>
      </w:r>
      <w:r w:rsidRPr="007A133F">
        <w:rPr>
          <w:sz w:val="16"/>
          <w:szCs w:val="16"/>
        </w:rPr>
        <w:t xml:space="preserve">? </w:t>
      </w:r>
      <w:r w:rsidRPr="007C1907">
        <w:rPr>
          <w:rStyle w:val="underline"/>
          <w:highlight w:val="green"/>
        </w:rPr>
        <w:t>It is the source of endless suffering</w:t>
      </w:r>
      <w:r w:rsidRPr="007A133F">
        <w:rPr>
          <w:sz w:val="16"/>
        </w:rPr>
        <w:t xml:space="preserve">.  Forcing issues.  Whoever relies on the Tao in governing </w:t>
      </w:r>
      <w:r w:rsidRPr="007A133F">
        <w:rPr>
          <w:strike/>
          <w:sz w:val="16"/>
        </w:rPr>
        <w:t xml:space="preserve">men </w:t>
      </w:r>
      <w:r w:rsidRPr="007A133F">
        <w:rPr>
          <w:sz w:val="16"/>
        </w:rPr>
        <w:t xml:space="preserve">doesn't try to force issues or defeat enemies by force of arms. </w:t>
      </w:r>
      <w:r w:rsidRPr="007C1907">
        <w:rPr>
          <w:rStyle w:val="underline"/>
          <w:highlight w:val="green"/>
        </w:rPr>
        <w:t>For every force there is a counterforce</w:t>
      </w:r>
      <w:r w:rsidRPr="007A133F">
        <w:rPr>
          <w:sz w:val="16"/>
        </w:rPr>
        <w:t xml:space="preserve">. Violence, even well intentioned, always rebounds upon oneself. </w:t>
      </w:r>
      <w:r w:rsidRPr="007C1907">
        <w:rPr>
          <w:rStyle w:val="underline"/>
          <w:highlight w:val="green"/>
        </w:rPr>
        <w:t>The Master</w:t>
      </w:r>
      <w:r w:rsidRPr="007A133F">
        <w:rPr>
          <w:sz w:val="16"/>
          <w:highlight w:val="green"/>
        </w:rPr>
        <w:t xml:space="preserve"> </w:t>
      </w:r>
      <w:r w:rsidRPr="007A133F">
        <w:rPr>
          <w:sz w:val="16"/>
        </w:rPr>
        <w:t xml:space="preserve">does </w:t>
      </w:r>
      <w:r w:rsidRPr="007A133F">
        <w:rPr>
          <w:strike/>
          <w:sz w:val="16"/>
        </w:rPr>
        <w:t>his</w:t>
      </w:r>
      <w:r w:rsidRPr="007A133F">
        <w:rPr>
          <w:sz w:val="16"/>
        </w:rPr>
        <w:t xml:space="preserve"> job and then stops. </w:t>
      </w:r>
      <w:r w:rsidRPr="007A133F">
        <w:rPr>
          <w:strike/>
          <w:sz w:val="16"/>
        </w:rPr>
        <w:t>He</w:t>
      </w:r>
      <w:r w:rsidRPr="007A133F">
        <w:rPr>
          <w:sz w:val="16"/>
        </w:rPr>
        <w:t xml:space="preserve"> </w:t>
      </w:r>
      <w:r w:rsidRPr="007C1907">
        <w:rPr>
          <w:rStyle w:val="underline"/>
          <w:highlight w:val="green"/>
        </w:rPr>
        <w:t>understands that the universe is forever out of control, and</w:t>
      </w:r>
      <w:r w:rsidRPr="007A133F">
        <w:rPr>
          <w:sz w:val="16"/>
          <w:highlight w:val="green"/>
        </w:rPr>
        <w:t xml:space="preserve"> </w:t>
      </w:r>
      <w:r w:rsidRPr="007A133F">
        <w:rPr>
          <w:sz w:val="16"/>
        </w:rPr>
        <w:t xml:space="preserve">that </w:t>
      </w:r>
      <w:r w:rsidRPr="007C1907">
        <w:rPr>
          <w:rStyle w:val="underline"/>
          <w:highlight w:val="green"/>
        </w:rPr>
        <w:t xml:space="preserve">trying to dominate events goes against </w:t>
      </w:r>
      <w:r w:rsidRPr="00DF41FC">
        <w:rPr>
          <w:rStyle w:val="underline"/>
        </w:rPr>
        <w:t xml:space="preserve">the current of </w:t>
      </w:r>
      <w:r w:rsidRPr="007C1907">
        <w:rPr>
          <w:rStyle w:val="underline"/>
          <w:highlight w:val="green"/>
        </w:rPr>
        <w:t>the Tao</w:t>
      </w:r>
      <w:r w:rsidRPr="007A133F">
        <w:rPr>
          <w:sz w:val="16"/>
        </w:rPr>
        <w:t xml:space="preserve">.  (Chapter 30)  Understanding that the universe is out of control is the key to wisdom and patience. No amount of tampering with the universe will change this. In fact, the more we tamper with it, the more damage we will do. </w:t>
      </w:r>
    </w:p>
    <w:p w14:paraId="46F9B6FF" w14:textId="0C289B6A" w:rsidR="00227567" w:rsidRPr="00227567" w:rsidRDefault="00227567" w:rsidP="00227567">
      <w:pPr>
        <w:pStyle w:val="Heading2"/>
      </w:pPr>
      <w:r>
        <w:lastRenderedPageBreak/>
        <w:t>Case</w:t>
      </w:r>
    </w:p>
    <w:p w14:paraId="5ADBCE5F" w14:textId="77FA8EEF" w:rsidR="007C1103" w:rsidRDefault="007C1103" w:rsidP="007C1103">
      <w:pPr>
        <w:pStyle w:val="Heading3"/>
      </w:pPr>
      <w:r>
        <w:lastRenderedPageBreak/>
        <w:t>Solvency</w:t>
      </w:r>
    </w:p>
    <w:p w14:paraId="2B4763AC" w14:textId="39538E55" w:rsidR="00F64B1B" w:rsidRDefault="00D00A49" w:rsidP="00F64B1B">
      <w:pPr>
        <w:pStyle w:val="Heading4"/>
      </w:pPr>
      <w:r>
        <w:t>1</w:t>
      </w:r>
      <w:r w:rsidR="00F64B1B">
        <w:t xml:space="preserve">] Zero framing args in the aff means you err neg </w:t>
      </w:r>
      <w:r w:rsidR="00C16B9B">
        <w:t xml:space="preserve">on 2nr weighing </w:t>
      </w:r>
      <w:r w:rsidR="004004C9">
        <w:t>and give us new responses</w:t>
      </w:r>
      <w:r w:rsidR="00F64B1B">
        <w:t xml:space="preserve">– anything else means aff is infinitely unpredictable bc they can shift their standard based on the 1nc </w:t>
      </w:r>
    </w:p>
    <w:p w14:paraId="4DEB485F" w14:textId="64593E51" w:rsidR="00F64B1B" w:rsidRPr="00F64B1B" w:rsidRDefault="00D00A49" w:rsidP="00F64B1B">
      <w:pPr>
        <w:pStyle w:val="Heading4"/>
      </w:pPr>
      <w:r>
        <w:t>2</w:t>
      </w:r>
      <w:r w:rsidR="00F64B1B">
        <w:t>] No terminals to any scenario means you err neg and don’t give them new 1ar impact cards – no warrant for how the environment, starvation, econ collapse, undermining humanity’s interests, ethics, causes extinction so I shouldn’t have to read impact defense preemptively</w:t>
      </w:r>
    </w:p>
    <w:p w14:paraId="6162A846" w14:textId="187F2EA5" w:rsidR="007C1103" w:rsidRDefault="00D00A49" w:rsidP="007C1103">
      <w:pPr>
        <w:pStyle w:val="Heading4"/>
      </w:pPr>
      <w:r>
        <w:t>3</w:t>
      </w:r>
      <w:r w:rsidR="00F64B1B">
        <w:t xml:space="preserve">] </w:t>
      </w:r>
      <w:r w:rsidR="007C1103" w:rsidRPr="00734FD3">
        <w:t>Double Bind — either the harms are the 1AC are true and they cannot solve for their impacts before they control the levers of power which means you can vote negative on presumption OR their harms are constructed for the purpose of alarmism which means you can vote negative on principle.</w:t>
      </w:r>
    </w:p>
    <w:p w14:paraId="20DE6CD5" w14:textId="77777777" w:rsidR="007C1103" w:rsidRPr="00734FD3" w:rsidRDefault="007C1103" w:rsidP="007C1103"/>
    <w:p w14:paraId="2DA4FC76" w14:textId="21FCFA43" w:rsidR="007C1103" w:rsidRPr="00F56911" w:rsidRDefault="007C1103" w:rsidP="007C1103"/>
    <w:p w14:paraId="79EAE6B3" w14:textId="77777777" w:rsidR="007C1103" w:rsidRDefault="007C1103" w:rsidP="007C1103"/>
    <w:p w14:paraId="15C0DF7C" w14:textId="77777777" w:rsidR="006E2402" w:rsidRDefault="006E2402" w:rsidP="006E2402">
      <w:pPr>
        <w:pStyle w:val="Heading3"/>
        <w:rPr>
          <w:rStyle w:val="Style13ptBold"/>
          <w:b/>
          <w:bCs w:val="0"/>
          <w:u w:val="single"/>
        </w:rPr>
      </w:pPr>
      <w:r>
        <w:rPr>
          <w:rStyle w:val="Style13ptBold"/>
          <w:b/>
          <w:bCs w:val="0"/>
          <w:u w:val="single"/>
        </w:rPr>
        <w:lastRenderedPageBreak/>
        <w:t>Space Col</w:t>
      </w:r>
    </w:p>
    <w:p w14:paraId="234A459B" w14:textId="77777777" w:rsidR="006E2402" w:rsidRPr="00D17D4C" w:rsidRDefault="006E2402" w:rsidP="006E2402">
      <w:pPr>
        <w:pStyle w:val="Heading4"/>
      </w:pPr>
      <w:r>
        <w:t>Impact turning every part of the 1AC—first, space col is good.</w:t>
      </w:r>
    </w:p>
    <w:p w14:paraId="735D0F91" w14:textId="77777777" w:rsidR="006E2402" w:rsidRPr="00742DAC" w:rsidRDefault="006E2402" w:rsidP="006E2402">
      <w:pPr>
        <w:pStyle w:val="Heading4"/>
      </w:pPr>
      <w:r>
        <w:t xml:space="preserve">Only the private sector can do it – governments lack incentive and the OST prohibits it </w:t>
      </w:r>
    </w:p>
    <w:p w14:paraId="542B19B9" w14:textId="77777777" w:rsidR="006E2402" w:rsidRPr="00F96EA8" w:rsidRDefault="006E2402" w:rsidP="006E2402">
      <w:r w:rsidRPr="005676BD">
        <w:rPr>
          <w:rStyle w:val="Style13ptBold"/>
        </w:rPr>
        <w:t>Eure</w:t>
      </w:r>
      <w:r>
        <w:rPr>
          <w:rStyle w:val="Style13ptBold"/>
        </w:rPr>
        <w:t xml:space="preserve"> 16</w:t>
      </w:r>
      <w:r w:rsidRPr="00F96EA8">
        <w:t xml:space="preserve"> (, J., 2016. Space… the final frontier. [online] Campbell Law Observer. Available at: &lt;http://campbelllawobserver.com/space-the-final-frontier/&gt; [Accessed 28 December 2021] Jonathan Eure is a 2017 graduate of Campbell Law School, winner of the 2017 J. Bryan Boyd Award for Excellence in Legal Journalism, and served as a senior staff writer for the Campbell Law Observer. He lived in Morganton, in the foothills of North Carolina, before moving to Raleigh for law school. He earned BA’s in Political Science and History from the University of North Carolina at Chapel Hill, graduating in 2014. The summer after his first year of law school, Jonathan worked as a legislative research intern with Representative Rob Bryan in the North Carolina General Assembly. Jonathan now interns with the Honorable Paul Newby at the North Carolina Supreme Court. Jonathan is the Secretary for the Campbell Public Interest Law Student Association (CPILSA).)-rahulpenu</w:t>
      </w:r>
    </w:p>
    <w:p w14:paraId="1486A55A" w14:textId="77777777" w:rsidR="006E2402" w:rsidRPr="0027166C" w:rsidRDefault="006E2402" w:rsidP="006E2402">
      <w:pPr>
        <w:rPr>
          <w:szCs w:val="26"/>
        </w:rPr>
      </w:pPr>
      <w:r w:rsidRPr="0027166C">
        <w:rPr>
          <w:szCs w:val="26"/>
        </w:rPr>
        <w:t>As a policy m</w:t>
      </w:r>
      <w:r w:rsidRPr="00F96EA8">
        <w:rPr>
          <w:szCs w:val="26"/>
        </w:rPr>
        <w:t xml:space="preserve">atter, though the </w:t>
      </w:r>
      <w:r w:rsidRPr="00F96EA8">
        <w:rPr>
          <w:b/>
          <w:bCs/>
          <w:sz w:val="26"/>
          <w:szCs w:val="26"/>
          <w:u w:val="single"/>
        </w:rPr>
        <w:t>O</w:t>
      </w:r>
      <w:r w:rsidRPr="00F96EA8">
        <w:rPr>
          <w:szCs w:val="26"/>
        </w:rPr>
        <w:t xml:space="preserve">uter </w:t>
      </w:r>
      <w:r w:rsidRPr="00F96EA8">
        <w:rPr>
          <w:b/>
          <w:bCs/>
          <w:sz w:val="26"/>
          <w:szCs w:val="26"/>
          <w:u w:val="single"/>
        </w:rPr>
        <w:t>S</w:t>
      </w:r>
      <w:r w:rsidRPr="00F96EA8">
        <w:rPr>
          <w:szCs w:val="26"/>
        </w:rPr>
        <w:t xml:space="preserve">pace </w:t>
      </w:r>
      <w:r w:rsidRPr="00F96EA8">
        <w:rPr>
          <w:b/>
          <w:bCs/>
          <w:sz w:val="26"/>
          <w:szCs w:val="26"/>
          <w:u w:val="single"/>
        </w:rPr>
        <w:t>T</w:t>
      </w:r>
      <w:r w:rsidRPr="00F96EA8">
        <w:rPr>
          <w:szCs w:val="26"/>
        </w:rPr>
        <w:t xml:space="preserve">reaty uses lofty ideals to </w:t>
      </w:r>
      <w:r w:rsidRPr="00F96EA8">
        <w:rPr>
          <w:b/>
          <w:bCs/>
          <w:sz w:val="26"/>
          <w:szCs w:val="26"/>
          <w:u w:val="single"/>
        </w:rPr>
        <w:t>bind</w:t>
      </w:r>
      <w:r w:rsidRPr="00F96EA8">
        <w:rPr>
          <w:sz w:val="26"/>
          <w:szCs w:val="26"/>
          <w:u w:val="single"/>
        </w:rPr>
        <w:t xml:space="preserve"> </w:t>
      </w:r>
      <w:r w:rsidRPr="00F96EA8">
        <w:rPr>
          <w:b/>
          <w:bCs/>
          <w:sz w:val="26"/>
          <w:szCs w:val="26"/>
          <w:u w:val="single"/>
        </w:rPr>
        <w:t>nations</w:t>
      </w:r>
      <w:r w:rsidRPr="00F96EA8">
        <w:rPr>
          <w:szCs w:val="26"/>
        </w:rPr>
        <w:t xml:space="preserve"> into mutual respect and perhaps even unity of purpose, focusing solely on those ideals discounts a key ingredient of the original space race. Promulgation of national ideology was the original motivator of the space race be</w:t>
      </w:r>
      <w:r w:rsidRPr="0027166C">
        <w:rPr>
          <w:szCs w:val="26"/>
        </w:rPr>
        <w:t xml:space="preserve">tween the U.S. and the U.S.S.R. Without national ideology, prestige, or power as a motivating factor, </w:t>
      </w:r>
      <w:r w:rsidRPr="0027166C">
        <w:rPr>
          <w:sz w:val="26"/>
          <w:szCs w:val="26"/>
          <w:u w:val="single"/>
        </w:rPr>
        <w:t>there is</w:t>
      </w:r>
      <w:r w:rsidRPr="0027166C">
        <w:rPr>
          <w:szCs w:val="26"/>
        </w:rPr>
        <w:t xml:space="preserve"> really </w:t>
      </w:r>
      <w:r w:rsidRPr="0027166C">
        <w:rPr>
          <w:b/>
          <w:bCs/>
          <w:sz w:val="26"/>
          <w:szCs w:val="26"/>
          <w:highlight w:val="green"/>
          <w:u w:val="single"/>
        </w:rPr>
        <w:t>no</w:t>
      </w:r>
      <w:r w:rsidRPr="0027166C">
        <w:rPr>
          <w:sz w:val="26"/>
          <w:szCs w:val="26"/>
          <w:highlight w:val="green"/>
          <w:u w:val="single"/>
        </w:rPr>
        <w:t xml:space="preserve"> </w:t>
      </w:r>
      <w:r w:rsidRPr="00F96EA8">
        <w:rPr>
          <w:b/>
          <w:bCs/>
          <w:sz w:val="26"/>
          <w:szCs w:val="26"/>
          <w:highlight w:val="green"/>
          <w:u w:val="single"/>
        </w:rPr>
        <w:t>incentive</w:t>
      </w:r>
      <w:r w:rsidRPr="00F96EA8">
        <w:rPr>
          <w:sz w:val="26"/>
          <w:szCs w:val="26"/>
          <w:highlight w:val="green"/>
          <w:u w:val="single"/>
        </w:rPr>
        <w:t xml:space="preserve"> </w:t>
      </w:r>
      <w:r w:rsidRPr="00F96EA8">
        <w:rPr>
          <w:b/>
          <w:bCs/>
          <w:sz w:val="26"/>
          <w:szCs w:val="26"/>
          <w:highlight w:val="green"/>
          <w:u w:val="single"/>
        </w:rPr>
        <w:t>f</w:t>
      </w:r>
      <w:r w:rsidRPr="0027166C">
        <w:rPr>
          <w:b/>
          <w:bCs/>
          <w:sz w:val="26"/>
          <w:szCs w:val="26"/>
          <w:highlight w:val="green"/>
          <w:u w:val="single"/>
        </w:rPr>
        <w:t>or</w:t>
      </w:r>
      <w:r w:rsidRPr="0027166C">
        <w:rPr>
          <w:sz w:val="26"/>
          <w:szCs w:val="26"/>
          <w:u w:val="single"/>
        </w:rPr>
        <w:t xml:space="preserve"> the </w:t>
      </w:r>
      <w:r w:rsidRPr="0027166C">
        <w:rPr>
          <w:b/>
          <w:bCs/>
          <w:sz w:val="26"/>
          <w:szCs w:val="26"/>
          <w:highlight w:val="green"/>
          <w:u w:val="single"/>
        </w:rPr>
        <w:t>governments</w:t>
      </w:r>
      <w:r w:rsidRPr="0027166C">
        <w:rPr>
          <w:szCs w:val="26"/>
        </w:rPr>
        <w:t xml:space="preserve"> of major spacefaring nations </w:t>
      </w:r>
      <w:r w:rsidRPr="0027166C">
        <w:rPr>
          <w:b/>
          <w:bCs/>
          <w:sz w:val="26"/>
          <w:szCs w:val="26"/>
          <w:highlight w:val="green"/>
          <w:u w:val="single"/>
        </w:rPr>
        <w:t>to</w:t>
      </w:r>
      <w:r w:rsidRPr="0027166C">
        <w:rPr>
          <w:sz w:val="26"/>
          <w:szCs w:val="26"/>
          <w:highlight w:val="green"/>
          <w:u w:val="single"/>
        </w:rPr>
        <w:t xml:space="preserve"> </w:t>
      </w:r>
      <w:r w:rsidRPr="00F96EA8">
        <w:rPr>
          <w:b/>
          <w:bCs/>
          <w:sz w:val="26"/>
          <w:szCs w:val="26"/>
          <w:highlight w:val="green"/>
          <w:u w:val="single"/>
        </w:rPr>
        <w:t>spend</w:t>
      </w:r>
      <w:r w:rsidRPr="00F96EA8">
        <w:rPr>
          <w:sz w:val="26"/>
          <w:szCs w:val="26"/>
          <w:highlight w:val="green"/>
          <w:u w:val="single"/>
        </w:rPr>
        <w:t xml:space="preserve"> massive</w:t>
      </w:r>
      <w:r w:rsidRPr="0027166C">
        <w:rPr>
          <w:sz w:val="26"/>
          <w:szCs w:val="26"/>
          <w:u w:val="single"/>
        </w:rPr>
        <w:t xml:space="preserve"> </w:t>
      </w:r>
      <w:r w:rsidRPr="00F96EA8">
        <w:rPr>
          <w:sz w:val="26"/>
          <w:szCs w:val="26"/>
          <w:u w:val="single"/>
        </w:rPr>
        <w:t xml:space="preserve">amounts of </w:t>
      </w:r>
      <w:r w:rsidRPr="0027166C">
        <w:rPr>
          <w:sz w:val="26"/>
          <w:szCs w:val="26"/>
          <w:highlight w:val="green"/>
          <w:u w:val="single"/>
        </w:rPr>
        <w:t>money</w:t>
      </w:r>
      <w:r w:rsidRPr="0027166C">
        <w:rPr>
          <w:sz w:val="26"/>
          <w:szCs w:val="26"/>
          <w:u w:val="single"/>
        </w:rPr>
        <w:t xml:space="preserve"> </w:t>
      </w:r>
      <w:r w:rsidRPr="00F96EA8">
        <w:rPr>
          <w:sz w:val="26"/>
          <w:szCs w:val="26"/>
          <w:u w:val="single"/>
        </w:rPr>
        <w:t>over</w:t>
      </w:r>
      <w:r w:rsidRPr="0027166C">
        <w:rPr>
          <w:sz w:val="26"/>
          <w:szCs w:val="26"/>
          <w:u w:val="single"/>
        </w:rPr>
        <w:t xml:space="preserve"> long periods of time </w:t>
      </w:r>
      <w:r w:rsidRPr="00F96EA8">
        <w:rPr>
          <w:b/>
          <w:bCs/>
          <w:sz w:val="26"/>
          <w:szCs w:val="26"/>
          <w:highlight w:val="green"/>
          <w:u w:val="single"/>
        </w:rPr>
        <w:t>on</w:t>
      </w:r>
      <w:r w:rsidRPr="0027166C">
        <w:rPr>
          <w:sz w:val="26"/>
          <w:szCs w:val="26"/>
          <w:u w:val="single"/>
        </w:rPr>
        <w:t xml:space="preserve"> </w:t>
      </w:r>
      <w:r w:rsidRPr="0027166C">
        <w:rPr>
          <w:szCs w:val="26"/>
        </w:rPr>
        <w:t xml:space="preserve">such </w:t>
      </w:r>
      <w:r w:rsidRPr="0027166C">
        <w:rPr>
          <w:sz w:val="26"/>
          <w:szCs w:val="26"/>
          <w:u w:val="single"/>
        </w:rPr>
        <w:t xml:space="preserve">risky endeavors as </w:t>
      </w:r>
      <w:r w:rsidRPr="00F96EA8">
        <w:rPr>
          <w:sz w:val="26"/>
          <w:szCs w:val="26"/>
          <w:highlight w:val="green"/>
          <w:u w:val="single"/>
        </w:rPr>
        <w:t xml:space="preserve">space </w:t>
      </w:r>
      <w:r w:rsidRPr="00F96EA8">
        <w:rPr>
          <w:b/>
          <w:bCs/>
          <w:sz w:val="26"/>
          <w:szCs w:val="26"/>
          <w:highlight w:val="green"/>
          <w:u w:val="single"/>
        </w:rPr>
        <w:t>col</w:t>
      </w:r>
      <w:r w:rsidRPr="00F96EA8">
        <w:rPr>
          <w:b/>
          <w:bCs/>
          <w:sz w:val="26"/>
          <w:szCs w:val="26"/>
          <w:u w:val="single"/>
        </w:rPr>
        <w:t>onization</w:t>
      </w:r>
      <w:r w:rsidRPr="0027166C">
        <w:rPr>
          <w:szCs w:val="26"/>
        </w:rPr>
        <w:t xml:space="preserve">. For this reason, the </w:t>
      </w:r>
      <w:r w:rsidRPr="00F96EA8">
        <w:rPr>
          <w:b/>
          <w:bCs/>
          <w:sz w:val="26"/>
          <w:szCs w:val="26"/>
          <w:u w:val="single"/>
        </w:rPr>
        <w:t>colonization</w:t>
      </w:r>
      <w:r w:rsidRPr="0027166C">
        <w:rPr>
          <w:szCs w:val="26"/>
        </w:rPr>
        <w:t xml:space="preserve"> of Proxima b </w:t>
      </w:r>
      <w:r w:rsidRPr="0027166C">
        <w:rPr>
          <w:sz w:val="26"/>
          <w:szCs w:val="26"/>
          <w:u w:val="single"/>
        </w:rPr>
        <w:t xml:space="preserve">would more likely </w:t>
      </w:r>
      <w:r w:rsidRPr="0027166C">
        <w:rPr>
          <w:b/>
          <w:bCs/>
          <w:sz w:val="26"/>
          <w:szCs w:val="26"/>
          <w:highlight w:val="green"/>
          <w:u w:val="single"/>
        </w:rPr>
        <w:t>fall</w:t>
      </w:r>
      <w:r w:rsidRPr="0027166C">
        <w:rPr>
          <w:sz w:val="26"/>
          <w:szCs w:val="26"/>
          <w:highlight w:val="green"/>
          <w:u w:val="single"/>
        </w:rPr>
        <w:t xml:space="preserve"> </w:t>
      </w:r>
      <w:r w:rsidRPr="0027166C">
        <w:rPr>
          <w:b/>
          <w:bCs/>
          <w:sz w:val="26"/>
          <w:szCs w:val="26"/>
          <w:highlight w:val="green"/>
          <w:u w:val="single"/>
        </w:rPr>
        <w:t>to</w:t>
      </w:r>
      <w:r w:rsidRPr="0027166C">
        <w:rPr>
          <w:sz w:val="26"/>
          <w:szCs w:val="26"/>
          <w:u w:val="single"/>
        </w:rPr>
        <w:t xml:space="preserve"> private </w:t>
      </w:r>
      <w:r w:rsidRPr="00F96EA8">
        <w:rPr>
          <w:b/>
          <w:bCs/>
          <w:sz w:val="26"/>
          <w:szCs w:val="26"/>
          <w:highlight w:val="green"/>
          <w:u w:val="single"/>
        </w:rPr>
        <w:t>corporations</w:t>
      </w:r>
      <w:r w:rsidRPr="00F96EA8">
        <w:rPr>
          <w:sz w:val="26"/>
          <w:szCs w:val="26"/>
          <w:highlight w:val="green"/>
          <w:u w:val="single"/>
        </w:rPr>
        <w:t xml:space="preserve"> with</w:t>
      </w:r>
      <w:r w:rsidRPr="0027166C">
        <w:rPr>
          <w:sz w:val="26"/>
          <w:szCs w:val="26"/>
          <w:u w:val="single"/>
        </w:rPr>
        <w:t xml:space="preserve"> much to </w:t>
      </w:r>
      <w:r w:rsidRPr="00F96EA8">
        <w:rPr>
          <w:sz w:val="26"/>
          <w:szCs w:val="26"/>
          <w:highlight w:val="green"/>
          <w:u w:val="single"/>
        </w:rPr>
        <w:t>gain from</w:t>
      </w:r>
      <w:r w:rsidRPr="0027166C">
        <w:rPr>
          <w:sz w:val="26"/>
          <w:szCs w:val="26"/>
          <w:u w:val="single"/>
        </w:rPr>
        <w:t xml:space="preserve"> the </w:t>
      </w:r>
      <w:r w:rsidRPr="0027166C">
        <w:rPr>
          <w:sz w:val="26"/>
          <w:szCs w:val="26"/>
          <w:highlight w:val="green"/>
          <w:u w:val="single"/>
        </w:rPr>
        <w:t>resources</w:t>
      </w:r>
      <w:r w:rsidRPr="0027166C">
        <w:rPr>
          <w:sz w:val="26"/>
          <w:szCs w:val="26"/>
          <w:u w:val="single"/>
        </w:rPr>
        <w:t xml:space="preserve"> other worlds might offer. </w:t>
      </w:r>
      <w:r w:rsidRPr="00F96EA8">
        <w:rPr>
          <w:rStyle w:val="StyleUnderline"/>
          <w:highlight w:val="green"/>
        </w:rPr>
        <w:t>Private exploration</w:t>
      </w:r>
      <w:r w:rsidRPr="00F96EA8">
        <w:rPr>
          <w:rStyle w:val="StyleUnderline"/>
        </w:rPr>
        <w:t xml:space="preserve"> of space becomes </w:t>
      </w:r>
      <w:r w:rsidRPr="00F96EA8">
        <w:rPr>
          <w:rStyle w:val="StyleUnderline"/>
          <w:highlight w:val="green"/>
        </w:rPr>
        <w:t>more</w:t>
      </w:r>
      <w:r w:rsidRPr="00F96EA8">
        <w:rPr>
          <w:rStyle w:val="StyleUnderline"/>
        </w:rPr>
        <w:t xml:space="preserve"> of a </w:t>
      </w:r>
      <w:r w:rsidRPr="00F96EA8">
        <w:rPr>
          <w:rStyle w:val="StyleUnderline"/>
          <w:highlight w:val="green"/>
        </w:rPr>
        <w:t>reality</w:t>
      </w:r>
      <w:r w:rsidRPr="00F96EA8">
        <w:rPr>
          <w:rStyle w:val="StyleUnderline"/>
        </w:rPr>
        <w:t xml:space="preserve"> each day, with private corporations such as </w:t>
      </w:r>
      <w:r w:rsidRPr="00F96EA8">
        <w:rPr>
          <w:rStyle w:val="StyleUnderline"/>
          <w:highlight w:val="green"/>
        </w:rPr>
        <w:t>SpaceX, Blue Origin</w:t>
      </w:r>
      <w:r w:rsidRPr="00F96EA8">
        <w:rPr>
          <w:rStyle w:val="StyleUnderline"/>
        </w:rPr>
        <w:t xml:space="preserve">, and Virgin Galactic </w:t>
      </w:r>
      <w:r w:rsidRPr="00F96EA8">
        <w:rPr>
          <w:rStyle w:val="StyleUnderline"/>
          <w:highlight w:val="green"/>
        </w:rPr>
        <w:t>testing new platforms</w:t>
      </w:r>
      <w:r w:rsidRPr="00F96EA8">
        <w:rPr>
          <w:rStyle w:val="StyleUnderline"/>
        </w:rPr>
        <w:t xml:space="preserve"> for space travel</w:t>
      </w:r>
      <w:r w:rsidRPr="00F96EA8">
        <w:rPr>
          <w:szCs w:val="26"/>
        </w:rPr>
        <w:t xml:space="preserve">. A </w:t>
      </w:r>
      <w:r w:rsidRPr="00F96EA8">
        <w:rPr>
          <w:b/>
          <w:bCs/>
          <w:sz w:val="26"/>
          <w:szCs w:val="26"/>
          <w:u w:val="single"/>
        </w:rPr>
        <w:t>movement</w:t>
      </w:r>
      <w:r w:rsidRPr="00F96EA8">
        <w:rPr>
          <w:sz w:val="26"/>
          <w:szCs w:val="26"/>
          <w:u w:val="single"/>
        </w:rPr>
        <w:t xml:space="preserve"> has </w:t>
      </w:r>
      <w:r w:rsidRPr="00F96EA8">
        <w:rPr>
          <w:b/>
          <w:bCs/>
          <w:sz w:val="26"/>
          <w:szCs w:val="26"/>
          <w:u w:val="single"/>
        </w:rPr>
        <w:t>grown</w:t>
      </w:r>
      <w:r w:rsidRPr="00F96EA8">
        <w:rPr>
          <w:sz w:val="26"/>
          <w:szCs w:val="26"/>
          <w:u w:val="single"/>
        </w:rPr>
        <w:t xml:space="preserve"> </w:t>
      </w:r>
      <w:r w:rsidRPr="00F96EA8">
        <w:rPr>
          <w:b/>
          <w:bCs/>
          <w:sz w:val="26"/>
          <w:szCs w:val="26"/>
          <w:u w:val="single"/>
        </w:rPr>
        <w:t>up</w:t>
      </w:r>
      <w:r w:rsidRPr="00F96EA8">
        <w:rPr>
          <w:sz w:val="26"/>
          <w:szCs w:val="26"/>
          <w:u w:val="single"/>
        </w:rPr>
        <w:t xml:space="preserve"> </w:t>
      </w:r>
      <w:r w:rsidRPr="00F96EA8">
        <w:rPr>
          <w:b/>
          <w:bCs/>
          <w:sz w:val="26"/>
          <w:szCs w:val="26"/>
          <w:u w:val="single"/>
        </w:rPr>
        <w:t>alongside</w:t>
      </w:r>
      <w:r w:rsidRPr="00F96EA8">
        <w:rPr>
          <w:szCs w:val="26"/>
        </w:rPr>
        <w:t xml:space="preserve"> these </w:t>
      </w:r>
      <w:r w:rsidRPr="00F96EA8">
        <w:rPr>
          <w:sz w:val="26"/>
          <w:szCs w:val="26"/>
          <w:u w:val="single"/>
        </w:rPr>
        <w:t xml:space="preserve">private spacefaring </w:t>
      </w:r>
      <w:r w:rsidRPr="00F96EA8">
        <w:rPr>
          <w:b/>
          <w:bCs/>
          <w:sz w:val="26"/>
          <w:szCs w:val="26"/>
          <w:u w:val="single"/>
        </w:rPr>
        <w:t>companies</w:t>
      </w:r>
      <w:r w:rsidRPr="00F96EA8">
        <w:rPr>
          <w:szCs w:val="26"/>
        </w:rPr>
        <w:t xml:space="preserve"> </w:t>
      </w:r>
      <w:r w:rsidRPr="00F96EA8">
        <w:rPr>
          <w:b/>
          <w:bCs/>
          <w:sz w:val="26"/>
          <w:szCs w:val="26"/>
          <w:u w:val="single"/>
        </w:rPr>
        <w:t>claiming</w:t>
      </w:r>
      <w:r w:rsidRPr="00F96EA8">
        <w:rPr>
          <w:sz w:val="26"/>
          <w:szCs w:val="26"/>
          <w:u w:val="single"/>
        </w:rPr>
        <w:t xml:space="preserve"> planets</w:t>
      </w:r>
      <w:r w:rsidRPr="00F96EA8">
        <w:rPr>
          <w:szCs w:val="26"/>
        </w:rPr>
        <w:t xml:space="preserve"> such as Proxima b might </w:t>
      </w:r>
      <w:r w:rsidRPr="00F96EA8">
        <w:rPr>
          <w:sz w:val="26"/>
          <w:szCs w:val="26"/>
          <w:u w:val="single"/>
        </w:rPr>
        <w:t xml:space="preserve">become a </w:t>
      </w:r>
      <w:r w:rsidRPr="00F96EA8">
        <w:rPr>
          <w:b/>
          <w:bCs/>
          <w:sz w:val="26"/>
          <w:szCs w:val="26"/>
          <w:u w:val="single"/>
        </w:rPr>
        <w:t>new</w:t>
      </w:r>
      <w:r w:rsidRPr="00F96EA8">
        <w:rPr>
          <w:sz w:val="26"/>
          <w:szCs w:val="26"/>
          <w:u w:val="single"/>
        </w:rPr>
        <w:t xml:space="preserve"> </w:t>
      </w:r>
      <w:r w:rsidRPr="00F96EA8">
        <w:rPr>
          <w:b/>
          <w:bCs/>
          <w:sz w:val="26"/>
          <w:szCs w:val="26"/>
          <w:u w:val="single"/>
        </w:rPr>
        <w:t>frontier</w:t>
      </w:r>
      <w:r w:rsidRPr="00F96EA8">
        <w:rPr>
          <w:szCs w:val="26"/>
        </w:rPr>
        <w:t xml:space="preserve">, </w:t>
      </w:r>
      <w:r w:rsidRPr="00F96EA8">
        <w:rPr>
          <w:sz w:val="26"/>
          <w:szCs w:val="26"/>
          <w:u w:val="single"/>
        </w:rPr>
        <w:t>where private citizens can stake their own perso</w:t>
      </w:r>
      <w:r w:rsidRPr="0027166C">
        <w:rPr>
          <w:sz w:val="26"/>
          <w:szCs w:val="26"/>
          <w:u w:val="single"/>
        </w:rPr>
        <w:t>nal claims</w:t>
      </w:r>
      <w:r w:rsidRPr="0027166C">
        <w:rPr>
          <w:szCs w:val="26"/>
        </w:rPr>
        <w:t xml:space="preserve">. This </w:t>
      </w:r>
      <w:r w:rsidRPr="0027166C">
        <w:rPr>
          <w:sz w:val="26"/>
          <w:szCs w:val="26"/>
          <w:u w:val="single"/>
        </w:rPr>
        <w:t xml:space="preserve">movement has even </w:t>
      </w:r>
      <w:r w:rsidRPr="0027166C">
        <w:rPr>
          <w:b/>
          <w:bCs/>
          <w:sz w:val="26"/>
          <w:szCs w:val="26"/>
          <w:u w:val="single"/>
        </w:rPr>
        <w:t>proposed</w:t>
      </w:r>
      <w:r w:rsidRPr="0027166C">
        <w:rPr>
          <w:sz w:val="26"/>
          <w:szCs w:val="26"/>
          <w:u w:val="single"/>
        </w:rPr>
        <w:t xml:space="preserve"> </w:t>
      </w:r>
      <w:r w:rsidRPr="0027166C">
        <w:rPr>
          <w:b/>
          <w:bCs/>
          <w:sz w:val="26"/>
          <w:szCs w:val="26"/>
          <w:highlight w:val="green"/>
          <w:u w:val="single"/>
        </w:rPr>
        <w:t>legislation</w:t>
      </w:r>
      <w:r w:rsidRPr="0027166C">
        <w:rPr>
          <w:szCs w:val="26"/>
        </w:rPr>
        <w:t xml:space="preserve"> in Congress. The “Space Settlement Prize Act,” </w:t>
      </w:r>
      <w:r w:rsidRPr="0027166C">
        <w:rPr>
          <w:sz w:val="26"/>
          <w:szCs w:val="26"/>
          <w:u w:val="single"/>
        </w:rPr>
        <w:t xml:space="preserve">which would </w:t>
      </w:r>
      <w:r w:rsidRPr="0027166C">
        <w:rPr>
          <w:b/>
          <w:bCs/>
          <w:sz w:val="26"/>
          <w:szCs w:val="26"/>
          <w:u w:val="single"/>
        </w:rPr>
        <w:t>ultimately</w:t>
      </w:r>
      <w:r w:rsidRPr="0027166C">
        <w:rPr>
          <w:szCs w:val="26"/>
        </w:rPr>
        <w:t xml:space="preserve"> </w:t>
      </w:r>
      <w:r w:rsidRPr="0027166C">
        <w:rPr>
          <w:b/>
          <w:bCs/>
          <w:sz w:val="26"/>
          <w:szCs w:val="26"/>
          <w:highlight w:val="green"/>
          <w:u w:val="single"/>
        </w:rPr>
        <w:t>guarantee</w:t>
      </w:r>
      <w:r w:rsidRPr="0027166C">
        <w:rPr>
          <w:sz w:val="26"/>
          <w:szCs w:val="26"/>
          <w:u w:val="single"/>
        </w:rPr>
        <w:t xml:space="preserve"> that </w:t>
      </w:r>
      <w:r w:rsidRPr="0027166C">
        <w:rPr>
          <w:b/>
          <w:bCs/>
          <w:sz w:val="26"/>
          <w:szCs w:val="26"/>
          <w:highlight w:val="green"/>
          <w:u w:val="single"/>
        </w:rPr>
        <w:t>any</w:t>
      </w:r>
      <w:r w:rsidRPr="0027166C">
        <w:rPr>
          <w:sz w:val="26"/>
          <w:szCs w:val="26"/>
          <w:highlight w:val="green"/>
          <w:u w:val="single"/>
        </w:rPr>
        <w:t xml:space="preserve"> </w:t>
      </w:r>
      <w:r w:rsidRPr="00F96EA8">
        <w:rPr>
          <w:b/>
          <w:bCs/>
          <w:sz w:val="26"/>
          <w:szCs w:val="26"/>
          <w:highlight w:val="green"/>
          <w:u w:val="single"/>
        </w:rPr>
        <w:t>settlement</w:t>
      </w:r>
      <w:r w:rsidRPr="00F96EA8">
        <w:rPr>
          <w:sz w:val="26"/>
          <w:szCs w:val="26"/>
          <w:highlight w:val="green"/>
          <w:u w:val="single"/>
        </w:rPr>
        <w:t xml:space="preserve"> built privately</w:t>
      </w:r>
      <w:r w:rsidRPr="0027166C">
        <w:rPr>
          <w:sz w:val="26"/>
          <w:szCs w:val="26"/>
          <w:u w:val="single"/>
        </w:rPr>
        <w:t xml:space="preserve"> on other planets</w:t>
      </w:r>
      <w:r w:rsidRPr="0027166C">
        <w:rPr>
          <w:szCs w:val="26"/>
        </w:rPr>
        <w:t xml:space="preserve">, </w:t>
      </w:r>
      <w:r w:rsidRPr="0027166C">
        <w:rPr>
          <w:sz w:val="26"/>
          <w:szCs w:val="26"/>
          <w:u w:val="single"/>
        </w:rPr>
        <w:t>moons</w:t>
      </w:r>
      <w:r w:rsidRPr="0027166C">
        <w:rPr>
          <w:szCs w:val="26"/>
        </w:rPr>
        <w:t xml:space="preserve">, </w:t>
      </w:r>
      <w:r w:rsidRPr="0027166C">
        <w:rPr>
          <w:sz w:val="26"/>
          <w:szCs w:val="26"/>
          <w:u w:val="single"/>
        </w:rPr>
        <w:t>asteroids</w:t>
      </w:r>
      <w:r w:rsidRPr="0027166C">
        <w:rPr>
          <w:szCs w:val="26"/>
        </w:rPr>
        <w:t xml:space="preserve">, etc., would be </w:t>
      </w:r>
      <w:r w:rsidRPr="0027166C">
        <w:rPr>
          <w:b/>
          <w:bCs/>
          <w:sz w:val="26"/>
          <w:szCs w:val="26"/>
          <w:highlight w:val="green"/>
          <w:u w:val="single"/>
        </w:rPr>
        <w:t>owned</w:t>
      </w:r>
      <w:r w:rsidRPr="0027166C">
        <w:rPr>
          <w:sz w:val="26"/>
          <w:szCs w:val="26"/>
          <w:highlight w:val="green"/>
          <w:u w:val="single"/>
        </w:rPr>
        <w:t xml:space="preserve"> </w:t>
      </w:r>
      <w:r w:rsidRPr="0027166C">
        <w:rPr>
          <w:b/>
          <w:bCs/>
          <w:sz w:val="26"/>
          <w:szCs w:val="26"/>
          <w:highlight w:val="green"/>
          <w:u w:val="single"/>
        </w:rPr>
        <w:t>by</w:t>
      </w:r>
      <w:r w:rsidRPr="0027166C">
        <w:rPr>
          <w:szCs w:val="26"/>
        </w:rPr>
        <w:t xml:space="preserve"> the private citizens or </w:t>
      </w:r>
      <w:r w:rsidRPr="00F96EA8">
        <w:rPr>
          <w:b/>
          <w:bCs/>
          <w:sz w:val="26"/>
          <w:szCs w:val="26"/>
          <w:highlight w:val="green"/>
          <w:u w:val="single"/>
        </w:rPr>
        <w:t>corporations</w:t>
      </w:r>
      <w:r w:rsidRPr="00F96EA8">
        <w:rPr>
          <w:sz w:val="26"/>
          <w:szCs w:val="26"/>
          <w:u w:val="single"/>
        </w:rPr>
        <w:t xml:space="preserve"> </w:t>
      </w:r>
      <w:r w:rsidRPr="00F96EA8">
        <w:rPr>
          <w:b/>
          <w:bCs/>
          <w:sz w:val="26"/>
          <w:szCs w:val="26"/>
          <w:u w:val="single"/>
        </w:rPr>
        <w:t>who</w:t>
      </w:r>
      <w:r w:rsidRPr="00F96EA8">
        <w:rPr>
          <w:sz w:val="26"/>
          <w:szCs w:val="26"/>
          <w:u w:val="single"/>
        </w:rPr>
        <w:t xml:space="preserve"> </w:t>
      </w:r>
      <w:r w:rsidRPr="00F96EA8">
        <w:rPr>
          <w:b/>
          <w:bCs/>
          <w:sz w:val="26"/>
          <w:szCs w:val="26"/>
          <w:u w:val="single"/>
        </w:rPr>
        <w:t>claim</w:t>
      </w:r>
      <w:r w:rsidRPr="00F96EA8">
        <w:rPr>
          <w:sz w:val="26"/>
          <w:szCs w:val="26"/>
          <w:u w:val="single"/>
        </w:rPr>
        <w:t xml:space="preserve"> </w:t>
      </w:r>
      <w:r w:rsidRPr="00F96EA8">
        <w:rPr>
          <w:b/>
          <w:bCs/>
          <w:sz w:val="26"/>
          <w:szCs w:val="26"/>
          <w:u w:val="single"/>
        </w:rPr>
        <w:t>them</w:t>
      </w:r>
      <w:r w:rsidRPr="0027166C">
        <w:rPr>
          <w:szCs w:val="26"/>
        </w:rPr>
        <w:t xml:space="preserve">. This act would likely function similarly to the Homestead Acts, which allowed settlers who worked unclaimed land, to buy that land at very little cost. Furthermore, these groups claim that they are </w:t>
      </w:r>
      <w:r w:rsidRPr="00F96EA8">
        <w:rPr>
          <w:b/>
          <w:bCs/>
          <w:sz w:val="26"/>
          <w:szCs w:val="26"/>
          <w:u w:val="single"/>
        </w:rPr>
        <w:t>not</w:t>
      </w:r>
      <w:r w:rsidRPr="00F96EA8">
        <w:rPr>
          <w:sz w:val="26"/>
          <w:szCs w:val="26"/>
          <w:u w:val="single"/>
        </w:rPr>
        <w:t xml:space="preserve"> </w:t>
      </w:r>
      <w:r w:rsidRPr="00F96EA8">
        <w:rPr>
          <w:b/>
          <w:bCs/>
          <w:sz w:val="26"/>
          <w:szCs w:val="26"/>
          <w:u w:val="single"/>
        </w:rPr>
        <w:t>subject</w:t>
      </w:r>
      <w:r w:rsidRPr="00F96EA8">
        <w:rPr>
          <w:sz w:val="26"/>
          <w:szCs w:val="26"/>
          <w:u w:val="single"/>
        </w:rPr>
        <w:t xml:space="preserve"> </w:t>
      </w:r>
      <w:r w:rsidRPr="00F96EA8">
        <w:rPr>
          <w:b/>
          <w:bCs/>
          <w:sz w:val="26"/>
          <w:szCs w:val="26"/>
          <w:u w:val="single"/>
        </w:rPr>
        <w:t>to</w:t>
      </w:r>
      <w:r w:rsidRPr="0027166C">
        <w:rPr>
          <w:szCs w:val="26"/>
        </w:rPr>
        <w:t xml:space="preserve"> the </w:t>
      </w:r>
      <w:r w:rsidRPr="0027166C">
        <w:rPr>
          <w:b/>
          <w:bCs/>
          <w:sz w:val="26"/>
          <w:szCs w:val="26"/>
          <w:highlight w:val="green"/>
          <w:u w:val="single"/>
        </w:rPr>
        <w:t>O</w:t>
      </w:r>
      <w:r w:rsidRPr="0027166C">
        <w:rPr>
          <w:szCs w:val="26"/>
        </w:rPr>
        <w:t xml:space="preserve">uter </w:t>
      </w:r>
      <w:r w:rsidRPr="0027166C">
        <w:rPr>
          <w:b/>
          <w:bCs/>
          <w:sz w:val="26"/>
          <w:szCs w:val="26"/>
          <w:highlight w:val="green"/>
          <w:u w:val="single"/>
        </w:rPr>
        <w:t>S</w:t>
      </w:r>
      <w:r w:rsidRPr="0027166C">
        <w:rPr>
          <w:szCs w:val="26"/>
        </w:rPr>
        <w:t xml:space="preserve">pace </w:t>
      </w:r>
      <w:r w:rsidRPr="0027166C">
        <w:rPr>
          <w:b/>
          <w:bCs/>
          <w:sz w:val="26"/>
          <w:szCs w:val="26"/>
          <w:highlight w:val="green"/>
          <w:u w:val="single"/>
        </w:rPr>
        <w:t>T</w:t>
      </w:r>
      <w:r w:rsidRPr="0027166C">
        <w:rPr>
          <w:szCs w:val="26"/>
        </w:rPr>
        <w:t xml:space="preserve">reaty, as the </w:t>
      </w:r>
      <w:r w:rsidRPr="0027166C">
        <w:rPr>
          <w:sz w:val="26"/>
          <w:szCs w:val="26"/>
          <w:u w:val="single"/>
        </w:rPr>
        <w:t>treaty’s provisions only govern nations</w:t>
      </w:r>
      <w:r w:rsidRPr="0027166C">
        <w:rPr>
          <w:szCs w:val="26"/>
        </w:rPr>
        <w:t xml:space="preserve">. “The </w:t>
      </w:r>
      <w:r w:rsidRPr="0027166C">
        <w:rPr>
          <w:sz w:val="26"/>
          <w:szCs w:val="26"/>
          <w:highlight w:val="green"/>
          <w:u w:val="single"/>
        </w:rPr>
        <w:t>language</w:t>
      </w:r>
      <w:r w:rsidRPr="0027166C">
        <w:rPr>
          <w:sz w:val="26"/>
          <w:szCs w:val="26"/>
          <w:u w:val="single"/>
        </w:rPr>
        <w:t xml:space="preserve"> of</w:t>
      </w:r>
      <w:r w:rsidRPr="0027166C">
        <w:rPr>
          <w:szCs w:val="26"/>
        </w:rPr>
        <w:t xml:space="preserve"> the </w:t>
      </w:r>
      <w:r w:rsidRPr="0027166C">
        <w:rPr>
          <w:sz w:val="26"/>
          <w:szCs w:val="26"/>
          <w:u w:val="single"/>
        </w:rPr>
        <w:t>O</w:t>
      </w:r>
      <w:r w:rsidRPr="0027166C">
        <w:rPr>
          <w:szCs w:val="26"/>
        </w:rPr>
        <w:t xml:space="preserve">uter </w:t>
      </w:r>
      <w:r w:rsidRPr="0027166C">
        <w:rPr>
          <w:sz w:val="26"/>
          <w:szCs w:val="26"/>
          <w:u w:val="single"/>
        </w:rPr>
        <w:t>S</w:t>
      </w:r>
      <w:r w:rsidRPr="0027166C">
        <w:rPr>
          <w:szCs w:val="26"/>
        </w:rPr>
        <w:t xml:space="preserve">pace </w:t>
      </w:r>
      <w:r w:rsidRPr="0027166C">
        <w:rPr>
          <w:sz w:val="26"/>
          <w:szCs w:val="26"/>
          <w:u w:val="single"/>
        </w:rPr>
        <w:t>T</w:t>
      </w:r>
      <w:r w:rsidRPr="0027166C">
        <w:rPr>
          <w:szCs w:val="26"/>
        </w:rPr>
        <w:t xml:space="preserve">reaty </w:t>
      </w:r>
      <w:r w:rsidRPr="00F96EA8">
        <w:rPr>
          <w:sz w:val="26"/>
          <w:szCs w:val="26"/>
          <w:highlight w:val="green"/>
          <w:u w:val="single"/>
        </w:rPr>
        <w:t>does not forbid private</w:t>
      </w:r>
      <w:r w:rsidRPr="0027166C">
        <w:rPr>
          <w:sz w:val="26"/>
          <w:szCs w:val="26"/>
          <w:u w:val="single"/>
        </w:rPr>
        <w:t xml:space="preserve"> claims on and settlement of celestial bodies</w:t>
      </w:r>
      <w:r w:rsidRPr="0027166C">
        <w:rPr>
          <w:szCs w:val="26"/>
        </w:rPr>
        <w:t xml:space="preserve">, </w:t>
      </w:r>
      <w:r w:rsidRPr="00F96EA8">
        <w:rPr>
          <w:sz w:val="26"/>
          <w:szCs w:val="26"/>
          <w:highlight w:val="green"/>
          <w:u w:val="single"/>
        </w:rPr>
        <w:t>only national appropriations</w:t>
      </w:r>
      <w:r w:rsidRPr="00F96EA8">
        <w:rPr>
          <w:szCs w:val="26"/>
        </w:rPr>
        <w:t>. Furthermore, nations themselves are answerable in case of any environmental damages.” It is an interesting theory, and these 21st century frontiersmen and women might be correct. The Outer Space Treaty does not only govern nations themselves, but national oversight of non-governmental organizatio</w:t>
      </w:r>
      <w:r w:rsidRPr="0027166C">
        <w:rPr>
          <w:szCs w:val="26"/>
        </w:rPr>
        <w:t xml:space="preserve">ns as well. As all private attempts at space colonization on Proxima b and any other celestial body would be through corporate entities. These corporate entities would certainly fall under the national mandate to authorize and continually supervise the operation of such groups. But just because governments must have some form of oversight in place to manage private space exploration corporations, does not mean there is a </w:t>
      </w:r>
      <w:r w:rsidRPr="0027166C">
        <w:rPr>
          <w:szCs w:val="26"/>
        </w:rPr>
        <w:lastRenderedPageBreak/>
        <w:t>mandate to control the legal operation of such corporations. The language of the Outer Space Treaty does not forbid private claims on and settlement of celestial bodies, only national appropriations. Furthermore, nations themselves are answerable in case of any environmental damages. Nations can certainly pass laws regulating the actions of private corporations consistent with the Outer Space Treaty’s mandate, and in fact the U.S. is already considering and attempting to create policies governing private space craft and travel. The problem is that none of this law has become official yet.</w:t>
      </w:r>
    </w:p>
    <w:p w14:paraId="0C822AB1" w14:textId="77777777" w:rsidR="006E2402" w:rsidRPr="00086718" w:rsidRDefault="006E2402" w:rsidP="006E2402">
      <w:pPr>
        <w:pStyle w:val="Heading4"/>
      </w:pPr>
      <w:r w:rsidRPr="00086718">
        <w:t xml:space="preserve">Space colonization solves extinction </w:t>
      </w:r>
    </w:p>
    <w:p w14:paraId="78AC763B" w14:textId="77777777" w:rsidR="006E2402" w:rsidRPr="00086718" w:rsidRDefault="006E2402" w:rsidP="006E2402">
      <w:r w:rsidRPr="00086718">
        <w:rPr>
          <w:rStyle w:val="Style13ptBold"/>
        </w:rPr>
        <w:t>Filling Space 19</w:t>
      </w:r>
      <w:r w:rsidRPr="00086718">
        <w:t xml:space="preserve">, 4-19, "Deflecting Existential Risk with Space Colonization," Filling Space, https://filling-space.com/2019/04/19/deflecting-existential-risk-with-space-colonization/ </w:t>
      </w:r>
    </w:p>
    <w:p w14:paraId="0B409C8A" w14:textId="77777777" w:rsidR="006E2402" w:rsidRPr="00086718" w:rsidRDefault="006E2402" w:rsidP="006E2402">
      <w:r w:rsidRPr="00086718">
        <w:t>The first living organism on Earth emerged approximately three and a half billion years ago. Since then, life has evolved into countless forms and colonized the planet. But the story of life is not a rosy one. At least five mass extinctions have occurred, and nearly all species that have ever existed on our planet are now dead. One of the most well-understood mass extinctions occurred when the Alvarez asteroid impacted Earth and, likely combined with other factors, killed many dinosaurs and other species. Life then had no tools to detect the coming asteroid or to be able to plan proactively to ensure its survival. </w:t>
      </w:r>
    </w:p>
    <w:p w14:paraId="48C20B36" w14:textId="77777777" w:rsidR="006E2402" w:rsidRPr="00086718" w:rsidRDefault="006E2402" w:rsidP="006E2402">
      <w:r w:rsidRPr="00086718">
        <w:rPr>
          <w:rStyle w:val="StyleUnderline"/>
        </w:rPr>
        <w:t xml:space="preserve">In order to avoid sharing the same fate as the dinosaurs, scholars argue that </w:t>
      </w:r>
      <w:r w:rsidRPr="00B42D08">
        <w:rPr>
          <w:rStyle w:val="Emphasis"/>
          <w:highlight w:val="green"/>
        </w:rPr>
        <w:t xml:space="preserve">humans should become </w:t>
      </w:r>
      <w:r w:rsidRPr="008430F7">
        <w:rPr>
          <w:rStyle w:val="Emphasis"/>
        </w:rPr>
        <w:t xml:space="preserve">a </w:t>
      </w:r>
      <w:r w:rsidRPr="00B42D08">
        <w:rPr>
          <w:rStyle w:val="Emphasis"/>
          <w:highlight w:val="green"/>
        </w:rPr>
        <w:t xml:space="preserve">multi-planetary </w:t>
      </w:r>
      <w:r w:rsidRPr="008430F7">
        <w:rPr>
          <w:rStyle w:val="Emphasis"/>
        </w:rPr>
        <w:t>species</w:t>
      </w:r>
      <w:r w:rsidRPr="00086718">
        <w:rPr>
          <w:rStyle w:val="StyleUnderline"/>
        </w:rPr>
        <w:t>.</w:t>
      </w:r>
      <w:r w:rsidRPr="00086718">
        <w:t xml:space="preserve"> We spoke with Professor Gonzalo Munevar, Emeritus Professor at Lawrence Technical University, to hear his thoughts on the existential risks we face and how colonization of the cosmos can help us address them. He has written extensively about the philosophy of space exploration and human consciousness.</w:t>
      </w:r>
    </w:p>
    <w:p w14:paraId="5734EF7B" w14:textId="77777777" w:rsidR="006E2402" w:rsidRPr="00086718" w:rsidRDefault="006E2402" w:rsidP="006E2402">
      <w:r w:rsidRPr="00086718">
        <w:t>Why do you argue that “</w:t>
      </w:r>
      <w:r w:rsidRPr="00B42D08">
        <w:rPr>
          <w:rStyle w:val="Emphasis"/>
          <w:highlight w:val="green"/>
        </w:rPr>
        <w:t>failure</w:t>
      </w:r>
      <w:r w:rsidRPr="00086718">
        <w:rPr>
          <w:rStyle w:val="Emphasis"/>
        </w:rPr>
        <w:t xml:space="preserve"> to move into the cosmos </w:t>
      </w:r>
      <w:r w:rsidRPr="00B42D08">
        <w:rPr>
          <w:rStyle w:val="Emphasis"/>
          <w:highlight w:val="green"/>
        </w:rPr>
        <w:t>would condemn us to oblivion</w:t>
      </w:r>
      <w:r w:rsidRPr="00B42D08">
        <w:rPr>
          <w:highlight w:val="green"/>
        </w:rPr>
        <w:t>”?</w:t>
      </w:r>
    </w:p>
    <w:p w14:paraId="24D42BDC" w14:textId="77777777" w:rsidR="006E2402" w:rsidRPr="00086718" w:rsidRDefault="006E2402" w:rsidP="006E2402">
      <w:r w:rsidRPr="00086718">
        <w:t xml:space="preserve">By </w:t>
      </w:r>
      <w:r w:rsidRPr="00086718">
        <w:rPr>
          <w:rStyle w:val="StyleUnderline"/>
        </w:rPr>
        <w:t>having a significant presence in the solar system in</w:t>
      </w:r>
      <w:r w:rsidRPr="00086718">
        <w:t xml:space="preserve"> the next few thousands of years and beyond, </w:t>
      </w:r>
      <w:r w:rsidRPr="00086718">
        <w:rPr>
          <w:rStyle w:val="StyleUnderline"/>
        </w:rPr>
        <w:t xml:space="preserve">we will be </w:t>
      </w:r>
      <w:r w:rsidRPr="00B42D08">
        <w:rPr>
          <w:rStyle w:val="StyleUnderline"/>
          <w:highlight w:val="green"/>
        </w:rPr>
        <w:t>in a better position to deflect asteroids</w:t>
      </w:r>
      <w:r w:rsidRPr="00086718">
        <w:rPr>
          <w:rStyle w:val="StyleUnderline"/>
        </w:rPr>
        <w:t xml:space="preserve"> and comets </w:t>
      </w:r>
      <w:r w:rsidRPr="00B42D08">
        <w:rPr>
          <w:rStyle w:val="StyleUnderline"/>
          <w:highlight w:val="green"/>
        </w:rPr>
        <w:t>that might</w:t>
      </w:r>
      <w:r w:rsidRPr="00086718">
        <w:rPr>
          <w:rStyle w:val="StyleUnderline"/>
        </w:rPr>
        <w:t xml:space="preserve"> bring the </w:t>
      </w:r>
      <w:r w:rsidRPr="00B42D08">
        <w:rPr>
          <w:rStyle w:val="StyleUnderline"/>
          <w:highlight w:val="green"/>
        </w:rPr>
        <w:t>end</w:t>
      </w:r>
      <w:r w:rsidRPr="00086718">
        <w:rPr>
          <w:rStyle w:val="StyleUnderline"/>
        </w:rPr>
        <w:t xml:space="preserve"> of </w:t>
      </w:r>
      <w:r w:rsidRPr="008430F7">
        <w:rPr>
          <w:rStyle w:val="StyleUnderline"/>
        </w:rPr>
        <w:t>humanity</w:t>
      </w:r>
      <w:r w:rsidRPr="00086718">
        <w:rPr>
          <w:rStyle w:val="StyleUnderline"/>
        </w:rPr>
        <w:t xml:space="preserve">, and much other </w:t>
      </w:r>
      <w:r w:rsidRPr="00B42D08">
        <w:rPr>
          <w:rStyle w:val="StyleUnderline"/>
          <w:highlight w:val="green"/>
        </w:rPr>
        <w:t>Earth</w:t>
      </w:r>
      <w:r w:rsidRPr="00086718">
        <w:rPr>
          <w:rStyle w:val="StyleUnderline"/>
        </w:rPr>
        <w:t xml:space="preserve"> life, in a horrible collisio</w:t>
      </w:r>
      <w:r w:rsidRPr="00086718">
        <w:t>n. And if perchance one such catastrophe proves inevitable (e.g. a rogue planet passing through the solar system), humanity would still survive by having colonized Mars and other bodies, as well as by having built artificial space colonies of the type advocated by Gerard O’Neill. </w:t>
      </w:r>
    </w:p>
    <w:p w14:paraId="7AA35928" w14:textId="77777777" w:rsidR="006E2402" w:rsidRPr="00086718" w:rsidRDefault="006E2402" w:rsidP="006E2402">
      <w:r w:rsidRPr="00086718">
        <w:t xml:space="preserve">Once the sun begins to turn into a red giant in a few billion years, we must have long moved into the outer solar system. In the very long run, we have to move into other solar systems. Relativistic-speed starships would be nice, but they are not necessary for the task of moving humanity to the stars. We can reach them, slowly but surely, by propelling some of our space colonies away from the sun, carrying perhaps millions of human beings. They would take advantage of the many resources to be found in the Oort Cloud, and then of equivalent clouds in other solar systems. Even </w:t>
      </w:r>
      <w:r w:rsidRPr="00B42D08">
        <w:rPr>
          <w:rStyle w:val="StyleUnderline"/>
          <w:highlight w:val="green"/>
        </w:rPr>
        <w:t>interstellar space has</w:t>
      </w:r>
      <w:r w:rsidRPr="00086718">
        <w:rPr>
          <w:rStyle w:val="StyleUnderline"/>
        </w:rPr>
        <w:t xml:space="preserve"> </w:t>
      </w:r>
      <w:r w:rsidRPr="00B42D08">
        <w:rPr>
          <w:rStyle w:val="StyleUnderline"/>
          <w:highlight w:val="green"/>
        </w:rPr>
        <w:t>resources</w:t>
      </w:r>
      <w:r w:rsidRPr="00086718">
        <w:rPr>
          <w:rStyle w:val="StyleUnderline"/>
        </w:rPr>
        <w:t xml:space="preserve"> to offer. </w:t>
      </w:r>
      <w:r w:rsidRPr="00B42D08">
        <w:rPr>
          <w:rStyle w:val="StyleUnderline"/>
          <w:highlight w:val="green"/>
        </w:rPr>
        <w:t>Nuclear energy</w:t>
      </w:r>
      <w:r w:rsidRPr="00086718">
        <w:rPr>
          <w:rStyle w:val="StyleUnderline"/>
        </w:rPr>
        <w:t>, probably fusion,</w:t>
      </w:r>
      <w:r w:rsidRPr="00086718">
        <w:t xml:space="preserve"> would likely be required. It may take us tens of thousands of years, but in the cosmic time scale, that is but a blink in the eye.</w:t>
      </w:r>
    </w:p>
    <w:p w14:paraId="67A0433F" w14:textId="77777777" w:rsidR="006E2402" w:rsidRPr="00086718" w:rsidRDefault="006E2402" w:rsidP="006E2402">
      <w:r w:rsidRPr="00086718">
        <w:t>What are these catastrophic threats? Are there any records of catastrophic events happening before humans appeared on Earth?</w:t>
      </w:r>
    </w:p>
    <w:p w14:paraId="0A40C180" w14:textId="77777777" w:rsidR="006E2402" w:rsidRPr="00086718" w:rsidRDefault="006E2402" w:rsidP="006E2402">
      <w:r w:rsidRPr="00086718">
        <w:lastRenderedPageBreak/>
        <w:t>I have already mentioned collisions with asteroids and comets. Although the active geology of our planet tends to erase the record of many collisions, we can find a well-preserved record on the Moon and Venus, the two closest bodies to Earth. On the 600-million-years-old Venusian surface, the spacecraft Magellan discovered about one thousand impact craters at least twice the diameter of meteor craters on Earth. This impact record makes it reasonable to estimate a catastrophic impact on Earth every half a million years or so. Collisions with bodies of 5 km across would happen, on the average, every 20 million years. Apart from the Alvarez asteroid (crater near Yucatan) that led to the extinction of the dinosaurs and the majority of species on Earth 65 million years ago, there have been at least two more impacts by asteroids 10 km or larger in the last 300 million years.</w:t>
      </w:r>
    </w:p>
    <w:p w14:paraId="714BF768" w14:textId="77777777" w:rsidR="006E2402" w:rsidRPr="00086718" w:rsidRDefault="006E2402" w:rsidP="006E2402">
      <w:r w:rsidRPr="00086718">
        <w:t>How could human colonization of outer space save other terrestrial life? </w:t>
      </w:r>
    </w:p>
    <w:p w14:paraId="0A5F3B8F" w14:textId="77777777" w:rsidR="006E2402" w:rsidRPr="00086718" w:rsidRDefault="006E2402" w:rsidP="006E2402">
      <w:r w:rsidRPr="00086718">
        <w:t xml:space="preserve">On both O’Neill types of colonies as well as on </w:t>
      </w:r>
      <w:r w:rsidRPr="00B42D08">
        <w:rPr>
          <w:rStyle w:val="StyleUnderline"/>
          <w:highlight w:val="green"/>
        </w:rPr>
        <w:t>colonies</w:t>
      </w:r>
      <w:r w:rsidRPr="00086718">
        <w:rPr>
          <w:rStyle w:val="StyleUnderline"/>
        </w:rPr>
        <w:t xml:space="preserve"> on other planets, and particularly on terraformed planets, </w:t>
      </w:r>
      <w:r w:rsidRPr="00B42D08">
        <w:rPr>
          <w:rStyle w:val="StyleUnderline"/>
          <w:highlight w:val="green"/>
        </w:rPr>
        <w:t>we would need all sorts of organisms</w:t>
      </w:r>
      <w:r w:rsidRPr="00086718">
        <w:rPr>
          <w:rStyle w:val="StyleUnderline"/>
        </w:rPr>
        <w:t xml:space="preserve"> like bacteria and plants for food, medicine, and ornamentation, as well as many animals for food and other purposes</w:t>
      </w:r>
      <w:r w:rsidRPr="00086718">
        <w:t xml:space="preserve">. We cannot have a proper colony without an Earthly environment to surround and nourish us. So, we have to take much other terrestrial life with us in order to survive and flourish. And </w:t>
      </w:r>
      <w:r w:rsidRPr="00086718">
        <w:rPr>
          <w:rStyle w:val="StyleUnderline"/>
        </w:rPr>
        <w:t xml:space="preserve">given the value of biodiversity </w:t>
      </w:r>
      <w:r w:rsidRPr="00B42D08">
        <w:rPr>
          <w:rStyle w:val="StyleUnderline"/>
          <w:highlight w:val="green"/>
        </w:rPr>
        <w:t>we would</w:t>
      </w:r>
      <w:r w:rsidRPr="00086718">
        <w:rPr>
          <w:rStyle w:val="StyleUnderline"/>
        </w:rPr>
        <w:t xml:space="preserve"> make it a point to </w:t>
      </w:r>
      <w:r w:rsidRPr="00B42D08">
        <w:rPr>
          <w:rStyle w:val="StyleUnderline"/>
          <w:highlight w:val="green"/>
        </w:rPr>
        <w:t>take a great variety</w:t>
      </w:r>
      <w:r w:rsidRPr="00086718">
        <w:rPr>
          <w:rStyle w:val="StyleUnderline"/>
        </w:rPr>
        <w:t xml:space="preserve"> of organisms </w:t>
      </w:r>
      <w:r w:rsidRPr="00B42D08">
        <w:rPr>
          <w:rStyle w:val="StyleUnderline"/>
          <w:highlight w:val="green"/>
        </w:rPr>
        <w:t>that contribute to our biosphere</w:t>
      </w:r>
      <w:r w:rsidRPr="00086718">
        <w:t>. Of course, we should heed Mark Twain and be sure not to include mosquitoes in our future space arks. I myself would keep out tarantulas and some other obnoxious viruses, bacteria, plants, and animals. </w:t>
      </w:r>
    </w:p>
    <w:p w14:paraId="027C8A49" w14:textId="77777777" w:rsidR="006E2402" w:rsidRPr="0092026C" w:rsidRDefault="006E2402" w:rsidP="006E2402">
      <w:pPr>
        <w:pStyle w:val="Heading4"/>
        <w:rPr>
          <w:rFonts w:cs="Calibri"/>
        </w:rPr>
      </w:pPr>
      <w:r w:rsidRPr="0092026C">
        <w:rPr>
          <w:rFonts w:cs="Calibri"/>
        </w:rPr>
        <w:t xml:space="preserve">Extinction – nuke war fallout creates Ice Age and mass starvation </w:t>
      </w:r>
    </w:p>
    <w:p w14:paraId="7ED1C1DF" w14:textId="77777777" w:rsidR="006E2402" w:rsidRPr="0092026C" w:rsidRDefault="006E2402" w:rsidP="006E2402">
      <w:r w:rsidRPr="0092026C">
        <w:t xml:space="preserve">Steven </w:t>
      </w:r>
      <w:r w:rsidRPr="0092026C">
        <w:rPr>
          <w:rStyle w:val="StyleUnderline"/>
        </w:rPr>
        <w:t>Starr 15</w:t>
      </w:r>
      <w:r w:rsidRPr="0092026C">
        <w:t xml:space="preserve">. “Nuclear War: An Unrecognized Mass Extinction Event Waiting To Happen.” Ratical. March 2015. </w:t>
      </w:r>
      <w:hyperlink r:id="rId9" w:history="1">
        <w:r w:rsidRPr="0092026C">
          <w:rPr>
            <w:rStyle w:val="Hyperlink"/>
          </w:rPr>
          <w:t>https://ratical.org/radiation/NuclearExtinction/StevenStarr022815.html</w:t>
        </w:r>
      </w:hyperlink>
      <w:r w:rsidRPr="0092026C">
        <w:t xml:space="preserve"> TG</w:t>
      </w:r>
    </w:p>
    <w:p w14:paraId="5007806C" w14:textId="77777777" w:rsidR="006E2402" w:rsidRPr="0092026C" w:rsidRDefault="006E2402" w:rsidP="006E2402">
      <w:pPr>
        <w:rPr>
          <w:rStyle w:val="StyleUnderline"/>
        </w:rPr>
      </w:pPr>
      <w:r w:rsidRPr="00B42D08">
        <w:rPr>
          <w:rStyle w:val="StyleUnderline"/>
          <w:highlight w:val="green"/>
        </w:rPr>
        <w:t xml:space="preserve">A war </w:t>
      </w:r>
      <w:r w:rsidRPr="0092026C">
        <w:rPr>
          <w:rStyle w:val="StyleUnderline"/>
        </w:rPr>
        <w:t xml:space="preserve">fought </w:t>
      </w:r>
      <w:r w:rsidRPr="00B42D08">
        <w:rPr>
          <w:rStyle w:val="StyleUnderline"/>
          <w:highlight w:val="green"/>
        </w:rPr>
        <w:t>with</w:t>
      </w:r>
      <w:r w:rsidRPr="0092026C">
        <w:rPr>
          <w:rStyle w:val="StyleUnderline"/>
        </w:rPr>
        <w:t xml:space="preserve"> 21st century</w:t>
      </w:r>
      <w:r w:rsidRPr="0092026C">
        <w:t xml:space="preserve"> strategic </w:t>
      </w:r>
      <w:r w:rsidRPr="00B42D08">
        <w:rPr>
          <w:rStyle w:val="StyleUnderline"/>
          <w:highlight w:val="green"/>
        </w:rPr>
        <w:t>nuclear weapons</w:t>
      </w:r>
      <w:r w:rsidRPr="0092026C">
        <w:rPr>
          <w:rStyle w:val="StyleUnderline"/>
        </w:rPr>
        <w:t xml:space="preserve"> would be more than just a great catastrophe in human history. If we allow it to happen, such a war </w:t>
      </w:r>
      <w:r w:rsidRPr="00B42D08">
        <w:rPr>
          <w:rStyle w:val="StyleUnderline"/>
          <w:highlight w:val="green"/>
        </w:rPr>
        <w:t>would be a mass extinction event</w:t>
      </w:r>
      <w:r w:rsidRPr="0092026C">
        <w:rPr>
          <w:rStyle w:val="StyleUnderline"/>
        </w:rPr>
        <w:t xml:space="preserve"> that </w:t>
      </w:r>
      <w:hyperlink r:id="rId10" w:history="1">
        <w:r w:rsidRPr="0092026C">
          <w:rPr>
            <w:rStyle w:val="StyleUnderline"/>
          </w:rPr>
          <w:t>ends human history</w:t>
        </w:r>
      </w:hyperlink>
      <w:r w:rsidRPr="0092026C">
        <w:rPr>
          <w:rStyle w:val="StyleUnderline"/>
        </w:rPr>
        <w:t>. There is a profound difference between extinction and “an unprecedented disaster,” or even “the end of civilization,” because even after such an immense catastrophe, human life would go on.</w:t>
      </w:r>
    </w:p>
    <w:p w14:paraId="4AD69C1B" w14:textId="77777777" w:rsidR="006E2402" w:rsidRPr="0092026C" w:rsidRDefault="006E2402" w:rsidP="006E2402">
      <w:r w:rsidRPr="0092026C">
        <w:t xml:space="preserve">But </w:t>
      </w:r>
      <w:r w:rsidRPr="00B42D08">
        <w:rPr>
          <w:rStyle w:val="StyleUnderline"/>
          <w:highlight w:val="green"/>
        </w:rPr>
        <w:t>extinction</w:t>
      </w:r>
      <w:r w:rsidRPr="0092026C">
        <w:rPr>
          <w:rStyle w:val="StyleUnderline"/>
        </w:rPr>
        <w:t xml:space="preserve">, by definition, </w:t>
      </w:r>
      <w:r w:rsidRPr="00B42D08">
        <w:rPr>
          <w:rStyle w:val="StyleUnderline"/>
          <w:highlight w:val="green"/>
        </w:rPr>
        <w:t>is an event of utter finality</w:t>
      </w:r>
      <w:r w:rsidRPr="0092026C">
        <w:rPr>
          <w:rStyle w:val="StyleUnderline"/>
        </w:rPr>
        <w:t>, and a nuclear war that could cause human extinction should really be considered as the ultimate criminal act</w:t>
      </w:r>
      <w:r w:rsidRPr="0092026C">
        <w:t>. It certainly would be the crime to end all crimes.</w:t>
      </w:r>
    </w:p>
    <w:p w14:paraId="262F8EBA" w14:textId="77777777" w:rsidR="006E2402" w:rsidRPr="0092026C" w:rsidRDefault="006E2402" w:rsidP="006E2402">
      <w:r w:rsidRPr="0092026C">
        <w:rPr>
          <w:rStyle w:val="StyleUnderline"/>
        </w:rPr>
        <w:t>The world’s leading climatologists now tell us that nuclear war threatens our continued existence as a species</w:t>
      </w:r>
      <w:r w:rsidRPr="0092026C">
        <w:t xml:space="preserve">. Their </w:t>
      </w:r>
      <w:r w:rsidRPr="0092026C">
        <w:rPr>
          <w:rStyle w:val="StyleUnderline"/>
        </w:rPr>
        <w:t xml:space="preserve">studies predict that a large nuclear war, especially one fought with strategic nuclear weapons, would create a post-war environment in which </w:t>
      </w:r>
      <w:r w:rsidRPr="00B42D08">
        <w:rPr>
          <w:rStyle w:val="StyleUnderline"/>
          <w:highlight w:val="green"/>
        </w:rPr>
        <w:t>for many years it would be too cold and dark to</w:t>
      </w:r>
      <w:r w:rsidRPr="0092026C">
        <w:rPr>
          <w:rStyle w:val="StyleUnderline"/>
        </w:rPr>
        <w:t xml:space="preserve"> even </w:t>
      </w:r>
      <w:r w:rsidRPr="00B42D08">
        <w:rPr>
          <w:rStyle w:val="StyleUnderline"/>
          <w:highlight w:val="green"/>
        </w:rPr>
        <w:t>grow food</w:t>
      </w:r>
      <w:r w:rsidRPr="0092026C">
        <w:t xml:space="preserve">. Their findings make it clear that </w:t>
      </w:r>
      <w:r w:rsidRPr="0092026C">
        <w:rPr>
          <w:rStyle w:val="StyleUnderline"/>
        </w:rPr>
        <w:t xml:space="preserve">not only humans, but most large animals and many other forms of complex life would likely vanish forever in a nuclear darkness </w:t>
      </w:r>
      <w:r w:rsidRPr="0092026C">
        <w:t>of our own making.</w:t>
      </w:r>
    </w:p>
    <w:p w14:paraId="09834406" w14:textId="77777777" w:rsidR="006E2402" w:rsidRPr="0092026C" w:rsidRDefault="006E2402" w:rsidP="006E2402">
      <w:pPr>
        <w:rPr>
          <w:rStyle w:val="StyleUnderline"/>
        </w:rPr>
      </w:pPr>
      <w:r w:rsidRPr="0092026C">
        <w:rPr>
          <w:rStyle w:val="StyleUnderline"/>
        </w:rPr>
        <w:lastRenderedPageBreak/>
        <w:t xml:space="preserve">The environmental consequences of nuclear war would attack the ecological support systems of life at every level. </w:t>
      </w:r>
      <w:r w:rsidRPr="00B42D08">
        <w:rPr>
          <w:rStyle w:val="StyleUnderline"/>
          <w:highlight w:val="green"/>
        </w:rPr>
        <w:t>Radioactive fallout</w:t>
      </w:r>
      <w:r w:rsidRPr="0092026C">
        <w:rPr>
          <w:rStyle w:val="StyleUnderline"/>
        </w:rPr>
        <w:t xml:space="preserve"> produced not only by nuclear bombs, but also by the destruction of nuclear power plants and their spent fuel pools, </w:t>
      </w:r>
      <w:r w:rsidRPr="00B42D08">
        <w:rPr>
          <w:rStyle w:val="StyleUnderline"/>
          <w:highlight w:val="green"/>
        </w:rPr>
        <w:t>would poison the biosphere. Millions of tons of smoke would</w:t>
      </w:r>
      <w:r w:rsidRPr="0092026C">
        <w:rPr>
          <w:rStyle w:val="StyleUnderline"/>
        </w:rPr>
        <w:t xml:space="preserve"> act to </w:t>
      </w:r>
      <w:hyperlink r:id="rId11" w:history="1">
        <w:r w:rsidRPr="00B42D08">
          <w:rPr>
            <w:rStyle w:val="StyleUnderline"/>
            <w:highlight w:val="green"/>
          </w:rPr>
          <w:t>destroy</w:t>
        </w:r>
        <w:r w:rsidRPr="0092026C">
          <w:rPr>
            <w:rStyle w:val="StyleUnderline"/>
          </w:rPr>
          <w:t xml:space="preserve"> Earth’s protective </w:t>
        </w:r>
        <w:r w:rsidRPr="00B42D08">
          <w:rPr>
            <w:rStyle w:val="StyleUnderline"/>
            <w:highlight w:val="green"/>
          </w:rPr>
          <w:t>ozone</w:t>
        </w:r>
        <w:r w:rsidRPr="0092026C">
          <w:rPr>
            <w:rStyle w:val="StyleUnderline"/>
          </w:rPr>
          <w:t xml:space="preserve"> layer</w:t>
        </w:r>
      </w:hyperlink>
      <w:r w:rsidRPr="0092026C">
        <w:rPr>
          <w:rStyle w:val="StyleUnderline"/>
        </w:rPr>
        <w:t> </w:t>
      </w:r>
      <w:r w:rsidRPr="00B42D08">
        <w:rPr>
          <w:rStyle w:val="StyleUnderline"/>
          <w:highlight w:val="green"/>
        </w:rPr>
        <w:t>and block</w:t>
      </w:r>
      <w:r w:rsidRPr="0092026C">
        <w:rPr>
          <w:rStyle w:val="StyleUnderline"/>
        </w:rPr>
        <w:t xml:space="preserve"> most </w:t>
      </w:r>
      <w:r w:rsidRPr="00B42D08">
        <w:rPr>
          <w:rStyle w:val="StyleUnderline"/>
          <w:highlight w:val="green"/>
        </w:rPr>
        <w:t>sunlight</w:t>
      </w:r>
      <w:r w:rsidRPr="0092026C">
        <w:rPr>
          <w:rStyle w:val="StyleUnderline"/>
        </w:rPr>
        <w:t xml:space="preserve"> from reaching Earth’s surface, </w:t>
      </w:r>
      <w:r w:rsidRPr="00B42D08">
        <w:rPr>
          <w:rStyle w:val="StyleUnderline"/>
          <w:highlight w:val="green"/>
        </w:rPr>
        <w:t>creating Ice Age</w:t>
      </w:r>
      <w:r w:rsidRPr="0092026C">
        <w:rPr>
          <w:rStyle w:val="StyleUnderline"/>
        </w:rPr>
        <w:t xml:space="preserve"> weather conditions that would last </w:t>
      </w:r>
      <w:r w:rsidRPr="00B42D08">
        <w:rPr>
          <w:rStyle w:val="StyleUnderline"/>
          <w:highlight w:val="green"/>
        </w:rPr>
        <w:t>for decades</w:t>
      </w:r>
      <w:r w:rsidRPr="0092026C">
        <w:rPr>
          <w:rStyle w:val="StyleUnderline"/>
        </w:rPr>
        <w:t>.</w:t>
      </w:r>
    </w:p>
    <w:p w14:paraId="0BD5547A" w14:textId="77777777" w:rsidR="006E2402" w:rsidRPr="0092026C" w:rsidRDefault="006E2402" w:rsidP="006E2402">
      <w:r w:rsidRPr="0092026C">
        <w:t>Yet the political and military leaders who control nuclear weapons strictly avoid any direct public discussion of the consequences of nuclear war. They do so by arguing that nuclear weapons are not intended to be used, but only to deter.</w:t>
      </w:r>
    </w:p>
    <w:p w14:paraId="12168BF0" w14:textId="77777777" w:rsidR="006E2402" w:rsidRPr="0092026C" w:rsidRDefault="006E2402" w:rsidP="006E2402">
      <w:pPr>
        <w:rPr>
          <w:rStyle w:val="StyleUnderline"/>
        </w:rPr>
      </w:pPr>
      <w:r w:rsidRPr="0092026C">
        <w:t xml:space="preserve">Remarkably, the leaders of the Nuclear Weapon States have chosen to ignore the authoritative, long-standing scientific research done by the climatologists, </w:t>
      </w:r>
      <w:r w:rsidRPr="0092026C">
        <w:rPr>
          <w:rStyle w:val="StyleUnderline"/>
        </w:rPr>
        <w:t>research</w:t>
      </w:r>
      <w:r w:rsidRPr="0092026C">
        <w:t xml:space="preserve"> that </w:t>
      </w:r>
      <w:r w:rsidRPr="0092026C">
        <w:rPr>
          <w:rStyle w:val="StyleUnderline"/>
        </w:rPr>
        <w:t xml:space="preserve">predicts </w:t>
      </w:r>
      <w:r w:rsidRPr="00B42D08">
        <w:rPr>
          <w:rStyle w:val="StyleUnderline"/>
          <w:highlight w:val="green"/>
        </w:rPr>
        <w:t>virtually any nuclear war</w:t>
      </w:r>
      <w:r w:rsidRPr="0092026C">
        <w:rPr>
          <w:rStyle w:val="StyleUnderline"/>
        </w:rPr>
        <w:t xml:space="preserve">, fought with even a fraction of the operational and deployed nuclear arsenals, </w:t>
      </w:r>
      <w:r w:rsidRPr="00B42D08">
        <w:rPr>
          <w:rStyle w:val="StyleUnderline"/>
          <w:highlight w:val="green"/>
        </w:rPr>
        <w:t>will leave the Earth essentially uninhabitable</w:t>
      </w:r>
      <w:r w:rsidRPr="0092026C">
        <w:rPr>
          <w:rStyle w:val="StyleUnderline"/>
        </w:rPr>
        <w:t>.</w:t>
      </w:r>
    </w:p>
    <w:p w14:paraId="060331D6" w14:textId="77777777" w:rsidR="006E2402" w:rsidRPr="00086718" w:rsidRDefault="006E2402" w:rsidP="006E2402"/>
    <w:p w14:paraId="4CE51C11" w14:textId="173635F6" w:rsidR="007C1103" w:rsidRPr="007C1103" w:rsidRDefault="007C1103" w:rsidP="007C1103"/>
    <w:p w14:paraId="4308F4F1" w14:textId="2B21462F" w:rsidR="007C1103" w:rsidRDefault="007C1103" w:rsidP="007C1103">
      <w:pPr>
        <w:pStyle w:val="Heading3"/>
      </w:pPr>
      <w:r>
        <w:lastRenderedPageBreak/>
        <w:t>Cap</w:t>
      </w:r>
    </w:p>
    <w:p w14:paraId="368E5251" w14:textId="3B2D197A" w:rsidR="00CA4848" w:rsidRPr="00CA4848" w:rsidRDefault="00CA4848" w:rsidP="00CA4848">
      <w:pPr>
        <w:pStyle w:val="Heading4"/>
      </w:pPr>
      <w:r>
        <w:t>Top level – they can’t just tell you cap is bad they have to tell you what is better or else it’s try or die for capitalism – the 1AC dumps on cap bad but provides zero alternative.</w:t>
      </w:r>
    </w:p>
    <w:p w14:paraId="3AFD1CE8" w14:textId="77777777" w:rsidR="00E95656" w:rsidRDefault="00E95656" w:rsidP="007C1103">
      <w:pPr>
        <w:pStyle w:val="Heading4"/>
      </w:pPr>
      <w:bookmarkStart w:id="0" w:name="_Hlk79418733"/>
      <w:r>
        <w:t>Don’t let them delink – no impact + cx they deconstruct some – compete system</w:t>
      </w:r>
    </w:p>
    <w:p w14:paraId="49A99372" w14:textId="19CF264D" w:rsidR="007C1103" w:rsidRDefault="007C1103" w:rsidP="007C1103">
      <w:pPr>
        <w:pStyle w:val="Heading4"/>
      </w:pPr>
      <w:r>
        <w:t xml:space="preserve">Tech innovation undergirded by profit motives are driving the Second Machine Age, which dematerializes </w:t>
      </w:r>
      <w:r w:rsidRPr="00BB5F5C">
        <w:t>capitalism</w:t>
      </w:r>
      <w:r>
        <w:t xml:space="preserve"> and makes growth a sustainable necessity</w:t>
      </w:r>
    </w:p>
    <w:p w14:paraId="098A6AB6" w14:textId="77777777" w:rsidR="007C1103" w:rsidRPr="00F62BBD" w:rsidRDefault="007C1103" w:rsidP="007C1103">
      <w:r>
        <w:t>This ev is v v v long but it’s amazing – answers basically every aff arg</w:t>
      </w:r>
    </w:p>
    <w:p w14:paraId="1E2C89FB" w14:textId="77777777" w:rsidR="007C1103" w:rsidRDefault="007C1103" w:rsidP="007C1103">
      <w:r>
        <w:rPr>
          <w:rStyle w:val="Style13ptBold"/>
        </w:rPr>
        <w:t>McAfee, 19</w:t>
      </w:r>
      <w:r>
        <w:t xml:space="preserve">—cofounder and </w:t>
      </w:r>
      <w:r w:rsidRPr="00BB5F5C">
        <w:t>codirector</w:t>
      </w:r>
      <w:r>
        <w:t xml:space="preserve"> of the MIT Initiative on the Digital Economy at the MIT Sloan School of Management, former </w:t>
      </w:r>
      <w:r w:rsidRPr="00BB5F5C">
        <w:rPr>
          <w:rStyle w:val="StyleUnderline"/>
        </w:rPr>
        <w:t>professor</w:t>
      </w:r>
      <w:r>
        <w:t xml:space="preserve"> at Harvard Business School and fellow at Harvard’s Berkman Center for Internet and Society (Andrew, “Looking Ahead: The World Cleanses Itself This Way,” </w:t>
      </w:r>
      <w:r>
        <w:rPr>
          <w:i/>
        </w:rPr>
        <w:t>More from Less: The Surprising Story of How We Learned to Prosper Using Fewer Resources—and What Happens Next</w:t>
      </w:r>
      <w:r>
        <w:t>, Chapter 14, pg 278-292, Kindle, dml)</w:t>
      </w:r>
    </w:p>
    <w:p w14:paraId="2DB62F10" w14:textId="77777777" w:rsidR="007C1103" w:rsidRDefault="007C1103" w:rsidP="007C1103">
      <w:r>
        <w:rPr>
          <w:rStyle w:val="Heading3Char"/>
        </w:rPr>
        <w:t xml:space="preserve">The </w:t>
      </w:r>
      <w:r>
        <w:rPr>
          <w:rStyle w:val="Emphasis"/>
        </w:rPr>
        <w:t>decreases in resource use</w:t>
      </w:r>
      <w:r>
        <w:rPr>
          <w:rStyle w:val="Heading3Char"/>
        </w:rPr>
        <w:t xml:space="preserve">, </w:t>
      </w:r>
      <w:r>
        <w:rPr>
          <w:rStyle w:val="Emphasis"/>
        </w:rPr>
        <w:t>pollution</w:t>
      </w:r>
      <w:r>
        <w:rPr>
          <w:rStyle w:val="Heading3Char"/>
        </w:rPr>
        <w:t xml:space="preserve">, and </w:t>
      </w:r>
      <w:r>
        <w:rPr>
          <w:rStyle w:val="Emphasis"/>
        </w:rPr>
        <w:t>other exploitations</w:t>
      </w:r>
      <w:r>
        <w:rPr>
          <w:rStyle w:val="Heading3Char"/>
        </w:rPr>
        <w:t xml:space="preserve"> of the earth</w:t>
      </w:r>
      <w:r>
        <w:t xml:space="preserve"> cataloged in the preceding chapters </w:t>
      </w:r>
      <w:r>
        <w:rPr>
          <w:rStyle w:val="Heading3Char"/>
        </w:rPr>
        <w:t xml:space="preserve">are </w:t>
      </w:r>
      <w:r>
        <w:rPr>
          <w:rStyle w:val="Emphasis"/>
        </w:rPr>
        <w:t>great news</w:t>
      </w:r>
      <w:r>
        <w:rPr>
          <w:rStyle w:val="Heading3Char"/>
        </w:rPr>
        <w:t xml:space="preserve">. But </w:t>
      </w:r>
      <w:r>
        <w:rPr>
          <w:rStyle w:val="Emphasis"/>
        </w:rPr>
        <w:t>are they going to last</w:t>
      </w:r>
      <w:r>
        <w:rPr>
          <w:rStyle w:val="Heading3Char"/>
        </w:rPr>
        <w:t xml:space="preserve">? It could be that we're just living in a </w:t>
      </w:r>
      <w:r>
        <w:rPr>
          <w:rStyle w:val="Emphasis"/>
        </w:rPr>
        <w:t>pleasant interlude</w:t>
      </w:r>
      <w:r>
        <w:rPr>
          <w:rStyle w:val="Heading3Char"/>
        </w:rPr>
        <w:t xml:space="preserve"> between the Industrial Era and another</w:t>
      </w:r>
      <w:r>
        <w:t xml:space="preserve"> rapacious </w:t>
      </w:r>
      <w:r>
        <w:rPr>
          <w:rStyle w:val="Heading3Char"/>
        </w:rPr>
        <w:t xml:space="preserve">period during which we </w:t>
      </w:r>
      <w:r>
        <w:rPr>
          <w:rStyle w:val="Emphasis"/>
        </w:rPr>
        <w:t>massively increase our footprint</w:t>
      </w:r>
      <w:r>
        <w:rPr>
          <w:rStyle w:val="Heading3Char"/>
        </w:rPr>
        <w:t xml:space="preserve"> on our planet and</w:t>
      </w:r>
      <w:r>
        <w:t xml:space="preserve"> eventually </w:t>
      </w:r>
      <w:r>
        <w:rPr>
          <w:rStyle w:val="Heading3Char"/>
        </w:rPr>
        <w:t xml:space="preserve">cause a </w:t>
      </w:r>
      <w:r>
        <w:rPr>
          <w:rStyle w:val="Emphasis"/>
        </w:rPr>
        <w:t>giant Malthusian crash</w:t>
      </w:r>
      <w:r>
        <w:t xml:space="preserve">. </w:t>
      </w:r>
    </w:p>
    <w:p w14:paraId="41383A3A" w14:textId="77777777" w:rsidR="007C1103" w:rsidRDefault="007C1103" w:rsidP="007C1103">
      <w:r>
        <w:t xml:space="preserve">It could be, but </w:t>
      </w:r>
      <w:r>
        <w:rPr>
          <w:rStyle w:val="Emphasis"/>
        </w:rPr>
        <w:t>I don't think so</w:t>
      </w:r>
      <w:r>
        <w:t xml:space="preserve">. Instead, I think </w:t>
      </w:r>
      <w:r>
        <w:rPr>
          <w:rStyle w:val="Heading3Char"/>
        </w:rPr>
        <w:t xml:space="preserve">we're going to </w:t>
      </w:r>
      <w:r>
        <w:rPr>
          <w:rStyle w:val="Emphasis"/>
        </w:rPr>
        <w:t>take better care</w:t>
      </w:r>
      <w:r>
        <w:rPr>
          <w:rStyle w:val="Heading3Char"/>
        </w:rPr>
        <w:t xml:space="preserve"> of our planet from now on</w:t>
      </w:r>
      <w:r>
        <w:t xml:space="preserve">. I'm confident that </w:t>
      </w:r>
      <w:r>
        <w:rPr>
          <w:rStyle w:val="Heading3Char"/>
        </w:rPr>
        <w:t xml:space="preserve">the </w:t>
      </w:r>
      <w:r w:rsidRPr="00D03231">
        <w:rPr>
          <w:rStyle w:val="Emphasis"/>
          <w:highlight w:val="green"/>
        </w:rPr>
        <w:t>Second Machine Age</w:t>
      </w:r>
      <w:r w:rsidRPr="00D03231">
        <w:rPr>
          <w:rStyle w:val="Heading3Char"/>
          <w:highlight w:val="green"/>
        </w:rPr>
        <w:t xml:space="preserve"> will</w:t>
      </w:r>
      <w:r>
        <w:rPr>
          <w:rStyle w:val="Heading3Char"/>
        </w:rPr>
        <w:t xml:space="preserve"> mark the time in our history when we started to </w:t>
      </w:r>
      <w:r>
        <w:rPr>
          <w:rStyle w:val="Emphasis"/>
        </w:rPr>
        <w:t>progressively</w:t>
      </w:r>
      <w:r>
        <w:rPr>
          <w:rStyle w:val="Heading3Char"/>
        </w:rPr>
        <w:t xml:space="preserve"> and </w:t>
      </w:r>
      <w:r>
        <w:rPr>
          <w:rStyle w:val="Emphasis"/>
        </w:rPr>
        <w:t xml:space="preserve">permanently </w:t>
      </w:r>
      <w:r w:rsidRPr="00D03231">
        <w:rPr>
          <w:rStyle w:val="Emphasis"/>
          <w:highlight w:val="green"/>
        </w:rPr>
        <w:t>tread more lightly</w:t>
      </w:r>
      <w:r w:rsidRPr="00D03231">
        <w:rPr>
          <w:rStyle w:val="Heading3Char"/>
          <w:highlight w:val="green"/>
        </w:rPr>
        <w:t xml:space="preserve"> on</w:t>
      </w:r>
      <w:r>
        <w:rPr>
          <w:rStyle w:val="Heading3Char"/>
        </w:rPr>
        <w:t xml:space="preserve"> the </w:t>
      </w:r>
      <w:r w:rsidRPr="00D03231">
        <w:rPr>
          <w:rStyle w:val="Heading3Char"/>
          <w:highlight w:val="green"/>
        </w:rPr>
        <w:t>earth</w:t>
      </w:r>
      <w:r>
        <w:rPr>
          <w:rStyle w:val="Heading3Char"/>
        </w:rPr>
        <w:t xml:space="preserve">, </w:t>
      </w:r>
      <w:r>
        <w:rPr>
          <w:rStyle w:val="Emphasis"/>
        </w:rPr>
        <w:t>taking less</w:t>
      </w:r>
      <w:r>
        <w:rPr>
          <w:rStyle w:val="Heading3Char"/>
        </w:rPr>
        <w:t xml:space="preserve"> from it and generally </w:t>
      </w:r>
      <w:r>
        <w:rPr>
          <w:rStyle w:val="Emphasis"/>
        </w:rPr>
        <w:t>caring for it better</w:t>
      </w:r>
      <w:r>
        <w:rPr>
          <w:rStyle w:val="Heading3Char"/>
        </w:rPr>
        <w:t xml:space="preserve">, even as we humans continue to become </w:t>
      </w:r>
      <w:r>
        <w:rPr>
          <w:rStyle w:val="Emphasis"/>
        </w:rPr>
        <w:t>more numerous</w:t>
      </w:r>
      <w:r>
        <w:rPr>
          <w:rStyle w:val="Heading3Char"/>
        </w:rPr>
        <w:t xml:space="preserve"> and </w:t>
      </w:r>
      <w:r>
        <w:rPr>
          <w:rStyle w:val="Emphasis"/>
        </w:rPr>
        <w:t>prosperous</w:t>
      </w:r>
      <w:r>
        <w:t xml:space="preserve">. The work of Paul Romer, who shared the 2018 Nobel Prize in economics, is one of the sources of this confidence. </w:t>
      </w:r>
    </w:p>
    <w:p w14:paraId="251E8C81" w14:textId="77777777" w:rsidR="007C1103" w:rsidRDefault="007C1103" w:rsidP="007C1103">
      <w:r>
        <w:t xml:space="preserve">Growth Mindset </w:t>
      </w:r>
    </w:p>
    <w:p w14:paraId="2000E4A4" w14:textId="77777777" w:rsidR="007C1103" w:rsidRDefault="007C1103" w:rsidP="007C1103">
      <w:r>
        <w:t xml:space="preserve">Romer's largest contribution to economics was to show that it's best not to think of new technologies as something that companies buy and bring in from the outside, but instead as something they create themselves (the title of his most famous paper, published in 1990, is "Endogenous Technological Change"). These </w:t>
      </w:r>
      <w:r>
        <w:rPr>
          <w:rStyle w:val="Heading3Char"/>
        </w:rPr>
        <w:t xml:space="preserve">technologies are like </w:t>
      </w:r>
      <w:r>
        <w:rPr>
          <w:rStyle w:val="Emphasis"/>
        </w:rPr>
        <w:t>designs</w:t>
      </w:r>
      <w:r>
        <w:rPr>
          <w:rStyle w:val="Heading3Char"/>
        </w:rPr>
        <w:t xml:space="preserve"> or </w:t>
      </w:r>
      <w:r>
        <w:rPr>
          <w:rStyle w:val="Emphasis"/>
        </w:rPr>
        <w:t>recipes</w:t>
      </w:r>
      <w:r>
        <w:t>; as Romer put it, they’re "</w:t>
      </w:r>
      <w:r>
        <w:rPr>
          <w:rStyle w:val="Heading3Char"/>
        </w:rPr>
        <w:t xml:space="preserve">the </w:t>
      </w:r>
      <w:r>
        <w:rPr>
          <w:rStyle w:val="Emphasis"/>
        </w:rPr>
        <w:t>instructions</w:t>
      </w:r>
      <w:r>
        <w:rPr>
          <w:rStyle w:val="Heading3Char"/>
        </w:rPr>
        <w:t xml:space="preserve"> that we follow for combining raw materials</w:t>
      </w:r>
      <w:r>
        <w:t xml:space="preserve">." This is close to the definitions of technology presented in chapter 7. </w:t>
      </w:r>
    </w:p>
    <w:p w14:paraId="5D502EC2" w14:textId="77777777" w:rsidR="007C1103" w:rsidRDefault="007C1103" w:rsidP="007C1103">
      <w:r>
        <w:rPr>
          <w:rStyle w:val="Heading3Char"/>
        </w:rPr>
        <w:lastRenderedPageBreak/>
        <w:t xml:space="preserve">Why do </w:t>
      </w:r>
      <w:r w:rsidRPr="00D03231">
        <w:rPr>
          <w:rStyle w:val="Heading3Char"/>
          <w:highlight w:val="green"/>
        </w:rPr>
        <w:t>companies</w:t>
      </w:r>
      <w:r>
        <w:rPr>
          <w:rStyle w:val="Heading3Char"/>
        </w:rPr>
        <w:t xml:space="preserve"> invent and </w:t>
      </w:r>
      <w:r w:rsidRPr="00D03231">
        <w:rPr>
          <w:rStyle w:val="Heading3Char"/>
          <w:highlight w:val="green"/>
        </w:rPr>
        <w:t>improve tech</w:t>
      </w:r>
      <w:r>
        <w:rPr>
          <w:rStyle w:val="Heading3Char"/>
        </w:rPr>
        <w:t>nologies?</w:t>
      </w:r>
      <w:r>
        <w:t xml:space="preserve"> Simply, </w:t>
      </w:r>
      <w:r w:rsidRPr="00D03231">
        <w:rPr>
          <w:rStyle w:val="Heading3Char"/>
          <w:highlight w:val="green"/>
        </w:rPr>
        <w:t xml:space="preserve">to </w:t>
      </w:r>
      <w:r w:rsidRPr="00D03231">
        <w:rPr>
          <w:rStyle w:val="Emphasis"/>
          <w:highlight w:val="green"/>
        </w:rPr>
        <w:t>generate profits</w:t>
      </w:r>
      <w:r w:rsidRPr="00D03231">
        <w:rPr>
          <w:rStyle w:val="Heading3Char"/>
          <w:highlight w:val="green"/>
        </w:rPr>
        <w:t>.</w:t>
      </w:r>
      <w:r>
        <w:rPr>
          <w:rStyle w:val="Heading3Char"/>
        </w:rPr>
        <w:t xml:space="preserve"> They come up with instructions, recipes, and blueprints that will let them </w:t>
      </w:r>
      <w:r>
        <w:rPr>
          <w:rStyle w:val="Emphasis"/>
        </w:rPr>
        <w:t>grow revenues</w:t>
      </w:r>
      <w:r>
        <w:rPr>
          <w:rStyle w:val="Heading3Char"/>
        </w:rPr>
        <w:t xml:space="preserve"> or </w:t>
      </w:r>
      <w:r>
        <w:rPr>
          <w:rStyle w:val="Emphasis"/>
        </w:rPr>
        <w:t>shrink costs</w:t>
      </w:r>
      <w:r>
        <w:t xml:space="preserve">. As we saw repeatedly in chapter 7, </w:t>
      </w:r>
      <w:r w:rsidRPr="00D03231">
        <w:rPr>
          <w:rStyle w:val="Heading3Char"/>
          <w:highlight w:val="green"/>
        </w:rPr>
        <w:t>capitalism provides</w:t>
      </w:r>
      <w:r>
        <w:rPr>
          <w:rStyle w:val="Heading3Char"/>
        </w:rPr>
        <w:t xml:space="preserve"> </w:t>
      </w:r>
      <w:r>
        <w:rPr>
          <w:rStyle w:val="Emphasis"/>
        </w:rPr>
        <w:t xml:space="preserve">ample </w:t>
      </w:r>
      <w:r w:rsidRPr="00D03231">
        <w:rPr>
          <w:rStyle w:val="Emphasis"/>
          <w:highlight w:val="green"/>
        </w:rPr>
        <w:t>incentive</w:t>
      </w:r>
      <w:r>
        <w:rPr>
          <w:rStyle w:val="Heading3Char"/>
        </w:rPr>
        <w:t xml:space="preserve"> for this kind of tech progress</w:t>
      </w:r>
      <w:r>
        <w:t xml:space="preserve">. </w:t>
      </w:r>
    </w:p>
    <w:p w14:paraId="681EB7BE" w14:textId="77777777" w:rsidR="007C1103" w:rsidRDefault="007C1103" w:rsidP="007C1103">
      <w:r>
        <w:t xml:space="preserve">So far, all this seems like a pretty standard argument for how the first two horsemen work together. Romer's brilliance was to highlight the importance of two key attributes of the </w:t>
      </w:r>
      <w:r>
        <w:rPr>
          <w:rStyle w:val="Heading3Char"/>
        </w:rPr>
        <w:t>technological ideas</w:t>
      </w:r>
      <w:r>
        <w:t xml:space="preserve"> companies come up with as they pursue profits. The first is that </w:t>
      </w:r>
      <w:r>
        <w:rPr>
          <w:rStyle w:val="Heading3Char"/>
        </w:rPr>
        <w:t xml:space="preserve">they're </w:t>
      </w:r>
      <w:r>
        <w:rPr>
          <w:rStyle w:val="Emphasis"/>
        </w:rPr>
        <w:t>nonrival</w:t>
      </w:r>
      <w:r>
        <w:t xml:space="preserve">, meaning that </w:t>
      </w:r>
      <w:r>
        <w:rPr>
          <w:rStyle w:val="Heading3Char"/>
        </w:rPr>
        <w:t xml:space="preserve">they can be used by </w:t>
      </w:r>
      <w:r>
        <w:rPr>
          <w:rStyle w:val="Emphasis"/>
        </w:rPr>
        <w:t>more than one person</w:t>
      </w:r>
      <w:r>
        <w:rPr>
          <w:rStyle w:val="Heading3Char"/>
        </w:rPr>
        <w:t xml:space="preserve"> or </w:t>
      </w:r>
      <w:r>
        <w:rPr>
          <w:rStyle w:val="Emphasis"/>
        </w:rPr>
        <w:t>company</w:t>
      </w:r>
      <w:r>
        <w:rPr>
          <w:rStyle w:val="Heading3Char"/>
        </w:rPr>
        <w:t xml:space="preserve"> at a time, and that they </w:t>
      </w:r>
      <w:r>
        <w:rPr>
          <w:rStyle w:val="Emphasis"/>
        </w:rPr>
        <w:t>don't get used up</w:t>
      </w:r>
      <w:r>
        <w:t xml:space="preserve">. This is obviously not the case for most resources made out of atoms—I can't also use the pound of steel that you've just incorporated into the engine of a car—but it is the case for ideas and instructions. The Pythagorean theorem, a design for a steam engine, and a recipe for delicious chocolate chip cookies aren't ever going to get "used up" no matter how much they're used. </w:t>
      </w:r>
    </w:p>
    <w:p w14:paraId="7D7BEA1B" w14:textId="77777777" w:rsidR="007C1103" w:rsidRDefault="007C1103" w:rsidP="007C1103">
      <w:r>
        <w:t xml:space="preserve">The second important aspect of corporate technologies is that </w:t>
      </w:r>
      <w:r>
        <w:rPr>
          <w:rStyle w:val="Heading3Char"/>
        </w:rPr>
        <w:t xml:space="preserve">they're </w:t>
      </w:r>
      <w:r>
        <w:rPr>
          <w:rStyle w:val="Emphasis"/>
        </w:rPr>
        <w:t>partially excludable</w:t>
      </w:r>
      <w:r>
        <w:t xml:space="preserve">. This means that companies can kind of prevent others from using them. They do this by keeping the technologies secret (such as the exact recipe for Coca-Cola), filing for patents and other intellectual-property protection, and so on. </w:t>
      </w:r>
      <w:r>
        <w:rPr>
          <w:szCs w:val="16"/>
        </w:rPr>
        <w:t>However, none of these measures is perfect</w:t>
      </w:r>
      <w:r>
        <w:t xml:space="preserve"> (hence the words partially and kind of). Trade secrets leak. Patents expire, and even before they expire, they must describe the invention they're claiming and so let others study it. </w:t>
      </w:r>
    </w:p>
    <w:p w14:paraId="15D11834" w14:textId="77777777" w:rsidR="007C1103" w:rsidRDefault="007C1103" w:rsidP="007C1103">
      <w:r w:rsidRPr="00D03231">
        <w:rPr>
          <w:rStyle w:val="Heading3Char"/>
          <w:highlight w:val="green"/>
        </w:rPr>
        <w:t>Partial excludability</w:t>
      </w:r>
      <w:r>
        <w:t xml:space="preserve"> is a beautiful thing. It </w:t>
      </w:r>
      <w:r w:rsidRPr="00D03231">
        <w:rPr>
          <w:rStyle w:val="Heading3Char"/>
          <w:highlight w:val="green"/>
        </w:rPr>
        <w:t>provides</w:t>
      </w:r>
      <w:r>
        <w:rPr>
          <w:rStyle w:val="Heading3Char"/>
        </w:rPr>
        <w:t xml:space="preserve"> </w:t>
      </w:r>
      <w:r>
        <w:rPr>
          <w:rStyle w:val="Emphasis"/>
        </w:rPr>
        <w:t xml:space="preserve">strong </w:t>
      </w:r>
      <w:r w:rsidRPr="00D03231">
        <w:rPr>
          <w:rStyle w:val="Emphasis"/>
          <w:highlight w:val="green"/>
        </w:rPr>
        <w:t>incentives</w:t>
      </w:r>
      <w:r>
        <w:rPr>
          <w:rStyle w:val="Heading3Char"/>
        </w:rPr>
        <w:t xml:space="preserve"> for companies </w:t>
      </w:r>
      <w:r w:rsidRPr="00D03231">
        <w:rPr>
          <w:rStyle w:val="Heading3Char"/>
          <w:highlight w:val="green"/>
        </w:rPr>
        <w:t xml:space="preserve">to create </w:t>
      </w:r>
      <w:r w:rsidRPr="00D03231">
        <w:rPr>
          <w:rStyle w:val="Emphasis"/>
          <w:highlight w:val="green"/>
        </w:rPr>
        <w:t>useful</w:t>
      </w:r>
      <w:r w:rsidRPr="00D03231">
        <w:rPr>
          <w:rStyle w:val="Heading3Char"/>
          <w:highlight w:val="green"/>
        </w:rPr>
        <w:t>,</w:t>
      </w:r>
      <w:r>
        <w:rPr>
          <w:rStyle w:val="Heading3Char"/>
        </w:rPr>
        <w:t xml:space="preserve"> </w:t>
      </w:r>
      <w:r>
        <w:rPr>
          <w:rStyle w:val="Emphasis"/>
        </w:rPr>
        <w:t xml:space="preserve">profit-enhancing new </w:t>
      </w:r>
      <w:r w:rsidRPr="00D03231">
        <w:rPr>
          <w:rStyle w:val="Emphasis"/>
          <w:highlight w:val="green"/>
        </w:rPr>
        <w:t>tech</w:t>
      </w:r>
      <w:r>
        <w:rPr>
          <w:rStyle w:val="Emphasis"/>
        </w:rPr>
        <w:t>nologies</w:t>
      </w:r>
      <w:r>
        <w:t xml:space="preserve"> that they alone can benefit from for a time, </w:t>
      </w:r>
      <w:r>
        <w:rPr>
          <w:rStyle w:val="Heading3Char"/>
        </w:rPr>
        <w:t xml:space="preserve">yet it also </w:t>
      </w:r>
      <w:r w:rsidRPr="00D03231">
        <w:rPr>
          <w:rStyle w:val="Heading3Char"/>
          <w:highlight w:val="green"/>
        </w:rPr>
        <w:t>ensures</w:t>
      </w:r>
      <w:r>
        <w:rPr>
          <w:rStyle w:val="Heading3Char"/>
        </w:rPr>
        <w:t xml:space="preserve"> that the </w:t>
      </w:r>
      <w:r w:rsidRPr="00D03231">
        <w:rPr>
          <w:rStyle w:val="Heading3Char"/>
          <w:highlight w:val="green"/>
        </w:rPr>
        <w:t>new techs</w:t>
      </w:r>
      <w:r>
        <w:rPr>
          <w:rStyle w:val="Heading3Char"/>
        </w:rPr>
        <w:t xml:space="preserve"> will eventually "</w:t>
      </w:r>
      <w:r>
        <w:rPr>
          <w:rStyle w:val="Emphasis"/>
        </w:rPr>
        <w:t>spill over</w:t>
      </w:r>
      <w:r>
        <w:rPr>
          <w:rStyle w:val="Heading3Char"/>
        </w:rPr>
        <w:t xml:space="preserve">"—that with time they’ll </w:t>
      </w:r>
      <w:r>
        <w:rPr>
          <w:rStyle w:val="Emphasis"/>
        </w:rPr>
        <w:t>diffuse</w:t>
      </w:r>
      <w:r>
        <w:rPr>
          <w:rStyle w:val="Heading3Char"/>
        </w:rPr>
        <w:t xml:space="preserve"> and </w:t>
      </w:r>
      <w:r w:rsidRPr="00D03231">
        <w:rPr>
          <w:rStyle w:val="Emphasis"/>
          <w:highlight w:val="green"/>
        </w:rPr>
        <w:t>get adopted</w:t>
      </w:r>
      <w:r w:rsidRPr="00D03231">
        <w:rPr>
          <w:rStyle w:val="Heading3Char"/>
          <w:highlight w:val="green"/>
        </w:rPr>
        <w:t xml:space="preserve"> by more and more companies</w:t>
      </w:r>
      <w:r>
        <w:t xml:space="preserve">, even if that's not what their originators want. </w:t>
      </w:r>
    </w:p>
    <w:p w14:paraId="119A4940" w14:textId="77777777" w:rsidR="007C1103" w:rsidRDefault="007C1103" w:rsidP="007C1103">
      <w:r>
        <w:t xml:space="preserve">Romer equated tech progress to the production by companies of nonrivalrous, partially excludable ideas and showed that </w:t>
      </w:r>
      <w:r>
        <w:rPr>
          <w:rStyle w:val="Heading3Char"/>
        </w:rPr>
        <w:t>these ideas cause an economy to grow</w:t>
      </w:r>
      <w:r>
        <w:t xml:space="preserve">. What's more, he also demonstrated that </w:t>
      </w:r>
      <w:r w:rsidRPr="00D03231">
        <w:rPr>
          <w:rStyle w:val="Heading3Char"/>
          <w:highlight w:val="green"/>
        </w:rPr>
        <w:t xml:space="preserve">this idea-fueled growth </w:t>
      </w:r>
      <w:r w:rsidRPr="00D03231">
        <w:rPr>
          <w:rStyle w:val="Emphasis"/>
          <w:highlight w:val="green"/>
        </w:rPr>
        <w:t>doesn't have to slow down</w:t>
      </w:r>
      <w:r>
        <w:rPr>
          <w:rStyle w:val="Heading3Char"/>
        </w:rPr>
        <w:t xml:space="preserve"> with time. It's </w:t>
      </w:r>
      <w:r w:rsidRPr="00D03231">
        <w:rPr>
          <w:rStyle w:val="Emphasis"/>
          <w:highlight w:val="green"/>
        </w:rPr>
        <w:t>not constrained</w:t>
      </w:r>
      <w:r w:rsidRPr="00D03231">
        <w:rPr>
          <w:rStyle w:val="Heading3Char"/>
          <w:highlight w:val="green"/>
        </w:rPr>
        <w:t xml:space="preserve"> by</w:t>
      </w:r>
      <w:r>
        <w:rPr>
          <w:rStyle w:val="Heading3Char"/>
        </w:rPr>
        <w:t xml:space="preserve"> the </w:t>
      </w:r>
      <w:r>
        <w:rPr>
          <w:rStyle w:val="Emphasis"/>
        </w:rPr>
        <w:t xml:space="preserve">size of the </w:t>
      </w:r>
      <w:r w:rsidRPr="00D03231">
        <w:rPr>
          <w:rStyle w:val="Emphasis"/>
          <w:highlight w:val="green"/>
        </w:rPr>
        <w:t>labor force</w:t>
      </w:r>
      <w:r>
        <w:rPr>
          <w:rStyle w:val="Heading3Char"/>
        </w:rPr>
        <w:t xml:space="preserve">, the </w:t>
      </w:r>
      <w:r w:rsidRPr="00D03231">
        <w:rPr>
          <w:rStyle w:val="Emphasis"/>
          <w:highlight w:val="green"/>
        </w:rPr>
        <w:t>amount of natural resources</w:t>
      </w:r>
      <w:r>
        <w:rPr>
          <w:rStyle w:val="Heading3Char"/>
        </w:rPr>
        <w:t>, or other such factors</w:t>
      </w:r>
      <w:r>
        <w:t xml:space="preserve">. Instead, </w:t>
      </w:r>
      <w:r>
        <w:rPr>
          <w:rStyle w:val="Heading3Char"/>
        </w:rPr>
        <w:t xml:space="preserve">economic growth is limited </w:t>
      </w:r>
      <w:r>
        <w:rPr>
          <w:rStyle w:val="Emphasis"/>
        </w:rPr>
        <w:t>only</w:t>
      </w:r>
      <w:r>
        <w:rPr>
          <w:rStyle w:val="Heading3Char"/>
        </w:rPr>
        <w:t xml:space="preserve"> by the </w:t>
      </w:r>
      <w:r>
        <w:rPr>
          <w:rStyle w:val="Emphasis"/>
        </w:rPr>
        <w:t>idea-generating capacity</w:t>
      </w:r>
      <w:r>
        <w:rPr>
          <w:rStyle w:val="Heading3Char"/>
        </w:rPr>
        <w:t xml:space="preserve"> of the people within a market</w:t>
      </w:r>
      <w:r>
        <w:t xml:space="preserve">. Romer called this capacity "human capital" and said at the end of his 1990 paper, "The most interesting positive implication of the model is that an economy with a larger total stock of human capital will experience faster growth." </w:t>
      </w:r>
    </w:p>
    <w:p w14:paraId="66F8E53A" w14:textId="77777777" w:rsidR="007C1103" w:rsidRDefault="007C1103" w:rsidP="007C1103">
      <w:r>
        <w:lastRenderedPageBreak/>
        <w:t xml:space="preserve">This notion, which has come to be called </w:t>
      </w:r>
      <w:r>
        <w:rPr>
          <w:rStyle w:val="Heading3Char"/>
        </w:rPr>
        <w:t>"</w:t>
      </w:r>
      <w:r>
        <w:rPr>
          <w:rStyle w:val="Emphasis"/>
        </w:rPr>
        <w:t>increasing returns to scale</w:t>
      </w:r>
      <w:r>
        <w:rPr>
          <w:rStyle w:val="Heading3Char"/>
        </w:rPr>
        <w:t xml:space="preserve">," is as </w:t>
      </w:r>
      <w:r>
        <w:rPr>
          <w:rStyle w:val="Emphasis"/>
        </w:rPr>
        <w:t>powerful</w:t>
      </w:r>
      <w:r>
        <w:rPr>
          <w:rStyle w:val="Heading3Char"/>
        </w:rPr>
        <w:t xml:space="preserve"> as it is </w:t>
      </w:r>
      <w:r>
        <w:rPr>
          <w:rStyle w:val="Emphasis"/>
        </w:rPr>
        <w:t>counterintuitive</w:t>
      </w:r>
      <w:r>
        <w:rPr>
          <w:rStyle w:val="Heading3Char"/>
        </w:rPr>
        <w:t>. Most formal models of economic growth</w:t>
      </w:r>
      <w:r>
        <w:t xml:space="preserve">, as well as the informal mental ones most of us walk around with, </w:t>
      </w:r>
      <w:r>
        <w:rPr>
          <w:rStyle w:val="Heading3Char"/>
        </w:rPr>
        <w:t xml:space="preserve">feature </w:t>
      </w:r>
      <w:r>
        <w:rPr>
          <w:rStyle w:val="Emphasis"/>
        </w:rPr>
        <w:t>decreasing returns</w:t>
      </w:r>
      <w:r>
        <w:rPr>
          <w:rStyle w:val="Heading3Char"/>
        </w:rPr>
        <w:t xml:space="preserve">—growth </w:t>
      </w:r>
      <w:r>
        <w:rPr>
          <w:rStyle w:val="Emphasis"/>
        </w:rPr>
        <w:t>slows down</w:t>
      </w:r>
      <w:r>
        <w:rPr>
          <w:rStyle w:val="Heading3Char"/>
        </w:rPr>
        <w:t xml:space="preserve"> as the overall economy gets bigger. This makes intuitive sense</w:t>
      </w:r>
      <w:r>
        <w:t xml:space="preserve">; it just feels like it would be easier to experience 5 percent growth in a $1 billion economy than a $1 trillion one. </w:t>
      </w:r>
      <w:r>
        <w:rPr>
          <w:rStyle w:val="Heading3Char"/>
        </w:rPr>
        <w:t>But</w:t>
      </w:r>
      <w:r>
        <w:t xml:space="preserve"> Romer showed that as long </w:t>
      </w:r>
      <w:r w:rsidRPr="00D03231">
        <w:rPr>
          <w:rStyle w:val="Heading3Char"/>
          <w:highlight w:val="green"/>
        </w:rPr>
        <w:t>as</w:t>
      </w:r>
      <w:r>
        <w:rPr>
          <w:rStyle w:val="Heading3Char"/>
        </w:rPr>
        <w:t xml:space="preserve"> that </w:t>
      </w:r>
      <w:r w:rsidRPr="00D03231">
        <w:rPr>
          <w:rStyle w:val="Heading3Char"/>
          <w:highlight w:val="green"/>
        </w:rPr>
        <w:t>economy</w:t>
      </w:r>
      <w:r>
        <w:rPr>
          <w:rStyle w:val="Heading3Char"/>
        </w:rPr>
        <w:t xml:space="preserve"> </w:t>
      </w:r>
      <w:r>
        <w:rPr>
          <w:rStyle w:val="Emphasis"/>
        </w:rPr>
        <w:t xml:space="preserve">continued to </w:t>
      </w:r>
      <w:r w:rsidRPr="00D03231">
        <w:rPr>
          <w:rStyle w:val="Emphasis"/>
          <w:highlight w:val="green"/>
        </w:rPr>
        <w:t>add</w:t>
      </w:r>
      <w:r w:rsidRPr="00D03231">
        <w:rPr>
          <w:rStyle w:val="Heading3Char"/>
          <w:highlight w:val="green"/>
        </w:rPr>
        <w:t xml:space="preserve"> to its </w:t>
      </w:r>
      <w:r w:rsidRPr="00D03231">
        <w:rPr>
          <w:rStyle w:val="Emphasis"/>
          <w:highlight w:val="green"/>
        </w:rPr>
        <w:t>human capital</w:t>
      </w:r>
      <w:r>
        <w:rPr>
          <w:rStyle w:val="Heading3Char"/>
        </w:rPr>
        <w:t xml:space="preserve">—the </w:t>
      </w:r>
      <w:r>
        <w:rPr>
          <w:rStyle w:val="Emphasis"/>
        </w:rPr>
        <w:t xml:space="preserve">overall </w:t>
      </w:r>
      <w:r w:rsidRPr="00D03231">
        <w:rPr>
          <w:rStyle w:val="Emphasis"/>
          <w:highlight w:val="green"/>
        </w:rPr>
        <w:t>ability</w:t>
      </w:r>
      <w:r w:rsidRPr="00D03231">
        <w:rPr>
          <w:rStyle w:val="Heading3Char"/>
          <w:highlight w:val="green"/>
        </w:rPr>
        <w:t xml:space="preserve"> of its people to </w:t>
      </w:r>
      <w:r w:rsidRPr="00D03231">
        <w:rPr>
          <w:rStyle w:val="Emphasis"/>
          <w:highlight w:val="green"/>
        </w:rPr>
        <w:t>come</w:t>
      </w:r>
      <w:r>
        <w:rPr>
          <w:rStyle w:val="Emphasis"/>
        </w:rPr>
        <w:t xml:space="preserve"> </w:t>
      </w:r>
      <w:r w:rsidRPr="00D03231">
        <w:rPr>
          <w:rStyle w:val="Emphasis"/>
          <w:highlight w:val="green"/>
        </w:rPr>
        <w:t>up with new tech</w:t>
      </w:r>
      <w:r>
        <w:rPr>
          <w:rStyle w:val="Emphasis"/>
        </w:rPr>
        <w:t>nologies</w:t>
      </w:r>
      <w:r>
        <w:rPr>
          <w:rStyle w:val="Heading3Char"/>
        </w:rPr>
        <w:t xml:space="preserve"> and </w:t>
      </w:r>
      <w:r>
        <w:rPr>
          <w:rStyle w:val="Emphasis"/>
        </w:rPr>
        <w:t>put them to use</w:t>
      </w:r>
      <w:r>
        <w:rPr>
          <w:rStyle w:val="Heading3Char"/>
        </w:rPr>
        <w:t xml:space="preserve">—it could actually </w:t>
      </w:r>
      <w:r w:rsidRPr="00D03231">
        <w:rPr>
          <w:rStyle w:val="Emphasis"/>
          <w:highlight w:val="green"/>
        </w:rPr>
        <w:t>grow faster</w:t>
      </w:r>
      <w:r>
        <w:rPr>
          <w:rStyle w:val="Emphasis"/>
        </w:rPr>
        <w:t xml:space="preserve"> even as it grew bigger</w:t>
      </w:r>
      <w:r>
        <w:rPr>
          <w:rStyle w:val="Heading3Char"/>
        </w:rPr>
        <w:t xml:space="preserve">. This is because the stock of useful, nonrivalrous, nonexcludable ideas would </w:t>
      </w:r>
      <w:r>
        <w:rPr>
          <w:rStyle w:val="Emphasis"/>
        </w:rPr>
        <w:t>keep growing</w:t>
      </w:r>
      <w:r>
        <w:t xml:space="preserve">. As Romer convincingly showed, economies run and grow on ideas. </w:t>
      </w:r>
    </w:p>
    <w:p w14:paraId="757EDF1F" w14:textId="77777777" w:rsidR="007C1103" w:rsidRDefault="007C1103" w:rsidP="007C1103">
      <w:r>
        <w:t xml:space="preserve">The Machinery of Prosperity </w:t>
      </w:r>
    </w:p>
    <w:p w14:paraId="1F42AE89" w14:textId="77777777" w:rsidR="007C1103" w:rsidRDefault="007C1103" w:rsidP="007C1103">
      <w:r>
        <w:t xml:space="preserve">Romer's ideas should leave us optimistic about the planetary benefits of digital tools—hardware, software, and networks—for three main reasons. First, </w:t>
      </w:r>
      <w:r>
        <w:rPr>
          <w:rStyle w:val="Emphasis"/>
        </w:rPr>
        <w:t>countless examples</w:t>
      </w:r>
      <w:r>
        <w:rPr>
          <w:rStyle w:val="Heading3Char"/>
        </w:rPr>
        <w:t xml:space="preserve"> show us how good</w:t>
      </w:r>
      <w:r>
        <w:t xml:space="preserve"> these tools are at fulfilling the central role of </w:t>
      </w:r>
      <w:r>
        <w:rPr>
          <w:rStyle w:val="Heading3Char"/>
        </w:rPr>
        <w:t>technology</w:t>
      </w:r>
      <w:r>
        <w:t xml:space="preserve">, which </w:t>
      </w:r>
      <w:r>
        <w:rPr>
          <w:rStyle w:val="Heading3Char"/>
        </w:rPr>
        <w:t>is</w:t>
      </w:r>
      <w:r>
        <w:t xml:space="preserve"> to provide "instructions that we follow </w:t>
      </w:r>
      <w:r>
        <w:rPr>
          <w:rStyle w:val="Heading3Char"/>
        </w:rPr>
        <w:t xml:space="preserve">for </w:t>
      </w:r>
      <w:r>
        <w:rPr>
          <w:rStyle w:val="Emphasis"/>
        </w:rPr>
        <w:t>combining raw materials</w:t>
      </w:r>
      <w:r>
        <w:t xml:space="preserve">." </w:t>
      </w:r>
      <w:r w:rsidRPr="00D03231">
        <w:rPr>
          <w:rStyle w:val="Heading3Char"/>
          <w:highlight w:val="green"/>
        </w:rPr>
        <w:t xml:space="preserve">Since raw materials </w:t>
      </w:r>
      <w:r w:rsidRPr="00D03231">
        <w:rPr>
          <w:rStyle w:val="Emphasis"/>
          <w:highlight w:val="green"/>
        </w:rPr>
        <w:t>cost</w:t>
      </w:r>
      <w:r>
        <w:rPr>
          <w:rStyle w:val="Emphasis"/>
        </w:rPr>
        <w:t xml:space="preserve"> money</w:t>
      </w:r>
      <w:r>
        <w:rPr>
          <w:rStyle w:val="Heading3Char"/>
        </w:rPr>
        <w:t xml:space="preserve">, profit-maximizing </w:t>
      </w:r>
      <w:r w:rsidRPr="00D03231">
        <w:rPr>
          <w:rStyle w:val="Heading3Char"/>
          <w:highlight w:val="green"/>
        </w:rPr>
        <w:t>companies</w:t>
      </w:r>
      <w:r>
        <w:rPr>
          <w:rStyle w:val="Heading3Char"/>
        </w:rPr>
        <w:t xml:space="preserve"> are </w:t>
      </w:r>
      <w:r>
        <w:rPr>
          <w:rStyle w:val="Emphasis"/>
        </w:rPr>
        <w:t>particularly keen</w:t>
      </w:r>
      <w:r>
        <w:rPr>
          <w:rStyle w:val="Heading3Char"/>
        </w:rPr>
        <w:t xml:space="preserve"> to </w:t>
      </w:r>
      <w:r w:rsidRPr="00D03231">
        <w:rPr>
          <w:rStyle w:val="Heading3Char"/>
          <w:highlight w:val="green"/>
        </w:rPr>
        <w:t xml:space="preserve">find ways to </w:t>
      </w:r>
      <w:r w:rsidRPr="00D03231">
        <w:rPr>
          <w:rStyle w:val="Emphasis"/>
          <w:highlight w:val="green"/>
        </w:rPr>
        <w:t>use fewer of them</w:t>
      </w:r>
      <w:r>
        <w:t xml:space="preserve">. So they use digital tools to come up with beer cans that use less aluminum, car engines that use less steel and less gas, mapping software that removes the need for paper atlases, and so on and so on. </w:t>
      </w:r>
      <w:r w:rsidRPr="00D03231">
        <w:rPr>
          <w:rStyle w:val="Heading3Char"/>
          <w:highlight w:val="green"/>
        </w:rPr>
        <w:t>None of this is done</w:t>
      </w:r>
      <w:r>
        <w:rPr>
          <w:rStyle w:val="Heading3Char"/>
        </w:rPr>
        <w:t xml:space="preserve"> </w:t>
      </w:r>
      <w:r>
        <w:rPr>
          <w:rStyle w:val="Emphasis"/>
        </w:rPr>
        <w:t xml:space="preserve">solely </w:t>
      </w:r>
      <w:r w:rsidRPr="00D03231">
        <w:rPr>
          <w:rStyle w:val="Emphasis"/>
          <w:highlight w:val="green"/>
        </w:rPr>
        <w:t>for the good of the earth</w:t>
      </w:r>
      <w:r>
        <w:rPr>
          <w:rStyle w:val="Heading3Char"/>
        </w:rPr>
        <w:t xml:space="preserve">—it's done for the </w:t>
      </w:r>
      <w:r>
        <w:rPr>
          <w:rStyle w:val="Emphasis"/>
        </w:rPr>
        <w:t>pursuit of profit</w:t>
      </w:r>
      <w:r>
        <w:rPr>
          <w:rStyle w:val="Heading3Char"/>
        </w:rPr>
        <w:t xml:space="preserve"> that's at the </w:t>
      </w:r>
      <w:r>
        <w:rPr>
          <w:rStyle w:val="Emphasis"/>
        </w:rPr>
        <w:t>heart of capitalism</w:t>
      </w:r>
      <w:r>
        <w:rPr>
          <w:rStyle w:val="Heading3Char"/>
        </w:rPr>
        <w:t>—</w:t>
      </w:r>
      <w:r w:rsidRPr="00D03231">
        <w:rPr>
          <w:rStyle w:val="Heading3Char"/>
          <w:highlight w:val="green"/>
        </w:rPr>
        <w:t xml:space="preserve">yet it </w:t>
      </w:r>
      <w:r w:rsidRPr="00D03231">
        <w:rPr>
          <w:rStyle w:val="Emphasis"/>
          <w:highlight w:val="green"/>
        </w:rPr>
        <w:t>benefits the planet</w:t>
      </w:r>
      <w:r>
        <w:rPr>
          <w:rStyle w:val="Heading3Char"/>
        </w:rPr>
        <w:t xml:space="preserve"> by</w:t>
      </w:r>
      <w:r>
        <w:t xml:space="preserve">, as we've seen, </w:t>
      </w:r>
      <w:r>
        <w:rPr>
          <w:rStyle w:val="Heading3Char"/>
        </w:rPr>
        <w:t xml:space="preserve">causing us to </w:t>
      </w:r>
      <w:r>
        <w:rPr>
          <w:rStyle w:val="Emphasis"/>
        </w:rPr>
        <w:t>take less from it</w:t>
      </w:r>
      <w:r>
        <w:t xml:space="preserve">. </w:t>
      </w:r>
    </w:p>
    <w:p w14:paraId="5C2E846D" w14:textId="77777777" w:rsidR="007C1103" w:rsidRDefault="007C1103" w:rsidP="007C1103">
      <w:r>
        <w:t xml:space="preserve">Digital tools are technologies for creating technologies, the most prolific and versatile ones we've ever come up with. They're machines for coming up with ideas. Lots of them. </w:t>
      </w:r>
      <w:r>
        <w:rPr>
          <w:rStyle w:val="Heading3Char"/>
        </w:rPr>
        <w:t xml:space="preserve">The </w:t>
      </w:r>
      <w:r w:rsidRPr="00D03231">
        <w:rPr>
          <w:rStyle w:val="Emphasis"/>
          <w:highlight w:val="green"/>
        </w:rPr>
        <w:t>same piece</w:t>
      </w:r>
      <w:r w:rsidRPr="00D03231">
        <w:rPr>
          <w:rStyle w:val="Heading3Char"/>
          <w:highlight w:val="green"/>
        </w:rPr>
        <w:t xml:space="preserve"> of</w:t>
      </w:r>
      <w:r>
        <w:rPr>
          <w:rStyle w:val="Heading3Char"/>
        </w:rPr>
        <w:t xml:space="preserve"> computer-aided </w:t>
      </w:r>
      <w:r w:rsidRPr="00D03231">
        <w:rPr>
          <w:rStyle w:val="Heading3Char"/>
          <w:highlight w:val="green"/>
        </w:rPr>
        <w:t>design software</w:t>
      </w:r>
      <w:r>
        <w:rPr>
          <w:rStyle w:val="Heading3Char"/>
        </w:rPr>
        <w:t xml:space="preserve"> can be used to </w:t>
      </w:r>
      <w:r w:rsidRPr="00D03231">
        <w:rPr>
          <w:rStyle w:val="Heading3Char"/>
          <w:highlight w:val="green"/>
        </w:rPr>
        <w:t xml:space="preserve">create a </w:t>
      </w:r>
      <w:r w:rsidRPr="00D03231">
        <w:rPr>
          <w:rStyle w:val="Emphasis"/>
          <w:highlight w:val="green"/>
        </w:rPr>
        <w:t>thinner aluminum can</w:t>
      </w:r>
      <w:r>
        <w:rPr>
          <w:rStyle w:val="Heading3Char"/>
        </w:rPr>
        <w:t xml:space="preserve"> or </w:t>
      </w:r>
      <w:r w:rsidRPr="00D03231">
        <w:rPr>
          <w:rStyle w:val="Heading3Char"/>
          <w:highlight w:val="green"/>
        </w:rPr>
        <w:t xml:space="preserve">a </w:t>
      </w:r>
      <w:r w:rsidRPr="00D03231">
        <w:rPr>
          <w:rStyle w:val="Emphasis"/>
          <w:highlight w:val="green"/>
        </w:rPr>
        <w:t>lighter</w:t>
      </w:r>
      <w:r>
        <w:rPr>
          <w:rStyle w:val="Heading3Char"/>
        </w:rPr>
        <w:t xml:space="preserve"> and </w:t>
      </w:r>
      <w:r>
        <w:rPr>
          <w:rStyle w:val="Emphasis"/>
        </w:rPr>
        <w:t xml:space="preserve">more </w:t>
      </w:r>
      <w:r w:rsidRPr="00D03231">
        <w:rPr>
          <w:rStyle w:val="Emphasis"/>
          <w:highlight w:val="green"/>
        </w:rPr>
        <w:t>fuel-efficient engine</w:t>
      </w:r>
      <w:r>
        <w:rPr>
          <w:rStyle w:val="Heading3Char"/>
        </w:rPr>
        <w:t xml:space="preserve">. A </w:t>
      </w:r>
      <w:r w:rsidRPr="00D03231">
        <w:rPr>
          <w:rStyle w:val="Emphasis"/>
          <w:highlight w:val="green"/>
        </w:rPr>
        <w:t>drone</w:t>
      </w:r>
      <w:r>
        <w:rPr>
          <w:rStyle w:val="Heading3Char"/>
        </w:rPr>
        <w:t xml:space="preserve"> can be used to </w:t>
      </w:r>
      <w:r w:rsidRPr="00D03231">
        <w:rPr>
          <w:rStyle w:val="Emphasis"/>
          <w:highlight w:val="green"/>
        </w:rPr>
        <w:t>scan farmland</w:t>
      </w:r>
      <w:r>
        <w:t xml:space="preserve"> to see if more irrigation is needed, </w:t>
      </w:r>
      <w:r w:rsidRPr="00D03231">
        <w:rPr>
          <w:rStyle w:val="Heading3Char"/>
          <w:highlight w:val="green"/>
        </w:rPr>
        <w:t>or</w:t>
      </w:r>
      <w:r>
        <w:rPr>
          <w:rStyle w:val="Heading3Char"/>
        </w:rPr>
        <w:t xml:space="preserve"> to </w:t>
      </w:r>
      <w:r w:rsidRPr="00D03231">
        <w:rPr>
          <w:rStyle w:val="Emphasis"/>
          <w:highlight w:val="green"/>
        </w:rPr>
        <w:t>substitute for a helicopter</w:t>
      </w:r>
      <w:r>
        <w:t xml:space="preserve"> when filming a movie. </w:t>
      </w:r>
      <w:r>
        <w:rPr>
          <w:rStyle w:val="Heading3Char"/>
        </w:rPr>
        <w:t xml:space="preserve">A </w:t>
      </w:r>
      <w:r w:rsidRPr="00D03231">
        <w:rPr>
          <w:rStyle w:val="Emphasis"/>
          <w:highlight w:val="green"/>
        </w:rPr>
        <w:t>smartphone</w:t>
      </w:r>
      <w:r w:rsidRPr="00D03231">
        <w:rPr>
          <w:rStyle w:val="Heading3Char"/>
          <w:highlight w:val="green"/>
        </w:rPr>
        <w:t xml:space="preserve"> can be used</w:t>
      </w:r>
      <w:r>
        <w:t xml:space="preserve"> to read the news, listen to music, and pay for things, all </w:t>
      </w:r>
      <w:r w:rsidRPr="00D03231">
        <w:rPr>
          <w:rStyle w:val="Emphasis"/>
          <w:highlight w:val="green"/>
        </w:rPr>
        <w:t>without consuming a single extra molecule</w:t>
      </w:r>
      <w:r>
        <w:t xml:space="preserve">. </w:t>
      </w:r>
    </w:p>
    <w:p w14:paraId="7F9B2E73" w14:textId="77777777" w:rsidR="007C1103" w:rsidRDefault="007C1103" w:rsidP="007C1103">
      <w:r>
        <w:t xml:space="preserve">In the Second Machine Age, </w:t>
      </w:r>
      <w:r>
        <w:rPr>
          <w:rStyle w:val="Heading3Char"/>
        </w:rPr>
        <w:t xml:space="preserve">the global stock of digital tools is increasing </w:t>
      </w:r>
      <w:r>
        <w:rPr>
          <w:rStyle w:val="Emphasis"/>
        </w:rPr>
        <w:t>much more quickly than ever before</w:t>
      </w:r>
      <w:r>
        <w:rPr>
          <w:rStyle w:val="Heading3Char"/>
        </w:rPr>
        <w:t xml:space="preserve">. It's being used in </w:t>
      </w:r>
      <w:r>
        <w:rPr>
          <w:rStyle w:val="Emphasis"/>
        </w:rPr>
        <w:t xml:space="preserve">countless ways by profit-hungry </w:t>
      </w:r>
      <w:r>
        <w:rPr>
          <w:rStyle w:val="Emphasis"/>
        </w:rPr>
        <w:lastRenderedPageBreak/>
        <w:t>companies</w:t>
      </w:r>
      <w:r>
        <w:rPr>
          <w:rStyle w:val="Heading3Char"/>
        </w:rPr>
        <w:t xml:space="preserve"> to combine raw materials in ways that </w:t>
      </w:r>
      <w:r>
        <w:rPr>
          <w:rStyle w:val="Emphasis"/>
        </w:rPr>
        <w:t>use fewer of them</w:t>
      </w:r>
      <w:r>
        <w:t xml:space="preserve">. In advanced economies such as America's, </w:t>
      </w:r>
      <w:r>
        <w:rPr>
          <w:rStyle w:val="Heading3Char"/>
        </w:rPr>
        <w:t xml:space="preserve">the </w:t>
      </w:r>
      <w:r>
        <w:rPr>
          <w:rStyle w:val="Emphasis"/>
        </w:rPr>
        <w:t xml:space="preserve">cumulative </w:t>
      </w:r>
      <w:r w:rsidRPr="00D03231">
        <w:rPr>
          <w:rStyle w:val="Emphasis"/>
          <w:highlight w:val="green"/>
        </w:rPr>
        <w:t>impact</w:t>
      </w:r>
      <w:r>
        <w:rPr>
          <w:rStyle w:val="Heading3Char"/>
        </w:rPr>
        <w:t xml:space="preserve"> of this combination of capitalism and tech progress </w:t>
      </w:r>
      <w:r w:rsidRPr="00D03231">
        <w:rPr>
          <w:rStyle w:val="Heading3Char"/>
          <w:highlight w:val="green"/>
        </w:rPr>
        <w:t xml:space="preserve">is </w:t>
      </w:r>
      <w:r w:rsidRPr="00D03231">
        <w:rPr>
          <w:rStyle w:val="Emphasis"/>
          <w:highlight w:val="green"/>
        </w:rPr>
        <w:t>clear</w:t>
      </w:r>
      <w:r>
        <w:rPr>
          <w:rStyle w:val="Heading3Char"/>
        </w:rPr>
        <w:t xml:space="preserve">: </w:t>
      </w:r>
      <w:r>
        <w:rPr>
          <w:rStyle w:val="Emphasis"/>
        </w:rPr>
        <w:t xml:space="preserve">absolute </w:t>
      </w:r>
      <w:r w:rsidRPr="00D03231">
        <w:rPr>
          <w:rStyle w:val="Emphasis"/>
          <w:highlight w:val="green"/>
        </w:rPr>
        <w:t>dematerialization</w:t>
      </w:r>
      <w:r w:rsidRPr="00D03231">
        <w:rPr>
          <w:rStyle w:val="Heading3Char"/>
          <w:highlight w:val="green"/>
        </w:rPr>
        <w:t xml:space="preserve"> of the </w:t>
      </w:r>
      <w:r w:rsidRPr="00044E7A">
        <w:rPr>
          <w:rStyle w:val="Heading3Char"/>
        </w:rPr>
        <w:t xml:space="preserve">economy and </w:t>
      </w:r>
      <w:r w:rsidRPr="00D03231">
        <w:rPr>
          <w:rStyle w:val="Heading3Char"/>
          <w:highlight w:val="green"/>
        </w:rPr>
        <w:t>society</w:t>
      </w:r>
      <w:r>
        <w:rPr>
          <w:rStyle w:val="Heading3Char"/>
        </w:rPr>
        <w:t xml:space="preserve">, and thus a </w:t>
      </w:r>
      <w:r>
        <w:rPr>
          <w:rStyle w:val="Emphasis"/>
        </w:rPr>
        <w:t>smaller footprint</w:t>
      </w:r>
      <w:r>
        <w:rPr>
          <w:rStyle w:val="Heading3Char"/>
        </w:rPr>
        <w:t xml:space="preserve"> on our planet</w:t>
      </w:r>
      <w:r>
        <w:t xml:space="preserve">. </w:t>
      </w:r>
    </w:p>
    <w:p w14:paraId="7F51DE58" w14:textId="77777777" w:rsidR="007C1103" w:rsidRDefault="007C1103" w:rsidP="007C1103">
      <w:r>
        <w:t xml:space="preserve">The second way Romer's ideas about technology and growth are showing up at present is via decreased excludability. </w:t>
      </w:r>
      <w:r>
        <w:rPr>
          <w:rStyle w:val="Heading3Char"/>
        </w:rPr>
        <w:t xml:space="preserve">Pervasive digital tools are </w:t>
      </w:r>
      <w:r>
        <w:rPr>
          <w:rStyle w:val="Emphasis"/>
        </w:rPr>
        <w:t xml:space="preserve">making it much </w:t>
      </w:r>
      <w:r w:rsidRPr="00D03231">
        <w:rPr>
          <w:rStyle w:val="Emphasis"/>
          <w:highlight w:val="green"/>
        </w:rPr>
        <w:t>easier</w:t>
      </w:r>
      <w:r w:rsidRPr="00D03231">
        <w:rPr>
          <w:rStyle w:val="Heading3Char"/>
          <w:highlight w:val="green"/>
        </w:rPr>
        <w:t xml:space="preserve"> for</w:t>
      </w:r>
      <w:r>
        <w:rPr>
          <w:rStyle w:val="Heading3Char"/>
        </w:rPr>
        <w:t xml:space="preserve"> good </w:t>
      </w:r>
      <w:r w:rsidRPr="00D03231">
        <w:rPr>
          <w:rStyle w:val="Heading3Char"/>
          <w:highlight w:val="green"/>
        </w:rPr>
        <w:t>designs and</w:t>
      </w:r>
      <w:r>
        <w:rPr>
          <w:rStyle w:val="Heading3Char"/>
        </w:rPr>
        <w:t xml:space="preserve"> recipes </w:t>
      </w:r>
      <w:r w:rsidRPr="00D03231">
        <w:rPr>
          <w:rStyle w:val="Heading3Char"/>
          <w:highlight w:val="green"/>
        </w:rPr>
        <w:t xml:space="preserve">to </w:t>
      </w:r>
      <w:r w:rsidRPr="00D03231">
        <w:rPr>
          <w:rStyle w:val="Emphasis"/>
          <w:highlight w:val="green"/>
        </w:rPr>
        <w:t>spread around the world</w:t>
      </w:r>
      <w:r>
        <w:t xml:space="preserve">. While this is often not what a company wants—it wants to exclude others from its great cost-saving idea— excludability is not as easy as it used to be. </w:t>
      </w:r>
    </w:p>
    <w:p w14:paraId="02CBDDD1" w14:textId="77777777" w:rsidR="007C1103" w:rsidRDefault="007C1103" w:rsidP="007C1103">
      <w:r>
        <w:t xml:space="preserve">This isn't because of weaker patent protection, but instead because of stronger digital tools. </w:t>
      </w:r>
      <w:r>
        <w:rPr>
          <w:rStyle w:val="Heading3Char"/>
        </w:rPr>
        <w:t xml:space="preserve">Once one company </w:t>
      </w:r>
      <w:r>
        <w:rPr>
          <w:rStyle w:val="Emphasis"/>
        </w:rPr>
        <w:t>shows what's possible</w:t>
      </w:r>
      <w:r>
        <w:rPr>
          <w:rStyle w:val="Heading3Char"/>
        </w:rPr>
        <w:t xml:space="preserve">, others use hardware, software, and networks to </w:t>
      </w:r>
      <w:r>
        <w:rPr>
          <w:rStyle w:val="Emphasis"/>
        </w:rPr>
        <w:t>catch up</w:t>
      </w:r>
      <w:r>
        <w:rPr>
          <w:rStyle w:val="Heading3Char"/>
        </w:rPr>
        <w:t xml:space="preserve"> to the leader. Even if they can't copy exactly</w:t>
      </w:r>
      <w:r>
        <w:t xml:space="preserve"> because of intellectual-property restrictions, </w:t>
      </w:r>
      <w:r>
        <w:rPr>
          <w:rStyle w:val="Heading3Char"/>
        </w:rPr>
        <w:t xml:space="preserve">they can use digital tools to </w:t>
      </w:r>
      <w:r>
        <w:rPr>
          <w:rStyle w:val="Emphasis"/>
        </w:rPr>
        <w:t>explore other means</w:t>
      </w:r>
      <w:r>
        <w:rPr>
          <w:rStyle w:val="Heading3Char"/>
        </w:rPr>
        <w:t xml:space="preserve"> to the same end. So, many </w:t>
      </w:r>
      <w:r w:rsidRPr="00044E7A">
        <w:rPr>
          <w:rStyle w:val="Heading3Char"/>
        </w:rPr>
        <w:t xml:space="preserve">farmers learn to get </w:t>
      </w:r>
      <w:r w:rsidRPr="00044E7A">
        <w:rPr>
          <w:rStyle w:val="Emphasis"/>
        </w:rPr>
        <w:t>higher yields</w:t>
      </w:r>
      <w:r w:rsidRPr="00044E7A">
        <w:rPr>
          <w:rStyle w:val="Heading3Char"/>
        </w:rPr>
        <w:t xml:space="preserve"> while using </w:t>
      </w:r>
      <w:r w:rsidRPr="00044E7A">
        <w:rPr>
          <w:rStyle w:val="Emphasis"/>
        </w:rPr>
        <w:t>less water</w:t>
      </w:r>
      <w:r w:rsidRPr="00044E7A">
        <w:rPr>
          <w:rStyle w:val="Heading3Char"/>
        </w:rPr>
        <w:t xml:space="preserve"> and</w:t>
      </w:r>
      <w:r>
        <w:rPr>
          <w:rStyle w:val="Heading3Char"/>
        </w:rPr>
        <w:t xml:space="preserve"> </w:t>
      </w:r>
      <w:r>
        <w:rPr>
          <w:rStyle w:val="Emphasis"/>
        </w:rPr>
        <w:t>fertilizer</w:t>
      </w:r>
      <w:r>
        <w:rPr>
          <w:rStyle w:val="Heading3Char"/>
        </w:rPr>
        <w:t xml:space="preserve">, even though they combine these raw materials in </w:t>
      </w:r>
      <w:r>
        <w:rPr>
          <w:rStyle w:val="Emphasis"/>
        </w:rPr>
        <w:t>different ways</w:t>
      </w:r>
      <w:r>
        <w:t xml:space="preserve">. Steve Jobs would certainly have preferred for Apple to be the only provider of smartphones after it developed the iPhone, but he couldn't maintain the monopoly no matter how many patents and lawsuits he filed. Other companies found ways to combine processors, memory, sensors, a touch screen, and software into phones that satisfied billions of customers around the world. </w:t>
      </w:r>
    </w:p>
    <w:p w14:paraId="62095A8A" w14:textId="77777777" w:rsidR="007C1103" w:rsidRDefault="007C1103" w:rsidP="007C1103">
      <w:r>
        <w:t xml:space="preserve">The operating system that powers most non-Apple smartphones is Android, which is both free to use and freely modifiable. Google's parent company, Alphabet, developed and released Android without even trying to make it excludable; the explicit goal was to make it as widely imitable as possible. This is an example of the broad trend across digital industries of giving away valuable technologies for free. </w:t>
      </w:r>
    </w:p>
    <w:p w14:paraId="1BE34225" w14:textId="77777777" w:rsidR="007C1103" w:rsidRDefault="007C1103" w:rsidP="007C1103">
      <w:r>
        <w:t xml:space="preserve">The Linux operating system, of which Android is a descendant, is probably the best-known example of free and open-source software, but there are many others. The online software repository GitHub maintains that it's "the largest open source community in the world" and hosts millions of projects. The Arduino community does something similar for electronic hardware, and the Instructables website contains detailed instructions for making equipment ranging from air-particle counters to machine tools, all with no intellectual-property protection. Contributors to efforts such as these have a range of motivations (Alphabet's goals with Android were far from purely altruistic—among other things, the parent of Google wanted to achieve a quantum leap in mobile phone users around the world, who would avail themselves of Google Search and services such as YouTube), but they're all part of the trend of technology without excludability, which is great news for growth. </w:t>
      </w:r>
    </w:p>
    <w:p w14:paraId="786D4008" w14:textId="77777777" w:rsidR="007C1103" w:rsidRDefault="007C1103" w:rsidP="007C1103">
      <w:r>
        <w:t xml:space="preserve">As we saw in chapter 10, </w:t>
      </w:r>
      <w:r>
        <w:rPr>
          <w:rStyle w:val="Heading3Char"/>
        </w:rPr>
        <w:t xml:space="preserve">smartphone use and access to the Internet are </w:t>
      </w:r>
      <w:r>
        <w:rPr>
          <w:rStyle w:val="Emphasis"/>
        </w:rPr>
        <w:t>increasing quickly across the planet</w:t>
      </w:r>
      <w:r>
        <w:rPr>
          <w:rStyle w:val="Heading3Char"/>
        </w:rPr>
        <w:t xml:space="preserve">. This means that people </w:t>
      </w:r>
      <w:r>
        <w:rPr>
          <w:rStyle w:val="Emphasis"/>
        </w:rPr>
        <w:t>no longer need</w:t>
      </w:r>
      <w:r>
        <w:rPr>
          <w:rStyle w:val="Heading3Char"/>
        </w:rPr>
        <w:t xml:space="preserve"> to </w:t>
      </w:r>
      <w:r>
        <w:rPr>
          <w:rStyle w:val="Heading3Char"/>
        </w:rPr>
        <w:lastRenderedPageBreak/>
        <w:t xml:space="preserve">be near a decent library or school to </w:t>
      </w:r>
      <w:r>
        <w:rPr>
          <w:rStyle w:val="Emphasis"/>
        </w:rPr>
        <w:t>gain knowledge</w:t>
      </w:r>
      <w:r>
        <w:rPr>
          <w:rStyle w:val="Heading3Char"/>
        </w:rPr>
        <w:t xml:space="preserve"> and </w:t>
      </w:r>
      <w:r>
        <w:rPr>
          <w:rStyle w:val="Emphasis"/>
        </w:rPr>
        <w:t>improve their abilities</w:t>
      </w:r>
      <w:r>
        <w:rPr>
          <w:rStyle w:val="Heading3Char"/>
        </w:rPr>
        <w:t xml:space="preserve">. Globally, </w:t>
      </w:r>
      <w:r w:rsidRPr="00D03231">
        <w:rPr>
          <w:rStyle w:val="Heading3Char"/>
          <w:highlight w:val="green"/>
        </w:rPr>
        <w:t>people</w:t>
      </w:r>
      <w:r>
        <w:rPr>
          <w:rStyle w:val="Heading3Char"/>
        </w:rPr>
        <w:t xml:space="preserve"> are </w:t>
      </w:r>
      <w:r w:rsidRPr="00D03231">
        <w:rPr>
          <w:rStyle w:val="Emphasis"/>
          <w:highlight w:val="green"/>
        </w:rPr>
        <w:t>tak</w:t>
      </w:r>
      <w:r>
        <w:rPr>
          <w:rStyle w:val="Emphasis"/>
        </w:rPr>
        <w:t xml:space="preserve">ing </w:t>
      </w:r>
      <w:r w:rsidRPr="00D03231">
        <w:rPr>
          <w:rStyle w:val="Emphasis"/>
          <w:highlight w:val="green"/>
        </w:rPr>
        <w:t>advantage</w:t>
      </w:r>
      <w:r w:rsidRPr="00D03231">
        <w:rPr>
          <w:rStyle w:val="Heading3Char"/>
          <w:highlight w:val="green"/>
        </w:rPr>
        <w:t xml:space="preserve"> of</w:t>
      </w:r>
      <w:r>
        <w:rPr>
          <w:rStyle w:val="Heading3Char"/>
        </w:rPr>
        <w:t xml:space="preserve"> the </w:t>
      </w:r>
      <w:r w:rsidRPr="00D03231">
        <w:rPr>
          <w:rStyle w:val="Emphasis"/>
          <w:highlight w:val="green"/>
        </w:rPr>
        <w:t>skill-building opportunities</w:t>
      </w:r>
      <w:r w:rsidRPr="00D03231">
        <w:rPr>
          <w:rStyle w:val="Heading3Char"/>
          <w:highlight w:val="green"/>
        </w:rPr>
        <w:t xml:space="preserve"> of new tech</w:t>
      </w:r>
      <w:r>
        <w:rPr>
          <w:rStyle w:val="Heading3Char"/>
        </w:rPr>
        <w:t>nologies</w:t>
      </w:r>
      <w:r>
        <w:t xml:space="preserve">. This is the third reason that the spread of digital tools should make us optimistic about future growth: </w:t>
      </w:r>
      <w:r>
        <w:rPr>
          <w:rStyle w:val="Heading3Char"/>
        </w:rPr>
        <w:t xml:space="preserve">these </w:t>
      </w:r>
      <w:r w:rsidRPr="00D03231">
        <w:rPr>
          <w:rStyle w:val="Heading3Char"/>
          <w:highlight w:val="green"/>
        </w:rPr>
        <w:t>tools</w:t>
      </w:r>
      <w:r>
        <w:rPr>
          <w:rStyle w:val="Heading3Char"/>
        </w:rPr>
        <w:t xml:space="preserve"> are </w:t>
      </w:r>
      <w:r w:rsidRPr="00D03231">
        <w:rPr>
          <w:rStyle w:val="Heading3Char"/>
          <w:highlight w:val="green"/>
        </w:rPr>
        <w:t>help</w:t>
      </w:r>
      <w:r>
        <w:rPr>
          <w:rStyle w:val="Heading3Char"/>
        </w:rPr>
        <w:t xml:space="preserve">ing </w:t>
      </w:r>
      <w:r w:rsidRPr="00D03231">
        <w:rPr>
          <w:rStyle w:val="Heading3Char"/>
          <w:highlight w:val="green"/>
        </w:rPr>
        <w:t xml:space="preserve">human capital </w:t>
      </w:r>
      <w:r w:rsidRPr="00D03231">
        <w:rPr>
          <w:rStyle w:val="Emphasis"/>
          <w:highlight w:val="green"/>
        </w:rPr>
        <w:t>grow</w:t>
      </w:r>
      <w:r>
        <w:rPr>
          <w:rStyle w:val="Emphasis"/>
        </w:rPr>
        <w:t xml:space="preserve"> quickly</w:t>
      </w:r>
      <w:r>
        <w:t xml:space="preserve">. </w:t>
      </w:r>
    </w:p>
    <w:p w14:paraId="123E74C3" w14:textId="77777777" w:rsidR="007C1103" w:rsidRDefault="007C1103" w:rsidP="007C1103">
      <w:r>
        <w:t xml:space="preserve">The free Duolingo app, for example, is now the world's most popular way to learn a second language. Of the nearly 15 billion Wikipedia page views during July of 2018, half were in languages other than English. Google's chief economist, Hal Varian, points out that hundreds of millions of how-to videos are viewed every day on YouTube, saying, "We never had a technology before that could educate such a broad group of people anytime on an as-needed basis for free." </w:t>
      </w:r>
    </w:p>
    <w:p w14:paraId="01120814" w14:textId="77777777" w:rsidR="007C1103" w:rsidRDefault="007C1103" w:rsidP="007C1103">
      <w:r>
        <w:t xml:space="preserve">Romer's work leaves me hopeful because it shows that </w:t>
      </w:r>
      <w:r>
        <w:rPr>
          <w:rStyle w:val="Heading3Char"/>
        </w:rPr>
        <w:t xml:space="preserve">it's our ability to </w:t>
      </w:r>
      <w:r>
        <w:rPr>
          <w:rStyle w:val="Emphasis"/>
        </w:rPr>
        <w:t>build human capital</w:t>
      </w:r>
      <w:r>
        <w:rPr>
          <w:rStyle w:val="Heading3Char"/>
        </w:rPr>
        <w:t xml:space="preserve">, rather than </w:t>
      </w:r>
      <w:r>
        <w:rPr>
          <w:rStyle w:val="Emphasis"/>
        </w:rPr>
        <w:t>chop down forests</w:t>
      </w:r>
      <w:r>
        <w:rPr>
          <w:rStyle w:val="Heading3Char"/>
        </w:rPr>
        <w:t xml:space="preserve">, </w:t>
      </w:r>
      <w:r>
        <w:rPr>
          <w:rStyle w:val="Emphasis"/>
        </w:rPr>
        <w:t>dig mines</w:t>
      </w:r>
      <w:r>
        <w:rPr>
          <w:rStyle w:val="Heading3Char"/>
        </w:rPr>
        <w:t xml:space="preserve">, or </w:t>
      </w:r>
      <w:r>
        <w:rPr>
          <w:rStyle w:val="Emphasis"/>
        </w:rPr>
        <w:t>burn fossil fuels</w:t>
      </w:r>
      <w:r>
        <w:rPr>
          <w:rStyle w:val="Heading3Char"/>
        </w:rPr>
        <w:t xml:space="preserve"> that </w:t>
      </w:r>
      <w:r>
        <w:rPr>
          <w:rStyle w:val="Emphasis"/>
        </w:rPr>
        <w:t>drives growth</w:t>
      </w:r>
      <w:r>
        <w:rPr>
          <w:rStyle w:val="Heading3Char"/>
        </w:rPr>
        <w:t xml:space="preserve"> and </w:t>
      </w:r>
      <w:r>
        <w:rPr>
          <w:rStyle w:val="Emphasis"/>
        </w:rPr>
        <w:t>prosperity</w:t>
      </w:r>
      <w:r>
        <w:t xml:space="preserve">. His model of how economies grow also reinforces how well capitalism and tech progress work together, which is a central point of this book. </w:t>
      </w:r>
      <w:r>
        <w:rPr>
          <w:rStyle w:val="Heading3Char"/>
        </w:rPr>
        <w:t xml:space="preserve">The </w:t>
      </w:r>
      <w:r>
        <w:rPr>
          <w:rStyle w:val="Emphasis"/>
        </w:rPr>
        <w:t>surest way to boost profits</w:t>
      </w:r>
      <w:r>
        <w:rPr>
          <w:rStyle w:val="Heading3Char"/>
        </w:rPr>
        <w:t xml:space="preserve"> is to </w:t>
      </w:r>
      <w:r>
        <w:rPr>
          <w:rStyle w:val="Emphasis"/>
        </w:rPr>
        <w:t>cut costs</w:t>
      </w:r>
      <w:r>
        <w:rPr>
          <w:rStyle w:val="Heading3Char"/>
        </w:rPr>
        <w:t xml:space="preserve">, and modern technologies, especially digital ones, offer </w:t>
      </w:r>
      <w:r>
        <w:rPr>
          <w:rStyle w:val="Emphasis"/>
        </w:rPr>
        <w:t>unlimited ways to combine</w:t>
      </w:r>
      <w:r>
        <w:rPr>
          <w:rStyle w:val="Heading3Char"/>
        </w:rPr>
        <w:t xml:space="preserve"> and </w:t>
      </w:r>
      <w:r>
        <w:rPr>
          <w:rStyle w:val="Emphasis"/>
        </w:rPr>
        <w:t>recombine materials</w:t>
      </w:r>
      <w:r>
        <w:rPr>
          <w:rStyle w:val="Heading3Char"/>
        </w:rPr>
        <w:t xml:space="preserve">—to </w:t>
      </w:r>
      <w:r>
        <w:rPr>
          <w:rStyle w:val="Emphasis"/>
        </w:rPr>
        <w:t>swap</w:t>
      </w:r>
      <w:r>
        <w:rPr>
          <w:rStyle w:val="Heading3Char"/>
        </w:rPr>
        <w:t xml:space="preserve">, </w:t>
      </w:r>
      <w:r>
        <w:rPr>
          <w:rStyle w:val="Emphasis"/>
        </w:rPr>
        <w:t>slim</w:t>
      </w:r>
      <w:r>
        <w:rPr>
          <w:rStyle w:val="Heading3Char"/>
        </w:rPr>
        <w:t xml:space="preserve">, </w:t>
      </w:r>
      <w:r>
        <w:rPr>
          <w:rStyle w:val="Emphasis"/>
        </w:rPr>
        <w:t>optimize</w:t>
      </w:r>
      <w:r>
        <w:rPr>
          <w:rStyle w:val="Heading3Char"/>
        </w:rPr>
        <w:t xml:space="preserve">, and </w:t>
      </w:r>
      <w:r>
        <w:rPr>
          <w:rStyle w:val="Emphasis"/>
        </w:rPr>
        <w:t>evaporate</w:t>
      </w:r>
      <w:r>
        <w:rPr>
          <w:rStyle w:val="Heading3Char"/>
        </w:rPr>
        <w:t xml:space="preserve">—in </w:t>
      </w:r>
      <w:r>
        <w:rPr>
          <w:rStyle w:val="Emphasis"/>
        </w:rPr>
        <w:t>cost-reducing ways</w:t>
      </w:r>
      <w:r>
        <w:rPr>
          <w:rStyle w:val="Heading3Char"/>
        </w:rPr>
        <w:t xml:space="preserve">. There's </w:t>
      </w:r>
      <w:r>
        <w:rPr>
          <w:rStyle w:val="Emphasis"/>
        </w:rPr>
        <w:t>no reason to expect</w:t>
      </w:r>
      <w:r>
        <w:rPr>
          <w:rStyle w:val="Heading3Char"/>
        </w:rPr>
        <w:t xml:space="preserve"> that</w:t>
      </w:r>
      <w:r>
        <w:t xml:space="preserve"> the two horsemen of </w:t>
      </w:r>
      <w:r>
        <w:rPr>
          <w:rStyle w:val="Heading3Char"/>
        </w:rPr>
        <w:t xml:space="preserve">capitalism and tech progress will </w:t>
      </w:r>
      <w:r>
        <w:rPr>
          <w:rStyle w:val="Emphasis"/>
        </w:rPr>
        <w:t>stop</w:t>
      </w:r>
      <w:r>
        <w:t xml:space="preserve"> riding together </w:t>
      </w:r>
      <w:r>
        <w:rPr>
          <w:rStyle w:val="Emphasis"/>
        </w:rPr>
        <w:t>anytime soon</w:t>
      </w:r>
      <w:r>
        <w:rPr>
          <w:rStyle w:val="Heading3Char"/>
        </w:rPr>
        <w:t xml:space="preserve">. </w:t>
      </w:r>
      <w:r>
        <w:rPr>
          <w:rStyle w:val="Emphasis"/>
        </w:rPr>
        <w:t>Quite the contrary</w:t>
      </w:r>
      <w:r>
        <w:t xml:space="preserve">. Romer's insights reveal that </w:t>
      </w:r>
      <w:r>
        <w:rPr>
          <w:rStyle w:val="Heading3Char"/>
        </w:rPr>
        <w:t xml:space="preserve">they're likely to </w:t>
      </w:r>
      <w:r>
        <w:rPr>
          <w:rStyle w:val="Emphasis"/>
        </w:rPr>
        <w:t>gallop faster</w:t>
      </w:r>
      <w:r>
        <w:rPr>
          <w:rStyle w:val="Heading3Char"/>
        </w:rPr>
        <w:t xml:space="preserve"> and </w:t>
      </w:r>
      <w:r>
        <w:rPr>
          <w:rStyle w:val="Emphasis"/>
        </w:rPr>
        <w:t>farther</w:t>
      </w:r>
      <w:r>
        <w:rPr>
          <w:rStyle w:val="Heading3Char"/>
        </w:rPr>
        <w:t xml:space="preserve"> as economies grow</w:t>
      </w:r>
      <w:r>
        <w:t xml:space="preserve">. </w:t>
      </w:r>
    </w:p>
    <w:p w14:paraId="2BCC9353" w14:textId="77777777" w:rsidR="007C1103" w:rsidRDefault="007C1103" w:rsidP="007C1103">
      <w:r>
        <w:t xml:space="preserve">Our Brighter, Lighter Future </w:t>
      </w:r>
    </w:p>
    <w:p w14:paraId="623CA97F" w14:textId="77777777" w:rsidR="007C1103" w:rsidRDefault="007C1103" w:rsidP="007C1103">
      <w:pPr>
        <w:rPr>
          <w:rStyle w:val="Heading3Char"/>
        </w:rPr>
      </w:pPr>
      <w:r>
        <w:rPr>
          <w:rStyle w:val="Heading3Char"/>
        </w:rPr>
        <w:t xml:space="preserve">The </w:t>
      </w:r>
      <w:r w:rsidRPr="00D03231">
        <w:rPr>
          <w:rStyle w:val="Heading3Char"/>
          <w:highlight w:val="green"/>
        </w:rPr>
        <w:t xml:space="preserve">world still has </w:t>
      </w:r>
      <w:r w:rsidRPr="00D03231">
        <w:rPr>
          <w:rStyle w:val="Emphasis"/>
          <w:highlight w:val="green"/>
        </w:rPr>
        <w:t>billions of</w:t>
      </w:r>
      <w:r>
        <w:rPr>
          <w:rStyle w:val="Emphasis"/>
        </w:rPr>
        <w:t xml:space="preserve"> desperately </w:t>
      </w:r>
      <w:r w:rsidRPr="00D03231">
        <w:rPr>
          <w:rStyle w:val="Emphasis"/>
          <w:highlight w:val="green"/>
        </w:rPr>
        <w:t>poor people</w:t>
      </w:r>
      <w:r w:rsidRPr="00D03231">
        <w:rPr>
          <w:rStyle w:val="Heading3Char"/>
          <w:highlight w:val="green"/>
        </w:rPr>
        <w:t xml:space="preserve">, but they </w:t>
      </w:r>
      <w:r w:rsidRPr="00D03231">
        <w:rPr>
          <w:rStyle w:val="Emphasis"/>
          <w:highlight w:val="green"/>
        </w:rPr>
        <w:t>won't remain that</w:t>
      </w:r>
      <w:r>
        <w:rPr>
          <w:rStyle w:val="Emphasis"/>
        </w:rPr>
        <w:t xml:space="preserve"> way</w:t>
      </w:r>
      <w:r>
        <w:rPr>
          <w:rStyle w:val="Heading3Char"/>
        </w:rPr>
        <w:t xml:space="preserve">. </w:t>
      </w:r>
      <w:r>
        <w:rPr>
          <w:rStyle w:val="Emphasis"/>
        </w:rPr>
        <w:t>All available evidence strongly suggests</w:t>
      </w:r>
      <w:r>
        <w:rPr>
          <w:rStyle w:val="Heading3Char"/>
        </w:rPr>
        <w:t xml:space="preserve"> that most will become </w:t>
      </w:r>
      <w:r>
        <w:rPr>
          <w:rStyle w:val="Emphasis"/>
        </w:rPr>
        <w:t>much wealthier</w:t>
      </w:r>
      <w:r>
        <w:rPr>
          <w:rStyle w:val="Heading3Char"/>
        </w:rPr>
        <w:t xml:space="preserve"> in the years and decades ahead. As they </w:t>
      </w:r>
      <w:r>
        <w:rPr>
          <w:rStyle w:val="Emphasis"/>
        </w:rPr>
        <w:t>earn more</w:t>
      </w:r>
      <w:r>
        <w:rPr>
          <w:rStyle w:val="Heading3Char"/>
        </w:rPr>
        <w:t xml:space="preserve"> and </w:t>
      </w:r>
      <w:r>
        <w:rPr>
          <w:rStyle w:val="Emphasis"/>
        </w:rPr>
        <w:t>consume more</w:t>
      </w:r>
      <w:r>
        <w:rPr>
          <w:rStyle w:val="Heading3Char"/>
        </w:rPr>
        <w:t xml:space="preserve">, what will be the impact on the planet? </w:t>
      </w:r>
    </w:p>
    <w:p w14:paraId="4C3F6A61" w14:textId="77777777" w:rsidR="007C1103" w:rsidRDefault="007C1103" w:rsidP="007C1103">
      <w:pPr>
        <w:rPr>
          <w:rStyle w:val="Heading3Char"/>
        </w:rPr>
      </w:pPr>
      <w:r>
        <w:t xml:space="preserve">The </w:t>
      </w:r>
      <w:r>
        <w:rPr>
          <w:rStyle w:val="Emphasis"/>
        </w:rPr>
        <w:t>history</w:t>
      </w:r>
      <w:r>
        <w:t xml:space="preserve"> and economics of the Industrial Era </w:t>
      </w:r>
      <w:r>
        <w:rPr>
          <w:rStyle w:val="Heading3Char"/>
        </w:rPr>
        <w:t xml:space="preserve">lead to </w:t>
      </w:r>
      <w:r>
        <w:rPr>
          <w:rStyle w:val="Emphasis"/>
        </w:rPr>
        <w:t>pessimism</w:t>
      </w:r>
      <w:r>
        <w:t xml:space="preserve"> on this important question. </w:t>
      </w:r>
      <w:r>
        <w:rPr>
          <w:rStyle w:val="Heading3Char"/>
        </w:rPr>
        <w:t xml:space="preserve">Resource use increased in </w:t>
      </w:r>
      <w:r>
        <w:rPr>
          <w:rStyle w:val="Emphasis"/>
        </w:rPr>
        <w:t>lockstep</w:t>
      </w:r>
      <w:r>
        <w:rPr>
          <w:rStyle w:val="Heading3Char"/>
        </w:rPr>
        <w:t xml:space="preserve"> with economic growth throughout</w:t>
      </w:r>
      <w:r>
        <w:t xml:space="preserve"> the two </w:t>
      </w:r>
      <w:r>
        <w:rPr>
          <w:rStyle w:val="Heading3Char"/>
        </w:rPr>
        <w:t>centuries</w:t>
      </w:r>
      <w:r>
        <w:t xml:space="preserve"> between James Watt's demonstration of his steam engine and the first Earth Day. </w:t>
      </w:r>
      <w:r>
        <w:rPr>
          <w:rStyle w:val="Emphasis"/>
        </w:rPr>
        <w:t>Malthus</w:t>
      </w:r>
      <w:r>
        <w:rPr>
          <w:rStyle w:val="Heading3Char"/>
        </w:rPr>
        <w:t xml:space="preserve"> and </w:t>
      </w:r>
      <w:r>
        <w:rPr>
          <w:rStyle w:val="Emphasis"/>
        </w:rPr>
        <w:t>Jevons</w:t>
      </w:r>
      <w:r>
        <w:rPr>
          <w:rStyle w:val="Heading3Char"/>
        </w:rPr>
        <w:t xml:space="preserve"> seemed to be right, and it was just a question of </w:t>
      </w:r>
      <w:r>
        <w:rPr>
          <w:rStyle w:val="Emphasis"/>
        </w:rPr>
        <w:t>when</w:t>
      </w:r>
      <w:r>
        <w:rPr>
          <w:rStyle w:val="Heading3Char"/>
        </w:rPr>
        <w:t xml:space="preserve">, </w:t>
      </w:r>
      <w:r>
        <w:rPr>
          <w:rStyle w:val="Emphasis"/>
        </w:rPr>
        <w:t>not if</w:t>
      </w:r>
      <w:r>
        <w:rPr>
          <w:rStyle w:val="Heading3Char"/>
        </w:rPr>
        <w:t xml:space="preserve">, we'd run up against the </w:t>
      </w:r>
      <w:r>
        <w:rPr>
          <w:rStyle w:val="Emphasis"/>
        </w:rPr>
        <w:t>hard planetary limits</w:t>
      </w:r>
      <w:r>
        <w:rPr>
          <w:rStyle w:val="Heading3Char"/>
        </w:rPr>
        <w:t xml:space="preserve"> to growth. </w:t>
      </w:r>
    </w:p>
    <w:p w14:paraId="37E0E959" w14:textId="77777777" w:rsidR="007C1103" w:rsidRDefault="007C1103" w:rsidP="007C1103">
      <w:r>
        <w:rPr>
          <w:rStyle w:val="Heading3Char"/>
        </w:rPr>
        <w:lastRenderedPageBreak/>
        <w:t>But</w:t>
      </w:r>
      <w:r>
        <w:t xml:space="preserve"> in America and other rich countries </w:t>
      </w:r>
      <w:r>
        <w:rPr>
          <w:rStyle w:val="Heading3Char"/>
        </w:rPr>
        <w:t xml:space="preserve">something </w:t>
      </w:r>
      <w:r>
        <w:rPr>
          <w:rStyle w:val="Emphasis"/>
        </w:rPr>
        <w:t>strange</w:t>
      </w:r>
      <w:r>
        <w:rPr>
          <w:rStyle w:val="Heading3Char"/>
        </w:rPr>
        <w:t xml:space="preserve">, </w:t>
      </w:r>
      <w:r>
        <w:rPr>
          <w:rStyle w:val="Emphasis"/>
        </w:rPr>
        <w:t>unexpected</w:t>
      </w:r>
      <w:r>
        <w:rPr>
          <w:rStyle w:val="Heading3Char"/>
        </w:rPr>
        <w:t xml:space="preserve">, and </w:t>
      </w:r>
      <w:r>
        <w:rPr>
          <w:rStyle w:val="Emphasis"/>
        </w:rPr>
        <w:t>wonderful</w:t>
      </w:r>
      <w:r>
        <w:rPr>
          <w:rStyle w:val="Heading3Char"/>
        </w:rPr>
        <w:t xml:space="preserve"> happened: </w:t>
      </w:r>
      <w:r w:rsidRPr="00D03231">
        <w:rPr>
          <w:rStyle w:val="Heading3Char"/>
          <w:highlight w:val="green"/>
        </w:rPr>
        <w:t xml:space="preserve">we started </w:t>
      </w:r>
      <w:r w:rsidRPr="00D03231">
        <w:rPr>
          <w:rStyle w:val="Emphasis"/>
          <w:highlight w:val="green"/>
        </w:rPr>
        <w:t>getting more from less</w:t>
      </w:r>
      <w:r>
        <w:rPr>
          <w:rStyle w:val="Heading3Char"/>
        </w:rPr>
        <w:t xml:space="preserve">. We </w:t>
      </w:r>
      <w:r>
        <w:rPr>
          <w:rStyle w:val="Emphasis"/>
        </w:rPr>
        <w:t>decoupled population</w:t>
      </w:r>
      <w:r>
        <w:rPr>
          <w:rStyle w:val="Heading3Char"/>
        </w:rPr>
        <w:t xml:space="preserve"> and </w:t>
      </w:r>
      <w:r>
        <w:rPr>
          <w:rStyle w:val="Emphasis"/>
        </w:rPr>
        <w:t>economic growth</w:t>
      </w:r>
      <w:r>
        <w:rPr>
          <w:rStyle w:val="Heading3Char"/>
        </w:rPr>
        <w:t xml:space="preserve"> from resource consumption, pollution, and other environmental harms. </w:t>
      </w:r>
      <w:r w:rsidRPr="00D03231">
        <w:rPr>
          <w:rStyle w:val="Heading3Char"/>
          <w:highlight w:val="green"/>
        </w:rPr>
        <w:t xml:space="preserve">Malthus's and Jevons's ideas </w:t>
      </w:r>
      <w:r w:rsidRPr="00D03231">
        <w:rPr>
          <w:rStyle w:val="Emphasis"/>
          <w:highlight w:val="green"/>
        </w:rPr>
        <w:t>gave way</w:t>
      </w:r>
      <w:r>
        <w:t xml:space="preserve"> to Romer's, and the world will never be the same. </w:t>
      </w:r>
    </w:p>
    <w:p w14:paraId="4A64DA91" w14:textId="77777777" w:rsidR="007C1103" w:rsidRDefault="007C1103" w:rsidP="007C1103">
      <w:r>
        <w:t xml:space="preserve">This means that </w:t>
      </w:r>
      <w:r>
        <w:rPr>
          <w:rStyle w:val="Heading3Char"/>
        </w:rPr>
        <w:t xml:space="preserve">instead of worrying about the world's poor becoming richer, we should instead be </w:t>
      </w:r>
      <w:r>
        <w:rPr>
          <w:rStyle w:val="Emphasis"/>
        </w:rPr>
        <w:t>helping them upgrade economically as much</w:t>
      </w:r>
      <w:r>
        <w:rPr>
          <w:rStyle w:val="Heading3Char"/>
        </w:rPr>
        <w:t xml:space="preserve"> and </w:t>
      </w:r>
      <w:r>
        <w:rPr>
          <w:rStyle w:val="Emphasis"/>
        </w:rPr>
        <w:t>as quickly as possible</w:t>
      </w:r>
      <w:r>
        <w:t xml:space="preserve">. Not only is it the morally correct thing to do, </w:t>
      </w:r>
      <w:r>
        <w:rPr>
          <w:rStyle w:val="Heading3Char"/>
        </w:rPr>
        <w:t>it's</w:t>
      </w:r>
      <w:r>
        <w:t xml:space="preserve"> also </w:t>
      </w:r>
      <w:r>
        <w:rPr>
          <w:rStyle w:val="Heading3Char"/>
        </w:rPr>
        <w:t xml:space="preserve">the </w:t>
      </w:r>
      <w:r>
        <w:rPr>
          <w:rStyle w:val="Emphasis"/>
        </w:rPr>
        <w:t>smart move for our planet</w:t>
      </w:r>
      <w:r>
        <w:rPr>
          <w:rStyle w:val="Heading3Char"/>
        </w:rPr>
        <w:t xml:space="preserve">. As today’s poor countries </w:t>
      </w:r>
      <w:r>
        <w:rPr>
          <w:rStyle w:val="Emphasis"/>
        </w:rPr>
        <w:t>get richer</w:t>
      </w:r>
      <w:r>
        <w:rPr>
          <w:rStyle w:val="Heading3Char"/>
        </w:rPr>
        <w:t xml:space="preserve">, their institutions will </w:t>
      </w:r>
      <w:r>
        <w:rPr>
          <w:rStyle w:val="Emphasis"/>
        </w:rPr>
        <w:t>improve</w:t>
      </w:r>
      <w:r>
        <w:rPr>
          <w:rStyle w:val="Heading3Char"/>
        </w:rPr>
        <w:t xml:space="preserve"> and most will eventually go through</w:t>
      </w:r>
      <w:r>
        <w:t xml:space="preserve"> what Ricardo Hausmann calls "</w:t>
      </w:r>
      <w:r>
        <w:rPr>
          <w:rStyle w:val="Heading3Char"/>
        </w:rPr>
        <w:t xml:space="preserve">the </w:t>
      </w:r>
      <w:r>
        <w:rPr>
          <w:rStyle w:val="Emphasis"/>
        </w:rPr>
        <w:t>capitalist makeover of production</w:t>
      </w:r>
      <w:r>
        <w:t xml:space="preserve">." </w:t>
      </w:r>
      <w:r>
        <w:rPr>
          <w:rStyle w:val="Heading3Char"/>
        </w:rPr>
        <w:t xml:space="preserve">This makeover </w:t>
      </w:r>
      <w:r>
        <w:rPr>
          <w:rStyle w:val="Emphasis"/>
        </w:rPr>
        <w:t>doesn't enslave people</w:t>
      </w:r>
      <w:r>
        <w:rPr>
          <w:rStyle w:val="Heading3Char"/>
        </w:rPr>
        <w:t xml:space="preserve">, </w:t>
      </w:r>
      <w:r>
        <w:rPr>
          <w:rStyle w:val="Emphasis"/>
        </w:rPr>
        <w:t>nor</w:t>
      </w:r>
      <w:r>
        <w:rPr>
          <w:rStyle w:val="Heading3Char"/>
        </w:rPr>
        <w:t xml:space="preserve"> does it </w:t>
      </w:r>
      <w:r>
        <w:rPr>
          <w:rStyle w:val="Emphasis"/>
        </w:rPr>
        <w:t>befoul the earth</w:t>
      </w:r>
      <w:r>
        <w:t xml:space="preserve">. </w:t>
      </w:r>
    </w:p>
    <w:p w14:paraId="1A21C159" w14:textId="77777777" w:rsidR="007C1103" w:rsidRDefault="007C1103" w:rsidP="007C1103">
      <w:r w:rsidRPr="00D03231">
        <w:rPr>
          <w:rStyle w:val="Heading3Char"/>
          <w:highlight w:val="green"/>
        </w:rPr>
        <w:t xml:space="preserve">As today’s poor get richer, they'll consume </w:t>
      </w:r>
      <w:r w:rsidRPr="00D03231">
        <w:rPr>
          <w:rStyle w:val="Emphasis"/>
          <w:highlight w:val="green"/>
        </w:rPr>
        <w:t>more</w:t>
      </w:r>
      <w:r w:rsidRPr="00D03231">
        <w:rPr>
          <w:rStyle w:val="Heading3Char"/>
          <w:highlight w:val="green"/>
        </w:rPr>
        <w:t>, but</w:t>
      </w:r>
      <w:r>
        <w:rPr>
          <w:rStyle w:val="Heading3Char"/>
        </w:rPr>
        <w:t xml:space="preserve"> they'll also consume </w:t>
      </w:r>
      <w:r>
        <w:rPr>
          <w:rStyle w:val="Emphasis"/>
        </w:rPr>
        <w:t xml:space="preserve">much </w:t>
      </w:r>
      <w:r w:rsidRPr="00D03231">
        <w:rPr>
          <w:rStyle w:val="Emphasis"/>
          <w:highlight w:val="green"/>
        </w:rPr>
        <w:t>differently</w:t>
      </w:r>
      <w:r w:rsidRPr="00D03231">
        <w:rPr>
          <w:highlight w:val="green"/>
        </w:rPr>
        <w:t xml:space="preserve"> </w:t>
      </w:r>
      <w:r w:rsidRPr="00044E7A">
        <w:t xml:space="preserve">from earlier generations. </w:t>
      </w:r>
      <w:r w:rsidRPr="00044E7A">
        <w:rPr>
          <w:rStyle w:val="Heading3Char"/>
        </w:rPr>
        <w:t xml:space="preserve">They </w:t>
      </w:r>
      <w:r w:rsidRPr="00044E7A">
        <w:rPr>
          <w:rStyle w:val="Emphasis"/>
        </w:rPr>
        <w:t>won't read physical newspapers</w:t>
      </w:r>
      <w:r w:rsidRPr="00044E7A">
        <w:rPr>
          <w:rStyle w:val="Heading3Char"/>
        </w:rPr>
        <w:t xml:space="preserve"> and </w:t>
      </w:r>
      <w:r w:rsidRPr="00044E7A">
        <w:rPr>
          <w:rStyle w:val="Emphasis"/>
        </w:rPr>
        <w:t>magazines</w:t>
      </w:r>
      <w:r w:rsidRPr="00044E7A">
        <w:rPr>
          <w:rStyle w:val="Heading3Char"/>
        </w:rPr>
        <w:t>. They'll get a</w:t>
      </w:r>
      <w:r>
        <w:rPr>
          <w:rStyle w:val="Heading3Char"/>
        </w:rPr>
        <w:t xml:space="preserve"> </w:t>
      </w:r>
      <w:r>
        <w:rPr>
          <w:rStyle w:val="Emphasis"/>
        </w:rPr>
        <w:t>great deal</w:t>
      </w:r>
      <w:r>
        <w:rPr>
          <w:rStyle w:val="Heading3Char"/>
        </w:rPr>
        <w:t xml:space="preserve"> of </w:t>
      </w:r>
      <w:r w:rsidRPr="00D03231">
        <w:rPr>
          <w:rStyle w:val="Heading3Char"/>
          <w:highlight w:val="green"/>
        </w:rPr>
        <w:t xml:space="preserve">their power from </w:t>
      </w:r>
      <w:r w:rsidRPr="00D03231">
        <w:rPr>
          <w:rStyle w:val="Emphasis"/>
          <w:highlight w:val="green"/>
        </w:rPr>
        <w:t>renewables</w:t>
      </w:r>
      <w:r>
        <w:rPr>
          <w:rStyle w:val="Heading3Char"/>
        </w:rPr>
        <w:t xml:space="preserve"> and</w:t>
      </w:r>
      <w:r>
        <w:t xml:space="preserve"> (one hopes) </w:t>
      </w:r>
      <w:r>
        <w:rPr>
          <w:rStyle w:val="Emphasis"/>
        </w:rPr>
        <w:t>nuclear</w:t>
      </w:r>
      <w:r>
        <w:rPr>
          <w:rStyle w:val="Heading3Char"/>
        </w:rPr>
        <w:t xml:space="preserve"> </w:t>
      </w:r>
      <w:r w:rsidRPr="00D03231">
        <w:rPr>
          <w:rStyle w:val="Heading3Char"/>
          <w:highlight w:val="green"/>
        </w:rPr>
        <w:t>because</w:t>
      </w:r>
      <w:r>
        <w:rPr>
          <w:rStyle w:val="Heading3Char"/>
        </w:rPr>
        <w:t xml:space="preserve"> these energy </w:t>
      </w:r>
      <w:r w:rsidRPr="00D03231">
        <w:rPr>
          <w:rStyle w:val="Heading3Char"/>
          <w:highlight w:val="green"/>
        </w:rPr>
        <w:t>sources will be</w:t>
      </w:r>
      <w:r>
        <w:rPr>
          <w:rStyle w:val="Heading3Char"/>
        </w:rPr>
        <w:t xml:space="preserve"> the </w:t>
      </w:r>
      <w:r w:rsidRPr="00D03231">
        <w:rPr>
          <w:rStyle w:val="Emphasis"/>
          <w:highlight w:val="green"/>
        </w:rPr>
        <w:t>cheapest</w:t>
      </w:r>
      <w:r>
        <w:t xml:space="preserve">. They’ll live in cities, as we saw in chapter 12; in fact, they already are. </w:t>
      </w:r>
      <w:r>
        <w:rPr>
          <w:rStyle w:val="Heading3Char"/>
        </w:rPr>
        <w:t xml:space="preserve">They'll be </w:t>
      </w:r>
      <w:r w:rsidRPr="00D03231">
        <w:rPr>
          <w:rStyle w:val="Emphasis"/>
          <w:highlight w:val="green"/>
        </w:rPr>
        <w:t>less likely to own cars</w:t>
      </w:r>
      <w:r>
        <w:t xml:space="preserve"> because a variety of transportation options will be only a few taps away. Most important, </w:t>
      </w:r>
      <w:r>
        <w:rPr>
          <w:rStyle w:val="Heading3Char"/>
        </w:rPr>
        <w:t xml:space="preserve">they'll come up with ideas that </w:t>
      </w:r>
      <w:r>
        <w:rPr>
          <w:rStyle w:val="Emphasis"/>
        </w:rPr>
        <w:t>keep the growth going</w:t>
      </w:r>
      <w:r>
        <w:rPr>
          <w:rStyle w:val="Heading3Char"/>
        </w:rPr>
        <w:t xml:space="preserve">, and that benefit both </w:t>
      </w:r>
      <w:r>
        <w:rPr>
          <w:rStyle w:val="Emphasis"/>
        </w:rPr>
        <w:t>humanity</w:t>
      </w:r>
      <w:r>
        <w:rPr>
          <w:rStyle w:val="Heading3Char"/>
        </w:rPr>
        <w:t xml:space="preserve"> and the </w:t>
      </w:r>
      <w:r>
        <w:rPr>
          <w:rStyle w:val="Emphasis"/>
        </w:rPr>
        <w:t>planet</w:t>
      </w:r>
      <w:r>
        <w:rPr>
          <w:rStyle w:val="Heading3Char"/>
        </w:rPr>
        <w:t xml:space="preserve"> we live on</w:t>
      </w:r>
      <w:r>
        <w:t xml:space="preserve">. </w:t>
      </w:r>
    </w:p>
    <w:p w14:paraId="1C03308D" w14:textId="77777777" w:rsidR="007C1103" w:rsidRDefault="007C1103" w:rsidP="007C1103">
      <w:r>
        <w:t xml:space="preserve">Predicting exactly how technological progress will unfold is much like predicting the weather: feasible in the short term, but impossible over a longer time. </w:t>
      </w:r>
      <w:r>
        <w:rPr>
          <w:rStyle w:val="Heading3Char"/>
        </w:rPr>
        <w:t>Great uncertainty and complexity prevent precise forecasts about</w:t>
      </w:r>
      <w:r>
        <w:t xml:space="preserve">, for example, the </w:t>
      </w:r>
      <w:r>
        <w:rPr>
          <w:rStyle w:val="Emphasis"/>
        </w:rPr>
        <w:t>computing devices</w:t>
      </w:r>
      <w:r>
        <w:t xml:space="preserve"> we’ll be using thirty years from now </w:t>
      </w:r>
      <w:r>
        <w:rPr>
          <w:rStyle w:val="Heading3Char"/>
        </w:rPr>
        <w:t xml:space="preserve">or the dominant types of </w:t>
      </w:r>
      <w:r>
        <w:rPr>
          <w:rStyle w:val="Emphasis"/>
        </w:rPr>
        <w:t>a</w:t>
      </w:r>
      <w:r>
        <w:t xml:space="preserve">rtificial </w:t>
      </w:r>
      <w:r>
        <w:rPr>
          <w:rStyle w:val="Emphasis"/>
        </w:rPr>
        <w:t>i</w:t>
      </w:r>
      <w:r>
        <w:t xml:space="preserve">ntelligence in 2050 and beyond. </w:t>
      </w:r>
    </w:p>
    <w:p w14:paraId="416A540F" w14:textId="77777777" w:rsidR="007C1103" w:rsidRDefault="007C1103" w:rsidP="007C1103">
      <w:r>
        <w:rPr>
          <w:rStyle w:val="Heading3Char"/>
        </w:rPr>
        <w:t>But</w:t>
      </w:r>
      <w:r>
        <w:t xml:space="preserve"> even though we can't predict the weather long term, </w:t>
      </w:r>
      <w:r>
        <w:rPr>
          <w:rStyle w:val="Heading3Char"/>
        </w:rPr>
        <w:t xml:space="preserve">we can </w:t>
      </w:r>
      <w:r>
        <w:rPr>
          <w:rStyle w:val="Emphasis"/>
        </w:rPr>
        <w:t>accurately forecast</w:t>
      </w:r>
      <w:r>
        <w:t xml:space="preserve"> the climate. We know how much warmer and sunnier it will be on average in August than in January, for example, and we know that global average temperatures will rise as we keep adding greenhouse gases to the atmosphere. Similarly, we can predict </w:t>
      </w:r>
      <w:r>
        <w:rPr>
          <w:rStyle w:val="Heading3Char"/>
        </w:rPr>
        <w:t>the "</w:t>
      </w:r>
      <w:r>
        <w:rPr>
          <w:rStyle w:val="Emphasis"/>
        </w:rPr>
        <w:t>climate</w:t>
      </w:r>
      <w:r>
        <w:rPr>
          <w:rStyle w:val="Heading3Char"/>
        </w:rPr>
        <w:t xml:space="preserve">" of future technological progress by starting from the knowledge that it will be </w:t>
      </w:r>
      <w:r>
        <w:rPr>
          <w:rStyle w:val="Emphasis"/>
        </w:rPr>
        <w:t>heavily applied</w:t>
      </w:r>
      <w:r>
        <w:rPr>
          <w:rStyle w:val="Heading3Char"/>
        </w:rPr>
        <w:t xml:space="preserve"> in the areas where it can </w:t>
      </w:r>
      <w:r>
        <w:rPr>
          <w:rStyle w:val="Emphasis"/>
        </w:rPr>
        <w:t>affect capitalism the most</w:t>
      </w:r>
      <w:r>
        <w:rPr>
          <w:rStyle w:val="Heading3Char"/>
        </w:rPr>
        <w:t xml:space="preserve">. As we've seen </w:t>
      </w:r>
      <w:r>
        <w:rPr>
          <w:rStyle w:val="Emphasis"/>
        </w:rPr>
        <w:t>over</w:t>
      </w:r>
      <w:r>
        <w:rPr>
          <w:rStyle w:val="Heading3Char"/>
        </w:rPr>
        <w:t xml:space="preserve"> and </w:t>
      </w:r>
      <w:r>
        <w:rPr>
          <w:rStyle w:val="Emphasis"/>
        </w:rPr>
        <w:lastRenderedPageBreak/>
        <w:t>over</w:t>
      </w:r>
      <w:r>
        <w:rPr>
          <w:rStyle w:val="Heading3Char"/>
        </w:rPr>
        <w:t xml:space="preserve">, tech progress supplies opportunities to </w:t>
      </w:r>
      <w:r>
        <w:rPr>
          <w:rStyle w:val="Emphasis"/>
        </w:rPr>
        <w:t>trim costs</w:t>
      </w:r>
      <w:r>
        <w:rPr>
          <w:rStyle w:val="Heading3Char"/>
        </w:rPr>
        <w:t xml:space="preserve"> (and </w:t>
      </w:r>
      <w:r>
        <w:rPr>
          <w:rStyle w:val="Emphasis"/>
        </w:rPr>
        <w:t>improve performance</w:t>
      </w:r>
      <w:r>
        <w:rPr>
          <w:rStyle w:val="Heading3Char"/>
        </w:rPr>
        <w:t xml:space="preserve">) via </w:t>
      </w:r>
      <w:r>
        <w:rPr>
          <w:rStyle w:val="Emphasis"/>
        </w:rPr>
        <w:t>dematerialization</w:t>
      </w:r>
      <w:r>
        <w:rPr>
          <w:rStyle w:val="Heading3Char"/>
        </w:rPr>
        <w:t xml:space="preserve">, and capitalism </w:t>
      </w:r>
      <w:r>
        <w:rPr>
          <w:rStyle w:val="Emphasis"/>
        </w:rPr>
        <w:t>provides the motive</w:t>
      </w:r>
      <w:r>
        <w:rPr>
          <w:rStyle w:val="Heading3Char"/>
        </w:rPr>
        <w:t xml:space="preserve"> to do so</w:t>
      </w:r>
      <w:r>
        <w:t xml:space="preserve">. </w:t>
      </w:r>
    </w:p>
    <w:p w14:paraId="27279E30" w14:textId="77777777" w:rsidR="007C1103" w:rsidRDefault="007C1103" w:rsidP="007C1103">
      <w:r>
        <w:t xml:space="preserve">As a result, </w:t>
      </w:r>
      <w:r>
        <w:rPr>
          <w:rStyle w:val="Heading3Char"/>
        </w:rPr>
        <w:t>the Second Enlightenment</w:t>
      </w:r>
      <w:r>
        <w:t xml:space="preserve"> will continue as we move deeper into the twenty-first century. I'm confident that it </w:t>
      </w:r>
      <w:r>
        <w:rPr>
          <w:rStyle w:val="Heading3Char"/>
        </w:rPr>
        <w:t xml:space="preserve">will </w:t>
      </w:r>
      <w:r>
        <w:rPr>
          <w:rStyle w:val="Emphasis"/>
        </w:rPr>
        <w:t>accelerate</w:t>
      </w:r>
      <w:r>
        <w:rPr>
          <w:rStyle w:val="Heading3Char"/>
        </w:rPr>
        <w:t xml:space="preserve"> as digital technologies </w:t>
      </w:r>
      <w:r>
        <w:rPr>
          <w:rStyle w:val="Emphasis"/>
        </w:rPr>
        <w:t>continue to improve</w:t>
      </w:r>
      <w:r>
        <w:rPr>
          <w:rStyle w:val="Heading3Char"/>
        </w:rPr>
        <w:t xml:space="preserve"> and </w:t>
      </w:r>
      <w:r>
        <w:rPr>
          <w:rStyle w:val="Emphasis"/>
        </w:rPr>
        <w:t>multiply</w:t>
      </w:r>
      <w:r>
        <w:rPr>
          <w:rStyle w:val="Heading3Char"/>
        </w:rPr>
        <w:t xml:space="preserve"> and global competition </w:t>
      </w:r>
      <w:r>
        <w:rPr>
          <w:rStyle w:val="Emphasis"/>
        </w:rPr>
        <w:t>continues to increase</w:t>
      </w:r>
      <w:r>
        <w:t xml:space="preserve">. We’ll see some of the most striking examples of slim, swap, evaporate, and optimize in exactly the places where the opportunities are biggest. Here are a few broad predictions, spanning humanity's biggest industries. </w:t>
      </w:r>
    </w:p>
    <w:p w14:paraId="35EC7001" w14:textId="77777777" w:rsidR="007C1103" w:rsidRDefault="007C1103" w:rsidP="007C1103">
      <w:r>
        <w:t xml:space="preserve">Manufacturing. Complex parts will be made not by the techniques developed during the Industrial Era, but instead by three- dimensional printing. This is already the case for some rocket engines and other extremely expensive items. </w:t>
      </w:r>
      <w:r w:rsidRPr="00D03231">
        <w:rPr>
          <w:rStyle w:val="Heading3Char"/>
          <w:highlight w:val="green"/>
        </w:rPr>
        <w:t xml:space="preserve">As </w:t>
      </w:r>
      <w:r w:rsidRPr="00D03231">
        <w:rPr>
          <w:rStyle w:val="Emphasis"/>
          <w:highlight w:val="green"/>
        </w:rPr>
        <w:t>3-D printing improves</w:t>
      </w:r>
      <w:r>
        <w:rPr>
          <w:rStyle w:val="Heading3Char"/>
        </w:rPr>
        <w:t xml:space="preserve"> and </w:t>
      </w:r>
      <w:r>
        <w:rPr>
          <w:rStyle w:val="Emphasis"/>
        </w:rPr>
        <w:t>becomes cheaper</w:t>
      </w:r>
      <w:r>
        <w:rPr>
          <w:rStyle w:val="Heading3Char"/>
        </w:rPr>
        <w:t xml:space="preserve">, </w:t>
      </w:r>
      <w:r w:rsidRPr="00D03231">
        <w:rPr>
          <w:rStyle w:val="Heading3Char"/>
          <w:highlight w:val="green"/>
        </w:rPr>
        <w:t>it will spread</w:t>
      </w:r>
      <w:r>
        <w:rPr>
          <w:rStyle w:val="Heading3Char"/>
        </w:rPr>
        <w:t xml:space="preserve"> to</w:t>
      </w:r>
      <w:r>
        <w:t xml:space="preserve"> automobile engine blocks, manifolds and other complicated arrangements of pipes, airplane struts and wings, and </w:t>
      </w:r>
      <w:r>
        <w:rPr>
          <w:rStyle w:val="Emphasis"/>
        </w:rPr>
        <w:t>countless other parts</w:t>
      </w:r>
      <w:r>
        <w:rPr>
          <w:rStyle w:val="Heading3Char"/>
        </w:rPr>
        <w:t xml:space="preserve">. Because 3-D printing generates </w:t>
      </w:r>
      <w:r w:rsidRPr="00D03231">
        <w:rPr>
          <w:rStyle w:val="Emphasis"/>
          <w:highlight w:val="green"/>
        </w:rPr>
        <w:t>virtually no waste</w:t>
      </w:r>
      <w:r>
        <w:rPr>
          <w:rStyle w:val="Heading3Char"/>
        </w:rPr>
        <w:t xml:space="preserve"> and doesn't require </w:t>
      </w:r>
      <w:r>
        <w:rPr>
          <w:rStyle w:val="Emphasis"/>
        </w:rPr>
        <w:t>massive molds</w:t>
      </w:r>
      <w:r>
        <w:rPr>
          <w:rStyle w:val="Heading3Char"/>
        </w:rPr>
        <w:t xml:space="preserve">, </w:t>
      </w:r>
      <w:r w:rsidRPr="00D03231">
        <w:rPr>
          <w:rStyle w:val="Heading3Char"/>
          <w:highlight w:val="green"/>
        </w:rPr>
        <w:t xml:space="preserve">it </w:t>
      </w:r>
      <w:r w:rsidRPr="00D03231">
        <w:rPr>
          <w:rStyle w:val="Emphasis"/>
          <w:highlight w:val="green"/>
        </w:rPr>
        <w:t>accelerates dematerialization</w:t>
      </w:r>
      <w:r w:rsidRPr="00D03231">
        <w:rPr>
          <w:highlight w:val="green"/>
        </w:rPr>
        <w:t>.</w:t>
      </w:r>
      <w:r>
        <w:t xml:space="preserve"> </w:t>
      </w:r>
    </w:p>
    <w:p w14:paraId="4A91A4AA" w14:textId="77777777" w:rsidR="007C1103" w:rsidRDefault="007C1103" w:rsidP="007C1103">
      <w:r>
        <w:rPr>
          <w:rStyle w:val="Heading3Char"/>
        </w:rPr>
        <w:t xml:space="preserve">We'll also be building things out of </w:t>
      </w:r>
      <w:r>
        <w:rPr>
          <w:rStyle w:val="Emphasis"/>
        </w:rPr>
        <w:t>very different materials</w:t>
      </w:r>
      <w:r>
        <w:t xml:space="preserve"> from what we're using today. </w:t>
      </w:r>
      <w:r>
        <w:rPr>
          <w:rStyle w:val="Heading3Char"/>
        </w:rPr>
        <w:t xml:space="preserve">We're </w:t>
      </w:r>
      <w:r>
        <w:rPr>
          <w:rStyle w:val="Emphasis"/>
        </w:rPr>
        <w:t>rapidly improving</w:t>
      </w:r>
      <w:r>
        <w:rPr>
          <w:rStyle w:val="Heading3Char"/>
        </w:rPr>
        <w:t xml:space="preserve"> our ability to use </w:t>
      </w:r>
      <w:r w:rsidRPr="00D03231">
        <w:rPr>
          <w:rStyle w:val="Emphasis"/>
          <w:highlight w:val="green"/>
        </w:rPr>
        <w:t>machine learning</w:t>
      </w:r>
      <w:r>
        <w:rPr>
          <w:rStyle w:val="Heading3Char"/>
        </w:rPr>
        <w:t xml:space="preserve"> and </w:t>
      </w:r>
      <w:r>
        <w:rPr>
          <w:rStyle w:val="Emphasis"/>
        </w:rPr>
        <w:t>massive amounts of computing power</w:t>
      </w:r>
      <w:r>
        <w:rPr>
          <w:rStyle w:val="Heading3Char"/>
        </w:rPr>
        <w:t xml:space="preserve"> to </w:t>
      </w:r>
      <w:r w:rsidRPr="00D03231">
        <w:rPr>
          <w:rStyle w:val="Heading3Char"/>
          <w:highlight w:val="green"/>
        </w:rPr>
        <w:t>screen the huge number of molecules available</w:t>
      </w:r>
      <w:r>
        <w:rPr>
          <w:rStyle w:val="Heading3Char"/>
        </w:rPr>
        <w:t xml:space="preserve"> in the world. Well use this ability </w:t>
      </w:r>
      <w:r w:rsidRPr="00D03231">
        <w:rPr>
          <w:rStyle w:val="Heading3Char"/>
          <w:highlight w:val="green"/>
        </w:rPr>
        <w:t xml:space="preserve">to determine </w:t>
      </w:r>
      <w:r w:rsidRPr="00D03231">
        <w:rPr>
          <w:rStyle w:val="Emphasis"/>
          <w:highlight w:val="green"/>
        </w:rPr>
        <w:t>which substances would be best</w:t>
      </w:r>
      <w:r w:rsidRPr="00D03231">
        <w:rPr>
          <w:rStyle w:val="Heading3Char"/>
          <w:highlight w:val="green"/>
        </w:rPr>
        <w:t xml:space="preserve"> for</w:t>
      </w:r>
      <w:r>
        <w:rPr>
          <w:rStyle w:val="Heading3Char"/>
        </w:rPr>
        <w:t xml:space="preserve"> making </w:t>
      </w:r>
      <w:r w:rsidRPr="00D03231">
        <w:rPr>
          <w:rStyle w:val="Emphasis"/>
          <w:highlight w:val="green"/>
        </w:rPr>
        <w:t>flexible solar panels</w:t>
      </w:r>
      <w:r>
        <w:rPr>
          <w:rStyle w:val="Heading3Char"/>
        </w:rPr>
        <w:t xml:space="preserve">, </w:t>
      </w:r>
      <w:r>
        <w:rPr>
          <w:rStyle w:val="Emphasis"/>
        </w:rPr>
        <w:t xml:space="preserve">more efficient </w:t>
      </w:r>
      <w:r w:rsidRPr="00D03231">
        <w:rPr>
          <w:rStyle w:val="Emphasis"/>
          <w:highlight w:val="green"/>
        </w:rPr>
        <w:t>batteries</w:t>
      </w:r>
      <w:r w:rsidRPr="00D03231">
        <w:rPr>
          <w:rStyle w:val="Heading3Char"/>
          <w:highlight w:val="green"/>
        </w:rPr>
        <w:t>, and</w:t>
      </w:r>
      <w:r>
        <w:rPr>
          <w:rStyle w:val="Heading3Char"/>
        </w:rPr>
        <w:t xml:space="preserve"> </w:t>
      </w:r>
      <w:r>
        <w:rPr>
          <w:rStyle w:val="Emphasis"/>
        </w:rPr>
        <w:t xml:space="preserve">other important </w:t>
      </w:r>
      <w:r w:rsidRPr="00D03231">
        <w:rPr>
          <w:rStyle w:val="Emphasis"/>
          <w:highlight w:val="green"/>
        </w:rPr>
        <w:t>equipment</w:t>
      </w:r>
      <w:r w:rsidRPr="00D03231">
        <w:rPr>
          <w:rStyle w:val="Heading3Char"/>
          <w:highlight w:val="green"/>
        </w:rPr>
        <w:t>.</w:t>
      </w:r>
      <w:r>
        <w:rPr>
          <w:rStyle w:val="Heading3Char"/>
        </w:rPr>
        <w:t xml:space="preserve"> Our search for the right materials to use has so far been </w:t>
      </w:r>
      <w:r>
        <w:rPr>
          <w:rStyle w:val="Emphasis"/>
        </w:rPr>
        <w:t>slow</w:t>
      </w:r>
      <w:r>
        <w:rPr>
          <w:rStyle w:val="Heading3Char"/>
        </w:rPr>
        <w:t xml:space="preserve"> and </w:t>
      </w:r>
      <w:r>
        <w:rPr>
          <w:rStyle w:val="Emphasis"/>
        </w:rPr>
        <w:t>laborious</w:t>
      </w:r>
      <w:r>
        <w:rPr>
          <w:rStyle w:val="Heading3Char"/>
        </w:rPr>
        <w:t xml:space="preserve">. That's </w:t>
      </w:r>
      <w:r>
        <w:rPr>
          <w:rStyle w:val="Emphasis"/>
        </w:rPr>
        <w:t>about to change</w:t>
      </w:r>
      <w:r>
        <w:t xml:space="preserve">. </w:t>
      </w:r>
    </w:p>
    <w:p w14:paraId="5066E07A" w14:textId="77777777" w:rsidR="007C1103" w:rsidRDefault="007C1103" w:rsidP="007C1103">
      <w:r>
        <w:rPr>
          <w:rStyle w:val="Heading3Char"/>
        </w:rPr>
        <w:t xml:space="preserve">So is our ability to </w:t>
      </w:r>
      <w:r>
        <w:rPr>
          <w:rStyle w:val="Emphasis"/>
        </w:rPr>
        <w:t>understand nature's proteins</w:t>
      </w:r>
      <w:r>
        <w:rPr>
          <w:rStyle w:val="Heading3Char"/>
        </w:rPr>
        <w:t xml:space="preserve">, and to </w:t>
      </w:r>
      <w:r>
        <w:rPr>
          <w:rStyle w:val="Emphasis"/>
        </w:rPr>
        <w:t>generate new ones</w:t>
      </w:r>
      <w:r>
        <w:t xml:space="preserve">. All living things are made out of the large biomolecules known as proteins, as are wondrous materials such as spiders' silk. The cells in our bodies are assembly lines for proteins, but we currently understand little about how these assembly lines work—how they fold a two-dimensional string of amino acids into a complicated 3-D protein. But thanks to </w:t>
      </w:r>
      <w:r>
        <w:rPr>
          <w:rStyle w:val="Emphasis"/>
        </w:rPr>
        <w:t>digital tools</w:t>
      </w:r>
      <w:r>
        <w:t xml:space="preserve">, we're learning quickly. In 2018, as part of a contest, the AlphaFold software developed by Google DeepMind correctly guessed the structure of twenty-five out of forty-three proteins it was shown; the second-place finisher guessed correctly three times. DeepMind cofounder Demis Hassabis says, "We [haven't] solved the protein-folding problem, this is just a first step... but we have a good system and we have a ton of ideas we haven't implemented yet." As these good ideas accumulate, they </w:t>
      </w:r>
      <w:r>
        <w:rPr>
          <w:rStyle w:val="Heading3Char"/>
        </w:rPr>
        <w:t>might</w:t>
      </w:r>
      <w:r>
        <w:t xml:space="preserve"> well </w:t>
      </w:r>
      <w:r>
        <w:rPr>
          <w:rStyle w:val="Heading3Char"/>
        </w:rPr>
        <w:t xml:space="preserve">let us </w:t>
      </w:r>
      <w:r w:rsidRPr="00044E7A">
        <w:rPr>
          <w:rStyle w:val="StyleUnderline"/>
        </w:rPr>
        <w:t>make spider-strength materials</w:t>
      </w:r>
      <w:r>
        <w:t xml:space="preserve">. </w:t>
      </w:r>
    </w:p>
    <w:p w14:paraId="15BE968B" w14:textId="77777777" w:rsidR="007C1103" w:rsidRDefault="007C1103" w:rsidP="007C1103">
      <w:r>
        <w:lastRenderedPageBreak/>
        <w:t xml:space="preserve">Energy. </w:t>
      </w:r>
      <w:r>
        <w:rPr>
          <w:rStyle w:val="Heading3Char"/>
        </w:rPr>
        <w:t xml:space="preserve">One of humanity's </w:t>
      </w:r>
      <w:r>
        <w:rPr>
          <w:rStyle w:val="Emphasis"/>
        </w:rPr>
        <w:t>most urgent tasks</w:t>
      </w:r>
      <w:r>
        <w:t xml:space="preserve"> in the twenty-first century </w:t>
      </w:r>
      <w:r>
        <w:rPr>
          <w:rStyle w:val="Heading3Char"/>
        </w:rPr>
        <w:t xml:space="preserve">is to </w:t>
      </w:r>
      <w:r>
        <w:rPr>
          <w:rStyle w:val="Emphasis"/>
        </w:rPr>
        <w:t>reduce greenhouse gas emissions</w:t>
      </w:r>
      <w:r>
        <w:rPr>
          <w:rStyle w:val="Heading3Char"/>
        </w:rPr>
        <w:t xml:space="preserve">. Two ways to do this are to become </w:t>
      </w:r>
      <w:r>
        <w:rPr>
          <w:rStyle w:val="Emphasis"/>
        </w:rPr>
        <w:t>more efficient</w:t>
      </w:r>
      <w:r>
        <w:rPr>
          <w:rStyle w:val="Heading3Char"/>
        </w:rPr>
        <w:t xml:space="preserve"> in using energy and, when generating it, to </w:t>
      </w:r>
      <w:r>
        <w:rPr>
          <w:rStyle w:val="Emphasis"/>
        </w:rPr>
        <w:t>shift away</w:t>
      </w:r>
      <w:r>
        <w:rPr>
          <w:rStyle w:val="Heading3Char"/>
        </w:rPr>
        <w:t xml:space="preserve"> from carbon-emitting fossil fuels. Digital tools will </w:t>
      </w:r>
      <w:r>
        <w:rPr>
          <w:rStyle w:val="Emphasis"/>
        </w:rPr>
        <w:t>help greatly</w:t>
      </w:r>
      <w:r>
        <w:rPr>
          <w:rStyle w:val="Heading3Char"/>
        </w:rPr>
        <w:t xml:space="preserve"> with both</w:t>
      </w:r>
      <w:r>
        <w:t xml:space="preserve">. </w:t>
      </w:r>
    </w:p>
    <w:p w14:paraId="4BA20D64" w14:textId="77777777" w:rsidR="007C1103" w:rsidRDefault="007C1103" w:rsidP="007C1103">
      <w:pPr>
        <w:rPr>
          <w:rStyle w:val="Heading3Char"/>
        </w:rPr>
      </w:pPr>
      <w:r>
        <w:rPr>
          <w:rStyle w:val="Emphasis"/>
        </w:rPr>
        <w:t>Several groups have recently shown</w:t>
      </w:r>
      <w:r>
        <w:rPr>
          <w:rStyle w:val="Heading3Char"/>
        </w:rPr>
        <w:t xml:space="preserve"> that they can combine machine learning and other techniques to </w:t>
      </w:r>
      <w:r>
        <w:rPr>
          <w:rStyle w:val="Emphasis"/>
        </w:rPr>
        <w:t>increase the energy efficiency</w:t>
      </w:r>
      <w:r>
        <w:rPr>
          <w:rStyle w:val="Heading3Char"/>
        </w:rPr>
        <w:t xml:space="preserve"> of data centers by as much as </w:t>
      </w:r>
      <w:r>
        <w:rPr>
          <w:rStyle w:val="Emphasis"/>
        </w:rPr>
        <w:t>30 percent</w:t>
      </w:r>
      <w:r>
        <w:t xml:space="preserve">. This large improvement matters for two reasons. First, </w:t>
      </w:r>
      <w:r>
        <w:rPr>
          <w:rStyle w:val="Heading3Char"/>
        </w:rPr>
        <w:t xml:space="preserve">data centers are </w:t>
      </w:r>
      <w:r>
        <w:rPr>
          <w:rStyle w:val="Emphasis"/>
        </w:rPr>
        <w:t>heavy users</w:t>
      </w:r>
      <w:r>
        <w:rPr>
          <w:rStyle w:val="Heading3Char"/>
        </w:rPr>
        <w:t xml:space="preserve"> of energy</w:t>
      </w:r>
      <w:r>
        <w:t xml:space="preserve">, accounting for about 1 percent of global electricity demand. So efficiencies in these facilities help. Second, and more important, </w:t>
      </w:r>
      <w:r>
        <w:rPr>
          <w:rStyle w:val="Heading3Char"/>
        </w:rPr>
        <w:t xml:space="preserve">these gains indicate </w:t>
      </w:r>
      <w:r>
        <w:rPr>
          <w:rStyle w:val="Emphasis"/>
        </w:rPr>
        <w:t>how much</w:t>
      </w:r>
      <w:r>
        <w:rPr>
          <w:rStyle w:val="Heading3Char"/>
        </w:rPr>
        <w:t xml:space="preserve"> the energy use of </w:t>
      </w:r>
      <w:r>
        <w:rPr>
          <w:rStyle w:val="Emphasis"/>
        </w:rPr>
        <w:t>all our other complicated infrastructures</w:t>
      </w:r>
      <w:r>
        <w:rPr>
          <w:rStyle w:val="Heading3Char"/>
        </w:rPr>
        <w:t xml:space="preserve">— everything from </w:t>
      </w:r>
      <w:r>
        <w:rPr>
          <w:rStyle w:val="Emphasis"/>
        </w:rPr>
        <w:t>electricity grids</w:t>
      </w:r>
      <w:r>
        <w:rPr>
          <w:rStyle w:val="Heading3Char"/>
        </w:rPr>
        <w:t xml:space="preserve"> to </w:t>
      </w:r>
      <w:r>
        <w:rPr>
          <w:rStyle w:val="Emphasis"/>
        </w:rPr>
        <w:t>chemical plants</w:t>
      </w:r>
      <w:r>
        <w:rPr>
          <w:rStyle w:val="Heading3Char"/>
        </w:rPr>
        <w:t xml:space="preserve"> to </w:t>
      </w:r>
      <w:r>
        <w:rPr>
          <w:rStyle w:val="Emphasis"/>
        </w:rPr>
        <w:t>steel mills</w:t>
      </w:r>
      <w:r>
        <w:rPr>
          <w:rStyle w:val="Heading3Char"/>
        </w:rPr>
        <w:t xml:space="preserve">—can be </w:t>
      </w:r>
      <w:r>
        <w:rPr>
          <w:rStyle w:val="Emphasis"/>
        </w:rPr>
        <w:t>trimmed</w:t>
      </w:r>
      <w:r>
        <w:rPr>
          <w:rStyle w:val="Heading3Char"/>
        </w:rPr>
        <w:t xml:space="preserve">. All are a </w:t>
      </w:r>
      <w:r>
        <w:rPr>
          <w:rStyle w:val="Emphasis"/>
        </w:rPr>
        <w:t>great deal less energy efficient</w:t>
      </w:r>
      <w:r>
        <w:rPr>
          <w:rStyle w:val="Heading3Char"/>
        </w:rPr>
        <w:t xml:space="preserve"> than they could be. We have both </w:t>
      </w:r>
      <w:r>
        <w:rPr>
          <w:rStyle w:val="Emphasis"/>
        </w:rPr>
        <w:t>ample opportunity</w:t>
      </w:r>
      <w:r>
        <w:rPr>
          <w:rStyle w:val="Heading3Char"/>
        </w:rPr>
        <w:t xml:space="preserve"> and </w:t>
      </w:r>
      <w:r>
        <w:rPr>
          <w:rStyle w:val="Emphasis"/>
        </w:rPr>
        <w:t>ample incentive</w:t>
      </w:r>
      <w:r>
        <w:rPr>
          <w:rStyle w:val="Heading3Char"/>
        </w:rPr>
        <w:t xml:space="preserve"> now to improve them. </w:t>
      </w:r>
    </w:p>
    <w:p w14:paraId="22E88654" w14:textId="77777777" w:rsidR="007C1103" w:rsidRPr="00044E7A" w:rsidRDefault="007C1103" w:rsidP="007C1103">
      <w:pPr>
        <w:rPr>
          <w:rStyle w:val="Heading3Char"/>
        </w:rPr>
      </w:pPr>
      <w:r>
        <w:rPr>
          <w:rStyle w:val="Heading3Char"/>
        </w:rPr>
        <w:t xml:space="preserve">Both </w:t>
      </w:r>
      <w:r w:rsidRPr="00044E7A">
        <w:rPr>
          <w:rStyle w:val="Emphasis"/>
        </w:rPr>
        <w:t>wind</w:t>
      </w:r>
      <w:r w:rsidRPr="00044E7A">
        <w:rPr>
          <w:rStyle w:val="Heading3Char"/>
        </w:rPr>
        <w:t xml:space="preserve"> and </w:t>
      </w:r>
      <w:r w:rsidRPr="00044E7A">
        <w:rPr>
          <w:rStyle w:val="Emphasis"/>
        </w:rPr>
        <w:t>solar power</w:t>
      </w:r>
      <w:r w:rsidRPr="00044E7A">
        <w:rPr>
          <w:rStyle w:val="Heading3Char"/>
        </w:rPr>
        <w:t xml:space="preserve"> are becoming </w:t>
      </w:r>
      <w:r w:rsidRPr="00044E7A">
        <w:rPr>
          <w:rStyle w:val="Emphasis"/>
        </w:rPr>
        <w:t>much cheaper</w:t>
      </w:r>
      <w:r w:rsidRPr="00044E7A">
        <w:t xml:space="preserve">, so much so that </w:t>
      </w:r>
      <w:r w:rsidRPr="00044E7A">
        <w:rPr>
          <w:rStyle w:val="Heading3Char"/>
        </w:rPr>
        <w:t xml:space="preserve">in </w:t>
      </w:r>
      <w:r w:rsidRPr="00044E7A">
        <w:rPr>
          <w:rStyle w:val="Emphasis"/>
        </w:rPr>
        <w:t>many parts of the world</w:t>
      </w:r>
      <w:r w:rsidRPr="00044E7A">
        <w:rPr>
          <w:rStyle w:val="Heading3Char"/>
        </w:rPr>
        <w:t xml:space="preserve"> they're now the </w:t>
      </w:r>
      <w:r w:rsidRPr="00044E7A">
        <w:rPr>
          <w:rStyle w:val="Emphasis"/>
        </w:rPr>
        <w:t>most cost-effective options</w:t>
      </w:r>
      <w:r w:rsidRPr="00044E7A">
        <w:t xml:space="preserve">, even without government subsidies, for new electrical generators. These energy sources use virtually no resources once they're up and running and generate no greenhouse gases; </w:t>
      </w:r>
      <w:r w:rsidRPr="00044E7A">
        <w:rPr>
          <w:rStyle w:val="Heading3Char"/>
        </w:rPr>
        <w:t xml:space="preserve">they're among the </w:t>
      </w:r>
      <w:r w:rsidRPr="00044E7A">
        <w:rPr>
          <w:rStyle w:val="Emphasis"/>
        </w:rPr>
        <w:t>world champions</w:t>
      </w:r>
      <w:r w:rsidRPr="00044E7A">
        <w:rPr>
          <w:rStyle w:val="Heading3Char"/>
        </w:rPr>
        <w:t xml:space="preserve"> of dematerialization. </w:t>
      </w:r>
    </w:p>
    <w:p w14:paraId="4D76058E" w14:textId="77777777" w:rsidR="007C1103" w:rsidRDefault="007C1103" w:rsidP="007C1103">
      <w:r w:rsidRPr="00044E7A">
        <w:rPr>
          <w:rStyle w:val="Heading3Char"/>
        </w:rPr>
        <w:t xml:space="preserve">In the decades to come they might well be joined by </w:t>
      </w:r>
      <w:r w:rsidRPr="00044E7A">
        <w:rPr>
          <w:rStyle w:val="Emphasis"/>
        </w:rPr>
        <w:t>nuclear fusion</w:t>
      </w:r>
      <w:r w:rsidRPr="00044E7A">
        <w:t xml:space="preserve">, the astonishingly powerful process that takes place inside the sun and other stars. Harnessing fusion has been </w:t>
      </w:r>
      <w:r w:rsidRPr="00BB5F5C">
        <w:t>tantalizingly out of reach for more than half a century—the old joke is that it's twenty years away and always</w:t>
      </w:r>
      <w:r>
        <w:t xml:space="preserve"> will be. A big part of the problem is that it's hard to control the fusion reaction inside any human- made vessel, but </w:t>
      </w:r>
      <w:r w:rsidRPr="00D03231">
        <w:rPr>
          <w:rStyle w:val="Emphasis"/>
          <w:highlight w:val="green"/>
        </w:rPr>
        <w:t>massive improvements</w:t>
      </w:r>
      <w:r>
        <w:rPr>
          <w:rStyle w:val="Heading3Char"/>
        </w:rPr>
        <w:t xml:space="preserve"> </w:t>
      </w:r>
      <w:r w:rsidRPr="00D03231">
        <w:rPr>
          <w:rStyle w:val="Heading3Char"/>
          <w:highlight w:val="green"/>
        </w:rPr>
        <w:t xml:space="preserve">in </w:t>
      </w:r>
      <w:r w:rsidRPr="00044E7A">
        <w:rPr>
          <w:rStyle w:val="Heading3Char"/>
        </w:rPr>
        <w:t xml:space="preserve">sensors and </w:t>
      </w:r>
      <w:r w:rsidRPr="00D03231">
        <w:rPr>
          <w:rStyle w:val="Heading3Char"/>
          <w:highlight w:val="green"/>
        </w:rPr>
        <w:t>computing power are boosting hope that fusion power might</w:t>
      </w:r>
      <w:r>
        <w:rPr>
          <w:rStyle w:val="Heading3Char"/>
        </w:rPr>
        <w:t xml:space="preserve"> truly </w:t>
      </w:r>
      <w:r w:rsidRPr="00D03231">
        <w:rPr>
          <w:rStyle w:val="Heading3Char"/>
          <w:highlight w:val="green"/>
        </w:rPr>
        <w:t xml:space="preserve">be </w:t>
      </w:r>
      <w:r w:rsidRPr="00D03231">
        <w:rPr>
          <w:rStyle w:val="Emphasis"/>
          <w:highlight w:val="green"/>
        </w:rPr>
        <w:t>only a generation away</w:t>
      </w:r>
      <w:r w:rsidRPr="00D03231">
        <w:rPr>
          <w:highlight w:val="green"/>
        </w:rPr>
        <w:t>.</w:t>
      </w:r>
      <w:r>
        <w:t xml:space="preserve"> </w:t>
      </w:r>
    </w:p>
    <w:p w14:paraId="43BFE58A" w14:textId="77777777" w:rsidR="007C1103" w:rsidRDefault="007C1103" w:rsidP="007C1103">
      <w:r>
        <w:t xml:space="preserve">Transportation. </w:t>
      </w:r>
      <w:r>
        <w:rPr>
          <w:rStyle w:val="Heading3Char"/>
        </w:rPr>
        <w:t xml:space="preserve">Our current transportation systems are </w:t>
      </w:r>
      <w:r>
        <w:rPr>
          <w:rStyle w:val="Emphasis"/>
        </w:rPr>
        <w:t>chronically inefficient</w:t>
      </w:r>
      <w:r>
        <w:t xml:space="preserve">. Most vehicles aren't used much of the time, and even when they’re in use, they're not nearly full. Now that we have </w:t>
      </w:r>
      <w:r>
        <w:rPr>
          <w:rStyle w:val="Heading3Char"/>
        </w:rPr>
        <w:t>technologies</w:t>
      </w:r>
      <w:r>
        <w:t xml:space="preserve"> that let us know where every driver, passenger, piece of cargo, and vehicle is at all times, we </w:t>
      </w:r>
      <w:r>
        <w:rPr>
          <w:rStyle w:val="Heading3Char"/>
        </w:rPr>
        <w:t xml:space="preserve">can </w:t>
      </w:r>
      <w:r>
        <w:rPr>
          <w:rStyle w:val="Emphasis"/>
        </w:rPr>
        <w:t>greatly increase the utilization</w:t>
      </w:r>
      <w:r>
        <w:rPr>
          <w:rStyle w:val="Heading3Char"/>
        </w:rPr>
        <w:t xml:space="preserve"> and </w:t>
      </w:r>
      <w:r>
        <w:rPr>
          <w:rStyle w:val="Emphasis"/>
        </w:rPr>
        <w:t>efficiency of every element</w:t>
      </w:r>
      <w:r>
        <w:rPr>
          <w:rStyle w:val="Heading3Char"/>
        </w:rPr>
        <w:t xml:space="preserve"> of transportation</w:t>
      </w:r>
      <w:r>
        <w:t xml:space="preserve">. </w:t>
      </w:r>
    </w:p>
    <w:p w14:paraId="33D5A784" w14:textId="77777777" w:rsidR="007C1103" w:rsidRDefault="007C1103" w:rsidP="007C1103">
      <w:r>
        <w:lastRenderedPageBreak/>
        <w:t xml:space="preserve">Renting instead of owning transportation is a likely consequence of this shift. Instead of owning cars, which typically sit idle more than 90 percent of the time, more people will choose to access transportation as needed. We're already seeing this with car-hailing companies such as Uber and Lyft. These services are quickly spreading around the world, and expanding to cover more modes of transportation, from motorbikes to bicycles to electric scooters. They're also moving into commercial applications such as long- and short-haul trucking. As this shift continues, </w:t>
      </w:r>
      <w:r>
        <w:rPr>
          <w:rStyle w:val="Heading3Char"/>
        </w:rPr>
        <w:t xml:space="preserve">we’ll need </w:t>
      </w:r>
      <w:r>
        <w:rPr>
          <w:rStyle w:val="Emphasis"/>
        </w:rPr>
        <w:t>fewer tons of steel</w:t>
      </w:r>
      <w:r>
        <w:rPr>
          <w:rStyle w:val="Heading3Char"/>
        </w:rPr>
        <w:t xml:space="preserve">, </w:t>
      </w:r>
      <w:r>
        <w:rPr>
          <w:rStyle w:val="Emphasis"/>
        </w:rPr>
        <w:t>aluminum</w:t>
      </w:r>
      <w:r>
        <w:rPr>
          <w:rStyle w:val="Heading3Char"/>
        </w:rPr>
        <w:t xml:space="preserve">, </w:t>
      </w:r>
      <w:r>
        <w:rPr>
          <w:rStyle w:val="Emphasis"/>
        </w:rPr>
        <w:t>plastic</w:t>
      </w:r>
      <w:r>
        <w:rPr>
          <w:rStyle w:val="Heading3Char"/>
        </w:rPr>
        <w:t xml:space="preserve">, </w:t>
      </w:r>
      <w:r>
        <w:rPr>
          <w:rStyle w:val="Emphasis"/>
        </w:rPr>
        <w:t>gasoline</w:t>
      </w:r>
      <w:r>
        <w:rPr>
          <w:rStyle w:val="Heading3Char"/>
        </w:rPr>
        <w:t xml:space="preserve">, and </w:t>
      </w:r>
      <w:r>
        <w:rPr>
          <w:rStyle w:val="Emphasis"/>
        </w:rPr>
        <w:t>other resources</w:t>
      </w:r>
      <w:r>
        <w:rPr>
          <w:rStyle w:val="Heading3Char"/>
        </w:rPr>
        <w:t xml:space="preserve"> to move the world's people and goods around</w:t>
      </w:r>
      <w:r>
        <w:t xml:space="preserve">. </w:t>
      </w:r>
    </w:p>
    <w:p w14:paraId="26883844" w14:textId="77777777" w:rsidR="007C1103" w:rsidRDefault="007C1103" w:rsidP="007C1103">
      <w:r>
        <w:t xml:space="preserve">We might also experience less congestion and gridlock as we try to get around. Bikes and scooters take up little space compared to cars, so streets can accommodate many more of them. Technology also gives us the ability to implement many forms of "congestion pricing," which has been shown to reduce gridlock by making car access to busy streets expensive enough that people use other options. The most intriguing future transportation platform of all might be the sky. The same technologies that power today's small drones can be scaled up to build "air taxis" with as many as eight propellers and no pilot. Such contraptions sound like science fiction today, but they might be carrying us around by midcentury. </w:t>
      </w:r>
    </w:p>
    <w:p w14:paraId="52E33CDA" w14:textId="77777777" w:rsidR="007C1103" w:rsidRDefault="007C1103" w:rsidP="007C1103">
      <w:pPr>
        <w:rPr>
          <w:rStyle w:val="Heading3Char"/>
        </w:rPr>
      </w:pPr>
      <w:r>
        <w:t xml:space="preserve">Agriculture. As we saw in chapter 5, </w:t>
      </w:r>
      <w:r>
        <w:rPr>
          <w:rStyle w:val="Emphasis"/>
        </w:rPr>
        <w:t xml:space="preserve">leading </w:t>
      </w:r>
      <w:r w:rsidRPr="00D03231">
        <w:rPr>
          <w:rStyle w:val="Emphasis"/>
          <w:highlight w:val="green"/>
        </w:rPr>
        <w:t>farms</w:t>
      </w:r>
      <w:r>
        <w:rPr>
          <w:rStyle w:val="Heading3Char"/>
        </w:rPr>
        <w:t xml:space="preserve"> have demonstrated an ability to </w:t>
      </w:r>
      <w:r w:rsidRPr="00D03231">
        <w:rPr>
          <w:rStyle w:val="Emphasis"/>
          <w:highlight w:val="green"/>
        </w:rPr>
        <w:t>increase their tonnage of output</w:t>
      </w:r>
      <w:r w:rsidRPr="00D03231">
        <w:rPr>
          <w:rStyle w:val="Heading3Char"/>
          <w:highlight w:val="green"/>
        </w:rPr>
        <w:t xml:space="preserve"> year after year while </w:t>
      </w:r>
      <w:r w:rsidRPr="00D03231">
        <w:rPr>
          <w:rStyle w:val="Emphasis"/>
          <w:highlight w:val="green"/>
        </w:rPr>
        <w:t>decreasing</w:t>
      </w:r>
      <w:r>
        <w:rPr>
          <w:rStyle w:val="Emphasis"/>
        </w:rPr>
        <w:t xml:space="preserve"> their use of </w:t>
      </w:r>
      <w:r w:rsidRPr="00D03231">
        <w:rPr>
          <w:rStyle w:val="Emphasis"/>
          <w:highlight w:val="green"/>
        </w:rPr>
        <w:t>inputs</w:t>
      </w:r>
      <w:r w:rsidRPr="00D03231">
        <w:rPr>
          <w:rStyle w:val="Heading3Char"/>
          <w:highlight w:val="green"/>
        </w:rPr>
        <w:t xml:space="preserve"> such as land, water, and fertilizer</w:t>
      </w:r>
      <w:r>
        <w:rPr>
          <w:rStyle w:val="Heading3Char"/>
        </w:rPr>
        <w:t xml:space="preserve">. This trend toward optimization will </w:t>
      </w:r>
      <w:r>
        <w:rPr>
          <w:rStyle w:val="Emphasis"/>
        </w:rPr>
        <w:t>continue</w:t>
      </w:r>
      <w:r>
        <w:rPr>
          <w:rStyle w:val="Heading3Char"/>
        </w:rPr>
        <w:t xml:space="preserve"> thanks to</w:t>
      </w:r>
      <w:r>
        <w:t xml:space="preserve"> a set of innovations under the label </w:t>
      </w:r>
      <w:r>
        <w:rPr>
          <w:rStyle w:val="Emphasis"/>
        </w:rPr>
        <w:t>precision agriculture</w:t>
      </w:r>
      <w:r>
        <w:t xml:space="preserve">. The precision comes from many sources, including better sensors of plant and animal health, soil quality and moisture, and so on; the ability to deliver fertilizer, pesticides, and water just where they're needed; and machinery that adapts itself to each plant or animal. All these </w:t>
      </w:r>
      <w:r>
        <w:rPr>
          <w:rStyle w:val="Heading3Char"/>
        </w:rPr>
        <w:t xml:space="preserve">varieties of precision will </w:t>
      </w:r>
      <w:r>
        <w:rPr>
          <w:rStyle w:val="Emphasis"/>
        </w:rPr>
        <w:t>combine</w:t>
      </w:r>
      <w:r>
        <w:rPr>
          <w:rStyle w:val="Heading3Char"/>
        </w:rPr>
        <w:t xml:space="preserve"> to allow traditional farms to </w:t>
      </w:r>
      <w:r>
        <w:rPr>
          <w:rStyle w:val="Emphasis"/>
        </w:rPr>
        <w:t>generate more from less</w:t>
      </w:r>
      <w:r>
        <w:rPr>
          <w:rStyle w:val="Heading3Char"/>
        </w:rPr>
        <w:t xml:space="preserve">. </w:t>
      </w:r>
    </w:p>
    <w:p w14:paraId="72A26137" w14:textId="77777777" w:rsidR="007C1103" w:rsidRDefault="007C1103" w:rsidP="007C1103">
      <w:r>
        <w:rPr>
          <w:rStyle w:val="Heading3Char"/>
        </w:rPr>
        <w:t xml:space="preserve">So will </w:t>
      </w:r>
      <w:r w:rsidRPr="00D03231">
        <w:rPr>
          <w:rStyle w:val="Emphasis"/>
          <w:highlight w:val="green"/>
        </w:rPr>
        <w:t>changes to the genomes</w:t>
      </w:r>
      <w:r w:rsidRPr="00D03231">
        <w:rPr>
          <w:rStyle w:val="Heading3Char"/>
          <w:highlight w:val="green"/>
        </w:rPr>
        <w:t xml:space="preserve"> of plants and animals</w:t>
      </w:r>
      <w:r>
        <w:rPr>
          <w:rStyle w:val="Heading3Char"/>
        </w:rPr>
        <w:t xml:space="preserve">. DNA modifications will </w:t>
      </w:r>
      <w:r w:rsidRPr="00D03231">
        <w:rPr>
          <w:rStyle w:val="Emphasis"/>
          <w:highlight w:val="green"/>
        </w:rPr>
        <w:t>increase</w:t>
      </w:r>
      <w:r>
        <w:rPr>
          <w:rStyle w:val="Emphasis"/>
        </w:rPr>
        <w:t xml:space="preserve"> </w:t>
      </w:r>
      <w:r w:rsidRPr="00D03231">
        <w:rPr>
          <w:rStyle w:val="Emphasis"/>
          <w:highlight w:val="green"/>
        </w:rPr>
        <w:t>disease</w:t>
      </w:r>
      <w:r w:rsidRPr="00D03231">
        <w:rPr>
          <w:rStyle w:val="Heading3Char"/>
          <w:highlight w:val="green"/>
        </w:rPr>
        <w:t xml:space="preserve"> and </w:t>
      </w:r>
      <w:r w:rsidRPr="00D03231">
        <w:rPr>
          <w:rStyle w:val="Emphasis"/>
          <w:highlight w:val="green"/>
        </w:rPr>
        <w:t>drought tolerance</w:t>
      </w:r>
      <w:r>
        <w:rPr>
          <w:rStyle w:val="Heading3Char"/>
        </w:rPr>
        <w:t xml:space="preserve">, </w:t>
      </w:r>
      <w:r>
        <w:rPr>
          <w:rStyle w:val="Emphasis"/>
        </w:rPr>
        <w:t>expand where crops can be grown</w:t>
      </w:r>
      <w:r>
        <w:rPr>
          <w:rStyle w:val="Heading3Char"/>
        </w:rPr>
        <w:t xml:space="preserve">, and allow us to </w:t>
      </w:r>
      <w:r>
        <w:rPr>
          <w:rStyle w:val="Emphasis"/>
        </w:rPr>
        <w:t>get more of what we want</w:t>
      </w:r>
      <w:r>
        <w:rPr>
          <w:rStyle w:val="Heading3Char"/>
        </w:rPr>
        <w:t xml:space="preserve"> from each crop or herd</w:t>
      </w:r>
      <w:r>
        <w:t xml:space="preserve">. As we saw in chapter 9, </w:t>
      </w:r>
      <w:r>
        <w:rPr>
          <w:rStyle w:val="Heading3Char"/>
        </w:rPr>
        <w:t xml:space="preserve">they'll also allow us </w:t>
      </w:r>
      <w:r w:rsidRPr="00D03231">
        <w:rPr>
          <w:rStyle w:val="Heading3Char"/>
          <w:highlight w:val="green"/>
        </w:rPr>
        <w:t xml:space="preserve">to </w:t>
      </w:r>
      <w:r w:rsidRPr="00D03231">
        <w:rPr>
          <w:rStyle w:val="Emphasis"/>
          <w:highlight w:val="green"/>
        </w:rPr>
        <w:t>take better care</w:t>
      </w:r>
      <w:r w:rsidRPr="00D03231">
        <w:rPr>
          <w:rStyle w:val="Heading3Char"/>
          <w:highlight w:val="green"/>
        </w:rPr>
        <w:t xml:space="preserve"> of vulnerable populations</w:t>
      </w:r>
      <w:r>
        <w:t xml:space="preserve"> such as infants in poor countries </w:t>
      </w:r>
      <w:r w:rsidRPr="00D03231">
        <w:rPr>
          <w:rStyle w:val="Heading3Char"/>
          <w:highlight w:val="green"/>
        </w:rPr>
        <w:t>by</w:t>
      </w:r>
      <w:r>
        <w:rPr>
          <w:rStyle w:val="Heading3Char"/>
        </w:rPr>
        <w:t xml:space="preserve"> creating </w:t>
      </w:r>
      <w:r w:rsidRPr="00D03231">
        <w:rPr>
          <w:rStyle w:val="Emphasis"/>
          <w:highlight w:val="green"/>
        </w:rPr>
        <w:t>golden rice</w:t>
      </w:r>
      <w:r w:rsidRPr="00D03231">
        <w:rPr>
          <w:rStyle w:val="Heading3Char"/>
          <w:highlight w:val="green"/>
        </w:rPr>
        <w:t xml:space="preserve"> and</w:t>
      </w:r>
      <w:r>
        <w:rPr>
          <w:rStyle w:val="Heading3Char"/>
        </w:rPr>
        <w:t xml:space="preserve"> other </w:t>
      </w:r>
      <w:r w:rsidRPr="00D03231">
        <w:rPr>
          <w:rStyle w:val="Emphasis"/>
          <w:highlight w:val="green"/>
        </w:rPr>
        <w:t>nutrition enhancers</w:t>
      </w:r>
      <w:r>
        <w:rPr>
          <w:rStyle w:val="Heading3Char"/>
        </w:rPr>
        <w:t xml:space="preserve">. We'll also be able to make </w:t>
      </w:r>
      <w:r>
        <w:rPr>
          <w:rStyle w:val="Emphasis"/>
        </w:rPr>
        <w:t>much more precise</w:t>
      </w:r>
      <w:r>
        <w:rPr>
          <w:rStyle w:val="Heading3Char"/>
        </w:rPr>
        <w:t xml:space="preserve"> and </w:t>
      </w:r>
      <w:r>
        <w:rPr>
          <w:rStyle w:val="Emphasis"/>
        </w:rPr>
        <w:t>targeted genetic modifications</w:t>
      </w:r>
      <w:r>
        <w:t xml:space="preserve"> thanks to a new crop of gene-editing tools that are large improvements over their more scattershot predecessors. Opposition to genetically modified organisms is fierce in some quarters, but isn't based on reason or science. This opposition will, one hopes, fade. </w:t>
      </w:r>
    </w:p>
    <w:p w14:paraId="5A787C01" w14:textId="77777777" w:rsidR="007C1103" w:rsidRDefault="007C1103" w:rsidP="007C1103">
      <w:r>
        <w:lastRenderedPageBreak/>
        <w:t xml:space="preserve">Throughout human history, </w:t>
      </w:r>
      <w:r>
        <w:rPr>
          <w:rStyle w:val="Heading3Char"/>
        </w:rPr>
        <w:t xml:space="preserve">just about all farming has been done in </w:t>
      </w:r>
      <w:r>
        <w:rPr>
          <w:rStyle w:val="Emphasis"/>
        </w:rPr>
        <w:t>fields</w:t>
      </w:r>
      <w:r>
        <w:rPr>
          <w:rStyle w:val="Heading3Char"/>
        </w:rPr>
        <w:t xml:space="preserve">. For some crops, this is now </w:t>
      </w:r>
      <w:r>
        <w:rPr>
          <w:rStyle w:val="Emphasis"/>
        </w:rPr>
        <w:t>changing</w:t>
      </w:r>
      <w:r>
        <w:rPr>
          <w:rStyle w:val="Heading3Char"/>
        </w:rPr>
        <w:t xml:space="preserve">. Agriculture has </w:t>
      </w:r>
      <w:r>
        <w:rPr>
          <w:rStyle w:val="Emphasis"/>
        </w:rPr>
        <w:t>moved indoors</w:t>
      </w:r>
      <w:r>
        <w:rPr>
          <w:rStyle w:val="Heading3Char"/>
        </w:rPr>
        <w:t>, where parameters</w:t>
      </w:r>
      <w:r>
        <w:t xml:space="preserve"> such as light, humidity, fertilizer, and even the composition of the atmosphere </w:t>
      </w:r>
      <w:r>
        <w:rPr>
          <w:rStyle w:val="Heading3Char"/>
        </w:rPr>
        <w:t xml:space="preserve">can be </w:t>
      </w:r>
      <w:r>
        <w:rPr>
          <w:rStyle w:val="Emphasis"/>
        </w:rPr>
        <w:t>precisely monitored</w:t>
      </w:r>
      <w:r>
        <w:rPr>
          <w:rStyle w:val="Heading3Char"/>
        </w:rPr>
        <w:t xml:space="preserve"> and </w:t>
      </w:r>
      <w:r>
        <w:rPr>
          <w:rStyle w:val="Emphasis"/>
        </w:rPr>
        <w:t>controlled</w:t>
      </w:r>
      <w:r>
        <w:t xml:space="preserve">. In everything from urban buildings to shipping containers, </w:t>
      </w:r>
      <w:r>
        <w:rPr>
          <w:rStyle w:val="Heading3Char"/>
        </w:rPr>
        <w:t xml:space="preserve">crops are now being grown with </w:t>
      </w:r>
      <w:r>
        <w:rPr>
          <w:rStyle w:val="Emphasis"/>
        </w:rPr>
        <w:t>progressively less labor</w:t>
      </w:r>
      <w:r>
        <w:rPr>
          <w:rStyle w:val="Heading3Char"/>
        </w:rPr>
        <w:t xml:space="preserve"> and </w:t>
      </w:r>
      <w:r>
        <w:rPr>
          <w:rStyle w:val="Emphasis"/>
        </w:rPr>
        <w:t>fewer material inputs</w:t>
      </w:r>
      <w:r>
        <w:rPr>
          <w:rStyle w:val="Heading3Char"/>
        </w:rPr>
        <w:t xml:space="preserve">. These completely contained farms will </w:t>
      </w:r>
      <w:r>
        <w:rPr>
          <w:rStyle w:val="Emphasis"/>
        </w:rPr>
        <w:t>spread</w:t>
      </w:r>
      <w:r>
        <w:rPr>
          <w:rStyle w:val="Heading3Char"/>
        </w:rPr>
        <w:t xml:space="preserve"> and help </w:t>
      </w:r>
      <w:r>
        <w:rPr>
          <w:rStyle w:val="Emphasis"/>
        </w:rPr>
        <w:t>reduce the planetary footprint</w:t>
      </w:r>
      <w:r>
        <w:rPr>
          <w:rStyle w:val="Heading3Char"/>
        </w:rPr>
        <w:t xml:space="preserve"> of our agriculture</w:t>
      </w:r>
      <w:r>
        <w:t xml:space="preserve">. </w:t>
      </w:r>
    </w:p>
    <w:p w14:paraId="5B3A2A79" w14:textId="77777777" w:rsidR="007C1103" w:rsidRDefault="007C1103" w:rsidP="007C1103">
      <w:r>
        <w:t xml:space="preserve">These examples aren't intended to be comprehensive, and I don't have precise estimates of how likely each innovation is, or when it's most likely to occur. I offer them only to indicate how broad and exciting are the possibilities offered by the two horsemen of </w:t>
      </w:r>
      <w:r w:rsidRPr="00D03231">
        <w:rPr>
          <w:rStyle w:val="Emphasis"/>
          <w:highlight w:val="green"/>
        </w:rPr>
        <w:t>capitalism</w:t>
      </w:r>
      <w:r w:rsidRPr="00D03231">
        <w:rPr>
          <w:rStyle w:val="Heading3Char"/>
          <w:highlight w:val="green"/>
        </w:rPr>
        <w:t xml:space="preserve"> and </w:t>
      </w:r>
      <w:r w:rsidRPr="00D03231">
        <w:rPr>
          <w:rStyle w:val="Emphasis"/>
          <w:highlight w:val="green"/>
        </w:rPr>
        <w:t>technological progress</w:t>
      </w:r>
      <w:r>
        <w:t xml:space="preserve">, and how they’ll continue to </w:t>
      </w:r>
      <w:r>
        <w:rPr>
          <w:rStyle w:val="Emphasis"/>
        </w:rPr>
        <w:t>dematerialize our consumption</w:t>
      </w:r>
      <w:r>
        <w:rPr>
          <w:rStyle w:val="Heading3Char"/>
        </w:rPr>
        <w:t xml:space="preserve"> and </w:t>
      </w:r>
      <w:r w:rsidRPr="00D03231">
        <w:rPr>
          <w:rStyle w:val="Heading3Char"/>
          <w:highlight w:val="green"/>
        </w:rPr>
        <w:t xml:space="preserve">let us </w:t>
      </w:r>
      <w:r w:rsidRPr="00D03231">
        <w:rPr>
          <w:rStyle w:val="Emphasis"/>
          <w:highlight w:val="green"/>
        </w:rPr>
        <w:t>increase our prosperity</w:t>
      </w:r>
      <w:r>
        <w:rPr>
          <w:rStyle w:val="Heading3Char"/>
        </w:rPr>
        <w:t xml:space="preserve"> while </w:t>
      </w:r>
      <w:r>
        <w:rPr>
          <w:rStyle w:val="Emphasis"/>
        </w:rPr>
        <w:t>treading more lightly</w:t>
      </w:r>
      <w:r>
        <w:rPr>
          <w:rStyle w:val="Heading3Char"/>
        </w:rPr>
        <w:t xml:space="preserve"> on our planet</w:t>
      </w:r>
      <w:r>
        <w:t xml:space="preserve">. </w:t>
      </w:r>
    </w:p>
    <w:bookmarkEnd w:id="0"/>
    <w:p w14:paraId="3FC58648" w14:textId="77777777" w:rsidR="00D62EAF" w:rsidRPr="00E6606E" w:rsidRDefault="00D62EAF" w:rsidP="00D62EAF">
      <w:pPr>
        <w:pStyle w:val="Heading4"/>
        <w:rPr>
          <w:u w:val="single"/>
        </w:rPr>
      </w:pPr>
      <w:r>
        <w:t xml:space="preserve">Decline shreds US China relations which are </w:t>
      </w:r>
      <w:r>
        <w:rPr>
          <w:u w:val="single"/>
        </w:rPr>
        <w:t>key</w:t>
      </w:r>
      <w:r>
        <w:t xml:space="preserve"> to solving a host of existential risks --- independently destroys </w:t>
      </w:r>
      <w:r>
        <w:rPr>
          <w:u w:val="single"/>
        </w:rPr>
        <w:t>hegemony</w:t>
      </w:r>
    </w:p>
    <w:p w14:paraId="17BD5525" w14:textId="77777777" w:rsidR="00D62EAF" w:rsidRPr="0040457D" w:rsidRDefault="00D62EAF" w:rsidP="00D62EAF">
      <w:r w:rsidRPr="00CD6955">
        <w:rPr>
          <w:rFonts w:eastAsiaTheme="majorEastAsia" w:cstheme="majorBidi"/>
          <w:b/>
          <w:iCs/>
          <w:sz w:val="26"/>
        </w:rPr>
        <w:t>Johnson</w:t>
      </w:r>
      <w:r>
        <w:t xml:space="preserve"> and Gramer </w:t>
      </w:r>
      <w:r w:rsidRPr="00CD6955">
        <w:rPr>
          <w:rFonts w:eastAsiaTheme="majorEastAsia" w:cstheme="majorBidi"/>
          <w:b/>
          <w:iCs/>
          <w:sz w:val="26"/>
        </w:rPr>
        <w:t>20</w:t>
      </w:r>
      <w:r>
        <w:t xml:space="preserve"> [Keith Johnson is Foreign Policy's global geoeconomics correspondent, Robbie Gramer is a diplomacy and national security reporter at Foreign Policy, covering the State Department. “The Great Decoupling”, May 14</w:t>
      </w:r>
      <w:r w:rsidRPr="00CD6955">
        <w:rPr>
          <w:vertAlign w:val="superscript"/>
        </w:rPr>
        <w:t>th</w:t>
      </w:r>
      <w:r>
        <w:t>, https://foreignpolicy.com/2020/05/14/china-us-pandemic-economy-tensions-trump-coronavirus-covid-new-cold-war-economics-the-great-decoupling/]</w:t>
      </w:r>
    </w:p>
    <w:p w14:paraId="55783B57" w14:textId="77777777" w:rsidR="00D62EAF" w:rsidRPr="00A0315A" w:rsidRDefault="00D62EAF" w:rsidP="00D62EAF">
      <w:pPr>
        <w:rPr>
          <w:sz w:val="16"/>
        </w:rPr>
      </w:pPr>
      <w:r w:rsidRPr="00A0315A">
        <w:rPr>
          <w:sz w:val="16"/>
        </w:rPr>
        <w:t xml:space="preserve">“What we have now </w:t>
      </w:r>
      <w:r w:rsidRPr="00E6606E">
        <w:rPr>
          <w:rStyle w:val="StyleUnderline"/>
        </w:rPr>
        <w:t xml:space="preserve">through the beginnings of economic decoupling is </w:t>
      </w:r>
      <w:r w:rsidRPr="001132A0">
        <w:rPr>
          <w:rStyle w:val="StyleUnderline"/>
          <w:highlight w:val="cyan"/>
        </w:rPr>
        <w:t xml:space="preserve">the </w:t>
      </w:r>
      <w:r w:rsidRPr="001132A0">
        <w:rPr>
          <w:rStyle w:val="Emphasis"/>
          <w:highlight w:val="cyan"/>
        </w:rPr>
        <w:t>removal of that economic ballast in the U.S.-China relationship</w:t>
      </w:r>
      <w:r w:rsidRPr="00E6606E">
        <w:rPr>
          <w:rStyle w:val="StyleUnderline"/>
        </w:rPr>
        <w:t xml:space="preserve">, which has historically </w:t>
      </w:r>
      <w:r w:rsidRPr="001132A0">
        <w:rPr>
          <w:rStyle w:val="StyleUnderline"/>
          <w:highlight w:val="cyan"/>
        </w:rPr>
        <w:t>differentiated it from the</w:t>
      </w:r>
      <w:r w:rsidRPr="00E6606E">
        <w:rPr>
          <w:rStyle w:val="StyleUnderline"/>
        </w:rPr>
        <w:t xml:space="preserve"> </w:t>
      </w:r>
      <w:r w:rsidRPr="001132A0">
        <w:rPr>
          <w:rStyle w:val="Emphasis"/>
        </w:rPr>
        <w:t>char</w:t>
      </w:r>
      <w:r w:rsidRPr="00E6606E">
        <w:rPr>
          <w:rStyle w:val="Emphasis"/>
        </w:rPr>
        <w:t xml:space="preserve">acteristics of the U.S.-Soviet relationship in the </w:t>
      </w:r>
      <w:r w:rsidRPr="001132A0">
        <w:rPr>
          <w:rStyle w:val="Emphasis"/>
          <w:highlight w:val="cyan"/>
        </w:rPr>
        <w:t>Cold War</w:t>
      </w:r>
      <w:r w:rsidRPr="00E6606E">
        <w:rPr>
          <w:rStyle w:val="Emphasis"/>
        </w:rPr>
        <w:t>,</w:t>
      </w:r>
      <w:r w:rsidRPr="00E6606E">
        <w:rPr>
          <w:rStyle w:val="StyleUnderline"/>
        </w:rPr>
        <w:t xml:space="preserve">” </w:t>
      </w:r>
      <w:r w:rsidRPr="00A0315A">
        <w:rPr>
          <w:sz w:val="16"/>
        </w:rPr>
        <w:t>said Rudd, the former Australian prime minister.</w:t>
      </w:r>
    </w:p>
    <w:p w14:paraId="00895CB7" w14:textId="77777777" w:rsidR="00D62EAF" w:rsidRPr="00A0315A" w:rsidRDefault="00D62EAF" w:rsidP="00D62EAF">
      <w:pPr>
        <w:rPr>
          <w:sz w:val="16"/>
        </w:rPr>
      </w:pPr>
      <w:r w:rsidRPr="00A0315A">
        <w:rPr>
          <w:sz w:val="16"/>
        </w:rPr>
        <w:t>“</w:t>
      </w:r>
      <w:r w:rsidRPr="001132A0">
        <w:rPr>
          <w:rStyle w:val="StyleUnderline"/>
          <w:highlight w:val="cyan"/>
        </w:rPr>
        <w:t xml:space="preserve">If we have another </w:t>
      </w:r>
      <w:r w:rsidRPr="001132A0">
        <w:rPr>
          <w:rStyle w:val="Emphasis"/>
          <w:highlight w:val="cyan"/>
        </w:rPr>
        <w:t>pandemic</w:t>
      </w:r>
      <w:r w:rsidRPr="001132A0">
        <w:rPr>
          <w:rStyle w:val="StyleUnderline"/>
          <w:highlight w:val="cyan"/>
        </w:rPr>
        <w:t xml:space="preserve">, or </w:t>
      </w:r>
      <w:r w:rsidRPr="001132A0">
        <w:rPr>
          <w:rStyle w:val="Emphasis"/>
          <w:highlight w:val="cyan"/>
        </w:rPr>
        <w:t>enviro</w:t>
      </w:r>
      <w:r w:rsidRPr="00E6606E">
        <w:rPr>
          <w:rStyle w:val="Emphasis"/>
        </w:rPr>
        <w:t xml:space="preserve">nmental </w:t>
      </w:r>
      <w:r w:rsidRPr="001132A0">
        <w:rPr>
          <w:rStyle w:val="Emphasis"/>
          <w:highlight w:val="cyan"/>
        </w:rPr>
        <w:t>issues</w:t>
      </w:r>
      <w:r w:rsidRPr="00E6606E">
        <w:rPr>
          <w:rStyle w:val="StyleUnderline"/>
        </w:rPr>
        <w:t xml:space="preserve">, or financial-sector issues, </w:t>
      </w:r>
      <w:r w:rsidRPr="001132A0">
        <w:rPr>
          <w:rStyle w:val="StyleUnderline"/>
          <w:highlight w:val="cyan"/>
        </w:rPr>
        <w:t xml:space="preserve">or </w:t>
      </w:r>
      <w:r w:rsidRPr="001132A0">
        <w:rPr>
          <w:rStyle w:val="Emphasis"/>
          <w:highlight w:val="cyan"/>
        </w:rPr>
        <w:t>Iran</w:t>
      </w:r>
      <w:r w:rsidRPr="001132A0">
        <w:rPr>
          <w:rStyle w:val="StyleUnderline"/>
          <w:highlight w:val="cyan"/>
        </w:rPr>
        <w:t xml:space="preserve">, or </w:t>
      </w:r>
      <w:r w:rsidRPr="001132A0">
        <w:rPr>
          <w:rStyle w:val="Emphasis"/>
          <w:highlight w:val="cyan"/>
        </w:rPr>
        <w:t>No</w:t>
      </w:r>
      <w:r w:rsidRPr="00E6606E">
        <w:rPr>
          <w:rStyle w:val="Emphasis"/>
        </w:rPr>
        <w:t xml:space="preserve">rth </w:t>
      </w:r>
      <w:r w:rsidRPr="001132A0">
        <w:rPr>
          <w:rStyle w:val="Emphasis"/>
          <w:highlight w:val="cyan"/>
        </w:rPr>
        <w:t>Ko</w:t>
      </w:r>
      <w:r w:rsidRPr="00E6606E">
        <w:rPr>
          <w:rStyle w:val="Emphasis"/>
        </w:rPr>
        <w:t>rea</w:t>
      </w:r>
      <w:r w:rsidRPr="00E6606E">
        <w:rPr>
          <w:rStyle w:val="StyleUnderline"/>
        </w:rPr>
        <w:t xml:space="preserve">, </w:t>
      </w:r>
      <w:r w:rsidRPr="001132A0">
        <w:rPr>
          <w:rStyle w:val="StyleUnderline"/>
          <w:highlight w:val="cyan"/>
        </w:rPr>
        <w:t xml:space="preserve">how effective are you going to be if you don’t have a working </w:t>
      </w:r>
      <w:r w:rsidRPr="001132A0">
        <w:rPr>
          <w:rStyle w:val="Emphasis"/>
          <w:highlight w:val="cyan"/>
        </w:rPr>
        <w:t>relationship with China</w:t>
      </w:r>
      <w:r w:rsidRPr="00A0315A">
        <w:rPr>
          <w:sz w:val="16"/>
        </w:rPr>
        <w:t>?”</w:t>
      </w:r>
    </w:p>
    <w:p w14:paraId="30B67F5F" w14:textId="77777777" w:rsidR="00D62EAF" w:rsidRPr="00A0315A" w:rsidRDefault="00D62EAF" w:rsidP="00D62EAF">
      <w:pPr>
        <w:rPr>
          <w:sz w:val="16"/>
        </w:rPr>
      </w:pPr>
      <w:r w:rsidRPr="00A0315A">
        <w:rPr>
          <w:sz w:val="16"/>
        </w:rPr>
        <w:t xml:space="preserve">In concrete terms, </w:t>
      </w:r>
      <w:r w:rsidRPr="00E6606E">
        <w:rPr>
          <w:rStyle w:val="StyleUnderline"/>
        </w:rPr>
        <w:t xml:space="preserve">that will likely </w:t>
      </w:r>
      <w:r w:rsidRPr="001132A0">
        <w:rPr>
          <w:rStyle w:val="StyleUnderline"/>
          <w:highlight w:val="cyan"/>
        </w:rPr>
        <w:t>make it harder for the U</w:t>
      </w:r>
      <w:r w:rsidRPr="00E6606E">
        <w:rPr>
          <w:rStyle w:val="StyleUnderline"/>
        </w:rPr>
        <w:t xml:space="preserve">nited </w:t>
      </w:r>
      <w:r w:rsidRPr="001132A0">
        <w:rPr>
          <w:rStyle w:val="StyleUnderline"/>
          <w:highlight w:val="cyan"/>
        </w:rPr>
        <w:t>S</w:t>
      </w:r>
      <w:r w:rsidRPr="00E6606E">
        <w:rPr>
          <w:rStyle w:val="StyleUnderline"/>
        </w:rPr>
        <w:t xml:space="preserve">tates </w:t>
      </w:r>
      <w:r w:rsidRPr="001132A0">
        <w:rPr>
          <w:rStyle w:val="StyleUnderline"/>
          <w:highlight w:val="cyan"/>
        </w:rPr>
        <w:t>to nudge China to make</w:t>
      </w:r>
      <w:r w:rsidRPr="00E6606E">
        <w:rPr>
          <w:rStyle w:val="StyleUnderline"/>
        </w:rPr>
        <w:t xml:space="preserve"> any of the </w:t>
      </w:r>
      <w:r w:rsidRPr="001132A0">
        <w:rPr>
          <w:rStyle w:val="StyleUnderline"/>
          <w:highlight w:val="cyan"/>
        </w:rPr>
        <w:t>reforms</w:t>
      </w:r>
      <w:r w:rsidRPr="00E6606E">
        <w:rPr>
          <w:rStyle w:val="StyleUnderline"/>
        </w:rPr>
        <w:t xml:space="preserve"> </w:t>
      </w:r>
      <w:r w:rsidRPr="001132A0">
        <w:rPr>
          <w:rStyle w:val="StyleUnderline"/>
        </w:rPr>
        <w:t>Washington has pushed for years</w:t>
      </w:r>
      <w:r w:rsidRPr="00E6606E">
        <w:rPr>
          <w:rStyle w:val="StyleUnderline"/>
        </w:rPr>
        <w:t xml:space="preserve">, let alone </w:t>
      </w:r>
      <w:r w:rsidRPr="001132A0">
        <w:rPr>
          <w:rStyle w:val="StyleUnderline"/>
          <w:highlight w:val="cyan"/>
        </w:rPr>
        <w:t xml:space="preserve">to </w:t>
      </w:r>
      <w:r w:rsidRPr="001132A0">
        <w:rPr>
          <w:rStyle w:val="Emphasis"/>
          <w:highlight w:val="cyan"/>
        </w:rPr>
        <w:t>moderate its</w:t>
      </w:r>
      <w:r w:rsidRPr="00E6606E">
        <w:rPr>
          <w:rStyle w:val="Emphasis"/>
        </w:rPr>
        <w:t xml:space="preserve"> increasingly </w:t>
      </w:r>
      <w:r w:rsidRPr="001132A0">
        <w:rPr>
          <w:rStyle w:val="Emphasis"/>
          <w:highlight w:val="cyan"/>
        </w:rPr>
        <w:t>belligerent and aggressive foreign policy</w:t>
      </w:r>
      <w:r w:rsidRPr="00E6606E">
        <w:rPr>
          <w:rStyle w:val="StyleUnderline"/>
        </w:rPr>
        <w:t xml:space="preserve">. “If the question is whether </w:t>
      </w:r>
      <w:r w:rsidRPr="001132A0">
        <w:rPr>
          <w:rStyle w:val="StyleUnderline"/>
          <w:highlight w:val="cyan"/>
        </w:rPr>
        <w:t>breaking economic ties will lead to increased friction</w:t>
      </w:r>
      <w:r w:rsidRPr="00E6606E">
        <w:rPr>
          <w:rStyle w:val="StyleUnderline"/>
        </w:rPr>
        <w:t xml:space="preserve">, </w:t>
      </w:r>
      <w:r w:rsidRPr="00E6606E">
        <w:rPr>
          <w:rStyle w:val="Emphasis"/>
        </w:rPr>
        <w:t xml:space="preserve">the answer </w:t>
      </w:r>
      <w:r w:rsidRPr="001132A0">
        <w:rPr>
          <w:rStyle w:val="Emphasis"/>
          <w:highlight w:val="cyan"/>
        </w:rPr>
        <w:t>has to be yes</w:t>
      </w:r>
      <w:r w:rsidRPr="00E6606E">
        <w:rPr>
          <w:rStyle w:val="StyleUnderline"/>
        </w:rPr>
        <w:t xml:space="preserve">,” </w:t>
      </w:r>
      <w:r w:rsidRPr="00A0315A">
        <w:rPr>
          <w:sz w:val="16"/>
        </w:rPr>
        <w:t xml:space="preserve">Zoellick said. “The nature of </w:t>
      </w:r>
      <w:r w:rsidRPr="00E6606E">
        <w:rPr>
          <w:rStyle w:val="StyleUnderline"/>
        </w:rPr>
        <w:t xml:space="preserve">decoupling doesn’t mean the </w:t>
      </w:r>
      <w:r w:rsidRPr="001132A0">
        <w:rPr>
          <w:rStyle w:val="StyleUnderline"/>
          <w:highlight w:val="cyan"/>
        </w:rPr>
        <w:t>Chinese</w:t>
      </w:r>
      <w:r w:rsidRPr="00E6606E">
        <w:rPr>
          <w:rStyle w:val="StyleUnderline"/>
        </w:rPr>
        <w:t xml:space="preserve"> will stop” their disruptive behavior, “they will just </w:t>
      </w:r>
      <w:r w:rsidRPr="001132A0">
        <w:rPr>
          <w:rStyle w:val="StyleUnderline"/>
          <w:highlight w:val="cyan"/>
        </w:rPr>
        <w:t>be less concerned</w:t>
      </w:r>
      <w:r w:rsidRPr="00E6606E">
        <w:rPr>
          <w:rStyle w:val="StyleUnderline"/>
        </w:rPr>
        <w:t xml:space="preserve"> </w:t>
      </w:r>
      <w:r w:rsidRPr="001132A0">
        <w:rPr>
          <w:rStyle w:val="StyleUnderline"/>
          <w:highlight w:val="cyan"/>
        </w:rPr>
        <w:t>with norms</w:t>
      </w:r>
      <w:r w:rsidRPr="00E6606E">
        <w:rPr>
          <w:rStyle w:val="StyleUnderline"/>
        </w:rPr>
        <w:t xml:space="preserve"> that </w:t>
      </w:r>
      <w:r w:rsidRPr="001132A0">
        <w:rPr>
          <w:rStyle w:val="StyleUnderline"/>
          <w:highlight w:val="cyan"/>
        </w:rPr>
        <w:t>the U</w:t>
      </w:r>
      <w:r w:rsidRPr="00E6606E">
        <w:rPr>
          <w:rStyle w:val="StyleUnderline"/>
        </w:rPr>
        <w:t xml:space="preserve">nited </w:t>
      </w:r>
      <w:r w:rsidRPr="001132A0">
        <w:rPr>
          <w:rStyle w:val="StyleUnderline"/>
          <w:highlight w:val="cyan"/>
        </w:rPr>
        <w:t>S</w:t>
      </w:r>
      <w:r w:rsidRPr="00E6606E">
        <w:rPr>
          <w:rStyle w:val="StyleUnderline"/>
        </w:rPr>
        <w:t xml:space="preserve">tates </w:t>
      </w:r>
      <w:r w:rsidRPr="001132A0">
        <w:rPr>
          <w:rStyle w:val="StyleUnderline"/>
          <w:highlight w:val="cyan"/>
        </w:rPr>
        <w:t>would</w:t>
      </w:r>
      <w:r w:rsidRPr="00E6606E">
        <w:rPr>
          <w:rStyle w:val="StyleUnderline"/>
        </w:rPr>
        <w:t xml:space="preserve"> otherwise </w:t>
      </w:r>
      <w:r w:rsidRPr="001132A0">
        <w:rPr>
          <w:rStyle w:val="StyleUnderline"/>
          <w:highlight w:val="cyan"/>
        </w:rPr>
        <w:t>push</w:t>
      </w:r>
      <w:r w:rsidRPr="00A0315A">
        <w:rPr>
          <w:sz w:val="16"/>
        </w:rPr>
        <w:t>.”</w:t>
      </w:r>
    </w:p>
    <w:p w14:paraId="64411D67" w14:textId="77777777" w:rsidR="00D62EAF" w:rsidRPr="00A0315A" w:rsidRDefault="00D62EAF" w:rsidP="00D62EAF">
      <w:pPr>
        <w:rPr>
          <w:sz w:val="16"/>
        </w:rPr>
      </w:pPr>
      <w:r w:rsidRPr="00A0315A">
        <w:rPr>
          <w:sz w:val="16"/>
        </w:rPr>
        <w:lastRenderedPageBreak/>
        <w:t xml:space="preserve">In other words, </w:t>
      </w:r>
      <w:r w:rsidRPr="001132A0">
        <w:rPr>
          <w:rStyle w:val="StyleUnderline"/>
          <w:highlight w:val="cyan"/>
        </w:rPr>
        <w:t>after</w:t>
      </w:r>
      <w:r w:rsidRPr="00E6606E">
        <w:rPr>
          <w:rStyle w:val="StyleUnderline"/>
        </w:rPr>
        <w:t xml:space="preserve"> almost </w:t>
      </w:r>
      <w:r w:rsidRPr="001132A0">
        <w:rPr>
          <w:rStyle w:val="StyleUnderline"/>
          <w:highlight w:val="cyan"/>
        </w:rPr>
        <w:t>two decades of urging</w:t>
      </w:r>
      <w:r w:rsidRPr="00E6606E">
        <w:rPr>
          <w:rStyle w:val="StyleUnderline"/>
        </w:rPr>
        <w:t xml:space="preserve">, sometimes successfully, </w:t>
      </w:r>
      <w:r w:rsidRPr="001132A0">
        <w:rPr>
          <w:rStyle w:val="StyleUnderline"/>
          <w:highlight w:val="cyan"/>
        </w:rPr>
        <w:t>China to be</w:t>
      </w:r>
      <w:r w:rsidRPr="00E6606E">
        <w:rPr>
          <w:rStyle w:val="StyleUnderline"/>
        </w:rPr>
        <w:t xml:space="preserve">come </w:t>
      </w:r>
      <w:r w:rsidRPr="001132A0">
        <w:rPr>
          <w:rStyle w:val="StyleUnderline"/>
          <w:highlight w:val="cyan"/>
        </w:rPr>
        <w:t>a “</w:t>
      </w:r>
      <w:r w:rsidRPr="001132A0">
        <w:rPr>
          <w:rStyle w:val="Emphasis"/>
          <w:highlight w:val="cyan"/>
        </w:rPr>
        <w:t>responsible</w:t>
      </w:r>
      <w:r w:rsidRPr="00E6606E">
        <w:rPr>
          <w:rStyle w:val="Emphasis"/>
        </w:rPr>
        <w:t xml:space="preserve"> </w:t>
      </w:r>
      <w:r w:rsidRPr="001132A0">
        <w:rPr>
          <w:rStyle w:val="Emphasis"/>
          <w:highlight w:val="cyan"/>
        </w:rPr>
        <w:t>stakeholder</w:t>
      </w:r>
      <w:r w:rsidRPr="00E6606E">
        <w:rPr>
          <w:rStyle w:val="StyleUnderline"/>
        </w:rPr>
        <w:t>” in the global system</w:t>
      </w:r>
      <w:r w:rsidRPr="00A0315A">
        <w:rPr>
          <w:sz w:val="16"/>
        </w:rPr>
        <w:t xml:space="preserve">, as then-Deputy Secretary of State Zoellick famously urged in a 2005 speech, </w:t>
      </w:r>
      <w:r w:rsidRPr="001132A0">
        <w:rPr>
          <w:rStyle w:val="StyleUnderline"/>
          <w:highlight w:val="cyan"/>
        </w:rPr>
        <w:t>the U</w:t>
      </w:r>
      <w:r w:rsidRPr="00E6606E">
        <w:rPr>
          <w:rStyle w:val="StyleUnderline"/>
        </w:rPr>
        <w:t xml:space="preserve">nited </w:t>
      </w:r>
      <w:r w:rsidRPr="001132A0">
        <w:rPr>
          <w:rStyle w:val="StyleUnderline"/>
          <w:highlight w:val="cyan"/>
        </w:rPr>
        <w:t>S</w:t>
      </w:r>
      <w:r w:rsidRPr="00E6606E">
        <w:rPr>
          <w:rStyle w:val="StyleUnderline"/>
        </w:rPr>
        <w:t xml:space="preserve">tates </w:t>
      </w:r>
      <w:r w:rsidRPr="001132A0">
        <w:rPr>
          <w:rStyle w:val="StyleUnderline"/>
          <w:highlight w:val="cyan"/>
        </w:rPr>
        <w:t>would</w:t>
      </w:r>
      <w:r w:rsidRPr="00E6606E">
        <w:rPr>
          <w:rStyle w:val="StyleUnderline"/>
        </w:rPr>
        <w:t xml:space="preserve"> </w:t>
      </w:r>
      <w:r w:rsidRPr="00E6606E">
        <w:rPr>
          <w:rStyle w:val="Emphasis"/>
        </w:rPr>
        <w:t xml:space="preserve">essentially </w:t>
      </w:r>
      <w:r w:rsidRPr="001132A0">
        <w:rPr>
          <w:rStyle w:val="Emphasis"/>
          <w:highlight w:val="cyan"/>
        </w:rPr>
        <w:t>be throwing in the towel</w:t>
      </w:r>
      <w:r w:rsidRPr="00E6606E">
        <w:rPr>
          <w:rStyle w:val="StyleUnderline"/>
        </w:rPr>
        <w:t xml:space="preserve">. And, on a host of global challenges, </w:t>
      </w:r>
      <w:r w:rsidRPr="001132A0">
        <w:rPr>
          <w:rStyle w:val="StyleUnderline"/>
          <w:highlight w:val="cyan"/>
        </w:rPr>
        <w:t>giving up influence</w:t>
      </w:r>
      <w:r w:rsidRPr="00E6606E">
        <w:rPr>
          <w:rStyle w:val="StyleUnderline"/>
        </w:rPr>
        <w:t xml:space="preserve"> and engagement with the world’s largest population, second-largest economy, and a permanent member of the U.N. Security Council could </w:t>
      </w:r>
      <w:r w:rsidRPr="001132A0">
        <w:rPr>
          <w:rStyle w:val="Emphasis"/>
          <w:highlight w:val="cyan"/>
        </w:rPr>
        <w:t>undermine U.S. interests across the board</w:t>
      </w:r>
      <w:r w:rsidRPr="00E6606E">
        <w:rPr>
          <w:rStyle w:val="StyleUnderline"/>
        </w:rPr>
        <w:t>, he warned</w:t>
      </w:r>
      <w:r w:rsidRPr="00A0315A">
        <w:rPr>
          <w:sz w:val="16"/>
        </w:rPr>
        <w:t>.</w:t>
      </w:r>
    </w:p>
    <w:p w14:paraId="3111DF1C" w14:textId="77777777" w:rsidR="00D62EAF" w:rsidRPr="006E1285" w:rsidRDefault="00D62EAF" w:rsidP="00D62EAF">
      <w:pPr>
        <w:keepNext/>
        <w:keepLines/>
        <w:spacing w:before="40" w:after="0"/>
        <w:outlineLvl w:val="3"/>
        <w:rPr>
          <w:rFonts w:eastAsia="Times New Roman" w:cs="Times New Roman"/>
          <w:b/>
          <w:iCs/>
          <w:sz w:val="28"/>
          <w:szCs w:val="28"/>
        </w:rPr>
      </w:pPr>
      <w:r>
        <w:rPr>
          <w:rFonts w:eastAsia="Times New Roman" w:cs="Times New Roman"/>
          <w:b/>
          <w:iCs/>
          <w:sz w:val="28"/>
          <w:szCs w:val="28"/>
        </w:rPr>
        <w:t>M</w:t>
      </w:r>
      <w:r w:rsidRPr="006E1285">
        <w:rPr>
          <w:rFonts w:eastAsia="Times New Roman" w:cs="Times New Roman"/>
          <w:b/>
          <w:iCs/>
          <w:sz w:val="28"/>
          <w:szCs w:val="28"/>
        </w:rPr>
        <w:t xml:space="preserve">ilitary and economic confrontation </w:t>
      </w:r>
      <w:r>
        <w:rPr>
          <w:rFonts w:eastAsia="Times New Roman" w:cs="Times New Roman"/>
          <w:b/>
          <w:iCs/>
          <w:sz w:val="28"/>
          <w:szCs w:val="28"/>
        </w:rPr>
        <w:t>– transition wars</w:t>
      </w:r>
    </w:p>
    <w:p w14:paraId="15A8F982" w14:textId="77777777" w:rsidR="00D62EAF" w:rsidRPr="00C6217C" w:rsidRDefault="00D62EAF" w:rsidP="00D62EAF">
      <w:pPr>
        <w:rPr>
          <w:rFonts w:eastAsia="Cambria"/>
        </w:rPr>
      </w:pPr>
      <w:r w:rsidRPr="00C6217C">
        <w:rPr>
          <w:rFonts w:eastAsia="Cambria"/>
          <w:b/>
          <w:bCs/>
          <w:u w:val="single"/>
        </w:rPr>
        <w:t>Posen 18</w:t>
      </w:r>
      <w:r w:rsidRPr="00C6217C">
        <w:rPr>
          <w:rFonts w:eastAsia="Cambria"/>
        </w:rPr>
        <w:t xml:space="preserve"> [Adam Posen is the President of the Peterson Institute for International Economics, The Post-American World Economy: Globalization in the Trump Era, </w:t>
      </w:r>
      <w:r w:rsidRPr="00C6217C">
        <w:rPr>
          <w:rFonts w:eastAsia="Cambria"/>
          <w:u w:val="single"/>
        </w:rPr>
        <w:t>February 13</w:t>
      </w:r>
      <w:r w:rsidRPr="00C6217C">
        <w:rPr>
          <w:rFonts w:eastAsia="Cambria"/>
        </w:rPr>
        <w:t xml:space="preserve">, </w:t>
      </w:r>
      <w:hyperlink r:id="rId12" w:history="1">
        <w:r w:rsidRPr="00C6217C">
          <w:rPr>
            <w:rFonts w:eastAsia="Cambria"/>
            <w:color w:val="000000"/>
            <w:u w:val="single"/>
          </w:rPr>
          <w:t>https://www.foreignaffairs.com/articles/united-states/2018-02-13/post-american-world-economy</w:t>
        </w:r>
      </w:hyperlink>
      <w:r w:rsidRPr="00C6217C">
        <w:rPr>
          <w:rFonts w:eastAsia="Cambria"/>
        </w:rPr>
        <w:t>]</w:t>
      </w:r>
    </w:p>
    <w:p w14:paraId="0E78BCE2" w14:textId="77777777" w:rsidR="00D62EAF" w:rsidRPr="00C6217C" w:rsidRDefault="00D62EAF" w:rsidP="00D62EAF">
      <w:pPr>
        <w:rPr>
          <w:rFonts w:eastAsia="Cambria"/>
          <w:sz w:val="16"/>
        </w:rPr>
      </w:pPr>
      <w:r w:rsidRPr="00C6217C">
        <w:rPr>
          <w:rFonts w:eastAsia="Cambria"/>
          <w:u w:val="single"/>
        </w:rPr>
        <w:t>The</w:t>
      </w:r>
      <w:r w:rsidRPr="00C6217C">
        <w:rPr>
          <w:rFonts w:eastAsia="Cambria"/>
          <w:sz w:val="16"/>
        </w:rPr>
        <w:t xml:space="preserve"> </w:t>
      </w:r>
      <w:r w:rsidRPr="00C6217C">
        <w:rPr>
          <w:rFonts w:eastAsia="Cambria"/>
          <w:b/>
          <w:iCs/>
          <w:u w:val="single"/>
          <w:bdr w:val="single" w:sz="8" w:space="0" w:color="auto"/>
        </w:rPr>
        <w:t>U</w:t>
      </w:r>
      <w:r w:rsidRPr="00C6217C">
        <w:rPr>
          <w:rFonts w:eastAsia="Cambria"/>
          <w:sz w:val="16"/>
        </w:rPr>
        <w:t xml:space="preserve">nited </w:t>
      </w:r>
      <w:r w:rsidRPr="00C6217C">
        <w:rPr>
          <w:rFonts w:eastAsia="Cambria"/>
          <w:b/>
          <w:iCs/>
          <w:u w:val="single"/>
          <w:bdr w:val="single" w:sz="8" w:space="0" w:color="auto"/>
        </w:rPr>
        <w:t>S</w:t>
      </w:r>
      <w:r w:rsidRPr="00C6217C">
        <w:rPr>
          <w:rFonts w:eastAsia="Cambria"/>
          <w:sz w:val="16"/>
        </w:rPr>
        <w:t xml:space="preserve">tates’ </w:t>
      </w:r>
      <w:r w:rsidRPr="00C6217C">
        <w:rPr>
          <w:rFonts w:eastAsia="Cambria"/>
          <w:u w:val="single"/>
        </w:rPr>
        <w:t xml:space="preserve">motivation for building the </w:t>
      </w:r>
      <w:r w:rsidRPr="00C6217C">
        <w:rPr>
          <w:rFonts w:eastAsia="MS Gothic"/>
          <w:b/>
          <w:highlight w:val="cyan"/>
          <w:u w:val="single"/>
        </w:rPr>
        <w:t>postwar economic system</w:t>
      </w:r>
      <w:r w:rsidRPr="00C6217C">
        <w:rPr>
          <w:rFonts w:eastAsia="Cambria"/>
          <w:highlight w:val="cyan"/>
          <w:u w:val="single"/>
        </w:rPr>
        <w:t xml:space="preserve"> </w:t>
      </w:r>
      <w:r w:rsidRPr="00C6217C">
        <w:rPr>
          <w:rFonts w:eastAsia="Cambria"/>
          <w:u w:val="single"/>
        </w:rPr>
        <w:t xml:space="preserve">was as much </w:t>
      </w:r>
      <w:r w:rsidRPr="00C6217C">
        <w:rPr>
          <w:rFonts w:eastAsia="Cambria"/>
          <w:b/>
          <w:iCs/>
          <w:highlight w:val="cyan"/>
          <w:u w:val="single"/>
          <w:bdr w:val="single" w:sz="8" w:space="0" w:color="auto"/>
        </w:rPr>
        <w:t>prevent</w:t>
      </w:r>
      <w:r w:rsidRPr="00C6217C">
        <w:rPr>
          <w:rFonts w:eastAsia="Cambria"/>
          <w:b/>
          <w:iCs/>
          <w:u w:val="single"/>
          <w:bdr w:val="single" w:sz="8" w:space="0" w:color="auto"/>
        </w:rPr>
        <w:t xml:space="preserve">ing </w:t>
      </w:r>
      <w:r w:rsidRPr="00C6217C">
        <w:rPr>
          <w:rFonts w:eastAsia="Cambria"/>
          <w:b/>
          <w:iCs/>
          <w:highlight w:val="cyan"/>
          <w:u w:val="single"/>
          <w:bdr w:val="single" w:sz="8" w:space="0" w:color="auto"/>
        </w:rPr>
        <w:t>conflict</w:t>
      </w:r>
      <w:r w:rsidRPr="00C6217C">
        <w:rPr>
          <w:rFonts w:eastAsia="Cambria"/>
          <w:sz w:val="16"/>
          <w:highlight w:val="cyan"/>
        </w:rPr>
        <w:t xml:space="preserve"> </w:t>
      </w:r>
      <w:r w:rsidRPr="00C6217C">
        <w:rPr>
          <w:rFonts w:eastAsia="Cambria"/>
          <w:sz w:val="16"/>
        </w:rPr>
        <w:t xml:space="preserve">as promoting growth. </w:t>
      </w:r>
      <w:r w:rsidRPr="00C6217C">
        <w:rPr>
          <w:rFonts w:eastAsia="Cambria"/>
          <w:u w:val="single"/>
        </w:rPr>
        <w:t xml:space="preserve">In setting out </w:t>
      </w:r>
      <w:r w:rsidRPr="00C6217C">
        <w:rPr>
          <w:rFonts w:eastAsia="MS Gothic"/>
          <w:b/>
          <w:u w:val="single"/>
        </w:rPr>
        <w:t xml:space="preserve">the </w:t>
      </w:r>
      <w:r w:rsidRPr="00C6217C">
        <w:rPr>
          <w:rFonts w:eastAsia="MS Gothic"/>
          <w:b/>
          <w:highlight w:val="cyan"/>
          <w:u w:val="single"/>
        </w:rPr>
        <w:t>rules</w:t>
      </w:r>
      <w:r w:rsidRPr="00C6217C">
        <w:rPr>
          <w:rFonts w:eastAsia="Cambria"/>
          <w:u w:val="single"/>
        </w:rPr>
        <w:t xml:space="preserve"> by which all members would conduct business</w:t>
      </w:r>
      <w:r w:rsidRPr="00C6217C">
        <w:rPr>
          <w:rFonts w:eastAsia="Cambria"/>
          <w:sz w:val="16"/>
        </w:rPr>
        <w:t xml:space="preserve">, </w:t>
      </w:r>
      <w:r w:rsidRPr="00C6217C">
        <w:rPr>
          <w:rFonts w:eastAsia="Cambria"/>
          <w:u w:val="single"/>
        </w:rPr>
        <w:t xml:space="preserve">the architects of the system hoped to </w:t>
      </w:r>
      <w:r w:rsidRPr="00C6217C">
        <w:rPr>
          <w:rFonts w:eastAsia="Cambria"/>
          <w:b/>
          <w:iCs/>
          <w:highlight w:val="cyan"/>
          <w:u w:val="single"/>
          <w:bdr w:val="single" w:sz="8" w:space="0" w:color="auto"/>
        </w:rPr>
        <w:t>separate economic from military competition</w:t>
      </w:r>
      <w:r w:rsidRPr="00C6217C">
        <w:rPr>
          <w:rFonts w:eastAsia="Cambria"/>
          <w:sz w:val="16"/>
          <w:highlight w:val="cyan"/>
        </w:rPr>
        <w:t xml:space="preserve">. </w:t>
      </w:r>
      <w:r w:rsidRPr="00C6217C">
        <w:rPr>
          <w:rFonts w:eastAsia="Cambria"/>
          <w:highlight w:val="cyan"/>
          <w:u w:val="single"/>
        </w:rPr>
        <w:t xml:space="preserve">U.S. </w:t>
      </w:r>
      <w:r w:rsidRPr="00C6217C">
        <w:rPr>
          <w:rFonts w:eastAsia="Cambria"/>
          <w:b/>
          <w:iCs/>
          <w:highlight w:val="cyan"/>
          <w:u w:val="single"/>
          <w:bdr w:val="single" w:sz="8" w:space="0" w:color="auto"/>
        </w:rPr>
        <w:t>withdrawal</w:t>
      </w:r>
      <w:r w:rsidRPr="00C6217C">
        <w:rPr>
          <w:rFonts w:eastAsia="Cambria"/>
          <w:sz w:val="16"/>
        </w:rPr>
        <w:t xml:space="preserve"> need not result in economic or physical wars, but it </w:t>
      </w:r>
      <w:r w:rsidRPr="00C6217C">
        <w:rPr>
          <w:rFonts w:eastAsia="Cambria"/>
          <w:u w:val="single"/>
        </w:rPr>
        <w:t xml:space="preserve">will </w:t>
      </w:r>
      <w:r w:rsidRPr="00C6217C">
        <w:rPr>
          <w:rFonts w:eastAsia="Cambria"/>
          <w:highlight w:val="cyan"/>
          <w:u w:val="single"/>
        </w:rPr>
        <w:t>raise</w:t>
      </w:r>
      <w:r w:rsidRPr="00C6217C">
        <w:rPr>
          <w:rFonts w:eastAsia="Cambria"/>
          <w:u w:val="single"/>
        </w:rPr>
        <w:t xml:space="preserve"> the </w:t>
      </w:r>
      <w:r w:rsidRPr="00C6217C">
        <w:rPr>
          <w:rFonts w:eastAsia="Cambria"/>
          <w:highlight w:val="cyan"/>
          <w:u w:val="single"/>
        </w:rPr>
        <w:t xml:space="preserve">risk of </w:t>
      </w:r>
      <w:r w:rsidRPr="00C6217C">
        <w:rPr>
          <w:rFonts w:eastAsia="Cambria"/>
          <w:u w:val="single"/>
        </w:rPr>
        <w:t xml:space="preserve">stumbling into </w:t>
      </w:r>
      <w:r w:rsidRPr="00C6217C">
        <w:rPr>
          <w:rFonts w:eastAsia="Cambria"/>
          <w:highlight w:val="cyan"/>
          <w:u w:val="single"/>
        </w:rPr>
        <w:t xml:space="preserve">conflict by </w:t>
      </w:r>
      <w:r w:rsidRPr="00C6217C">
        <w:rPr>
          <w:rFonts w:eastAsia="Cambria"/>
          <w:b/>
          <w:iCs/>
          <w:highlight w:val="cyan"/>
          <w:u w:val="single"/>
          <w:bdr w:val="single" w:sz="8" w:space="0" w:color="auto"/>
        </w:rPr>
        <w:t>accident</w:t>
      </w:r>
      <w:r w:rsidRPr="00C6217C">
        <w:rPr>
          <w:rFonts w:eastAsia="Cambria"/>
          <w:sz w:val="16"/>
        </w:rPr>
        <w:t xml:space="preserve">. </w:t>
      </w:r>
      <w:r w:rsidRPr="00C6217C">
        <w:rPr>
          <w:rFonts w:eastAsia="Cambria"/>
          <w:highlight w:val="cyan"/>
          <w:u w:val="single"/>
        </w:rPr>
        <w:t xml:space="preserve">Without </w:t>
      </w:r>
      <w:r w:rsidRPr="00C6217C">
        <w:rPr>
          <w:rFonts w:eastAsia="Cambria"/>
          <w:u w:val="single"/>
        </w:rPr>
        <w:t xml:space="preserve">agreed-on </w:t>
      </w:r>
      <w:r w:rsidRPr="00C6217C">
        <w:rPr>
          <w:rFonts w:eastAsia="Cambria"/>
          <w:highlight w:val="cyan"/>
          <w:u w:val="single"/>
        </w:rPr>
        <w:t>rules</w:t>
      </w:r>
      <w:r w:rsidRPr="00C6217C">
        <w:rPr>
          <w:rFonts w:eastAsia="Cambria"/>
          <w:sz w:val="16"/>
        </w:rPr>
        <w:t xml:space="preserve">, </w:t>
      </w:r>
      <w:r w:rsidRPr="00C6217C">
        <w:rPr>
          <w:rFonts w:eastAsia="Cambria"/>
          <w:b/>
          <w:iCs/>
          <w:u w:val="single"/>
          <w:bdr w:val="single" w:sz="8" w:space="0" w:color="auto"/>
        </w:rPr>
        <w:t xml:space="preserve">even </w:t>
      </w:r>
      <w:r w:rsidRPr="00C6217C">
        <w:rPr>
          <w:rFonts w:eastAsia="Cambria"/>
          <w:b/>
          <w:iCs/>
          <w:highlight w:val="cyan"/>
          <w:u w:val="single"/>
          <w:bdr w:val="single" w:sz="8" w:space="0" w:color="auto"/>
        </w:rPr>
        <w:t xml:space="preserve">minor </w:t>
      </w:r>
      <w:r w:rsidRPr="00C6217C">
        <w:rPr>
          <w:rFonts w:eastAsia="Cambria"/>
          <w:b/>
          <w:iCs/>
          <w:u w:val="single"/>
          <w:bdr w:val="single" w:sz="8" w:space="0" w:color="auto"/>
        </w:rPr>
        <w:t xml:space="preserve">economic </w:t>
      </w:r>
      <w:r w:rsidRPr="00C6217C">
        <w:rPr>
          <w:rFonts w:eastAsia="Cambria"/>
          <w:b/>
          <w:iCs/>
          <w:highlight w:val="cyan"/>
          <w:u w:val="single"/>
          <w:bdr w:val="single" w:sz="8" w:space="0" w:color="auto"/>
        </w:rPr>
        <w:t>disputes</w:t>
      </w:r>
      <w:r w:rsidRPr="00C6217C">
        <w:rPr>
          <w:rFonts w:eastAsia="Cambria"/>
          <w:sz w:val="16"/>
        </w:rPr>
        <w:t xml:space="preserve"> </w:t>
      </w:r>
      <w:r w:rsidRPr="00C6217C">
        <w:rPr>
          <w:rFonts w:eastAsia="Cambria"/>
          <w:u w:val="single"/>
        </w:rPr>
        <w:t xml:space="preserve">have the potential to </w:t>
      </w:r>
      <w:r w:rsidRPr="00C6217C">
        <w:rPr>
          <w:rFonts w:eastAsia="Cambria"/>
          <w:highlight w:val="cyan"/>
          <w:u w:val="single"/>
        </w:rPr>
        <w:t xml:space="preserve">set off </w:t>
      </w:r>
      <w:r w:rsidRPr="00C6217C">
        <w:rPr>
          <w:rFonts w:eastAsia="Cambria"/>
          <w:u w:val="single"/>
        </w:rPr>
        <w:t>escalating</w:t>
      </w:r>
      <w:r w:rsidRPr="00C6217C">
        <w:rPr>
          <w:rFonts w:eastAsia="Cambria"/>
          <w:highlight w:val="cyan"/>
          <w:u w:val="single"/>
        </w:rPr>
        <w:t xml:space="preserve"> </w:t>
      </w:r>
      <w:r w:rsidRPr="00C6217C">
        <w:rPr>
          <w:rFonts w:eastAsia="Cambria"/>
          <w:b/>
          <w:iCs/>
          <w:highlight w:val="cyan"/>
          <w:u w:val="single"/>
          <w:bdr w:val="single" w:sz="8" w:space="0" w:color="auto"/>
        </w:rPr>
        <w:t>counterattacks</w:t>
      </w:r>
      <w:r w:rsidRPr="00C6217C">
        <w:rPr>
          <w:rFonts w:eastAsia="Cambria"/>
          <w:sz w:val="16"/>
        </w:rPr>
        <w:t xml:space="preserve">. </w:t>
      </w:r>
      <w:r w:rsidRPr="00C6217C">
        <w:rPr>
          <w:rFonts w:eastAsia="Cambria"/>
          <w:u w:val="single"/>
        </w:rPr>
        <w:t xml:space="preserve">If the </w:t>
      </w:r>
      <w:r w:rsidRPr="00C6217C">
        <w:rPr>
          <w:rFonts w:eastAsia="Cambria"/>
          <w:b/>
          <w:iCs/>
          <w:highlight w:val="cyan"/>
          <w:u w:val="single"/>
          <w:bdr w:val="single" w:sz="8" w:space="0" w:color="auto"/>
        </w:rPr>
        <w:t>norm of separation between economic and military confrontations</w:t>
      </w:r>
      <w:r w:rsidRPr="00C6217C">
        <w:rPr>
          <w:rFonts w:eastAsia="Cambria"/>
          <w:u w:val="single"/>
        </w:rPr>
        <w:t xml:space="preserve"> </w:t>
      </w:r>
      <w:r w:rsidRPr="00C6217C">
        <w:rPr>
          <w:rFonts w:eastAsia="Cambria"/>
          <w:highlight w:val="cyan"/>
          <w:u w:val="single"/>
        </w:rPr>
        <w:t>break</w:t>
      </w:r>
      <w:r w:rsidRPr="00C6217C">
        <w:rPr>
          <w:rFonts w:eastAsia="Cambria"/>
          <w:u w:val="single"/>
        </w:rPr>
        <w:t xml:space="preserve">s </w:t>
      </w:r>
      <w:r w:rsidRPr="00C6217C">
        <w:rPr>
          <w:rFonts w:eastAsia="Cambria"/>
          <w:highlight w:val="cyan"/>
          <w:u w:val="single"/>
        </w:rPr>
        <w:t>down</w:t>
      </w:r>
      <w:r w:rsidRPr="00C6217C">
        <w:rPr>
          <w:rFonts w:eastAsia="Cambria"/>
          <w:sz w:val="16"/>
        </w:rPr>
        <w:t xml:space="preserve">, </w:t>
      </w:r>
      <w:r w:rsidRPr="00C6217C">
        <w:rPr>
          <w:rFonts w:eastAsia="Cambria"/>
          <w:highlight w:val="cyan"/>
          <w:u w:val="single"/>
        </w:rPr>
        <w:t>economic frictions</w:t>
      </w:r>
      <w:r w:rsidRPr="00C6217C">
        <w:rPr>
          <w:rFonts w:eastAsia="Cambria"/>
          <w:sz w:val="16"/>
        </w:rPr>
        <w:t xml:space="preserve">, such as Chinese theft of intellectual property or restrictions on trade with a nuclear Iran or North Korea, </w:t>
      </w:r>
      <w:r w:rsidRPr="00C6217C">
        <w:rPr>
          <w:rFonts w:eastAsia="Cambria"/>
          <w:u w:val="single"/>
        </w:rPr>
        <w:t xml:space="preserve">could </w:t>
      </w:r>
      <w:r w:rsidRPr="00C6217C">
        <w:rPr>
          <w:rFonts w:eastAsia="Cambria"/>
          <w:highlight w:val="cyan"/>
          <w:u w:val="single"/>
        </w:rPr>
        <w:t xml:space="preserve">turn into </w:t>
      </w:r>
      <w:r w:rsidRPr="00C6217C">
        <w:rPr>
          <w:rFonts w:eastAsia="Cambria"/>
          <w:b/>
          <w:iCs/>
          <w:u w:val="single"/>
          <w:bdr w:val="single" w:sz="8" w:space="0" w:color="auto"/>
        </w:rPr>
        <w:t xml:space="preserve">outright </w:t>
      </w:r>
      <w:r w:rsidRPr="00C6217C">
        <w:rPr>
          <w:rFonts w:eastAsia="Cambria"/>
          <w:b/>
          <w:iCs/>
          <w:highlight w:val="cyan"/>
          <w:u w:val="single"/>
          <w:bdr w:val="single" w:sz="8" w:space="0" w:color="auto"/>
        </w:rPr>
        <w:t>conflict</w:t>
      </w:r>
      <w:r w:rsidRPr="00C6217C">
        <w:rPr>
          <w:rFonts w:eastAsia="Cambria"/>
          <w:sz w:val="16"/>
          <w:highlight w:val="cyan"/>
        </w:rPr>
        <w:t>.</w:t>
      </w:r>
      <w:r w:rsidRPr="00C6217C">
        <w:rPr>
          <w:rFonts w:eastAsia="Cambria"/>
          <w:sz w:val="16"/>
        </w:rPr>
        <w:t xml:space="preserve"> It is plausible that </w:t>
      </w:r>
      <w:r w:rsidRPr="00C6217C">
        <w:rPr>
          <w:rFonts w:eastAsia="Cambria"/>
          <w:highlight w:val="cyan"/>
          <w:u w:val="single"/>
        </w:rPr>
        <w:t>as the</w:t>
      </w:r>
      <w:r w:rsidRPr="00C6217C">
        <w:rPr>
          <w:rFonts w:eastAsia="Cambria"/>
          <w:sz w:val="16"/>
          <w:highlight w:val="cyan"/>
        </w:rPr>
        <w:t xml:space="preserve"> </w:t>
      </w:r>
      <w:r w:rsidRPr="00C6217C">
        <w:rPr>
          <w:rFonts w:eastAsia="Cambria"/>
          <w:b/>
          <w:iCs/>
          <w:highlight w:val="cyan"/>
          <w:u w:val="single"/>
          <w:bdr w:val="single" w:sz="8" w:space="0" w:color="auto"/>
        </w:rPr>
        <w:t>U</w:t>
      </w:r>
      <w:r w:rsidRPr="00C6217C">
        <w:rPr>
          <w:rFonts w:eastAsia="Cambria"/>
          <w:sz w:val="16"/>
        </w:rPr>
        <w:t xml:space="preserve">nited </w:t>
      </w:r>
      <w:r w:rsidRPr="00C6217C">
        <w:rPr>
          <w:rFonts w:eastAsia="Cambria"/>
          <w:b/>
          <w:iCs/>
          <w:highlight w:val="cyan"/>
          <w:u w:val="single"/>
          <w:bdr w:val="single" w:sz="8" w:space="0" w:color="auto"/>
        </w:rPr>
        <w:t>S</w:t>
      </w:r>
      <w:r w:rsidRPr="00C6217C">
        <w:rPr>
          <w:rFonts w:eastAsia="Cambria"/>
          <w:sz w:val="16"/>
        </w:rPr>
        <w:t xml:space="preserve">tates </w:t>
      </w:r>
      <w:r w:rsidRPr="00C6217C">
        <w:rPr>
          <w:rFonts w:eastAsia="Cambria"/>
          <w:highlight w:val="cyan"/>
          <w:u w:val="single"/>
        </w:rPr>
        <w:t>retreats and</w:t>
      </w:r>
      <w:r w:rsidRPr="00C6217C">
        <w:rPr>
          <w:rFonts w:eastAsia="Cambria"/>
          <w:sz w:val="16"/>
        </w:rPr>
        <w:t xml:space="preserve"> thereby </w:t>
      </w:r>
      <w:r w:rsidRPr="00C6217C">
        <w:rPr>
          <w:rFonts w:eastAsia="MS Gothic"/>
          <w:b/>
          <w:highlight w:val="cyan"/>
          <w:u w:val="single"/>
        </w:rPr>
        <w:t>weakens its economy</w:t>
      </w:r>
      <w:r w:rsidRPr="00C6217C">
        <w:rPr>
          <w:rFonts w:eastAsia="Cambria"/>
          <w:sz w:val="16"/>
        </w:rPr>
        <w:t xml:space="preserve">, the </w:t>
      </w:r>
      <w:r w:rsidRPr="00C6217C">
        <w:rPr>
          <w:rFonts w:eastAsia="Cambria"/>
          <w:highlight w:val="cyan"/>
          <w:u w:val="single"/>
        </w:rPr>
        <w:t>Trump</w:t>
      </w:r>
      <w:r w:rsidRPr="00C6217C">
        <w:rPr>
          <w:rFonts w:eastAsia="Cambria"/>
          <w:sz w:val="16"/>
        </w:rPr>
        <w:t xml:space="preserve"> administration </w:t>
      </w:r>
      <w:r w:rsidRPr="00C6217C">
        <w:rPr>
          <w:rFonts w:eastAsia="Cambria"/>
          <w:highlight w:val="cyan"/>
          <w:u w:val="single"/>
        </w:rPr>
        <w:t>will</w:t>
      </w:r>
      <w:r w:rsidRPr="00C6217C">
        <w:rPr>
          <w:rFonts w:eastAsia="Cambria"/>
          <w:sz w:val="16"/>
          <w:highlight w:val="cyan"/>
        </w:rPr>
        <w:t xml:space="preserve"> </w:t>
      </w:r>
      <w:r w:rsidRPr="00C6217C">
        <w:rPr>
          <w:rFonts w:eastAsia="Cambria"/>
          <w:b/>
          <w:iCs/>
          <w:highlight w:val="cyan"/>
          <w:u w:val="single"/>
          <w:bdr w:val="single" w:sz="8" w:space="0" w:color="auto"/>
        </w:rPr>
        <w:t>blame</w:t>
      </w:r>
      <w:r w:rsidRPr="00C6217C">
        <w:rPr>
          <w:rFonts w:eastAsia="Cambria"/>
          <w:sz w:val="16"/>
        </w:rPr>
        <w:t xml:space="preserve"> </w:t>
      </w:r>
      <w:r w:rsidRPr="00C6217C">
        <w:rPr>
          <w:rFonts w:eastAsia="Cambria"/>
          <w:u w:val="single"/>
        </w:rPr>
        <w:t xml:space="preserve">the economic </w:t>
      </w:r>
      <w:r w:rsidRPr="00C6217C">
        <w:rPr>
          <w:rFonts w:eastAsia="Cambria"/>
          <w:highlight w:val="cyan"/>
          <w:u w:val="single"/>
        </w:rPr>
        <w:t>damage</w:t>
      </w:r>
      <w:r w:rsidRPr="00C6217C">
        <w:rPr>
          <w:rFonts w:eastAsia="Cambria"/>
          <w:u w:val="single"/>
        </w:rPr>
        <w:t xml:space="preserve"> not on its own actions but </w:t>
      </w:r>
      <w:r w:rsidRPr="00C6217C">
        <w:rPr>
          <w:rFonts w:eastAsia="Cambria"/>
          <w:highlight w:val="cyan"/>
          <w:u w:val="single"/>
        </w:rPr>
        <w:t xml:space="preserve">on </w:t>
      </w:r>
      <w:r w:rsidRPr="00C6217C">
        <w:rPr>
          <w:rFonts w:eastAsia="Cambria"/>
          <w:b/>
          <w:iCs/>
          <w:highlight w:val="cyan"/>
          <w:u w:val="single"/>
          <w:bdr w:val="single" w:sz="8" w:space="0" w:color="auto"/>
        </w:rPr>
        <w:t>foreign governments</w:t>
      </w:r>
      <w:r w:rsidRPr="00C6217C">
        <w:rPr>
          <w:rFonts w:eastAsia="Cambria"/>
          <w:sz w:val="16"/>
        </w:rPr>
        <w:t xml:space="preserve">, </w:t>
      </w:r>
      <w:r w:rsidRPr="00C6217C">
        <w:rPr>
          <w:rFonts w:eastAsia="Cambria"/>
          <w:u w:val="single"/>
        </w:rPr>
        <w:t xml:space="preserve">creating a self-perpetuating </w:t>
      </w:r>
      <w:r w:rsidRPr="00C6217C">
        <w:rPr>
          <w:rFonts w:eastAsia="Cambria"/>
          <w:b/>
          <w:iCs/>
          <w:u w:val="single"/>
          <w:bdr w:val="single" w:sz="8" w:space="0" w:color="auto"/>
        </w:rPr>
        <w:t>cycle of anger</w:t>
      </w:r>
      <w:r w:rsidRPr="00C6217C">
        <w:rPr>
          <w:rFonts w:eastAsia="Cambria"/>
          <w:sz w:val="16"/>
        </w:rPr>
        <w:t xml:space="preserve">. </w:t>
      </w:r>
      <w:r w:rsidRPr="00C6217C">
        <w:rPr>
          <w:rFonts w:eastAsia="Cambria"/>
          <w:highlight w:val="cyan"/>
          <w:u w:val="single"/>
        </w:rPr>
        <w:t xml:space="preserve">When </w:t>
      </w:r>
      <w:r w:rsidRPr="00C6217C">
        <w:rPr>
          <w:rFonts w:eastAsia="Cambria"/>
          <w:u w:val="single"/>
        </w:rPr>
        <w:t xml:space="preserve">other major </w:t>
      </w:r>
      <w:r w:rsidRPr="00C6217C">
        <w:rPr>
          <w:rFonts w:eastAsia="Cambria"/>
          <w:highlight w:val="cyan"/>
          <w:u w:val="single"/>
        </w:rPr>
        <w:t xml:space="preserve">countries </w:t>
      </w:r>
      <w:r w:rsidRPr="00C6217C">
        <w:rPr>
          <w:rFonts w:eastAsia="Cambria"/>
          <w:b/>
          <w:iCs/>
          <w:highlight w:val="cyan"/>
          <w:u w:val="single"/>
          <w:bdr w:val="single" w:sz="8" w:space="0" w:color="auto"/>
        </w:rPr>
        <w:t>step forward</w:t>
      </w:r>
      <w:r w:rsidRPr="00C6217C">
        <w:rPr>
          <w:rFonts w:eastAsia="Cambria"/>
          <w:sz w:val="16"/>
        </w:rPr>
        <w:t xml:space="preserve"> to preserve the open economic order, or defend themselves </w:t>
      </w:r>
      <w:r w:rsidRPr="00C6217C">
        <w:rPr>
          <w:rFonts w:eastAsia="Cambria"/>
          <w:highlight w:val="cyan"/>
          <w:u w:val="single"/>
        </w:rPr>
        <w:t>against</w:t>
      </w:r>
      <w:r w:rsidRPr="00C6217C">
        <w:rPr>
          <w:rFonts w:eastAsia="Cambria"/>
          <w:u w:val="single"/>
        </w:rPr>
        <w:t xml:space="preserve"> U.S. </w:t>
      </w:r>
      <w:r w:rsidRPr="00C6217C">
        <w:rPr>
          <w:rFonts w:eastAsia="Cambria"/>
          <w:highlight w:val="cyan"/>
          <w:u w:val="single"/>
        </w:rPr>
        <w:t>economic aggression</w:t>
      </w:r>
      <w:r w:rsidRPr="00C6217C">
        <w:rPr>
          <w:rFonts w:eastAsia="Cambria"/>
          <w:sz w:val="16"/>
        </w:rPr>
        <w:t xml:space="preserve">, </w:t>
      </w:r>
      <w:r w:rsidRPr="00C6217C">
        <w:rPr>
          <w:rFonts w:eastAsia="Cambria"/>
          <w:highlight w:val="cyan"/>
          <w:u w:val="single"/>
        </w:rPr>
        <w:t>Washington</w:t>
      </w:r>
      <w:r w:rsidRPr="00C6217C">
        <w:rPr>
          <w:rFonts w:eastAsia="Cambria"/>
          <w:u w:val="single"/>
        </w:rPr>
        <w:t xml:space="preserve"> may </w:t>
      </w:r>
      <w:r w:rsidRPr="00C6217C">
        <w:rPr>
          <w:rFonts w:eastAsia="Cambria"/>
          <w:b/>
          <w:iCs/>
          <w:highlight w:val="cyan"/>
          <w:u w:val="single"/>
          <w:bdr w:val="single" w:sz="8" w:space="0" w:color="auto"/>
        </w:rPr>
        <w:t>interpret</w:t>
      </w:r>
      <w:r w:rsidRPr="00C6217C">
        <w:rPr>
          <w:rFonts w:eastAsia="Cambria"/>
          <w:highlight w:val="cyan"/>
          <w:u w:val="single"/>
        </w:rPr>
        <w:t xml:space="preserve"> </w:t>
      </w:r>
      <w:r w:rsidRPr="00C6217C">
        <w:rPr>
          <w:rFonts w:eastAsia="Cambria"/>
          <w:u w:val="single"/>
        </w:rPr>
        <w:t xml:space="preserve">that as an </w:t>
      </w:r>
      <w:r w:rsidRPr="00C6217C">
        <w:rPr>
          <w:rFonts w:eastAsia="Cambria"/>
          <w:highlight w:val="cyan"/>
          <w:u w:val="single"/>
        </w:rPr>
        <w:t xml:space="preserve">attack </w:t>
      </w:r>
      <w:r w:rsidRPr="00C6217C">
        <w:rPr>
          <w:rFonts w:eastAsia="Cambria"/>
          <w:b/>
          <w:iCs/>
          <w:highlight w:val="cyan"/>
          <w:u w:val="single"/>
          <w:bdr w:val="single" w:sz="8" w:space="0" w:color="auto"/>
        </w:rPr>
        <w:t>on</w:t>
      </w:r>
      <w:r w:rsidRPr="00C6217C">
        <w:rPr>
          <w:rFonts w:eastAsia="Cambria"/>
          <w:b/>
          <w:iCs/>
          <w:u w:val="single"/>
          <w:bdr w:val="single" w:sz="8" w:space="0" w:color="auto"/>
        </w:rPr>
        <w:t xml:space="preserve"> U.S. </w:t>
      </w:r>
      <w:r w:rsidRPr="00C6217C">
        <w:rPr>
          <w:rFonts w:eastAsia="Cambria"/>
          <w:b/>
          <w:iCs/>
          <w:highlight w:val="cyan"/>
          <w:u w:val="single"/>
          <w:bdr w:val="single" w:sz="8" w:space="0" w:color="auto"/>
        </w:rPr>
        <w:t>primacy</w:t>
      </w:r>
      <w:r w:rsidRPr="00C6217C">
        <w:rPr>
          <w:rFonts w:eastAsia="Cambria"/>
          <w:sz w:val="16"/>
        </w:rPr>
        <w:t xml:space="preserve">. The </w:t>
      </w:r>
      <w:r w:rsidRPr="00C6217C">
        <w:rPr>
          <w:rFonts w:eastAsia="Cambria"/>
          <w:highlight w:val="cyan"/>
          <w:u w:val="single"/>
        </w:rPr>
        <w:t>Trump</w:t>
      </w:r>
      <w:r w:rsidRPr="00C6217C">
        <w:rPr>
          <w:rFonts w:eastAsia="Cambria"/>
          <w:sz w:val="16"/>
        </w:rPr>
        <w:t xml:space="preserve"> administration </w:t>
      </w:r>
      <w:r w:rsidRPr="00C6217C">
        <w:rPr>
          <w:rFonts w:eastAsia="Cambria"/>
          <w:highlight w:val="cyan"/>
          <w:u w:val="single"/>
        </w:rPr>
        <w:t>might</w:t>
      </w:r>
      <w:r w:rsidRPr="00C6217C">
        <w:rPr>
          <w:rFonts w:eastAsia="Cambria"/>
          <w:u w:val="single"/>
        </w:rPr>
        <w:t xml:space="preserve"> even </w:t>
      </w:r>
      <w:r w:rsidRPr="00C6217C">
        <w:rPr>
          <w:rFonts w:eastAsia="Cambria"/>
          <w:b/>
          <w:iCs/>
          <w:highlight w:val="cyan"/>
          <w:u w:val="single"/>
          <w:bdr w:val="single" w:sz="8" w:space="0" w:color="auto"/>
        </w:rPr>
        <w:t>misinterpret</w:t>
      </w:r>
      <w:r w:rsidRPr="00C6217C">
        <w:rPr>
          <w:rFonts w:eastAsia="Cambria"/>
          <w:sz w:val="16"/>
        </w:rPr>
        <w:t xml:space="preserve"> </w:t>
      </w:r>
      <w:r w:rsidRPr="00C6217C">
        <w:rPr>
          <w:rFonts w:eastAsia="Cambria"/>
          <w:u w:val="single"/>
        </w:rPr>
        <w:t>the</w:t>
      </w:r>
      <w:r w:rsidRPr="00C6217C">
        <w:rPr>
          <w:rFonts w:eastAsia="Cambria"/>
          <w:sz w:val="16"/>
        </w:rPr>
        <w:t xml:space="preserve"> current </w:t>
      </w:r>
      <w:r w:rsidRPr="00C6217C">
        <w:rPr>
          <w:rFonts w:eastAsia="Cambria"/>
          <w:highlight w:val="cyan"/>
          <w:u w:val="single"/>
        </w:rPr>
        <w:t>forbearance</w:t>
      </w:r>
      <w:r w:rsidRPr="00C6217C">
        <w:rPr>
          <w:rFonts w:eastAsia="Cambria"/>
          <w:sz w:val="16"/>
        </w:rPr>
        <w:t xml:space="preserve"> </w:t>
      </w:r>
      <w:r w:rsidRPr="00C6217C">
        <w:rPr>
          <w:rFonts w:eastAsia="Cambria"/>
          <w:u w:val="single"/>
        </w:rPr>
        <w:t xml:space="preserve">by China or the EU </w:t>
      </w:r>
      <w:r w:rsidRPr="00C6217C">
        <w:rPr>
          <w:rFonts w:eastAsia="Cambria"/>
          <w:highlight w:val="cyan"/>
          <w:u w:val="single"/>
        </w:rPr>
        <w:t xml:space="preserve">as </w:t>
      </w:r>
      <w:r w:rsidRPr="00C6217C">
        <w:rPr>
          <w:rFonts w:eastAsia="Cambria"/>
          <w:b/>
          <w:iCs/>
          <w:highlight w:val="cyan"/>
          <w:u w:val="single"/>
          <w:bdr w:val="single" w:sz="8" w:space="0" w:color="auto"/>
        </w:rPr>
        <w:t>a sign of weakness</w:t>
      </w:r>
      <w:r w:rsidRPr="00C6217C">
        <w:rPr>
          <w:rFonts w:eastAsia="Cambria"/>
          <w:sz w:val="16"/>
          <w:highlight w:val="cyan"/>
        </w:rPr>
        <w:t xml:space="preserve"> </w:t>
      </w:r>
      <w:r w:rsidRPr="00C6217C">
        <w:rPr>
          <w:rFonts w:eastAsia="Cambria"/>
          <w:highlight w:val="cyan"/>
          <w:u w:val="single"/>
        </w:rPr>
        <w:t>and</w:t>
      </w:r>
      <w:r w:rsidRPr="00C6217C">
        <w:rPr>
          <w:rFonts w:eastAsia="Cambria"/>
          <w:u w:val="single"/>
        </w:rPr>
        <w:t xml:space="preserve"> </w:t>
      </w:r>
      <w:r w:rsidRPr="00C6217C">
        <w:rPr>
          <w:rFonts w:eastAsia="Cambria"/>
          <w:highlight w:val="cyan"/>
          <w:u w:val="single"/>
        </w:rPr>
        <w:t xml:space="preserve">an invitation to </w:t>
      </w:r>
      <w:r w:rsidRPr="00C6217C">
        <w:rPr>
          <w:rFonts w:eastAsia="Cambria"/>
          <w:b/>
          <w:iCs/>
          <w:highlight w:val="cyan"/>
          <w:u w:val="single"/>
          <w:bdr w:val="single" w:sz="8" w:space="0" w:color="auto"/>
        </w:rPr>
        <w:t>escalate</w:t>
      </w:r>
      <w:r w:rsidRPr="00C6217C">
        <w:rPr>
          <w:rFonts w:eastAsia="Cambria"/>
          <w:b/>
          <w:iCs/>
          <w:u w:val="single"/>
          <w:bdr w:val="single" w:sz="8" w:space="0" w:color="auto"/>
        </w:rPr>
        <w:t xml:space="preserve"> confrontations</w:t>
      </w:r>
      <w:r w:rsidRPr="00C6217C">
        <w:rPr>
          <w:rFonts w:eastAsia="Cambria"/>
          <w:sz w:val="16"/>
        </w:rPr>
        <w:t>.</w:t>
      </w:r>
    </w:p>
    <w:p w14:paraId="48F2D69C" w14:textId="77777777" w:rsidR="00D62EAF" w:rsidRPr="0095433C" w:rsidRDefault="00D62EAF" w:rsidP="00D62EAF"/>
    <w:p w14:paraId="7DEB4B4F" w14:textId="77777777" w:rsidR="0087512E" w:rsidRDefault="0087512E" w:rsidP="00D62EAF">
      <w:pPr>
        <w:pStyle w:val="Heading4"/>
      </w:pPr>
    </w:p>
    <w:p w14:paraId="271FF477" w14:textId="2455780D" w:rsidR="00D62EAF" w:rsidRPr="00CD6955" w:rsidRDefault="00D62EAF" w:rsidP="00D62EAF">
      <w:pPr>
        <w:pStyle w:val="Heading4"/>
        <w:rPr>
          <w:u w:val="single"/>
        </w:rPr>
      </w:pPr>
      <w:r>
        <w:t xml:space="preserve">Interdependence solves great power war </w:t>
      </w:r>
    </w:p>
    <w:p w14:paraId="0FF25240" w14:textId="77777777" w:rsidR="00D62EAF" w:rsidRPr="00CD6955" w:rsidRDefault="00D62EAF" w:rsidP="00D62EAF">
      <w:r w:rsidRPr="00CD6955">
        <w:rPr>
          <w:rFonts w:eastAsiaTheme="majorEastAsia" w:cstheme="majorBidi"/>
          <w:b/>
          <w:iCs/>
          <w:sz w:val="26"/>
        </w:rPr>
        <w:t>Johnson</w:t>
      </w:r>
      <w:r>
        <w:t xml:space="preserve"> and Gramer </w:t>
      </w:r>
      <w:r w:rsidRPr="00CD6955">
        <w:rPr>
          <w:rFonts w:eastAsiaTheme="majorEastAsia" w:cstheme="majorBidi"/>
          <w:b/>
          <w:iCs/>
          <w:sz w:val="26"/>
        </w:rPr>
        <w:t>20</w:t>
      </w:r>
      <w:r>
        <w:t xml:space="preserve"> [Keith Johnson is Foreign Policy's global geoeconomics correspondent, Robbie Gramer is a diplomacy and national security reporter at Foreign Policy, covering the State Department. “The Great Decoupling”, May 14</w:t>
      </w:r>
      <w:r w:rsidRPr="00CD6955">
        <w:rPr>
          <w:vertAlign w:val="superscript"/>
        </w:rPr>
        <w:t>th</w:t>
      </w:r>
      <w:r>
        <w:t>, https://foreignpolicy.com/2020/05/14/china-us-pandemic-economy-tensions-trump-coronavirus-covid-new-cold-war-economics-the-great-decoupling/]</w:t>
      </w:r>
    </w:p>
    <w:p w14:paraId="5E4A0CA2" w14:textId="77777777" w:rsidR="00D62EAF" w:rsidRPr="00D576FB" w:rsidRDefault="00D62EAF" w:rsidP="00D62EAF">
      <w:pPr>
        <w:rPr>
          <w:sz w:val="16"/>
        </w:rPr>
      </w:pPr>
      <w:r w:rsidRPr="00D576FB">
        <w:rPr>
          <w:rStyle w:val="StyleUnderline"/>
        </w:rPr>
        <w:t xml:space="preserve">Washington made an open and increasingly </w:t>
      </w:r>
      <w:r w:rsidRPr="00D576FB">
        <w:rPr>
          <w:rStyle w:val="Emphasis"/>
          <w:highlight w:val="cyan"/>
        </w:rPr>
        <w:t>interconnected world econ</w:t>
      </w:r>
      <w:r w:rsidRPr="00D576FB">
        <w:rPr>
          <w:rStyle w:val="Emphasis"/>
        </w:rPr>
        <w:t>omy</w:t>
      </w:r>
      <w:r w:rsidRPr="00D576FB">
        <w:rPr>
          <w:rStyle w:val="StyleUnderline"/>
        </w:rPr>
        <w:t xml:space="preserve"> a key building block of the postwar architecture, in large part </w:t>
      </w:r>
      <w:r w:rsidRPr="00D576FB">
        <w:rPr>
          <w:rStyle w:val="StyleUnderline"/>
          <w:highlight w:val="cyan"/>
        </w:rPr>
        <w:t>to</w:t>
      </w:r>
      <w:r w:rsidRPr="00D576FB">
        <w:rPr>
          <w:rStyle w:val="StyleUnderline"/>
        </w:rPr>
        <w:t xml:space="preserve"> explicitly </w:t>
      </w:r>
      <w:r w:rsidRPr="00D576FB">
        <w:rPr>
          <w:rStyle w:val="Emphasis"/>
          <w:highlight w:val="cyan"/>
        </w:rPr>
        <w:t>stave off</w:t>
      </w:r>
      <w:r w:rsidRPr="00D576FB">
        <w:rPr>
          <w:rStyle w:val="Emphasis"/>
        </w:rPr>
        <w:t xml:space="preserve"> future </w:t>
      </w:r>
      <w:r w:rsidRPr="00D576FB">
        <w:rPr>
          <w:rStyle w:val="Emphasis"/>
          <w:highlight w:val="cyan"/>
        </w:rPr>
        <w:t>global conflicts</w:t>
      </w:r>
      <w:r w:rsidRPr="00D576FB">
        <w:rPr>
          <w:sz w:val="16"/>
        </w:rPr>
        <w:t xml:space="preserve">. </w:t>
      </w:r>
      <w:r w:rsidRPr="00D576FB">
        <w:rPr>
          <w:rStyle w:val="StyleUnderline"/>
        </w:rPr>
        <w:t xml:space="preserve">With the creation of the </w:t>
      </w:r>
      <w:r w:rsidRPr="00D576FB">
        <w:rPr>
          <w:rStyle w:val="StyleUnderline"/>
          <w:highlight w:val="cyan"/>
        </w:rPr>
        <w:t>Bretton Woods</w:t>
      </w:r>
      <w:r w:rsidRPr="00D576FB">
        <w:rPr>
          <w:rStyle w:val="StyleUnderline"/>
        </w:rPr>
        <w:t xml:space="preserve"> system in 1944, before World War II even finished, or the later creation of the General Agreement on Tariffs and Trade—forerunner to </w:t>
      </w:r>
      <w:r w:rsidRPr="00D576FB">
        <w:rPr>
          <w:rStyle w:val="StyleUnderline"/>
          <w:highlight w:val="cyan"/>
        </w:rPr>
        <w:t>the WTO</w:t>
      </w:r>
      <w:r w:rsidRPr="00D576FB">
        <w:rPr>
          <w:rStyle w:val="StyleUnderline"/>
        </w:rPr>
        <w:t xml:space="preserve">—it set out to </w:t>
      </w:r>
      <w:r w:rsidRPr="00D576FB">
        <w:rPr>
          <w:rStyle w:val="Emphasis"/>
          <w:highlight w:val="cyan"/>
        </w:rPr>
        <w:t>link economic interdependence with peace</w:t>
      </w:r>
      <w:r w:rsidRPr="00D576FB">
        <w:rPr>
          <w:rStyle w:val="StyleUnderline"/>
        </w:rPr>
        <w:t>.</w:t>
      </w:r>
      <w:r w:rsidRPr="00D576FB">
        <w:rPr>
          <w:sz w:val="16"/>
        </w:rPr>
        <w:t xml:space="preserve"> So did others: The European Coal and Steel Community, created just a few years after the end of the war, cemented both closer </w:t>
      </w:r>
      <w:r w:rsidRPr="00D576FB">
        <w:rPr>
          <w:sz w:val="16"/>
        </w:rPr>
        <w:lastRenderedPageBreak/>
        <w:t xml:space="preserve">economic and security ties in a war-ravaged continent and lay the foundation for the eventual creation of the European Union. </w:t>
      </w:r>
      <w:r w:rsidRPr="00D576FB">
        <w:rPr>
          <w:rStyle w:val="StyleUnderline"/>
          <w:highlight w:val="cyan"/>
        </w:rPr>
        <w:t>Those trends continued, decade after decade</w:t>
      </w:r>
      <w:r w:rsidRPr="00D576FB">
        <w:rPr>
          <w:rStyle w:val="StyleUnderline"/>
        </w:rPr>
        <w:t>, with only the odd hiccup or retreat, from the creation of the North American Free Trade Agreement and the WTO to the expansion and ever-closer economic integration between EU member states</w:t>
      </w:r>
      <w:r w:rsidRPr="00D576FB">
        <w:rPr>
          <w:sz w:val="16"/>
        </w:rPr>
        <w:t>.</w:t>
      </w:r>
    </w:p>
    <w:p w14:paraId="59D38335" w14:textId="77777777" w:rsidR="00D62EAF" w:rsidRPr="00D576FB" w:rsidRDefault="00D62EAF" w:rsidP="00D62EAF">
      <w:pPr>
        <w:rPr>
          <w:sz w:val="16"/>
        </w:rPr>
      </w:pPr>
      <w:r w:rsidRPr="00D576FB">
        <w:rPr>
          <w:rStyle w:val="StyleUnderline"/>
        </w:rPr>
        <w:t xml:space="preserve">That whole </w:t>
      </w:r>
      <w:r w:rsidRPr="00D576FB">
        <w:rPr>
          <w:rStyle w:val="StyleUnderline"/>
          <w:highlight w:val="cyan"/>
        </w:rPr>
        <w:t>process was</w:t>
      </w:r>
      <w:r w:rsidRPr="00D576FB">
        <w:rPr>
          <w:rStyle w:val="StyleUnderline"/>
        </w:rPr>
        <w:t xml:space="preserve"> itself </w:t>
      </w:r>
      <w:r w:rsidRPr="00D576FB">
        <w:rPr>
          <w:rStyle w:val="StyleUnderline"/>
          <w:highlight w:val="cyan"/>
        </w:rPr>
        <w:t xml:space="preserve">a reaction to the </w:t>
      </w:r>
      <w:r w:rsidRPr="00D576FB">
        <w:rPr>
          <w:rStyle w:val="Emphasis"/>
          <w:highlight w:val="cyan"/>
        </w:rPr>
        <w:t>last great decoupling</w:t>
      </w:r>
      <w:r w:rsidRPr="00D576FB">
        <w:rPr>
          <w:rStyle w:val="Emphasis"/>
        </w:rPr>
        <w:t xml:space="preserve">: the upheaval of </w:t>
      </w:r>
      <w:r w:rsidRPr="00D576FB">
        <w:rPr>
          <w:rStyle w:val="Emphasis"/>
          <w:highlight w:val="cyan"/>
        </w:rPr>
        <w:t>World War I</w:t>
      </w:r>
      <w:r w:rsidRPr="00D576FB">
        <w:rPr>
          <w:rStyle w:val="StyleUnderline"/>
        </w:rPr>
        <w:t xml:space="preserve">, which ended the first age of globalization, followed a decade later by the Great Depression, trade barriers, economic nationalism, and a </w:t>
      </w:r>
      <w:r w:rsidRPr="00D576FB">
        <w:rPr>
          <w:rStyle w:val="StyleUnderline"/>
          <w:highlight w:val="cyan"/>
        </w:rPr>
        <w:t>full-scale retreat from globalization.</w:t>
      </w:r>
    </w:p>
    <w:p w14:paraId="225D78B9" w14:textId="77777777" w:rsidR="00D62EAF" w:rsidRPr="00D576FB" w:rsidRDefault="00D62EAF" w:rsidP="00D62EAF">
      <w:pPr>
        <w:rPr>
          <w:sz w:val="16"/>
        </w:rPr>
      </w:pPr>
      <w:r w:rsidRPr="00D576FB">
        <w:rPr>
          <w:sz w:val="16"/>
        </w:rPr>
        <w:t xml:space="preserve">And </w:t>
      </w:r>
      <w:r w:rsidRPr="00D576FB">
        <w:rPr>
          <w:rStyle w:val="StyleUnderline"/>
        </w:rPr>
        <w:t xml:space="preserve">the </w:t>
      </w:r>
      <w:r w:rsidRPr="00D576FB">
        <w:rPr>
          <w:rStyle w:val="Emphasis"/>
          <w:highlight w:val="cyan"/>
        </w:rPr>
        <w:t>end result</w:t>
      </w:r>
      <w:r w:rsidRPr="00D576FB">
        <w:rPr>
          <w:rStyle w:val="StyleUnderline"/>
        </w:rPr>
        <w:t xml:space="preserve"> of all that </w:t>
      </w:r>
      <w:r w:rsidRPr="00D576FB">
        <w:rPr>
          <w:rStyle w:val="StyleUnderline"/>
          <w:highlight w:val="cyan"/>
        </w:rPr>
        <w:t>was to turn international economic rivalry into a zero-sum</w:t>
      </w:r>
      <w:r w:rsidRPr="00D576FB">
        <w:rPr>
          <w:rStyle w:val="StyleUnderline"/>
        </w:rPr>
        <w:t xml:space="preserve">, beggar-thy-neighbor </w:t>
      </w:r>
      <w:r w:rsidRPr="00D576FB">
        <w:rPr>
          <w:rStyle w:val="StyleUnderline"/>
          <w:highlight w:val="cyan"/>
        </w:rPr>
        <w:t>contest where</w:t>
      </w:r>
      <w:r w:rsidRPr="00D576FB">
        <w:rPr>
          <w:rStyle w:val="StyleUnderline"/>
        </w:rPr>
        <w:t xml:space="preserve"> </w:t>
      </w:r>
      <w:r w:rsidRPr="00D576FB">
        <w:rPr>
          <w:rStyle w:val="Emphasis"/>
          <w:highlight w:val="cyan"/>
        </w:rPr>
        <w:t>economic concerns became security threats</w:t>
      </w:r>
      <w:r w:rsidRPr="00D576FB">
        <w:rPr>
          <w:sz w:val="16"/>
        </w:rPr>
        <w:t xml:space="preserve">. </w:t>
      </w:r>
      <w:r w:rsidRPr="00D576FB">
        <w:rPr>
          <w:rStyle w:val="StyleUnderline"/>
          <w:highlight w:val="cyan"/>
        </w:rPr>
        <w:t>Japan’s need for raw materials led to</w:t>
      </w:r>
      <w:r w:rsidRPr="00D576FB">
        <w:rPr>
          <w:rStyle w:val="StyleUnderline"/>
        </w:rPr>
        <w:t xml:space="preserve"> its occupation of Manchuria, and later the creation of the “Greater East Asia Co-Prosperity Sphere” that so worried Ambassador Grew during the 1930s. It eventually led to an attack on resource-rich Southeast Asia and a</w:t>
      </w:r>
      <w:r>
        <w:rPr>
          <w:rStyle w:val="StyleUnderline"/>
        </w:rPr>
        <w:t xml:space="preserve"> </w:t>
      </w:r>
      <w:r w:rsidRPr="00D576FB">
        <w:rPr>
          <w:rStyle w:val="Emphasis"/>
        </w:rPr>
        <w:t xml:space="preserve">preemptive strike on the U.S. fleet at </w:t>
      </w:r>
      <w:r w:rsidRPr="00D576FB">
        <w:rPr>
          <w:rStyle w:val="Emphasis"/>
          <w:highlight w:val="cyan"/>
        </w:rPr>
        <w:t>Pearl Harbor</w:t>
      </w:r>
      <w:r w:rsidRPr="00D576FB">
        <w:rPr>
          <w:sz w:val="16"/>
        </w:rPr>
        <w:t>. Nazi Germany, largely cut off from global markets, sought, eventually by force, to create a European Großwirtschaftsraum, or greater economic area, the economic equivalent of the German expansionist concept of Lebensraum.</w:t>
      </w:r>
    </w:p>
    <w:p w14:paraId="76ED1D55" w14:textId="77777777" w:rsidR="00D62EAF" w:rsidRDefault="00D62EAF" w:rsidP="00D62EAF">
      <w:pPr>
        <w:rPr>
          <w:sz w:val="16"/>
        </w:rPr>
      </w:pPr>
      <w:r w:rsidRPr="00D576FB">
        <w:rPr>
          <w:sz w:val="16"/>
        </w:rPr>
        <w:t>“</w:t>
      </w:r>
      <w:r w:rsidRPr="00D576FB">
        <w:rPr>
          <w:rStyle w:val="StyleUnderline"/>
        </w:rPr>
        <w:t xml:space="preserve">The </w:t>
      </w:r>
      <w:r w:rsidRPr="00D576FB">
        <w:rPr>
          <w:rStyle w:val="StyleUnderline"/>
          <w:highlight w:val="cyan"/>
        </w:rPr>
        <w:t>key lesson</w:t>
      </w:r>
      <w:r w:rsidRPr="00D576FB">
        <w:rPr>
          <w:rStyle w:val="StyleUnderline"/>
        </w:rPr>
        <w:t xml:space="preserve"> drawn from the inter-war experience was that </w:t>
      </w:r>
      <w:r w:rsidRPr="00D576FB">
        <w:rPr>
          <w:rStyle w:val="StyleUnderline"/>
          <w:highlight w:val="cyan"/>
        </w:rPr>
        <w:t>international</w:t>
      </w:r>
      <w:r w:rsidRPr="00D576FB">
        <w:rPr>
          <w:rStyle w:val="StyleUnderline"/>
        </w:rPr>
        <w:t xml:space="preserve"> political </w:t>
      </w:r>
      <w:r w:rsidRPr="00D576FB">
        <w:rPr>
          <w:rStyle w:val="StyleUnderline"/>
          <w:highlight w:val="cyan"/>
        </w:rPr>
        <w:t>coop</w:t>
      </w:r>
      <w:r w:rsidRPr="00D576FB">
        <w:rPr>
          <w:rStyle w:val="StyleUnderline"/>
        </w:rPr>
        <w:t xml:space="preserve">eration—and </w:t>
      </w:r>
      <w:r w:rsidRPr="00D576FB">
        <w:rPr>
          <w:rStyle w:val="Emphasis"/>
        </w:rPr>
        <w:t xml:space="preserve">an </w:t>
      </w:r>
      <w:r w:rsidRPr="00D576FB">
        <w:rPr>
          <w:rStyle w:val="Emphasis"/>
          <w:highlight w:val="cyan"/>
        </w:rPr>
        <w:t>enduring peace—depended fundamentally on international economic coop</w:t>
      </w:r>
      <w:r w:rsidRPr="00D576FB">
        <w:rPr>
          <w:rStyle w:val="Emphasis"/>
        </w:rPr>
        <w:t>eration</w:t>
      </w:r>
      <w:r w:rsidRPr="00D576FB">
        <w:rPr>
          <w:sz w:val="16"/>
        </w:rPr>
        <w:t>,” noted the WTO. “No country absorbed this lesson more than the United States.”</w:t>
      </w:r>
    </w:p>
    <w:p w14:paraId="018B34B4" w14:textId="77777777" w:rsidR="00D62EAF" w:rsidRPr="00D81E22" w:rsidRDefault="00D62EAF" w:rsidP="00D62EAF"/>
    <w:p w14:paraId="54718361" w14:textId="77777777" w:rsidR="00D62EAF" w:rsidRPr="00D81E22" w:rsidRDefault="00D62EAF" w:rsidP="00D62EAF">
      <w:pPr>
        <w:pStyle w:val="Heading4"/>
        <w:rPr>
          <w:rFonts w:cs="Calibri"/>
        </w:rPr>
      </w:pPr>
      <w:r w:rsidRPr="00D81E22">
        <w:rPr>
          <w:rFonts w:cs="Calibri"/>
        </w:rPr>
        <w:t xml:space="preserve">Warming is natural, inevitable, and adaptation solves </w:t>
      </w:r>
    </w:p>
    <w:p w14:paraId="21C9FD9A" w14:textId="77777777" w:rsidR="00D62EAF" w:rsidRPr="00D81E22" w:rsidRDefault="00D62EAF" w:rsidP="00D62EAF">
      <w:r w:rsidRPr="00D81E22">
        <w:rPr>
          <w:b/>
          <w:sz w:val="26"/>
          <w:szCs w:val="26"/>
        </w:rPr>
        <w:t>Devine 18</w:t>
      </w:r>
      <w:r w:rsidRPr="00D81E22">
        <w:t xml:space="preserve"> Jack Devine Columnist, 10-16-2018, "Column: Cutting through the climate change fog," Aiken Standard, </w:t>
      </w:r>
      <w:hyperlink r:id="rId13" w:history="1">
        <w:r w:rsidRPr="00D81E22">
          <w:rPr>
            <w:rStyle w:val="Hyperlink"/>
          </w:rPr>
          <w:t>https://www.aikenstandard.com/opinion/column-cutting-through-the-climate-change-fog/article_3a666f84-d18c-11e8-bbe9-9f277e6d22f4.html</w:t>
        </w:r>
      </w:hyperlink>
      <w:r w:rsidRPr="00D81E22">
        <w:t xml:space="preserve"> AT.TG</w:t>
      </w:r>
    </w:p>
    <w:p w14:paraId="5D12C852" w14:textId="77777777" w:rsidR="00D62EAF" w:rsidRPr="00D81E22" w:rsidRDefault="00D62EAF" w:rsidP="00D62EAF">
      <w:r w:rsidRPr="00D81E22">
        <w:rPr>
          <w:rStyle w:val="Emphasis"/>
        </w:rPr>
        <w:t xml:space="preserve">Global warming </w:t>
      </w:r>
      <w:r w:rsidRPr="00D81E22">
        <w:t>probably</w:t>
      </w:r>
      <w:r w:rsidRPr="00D81E22">
        <w:rPr>
          <w:rStyle w:val="Emphasis"/>
        </w:rPr>
        <w:t xml:space="preserve"> is real</w:t>
      </w:r>
      <w:r w:rsidRPr="00D81E22">
        <w:t xml:space="preserve"> and the U.N. report is certainly terrifying – but both are widely misunderstood.</w:t>
      </w:r>
    </w:p>
    <w:p w14:paraId="349BE7A7" w14:textId="77777777" w:rsidR="00D62EAF" w:rsidRPr="00D81E22" w:rsidRDefault="00D62EAF" w:rsidP="00D62EAF">
      <w:r w:rsidRPr="00D81E22">
        <w:rPr>
          <w:rStyle w:val="Emphasis"/>
        </w:rPr>
        <w:t>Most scientists agree that the earth is warming, and it follows that tropical storms, fueled by warm seawater, are becoming more energetic and therefore more harmful</w:t>
      </w:r>
      <w:r w:rsidRPr="00D81E22">
        <w:t>. And for that reason we must continue to improve on preparing for and dealing with major storms.</w:t>
      </w:r>
    </w:p>
    <w:p w14:paraId="5C12C0CA" w14:textId="77777777" w:rsidR="00D62EAF" w:rsidRPr="00D81E22" w:rsidRDefault="00D62EAF" w:rsidP="00D62EAF">
      <w:r w:rsidRPr="00D81E22">
        <w:t xml:space="preserve">In its updated study, </w:t>
      </w:r>
      <w:r w:rsidRPr="00D81E22">
        <w:rPr>
          <w:rStyle w:val="Emphasis"/>
        </w:rPr>
        <w:t>the IPCC projects that major consequences from global warming – droughts, wildfires, floods, food shortages and related social upheaval – will occur at lower temperatures than previously estimated, and as soon as 2040</w:t>
      </w:r>
      <w:r w:rsidRPr="00D81E22">
        <w:t xml:space="preserve"> if current warming trends persist.</w:t>
      </w:r>
    </w:p>
    <w:p w14:paraId="567AFE64" w14:textId="77777777" w:rsidR="00D62EAF" w:rsidRPr="00D81E22" w:rsidRDefault="00D62EAF" w:rsidP="00D62EAF">
      <w:r w:rsidRPr="00D81E22">
        <w:lastRenderedPageBreak/>
        <w:t>It’s a doomsday scenario: in so many words, the IPCC scientists warn that we are facing global economic and social calamity in just two decades. They may be crying wolf – we’ll know in 2040 – but regardless, their report actually reveals several important perspectives:</w:t>
      </w:r>
    </w:p>
    <w:p w14:paraId="477E2994" w14:textId="77777777" w:rsidR="00D62EAF" w:rsidRPr="00D81E22" w:rsidRDefault="00D62EAF" w:rsidP="00D62EAF">
      <w:pPr>
        <w:rPr>
          <w:rStyle w:val="Emphasis"/>
        </w:rPr>
      </w:pPr>
      <w:r w:rsidRPr="00D81E22">
        <w:rPr>
          <w:rStyle w:val="Emphasis"/>
        </w:rPr>
        <w:t xml:space="preserve">1. Whatever is affecting </w:t>
      </w:r>
      <w:r w:rsidRPr="006F08DF">
        <w:rPr>
          <w:rStyle w:val="Emphasis"/>
          <w:highlight w:val="green"/>
        </w:rPr>
        <w:t>the earth’s climate</w:t>
      </w:r>
      <w:r w:rsidRPr="00D81E22">
        <w:rPr>
          <w:rStyle w:val="Emphasis"/>
        </w:rPr>
        <w:t xml:space="preserve"> since the dawn of the industrial age (about 200 years ago) </w:t>
      </w:r>
      <w:r w:rsidRPr="006F08DF">
        <w:rPr>
          <w:rStyle w:val="Emphasis"/>
          <w:highlight w:val="green"/>
        </w:rPr>
        <w:t xml:space="preserve">is layered on </w:t>
      </w:r>
      <w:r w:rsidRPr="00D81E22">
        <w:rPr>
          <w:rStyle w:val="Emphasis"/>
        </w:rPr>
        <w:t xml:space="preserve">top of </w:t>
      </w:r>
      <w:r w:rsidRPr="006F08DF">
        <w:rPr>
          <w:rStyle w:val="Emphasis"/>
          <w:highlight w:val="green"/>
        </w:rPr>
        <w:t>the natural heating and cooling cycle</w:t>
      </w:r>
      <w:r w:rsidRPr="00D81E22">
        <w:rPr>
          <w:rStyle w:val="Emphasis"/>
        </w:rPr>
        <w:t xml:space="preserve"> that’s been ongoing throughout its 4 billion years of existence.</w:t>
      </w:r>
    </w:p>
    <w:p w14:paraId="4E0DF825" w14:textId="77777777" w:rsidR="00D62EAF" w:rsidRPr="00D81E22" w:rsidRDefault="00D62EAF" w:rsidP="00D62EAF">
      <w:r w:rsidRPr="00D81E22">
        <w:rPr>
          <w:rStyle w:val="Emphasis"/>
        </w:rPr>
        <w:t>The central unresolved question in the entire analysis is how much of the observed post-industrial temperature increase is due to mankind’s actions vs. how much would have happened if we weren’t even here.</w:t>
      </w:r>
      <w:r w:rsidRPr="00D81E22">
        <w:t xml:space="preserve"> We may be able to modulate mankind’s influence but we can’t do anything about Mother Nature’s part.</w:t>
      </w:r>
    </w:p>
    <w:p w14:paraId="08F57411" w14:textId="77777777" w:rsidR="00D62EAF" w:rsidRPr="00D81E22" w:rsidRDefault="00D62EAF" w:rsidP="00D62EAF">
      <w:pPr>
        <w:rPr>
          <w:rStyle w:val="Emphasis"/>
        </w:rPr>
      </w:pPr>
      <w:r w:rsidRPr="00D81E22">
        <w:rPr>
          <w:rStyle w:val="Emphasis"/>
        </w:rPr>
        <w:t xml:space="preserve">2. Our </w:t>
      </w:r>
      <w:r w:rsidRPr="006F08DF">
        <w:rPr>
          <w:rStyle w:val="Emphasis"/>
          <w:highlight w:val="green"/>
        </w:rPr>
        <w:t xml:space="preserve">planet is </w:t>
      </w:r>
      <w:r w:rsidRPr="00D81E22">
        <w:rPr>
          <w:rStyle w:val="Emphasis"/>
        </w:rPr>
        <w:t xml:space="preserve">now </w:t>
      </w:r>
      <w:r w:rsidRPr="006F08DF">
        <w:rPr>
          <w:rStyle w:val="Emphasis"/>
          <w:highlight w:val="green"/>
        </w:rPr>
        <w:t>home to</w:t>
      </w:r>
      <w:r w:rsidRPr="00D81E22">
        <w:rPr>
          <w:rStyle w:val="Emphasis"/>
        </w:rPr>
        <w:t xml:space="preserve"> about </w:t>
      </w:r>
      <w:r w:rsidRPr="006F08DF">
        <w:rPr>
          <w:rStyle w:val="Emphasis"/>
          <w:highlight w:val="green"/>
        </w:rPr>
        <w:t>7.5 billion</w:t>
      </w:r>
      <w:r w:rsidRPr="00D81E22">
        <w:rPr>
          <w:rStyle w:val="Emphasis"/>
        </w:rPr>
        <w:t xml:space="preserve"> people, 10 times as many as just a few centuries ago, all </w:t>
      </w:r>
      <w:r w:rsidRPr="006F08DF">
        <w:rPr>
          <w:rStyle w:val="Emphasis"/>
          <w:highlight w:val="green"/>
        </w:rPr>
        <w:t>consuming resources and emitting wastes</w:t>
      </w:r>
      <w:r w:rsidRPr="00D81E22">
        <w:rPr>
          <w:rStyle w:val="Emphasis"/>
        </w:rPr>
        <w:t>. That’s a big part of the problem and it’s not going to go away.</w:t>
      </w:r>
    </w:p>
    <w:p w14:paraId="4B7274BC" w14:textId="77777777" w:rsidR="00D62EAF" w:rsidRPr="00D81E22" w:rsidRDefault="00D62EAF" w:rsidP="00D62EAF">
      <w:pPr>
        <w:rPr>
          <w:rStyle w:val="Emphasis"/>
        </w:rPr>
      </w:pPr>
      <w:r w:rsidRPr="00D81E22">
        <w:rPr>
          <w:rStyle w:val="Emphasis"/>
        </w:rPr>
        <w:t>3.</w:t>
      </w:r>
      <w:r w:rsidRPr="00D81E22">
        <w:t xml:space="preserve"> Although characterized as a stern warning of the proximate danger of climate change, </w:t>
      </w:r>
      <w:r w:rsidRPr="00D81E22">
        <w:rPr>
          <w:rStyle w:val="Emphasis"/>
        </w:rPr>
        <w:t xml:space="preserve">the U.N.’s IPCC report also confirms in the bleakest of terms the futility of the Paris Accords. It makes clear that the greenhouse gas </w:t>
      </w:r>
      <w:r w:rsidRPr="006F08DF">
        <w:rPr>
          <w:rStyle w:val="Emphasis"/>
          <w:highlight w:val="green"/>
        </w:rPr>
        <w:t>emission targets of Paris</w:t>
      </w:r>
      <w:r w:rsidRPr="00D81E22">
        <w:rPr>
          <w:rStyle w:val="Emphasis"/>
        </w:rPr>
        <w:t xml:space="preserve"> (unlikely to be met in any event) </w:t>
      </w:r>
      <w:r w:rsidRPr="006F08DF">
        <w:rPr>
          <w:rStyle w:val="Emphasis"/>
          <w:highlight w:val="green"/>
        </w:rPr>
        <w:t>would not</w:t>
      </w:r>
      <w:r w:rsidRPr="00D81E22">
        <w:rPr>
          <w:rStyle w:val="Emphasis"/>
        </w:rPr>
        <w:t xml:space="preserve"> significantly </w:t>
      </w:r>
      <w:r w:rsidRPr="006F08DF">
        <w:rPr>
          <w:rStyle w:val="Emphasis"/>
          <w:highlight w:val="green"/>
        </w:rPr>
        <w:t xml:space="preserve">change </w:t>
      </w:r>
      <w:r w:rsidRPr="00D81E22">
        <w:rPr>
          <w:rStyle w:val="Emphasis"/>
        </w:rPr>
        <w:t xml:space="preserve">the climate </w:t>
      </w:r>
      <w:r w:rsidRPr="006F08DF">
        <w:rPr>
          <w:rStyle w:val="Emphasis"/>
          <w:highlight w:val="green"/>
        </w:rPr>
        <w:t>trajectory</w:t>
      </w:r>
      <w:r w:rsidRPr="00D81E22">
        <w:rPr>
          <w:rStyle w:val="Emphasis"/>
        </w:rPr>
        <w:t>; truly draconian economic disincentives – such as carbon taxes in the range of thousands of dollars per ton – would be needed. That’s not going to happen. Even the $50/ton posited by President Obama was considered economically debilitating.</w:t>
      </w:r>
    </w:p>
    <w:p w14:paraId="00F531DC" w14:textId="77777777" w:rsidR="00D62EAF" w:rsidRPr="00D81E22" w:rsidRDefault="00D62EAF" w:rsidP="00D62EAF">
      <w:pPr>
        <w:rPr>
          <w:rStyle w:val="Emphasis"/>
        </w:rPr>
      </w:pPr>
      <w:r w:rsidRPr="00D81E22">
        <w:rPr>
          <w:rStyle w:val="Emphasis"/>
        </w:rPr>
        <w:t xml:space="preserve">4. The </w:t>
      </w:r>
      <w:r w:rsidRPr="006F08DF">
        <w:rPr>
          <w:rStyle w:val="Emphasis"/>
          <w:highlight w:val="green"/>
        </w:rPr>
        <w:t>initiatives</w:t>
      </w:r>
      <w:r w:rsidRPr="00D81E22">
        <w:rPr>
          <w:rStyle w:val="Emphasis"/>
        </w:rPr>
        <w:t xml:space="preserve"> under consideration </w:t>
      </w:r>
      <w:r w:rsidRPr="006F08DF">
        <w:rPr>
          <w:rStyle w:val="Emphasis"/>
          <w:highlight w:val="green"/>
        </w:rPr>
        <w:t>to combat climate change would</w:t>
      </w:r>
      <w:r w:rsidRPr="00D81E22">
        <w:rPr>
          <w:rStyle w:val="Emphasis"/>
        </w:rPr>
        <w:t xml:space="preserve"> not stop it, they would </w:t>
      </w:r>
      <w:r w:rsidRPr="006F08DF">
        <w:rPr>
          <w:rStyle w:val="Emphasis"/>
          <w:highlight w:val="green"/>
        </w:rPr>
        <w:t>just delay</w:t>
      </w:r>
      <w:r w:rsidRPr="00D81E22">
        <w:rPr>
          <w:rStyle w:val="Emphasis"/>
        </w:rPr>
        <w:t xml:space="preserve"> the onset of </w:t>
      </w:r>
      <w:r w:rsidRPr="006F08DF">
        <w:rPr>
          <w:rStyle w:val="Emphasis"/>
          <w:highlight w:val="green"/>
        </w:rPr>
        <w:t>serious consequences</w:t>
      </w:r>
      <w:r w:rsidRPr="00D81E22">
        <w:rPr>
          <w:rStyle w:val="Emphasis"/>
        </w:rPr>
        <w:t>. But that’s not a success strategy: the same calamitous outcome a decade or so later would be no more tolerable than in 2040.</w:t>
      </w:r>
    </w:p>
    <w:p w14:paraId="59866511" w14:textId="77777777" w:rsidR="00D62EAF" w:rsidRPr="00D81E22" w:rsidRDefault="00D62EAF" w:rsidP="00D62EAF">
      <w:pPr>
        <w:rPr>
          <w:rStyle w:val="Emphasis"/>
        </w:rPr>
      </w:pPr>
      <w:r w:rsidRPr="00D81E22">
        <w:t xml:space="preserve">All of this points to a single inescapable conclusion. Of course we should minimize atmospheric emissions. But </w:t>
      </w:r>
      <w:r w:rsidRPr="00D81E22">
        <w:rPr>
          <w:rStyle w:val="Emphasis"/>
        </w:rPr>
        <w:t>trying to control our planet’s climate is a fool’s errand, and it makes little sense to turn the world’s economy upside down and to make electricity unaffordable – and therefore unavailable to billions – in a futile effort to do so.</w:t>
      </w:r>
    </w:p>
    <w:p w14:paraId="13E01419" w14:textId="77777777" w:rsidR="00D62EAF" w:rsidRPr="00D81E22" w:rsidRDefault="00D62EAF" w:rsidP="00D62EAF">
      <w:r w:rsidRPr="00D81E22">
        <w:rPr>
          <w:rStyle w:val="Emphasis"/>
        </w:rPr>
        <w:t xml:space="preserve">The rational alternative is to </w:t>
      </w:r>
      <w:r w:rsidRPr="006F08DF">
        <w:rPr>
          <w:rStyle w:val="Emphasis"/>
          <w:highlight w:val="green"/>
        </w:rPr>
        <w:t>adapt to climate change</w:t>
      </w:r>
      <w:r w:rsidRPr="00D81E22">
        <w:rPr>
          <w:rStyle w:val="Emphasis"/>
        </w:rPr>
        <w:t>, just as flora and fauna have done for millennia</w:t>
      </w:r>
      <w:r w:rsidRPr="00D81E22">
        <w:t>. With no intergovernmental guidance, animal life moves about the planet to find food supplies where the changing planet provides.</w:t>
      </w:r>
    </w:p>
    <w:p w14:paraId="166FB6A3" w14:textId="77777777" w:rsidR="00D62EAF" w:rsidRPr="00D81E22" w:rsidRDefault="00D62EAF" w:rsidP="00D62EAF">
      <w:pPr>
        <w:rPr>
          <w:rStyle w:val="Emphasis"/>
        </w:rPr>
      </w:pPr>
      <w:r w:rsidRPr="006F08DF">
        <w:rPr>
          <w:rStyle w:val="Emphasis"/>
          <w:highlight w:val="green"/>
        </w:rPr>
        <w:t xml:space="preserve">Coastlines </w:t>
      </w:r>
      <w:r w:rsidRPr="00D81E22">
        <w:rPr>
          <w:rStyle w:val="Emphasis"/>
        </w:rPr>
        <w:t xml:space="preserve">have been </w:t>
      </w:r>
      <w:r w:rsidRPr="006F08DF">
        <w:rPr>
          <w:rStyle w:val="Emphasis"/>
          <w:highlight w:val="green"/>
        </w:rPr>
        <w:t xml:space="preserve">changing forever. Water supplies come and go. Land </w:t>
      </w:r>
      <w:r w:rsidRPr="00D81E22">
        <w:rPr>
          <w:rStyle w:val="Emphasis"/>
        </w:rPr>
        <w:t xml:space="preserve">becomes </w:t>
      </w:r>
      <w:r w:rsidRPr="006F08DF">
        <w:rPr>
          <w:rStyle w:val="Emphasis"/>
          <w:highlight w:val="green"/>
        </w:rPr>
        <w:t>fertile and then not. Plants species adapt and grow</w:t>
      </w:r>
      <w:r w:rsidRPr="00D81E22">
        <w:rPr>
          <w:rStyle w:val="Emphasis"/>
        </w:rPr>
        <w:t xml:space="preserve"> (or die) as the climate changes around them. In our advanced technological society, we have the capability to foresee changes and to </w:t>
      </w:r>
      <w:r w:rsidRPr="006F08DF">
        <w:rPr>
          <w:rStyle w:val="Emphasis"/>
          <w:highlight w:val="green"/>
        </w:rPr>
        <w:t>engineer means to adapt</w:t>
      </w:r>
      <w:r w:rsidRPr="00D81E22">
        <w:rPr>
          <w:rStyle w:val="Emphasis"/>
        </w:rPr>
        <w:t xml:space="preserve"> and adjust to those changes.</w:t>
      </w:r>
    </w:p>
    <w:p w14:paraId="56BE3D7E" w14:textId="77777777" w:rsidR="00D62EAF" w:rsidRPr="00D81E22" w:rsidRDefault="00D62EAF" w:rsidP="00D62EAF">
      <w:r w:rsidRPr="00D81E22">
        <w:rPr>
          <w:rStyle w:val="Emphasis"/>
        </w:rPr>
        <w:lastRenderedPageBreak/>
        <w:t xml:space="preserve">Take a lesson from </w:t>
      </w:r>
      <w:r w:rsidRPr="006F08DF">
        <w:rPr>
          <w:rStyle w:val="Emphasis"/>
          <w:highlight w:val="green"/>
        </w:rPr>
        <w:t>the Dutch</w:t>
      </w:r>
      <w:r w:rsidRPr="00D81E22">
        <w:rPr>
          <w:rStyle w:val="Emphasis"/>
        </w:rPr>
        <w:t xml:space="preserve">. Centuries ago, they recognized that their tiny, low-lying country would forever be imperiled by the neighboring North Sea. So they </w:t>
      </w:r>
      <w:r w:rsidRPr="006F08DF">
        <w:rPr>
          <w:rStyle w:val="Emphasis"/>
          <w:highlight w:val="green"/>
        </w:rPr>
        <w:t>built</w:t>
      </w:r>
      <w:r w:rsidRPr="00D81E22">
        <w:rPr>
          <w:rStyle w:val="Emphasis"/>
        </w:rPr>
        <w:t xml:space="preserve"> and maintained </w:t>
      </w:r>
      <w:r w:rsidRPr="006F08DF">
        <w:rPr>
          <w:rStyle w:val="Emphasis"/>
          <w:highlight w:val="green"/>
        </w:rPr>
        <w:t>dikes to</w:t>
      </w:r>
      <w:r w:rsidRPr="00D81E22">
        <w:rPr>
          <w:rStyle w:val="Emphasis"/>
        </w:rPr>
        <w:t xml:space="preserve"> keep it at bay. Today in Holland there is a massive, computer-controlled network of levees and gates and storm barriers to </w:t>
      </w:r>
      <w:r w:rsidRPr="006F08DF">
        <w:rPr>
          <w:rStyle w:val="Emphasis"/>
          <w:highlight w:val="green"/>
        </w:rPr>
        <w:t>control flooding</w:t>
      </w:r>
      <w:r w:rsidRPr="00D81E22">
        <w:rPr>
          <w:rStyle w:val="Emphasis"/>
        </w:rPr>
        <w:t xml:space="preserve">, and they plan to </w:t>
      </w:r>
      <w:r w:rsidRPr="006F08DF">
        <w:rPr>
          <w:rStyle w:val="Emphasis"/>
          <w:highlight w:val="green"/>
        </w:rPr>
        <w:t>upgrade</w:t>
      </w:r>
      <w:r w:rsidRPr="00D81E22">
        <w:rPr>
          <w:rStyle w:val="Emphasis"/>
        </w:rPr>
        <w:t xml:space="preserve"> that system as needed </w:t>
      </w:r>
      <w:r w:rsidRPr="006F08DF">
        <w:rPr>
          <w:rStyle w:val="Emphasis"/>
          <w:highlight w:val="green"/>
        </w:rPr>
        <w:t xml:space="preserve">to accommodate </w:t>
      </w:r>
      <w:r w:rsidRPr="00D81E22">
        <w:rPr>
          <w:rStyle w:val="Emphasis"/>
        </w:rPr>
        <w:t xml:space="preserve">projected </w:t>
      </w:r>
      <w:r w:rsidRPr="006F08DF">
        <w:rPr>
          <w:rStyle w:val="Emphasis"/>
          <w:highlight w:val="green"/>
        </w:rPr>
        <w:t>sea level increases</w:t>
      </w:r>
      <w:r w:rsidRPr="00D81E22">
        <w:t>. The Zuider Zee (the inland sea we learned about in grammar school Geography class) is now verdant farmland.</w:t>
      </w:r>
    </w:p>
    <w:p w14:paraId="5B49E00A" w14:textId="77777777" w:rsidR="00D62EAF" w:rsidRPr="00D81E22" w:rsidRDefault="00D62EAF" w:rsidP="00D62EAF">
      <w:pPr>
        <w:rPr>
          <w:rStyle w:val="Emphasis"/>
        </w:rPr>
      </w:pPr>
      <w:r w:rsidRPr="00D81E22">
        <w:t xml:space="preserve">That’s climate control the old-fashioned way. We can’t prevent hurricanes but we can protect people from their ravages. </w:t>
      </w:r>
      <w:r w:rsidRPr="00D81E22">
        <w:rPr>
          <w:rStyle w:val="Emphasis"/>
        </w:rPr>
        <w:t xml:space="preserve">Responsible environmentalism means </w:t>
      </w:r>
      <w:r w:rsidRPr="006F08DF">
        <w:rPr>
          <w:rStyle w:val="Emphasis"/>
          <w:highlight w:val="green"/>
        </w:rPr>
        <w:t>conserving resources, managing wastes</w:t>
      </w:r>
      <w:r w:rsidRPr="00D81E22">
        <w:rPr>
          <w:rStyle w:val="Emphasis"/>
        </w:rPr>
        <w:t xml:space="preserve">, and living in harmony with our environs. That’s what we must do–and it’s all we can do. </w:t>
      </w:r>
    </w:p>
    <w:p w14:paraId="3C24D499" w14:textId="77777777" w:rsidR="00D62EAF" w:rsidRPr="00D81E22" w:rsidRDefault="00D62EAF" w:rsidP="00D62EAF"/>
    <w:p w14:paraId="704C72EF" w14:textId="77777777" w:rsidR="006D7FDC" w:rsidRDefault="006D7FDC" w:rsidP="006D7FDC">
      <w:pPr>
        <w:pStyle w:val="Heading3"/>
      </w:pPr>
      <w:r>
        <w:lastRenderedPageBreak/>
        <w:t>Debris</w:t>
      </w:r>
    </w:p>
    <w:p w14:paraId="03EDFDD2" w14:textId="77777777" w:rsidR="006D7FDC" w:rsidRDefault="006D7FDC" w:rsidP="006D7FDC">
      <w:pPr>
        <w:pStyle w:val="Heading4"/>
        <w:rPr>
          <w:rFonts w:cs="Calibri"/>
        </w:rPr>
      </w:pPr>
      <w:r w:rsidRPr="00367C4E">
        <w:rPr>
          <w:rFonts w:cs="Calibri"/>
        </w:rPr>
        <w:t xml:space="preserve">Uncertainty from debris collisions creates </w:t>
      </w:r>
      <w:r w:rsidRPr="00367C4E">
        <w:rPr>
          <w:rFonts w:cs="Calibri"/>
          <w:u w:val="single"/>
        </w:rPr>
        <w:t>restraint</w:t>
      </w:r>
      <w:r w:rsidRPr="00367C4E">
        <w:rPr>
          <w:rFonts w:cs="Calibri"/>
        </w:rPr>
        <w:t xml:space="preserve"> not instability</w:t>
      </w:r>
      <w:r>
        <w:rPr>
          <w:rFonts w:cs="Calibri"/>
        </w:rPr>
        <w:t xml:space="preserve">. </w:t>
      </w:r>
    </w:p>
    <w:p w14:paraId="5C2F0E65" w14:textId="77777777" w:rsidR="006D7FDC" w:rsidRPr="00550AE7" w:rsidRDefault="006D7FDC" w:rsidP="006D7FDC">
      <w:r w:rsidRPr="004A4454">
        <w:rPr>
          <w:rStyle w:val="Style13ptBold"/>
        </w:rPr>
        <w:t>MacDonal</w:t>
      </w:r>
      <w:r>
        <w:rPr>
          <w:rStyle w:val="Style13ptBold"/>
        </w:rPr>
        <w:t>d 16</w:t>
      </w:r>
      <w:r w:rsidRPr="00550AE7">
        <w:t>, B., et al. "Crisis stability in space: China and other challenges." Foreign Policy Institute. Washington, DC (2016).</w:t>
      </w:r>
      <w:r>
        <w:t xml:space="preserve"> (</w:t>
      </w:r>
      <w:r w:rsidRPr="00367C4E">
        <w:t xml:space="preserve">senior director of the Nonproliferation and Arms Control Project with the Center </w:t>
      </w:r>
      <w:r w:rsidRPr="00056221">
        <w:t>for Conflict Analysis and Prevention</w:t>
      </w:r>
      <w:r>
        <w:t xml:space="preserve">)//Elmer </w:t>
      </w:r>
    </w:p>
    <w:p w14:paraId="14481FDF" w14:textId="601E9586" w:rsidR="006D7FDC" w:rsidRDefault="006D7FDC" w:rsidP="006D7FDC">
      <w:r w:rsidRPr="00970852">
        <w:rPr>
          <w:rStyle w:val="StyleUnderline"/>
          <w:highlight w:val="green"/>
        </w:rPr>
        <w:t>In any crisis</w:t>
      </w:r>
      <w:r w:rsidRPr="00BF1081">
        <w:rPr>
          <w:rStyle w:val="StyleUnderline"/>
        </w:rPr>
        <w:t xml:space="preserve"> that threatens to escalate into major power conflict, political and military leaders will face uncertainty about the effectiveness of their plans and decisions. This </w:t>
      </w:r>
      <w:r w:rsidRPr="00970852">
        <w:rPr>
          <w:rStyle w:val="Emphasis"/>
          <w:highlight w:val="green"/>
        </w:rPr>
        <w:t xml:space="preserve">uncertainty </w:t>
      </w:r>
      <w:r w:rsidRPr="00A613CC">
        <w:rPr>
          <w:rStyle w:val="Emphasis"/>
        </w:rPr>
        <w:t xml:space="preserve">will be </w:t>
      </w:r>
      <w:r w:rsidRPr="00970852">
        <w:rPr>
          <w:rStyle w:val="Emphasis"/>
          <w:highlight w:val="green"/>
        </w:rPr>
        <w:t>compounded</w:t>
      </w:r>
      <w:r w:rsidRPr="00BF1081">
        <w:rPr>
          <w:rStyle w:val="StyleUnderline"/>
        </w:rPr>
        <w:t xml:space="preserve"> when potential conflict extends to the space and cyber domains, where </w:t>
      </w:r>
      <w:r w:rsidRPr="00970852">
        <w:rPr>
          <w:rStyle w:val="Emphasis"/>
          <w:highlight w:val="green"/>
        </w:rPr>
        <w:t>weapon effectiveness is</w:t>
      </w:r>
      <w:r w:rsidRPr="00A613CC">
        <w:rPr>
          <w:rStyle w:val="Emphasis"/>
        </w:rPr>
        <w:t xml:space="preserve"> largely </w:t>
      </w:r>
      <w:r w:rsidRPr="00970852">
        <w:rPr>
          <w:rStyle w:val="Emphasis"/>
          <w:highlight w:val="green"/>
        </w:rPr>
        <w:t>untested</w:t>
      </w:r>
      <w:r w:rsidRPr="00BF1081">
        <w:rPr>
          <w:rStyle w:val="StyleUnderline"/>
        </w:rPr>
        <w:t xml:space="preserve"> and uncertain, </w:t>
      </w:r>
      <w:r w:rsidRPr="00BF1081">
        <w:rPr>
          <w:rStyle w:val="Emphasis"/>
        </w:rPr>
        <w:t xml:space="preserve">infrastructure </w:t>
      </w:r>
      <w:r w:rsidRPr="00970852">
        <w:rPr>
          <w:rStyle w:val="Emphasis"/>
          <w:highlight w:val="green"/>
        </w:rPr>
        <w:t>interdependencies</w:t>
      </w:r>
      <w:r w:rsidRPr="00970852">
        <w:rPr>
          <w:rStyle w:val="StyleUnderline"/>
          <w:highlight w:val="green"/>
        </w:rPr>
        <w:t xml:space="preserve"> </w:t>
      </w:r>
      <w:r w:rsidRPr="00A613CC">
        <w:rPr>
          <w:rStyle w:val="StyleUnderline"/>
        </w:rPr>
        <w:t xml:space="preserve">are </w:t>
      </w:r>
      <w:r w:rsidRPr="00970852">
        <w:rPr>
          <w:rStyle w:val="StyleUnderline"/>
          <w:highlight w:val="green"/>
        </w:rPr>
        <w:t xml:space="preserve">unclear, and </w:t>
      </w:r>
      <w:r w:rsidRPr="00970852">
        <w:rPr>
          <w:rStyle w:val="Emphasis"/>
          <w:highlight w:val="green"/>
        </w:rPr>
        <w:t xml:space="preserve">damaging </w:t>
      </w:r>
      <w:r w:rsidRPr="00A613CC">
        <w:rPr>
          <w:rStyle w:val="Emphasis"/>
        </w:rPr>
        <w:t xml:space="preserve">an </w:t>
      </w:r>
      <w:r w:rsidRPr="00970852">
        <w:rPr>
          <w:rStyle w:val="Emphasis"/>
          <w:highlight w:val="green"/>
        </w:rPr>
        <w:t xml:space="preserve">adversary could </w:t>
      </w:r>
      <w:r w:rsidRPr="00A613CC">
        <w:rPr>
          <w:rStyle w:val="Emphasis"/>
        </w:rPr>
        <w:t xml:space="preserve">also </w:t>
      </w:r>
      <w:r w:rsidRPr="00970852">
        <w:rPr>
          <w:rStyle w:val="Emphasis"/>
          <w:highlight w:val="green"/>
        </w:rPr>
        <w:t>harm oneself</w:t>
      </w:r>
      <w:r w:rsidRPr="00BF1081">
        <w:rPr>
          <w:rStyle w:val="Emphasis"/>
        </w:rPr>
        <w:t xml:space="preserve"> or one’s allies</w:t>
      </w:r>
      <w:r w:rsidRPr="00A613CC">
        <w:rPr>
          <w:rStyle w:val="Emphasis"/>
        </w:rPr>
        <w:t xml:space="preserve">. Unless the stakes become very high, </w:t>
      </w:r>
      <w:r w:rsidRPr="00970852">
        <w:rPr>
          <w:rStyle w:val="Emphasis"/>
          <w:highlight w:val="green"/>
        </w:rPr>
        <w:t xml:space="preserve">no country </w:t>
      </w:r>
      <w:r w:rsidRPr="00A613CC">
        <w:rPr>
          <w:rStyle w:val="Emphasis"/>
        </w:rPr>
        <w:t xml:space="preserve">will likely </w:t>
      </w:r>
      <w:r w:rsidRPr="00970852">
        <w:rPr>
          <w:rStyle w:val="Emphasis"/>
          <w:highlight w:val="green"/>
        </w:rPr>
        <w:t xml:space="preserve">want to gamble </w:t>
      </w:r>
      <w:r w:rsidRPr="00A613CC">
        <w:rPr>
          <w:rStyle w:val="Emphasis"/>
        </w:rPr>
        <w:t xml:space="preserve">its </w:t>
      </w:r>
      <w:r w:rsidRPr="00970852">
        <w:rPr>
          <w:rStyle w:val="Emphasis"/>
          <w:highlight w:val="green"/>
        </w:rPr>
        <w:t xml:space="preserve">well-being in </w:t>
      </w:r>
      <w:r w:rsidRPr="00A613CC">
        <w:rPr>
          <w:rStyle w:val="Emphasis"/>
        </w:rPr>
        <w:t xml:space="preserve">a </w:t>
      </w:r>
      <w:r w:rsidRPr="00B32CB5">
        <w:rPr>
          <w:rStyle w:val="Emphasis"/>
        </w:rPr>
        <w:t xml:space="preserve">“single </w:t>
      </w:r>
      <w:r w:rsidRPr="00970852">
        <w:rPr>
          <w:rStyle w:val="Emphasis"/>
          <w:highlight w:val="green"/>
        </w:rPr>
        <w:t>cosmic throw of the dice,”</w:t>
      </w:r>
      <w:r w:rsidRPr="00BF1081">
        <w:t xml:space="preserve"> in Harold Brown’s memorable phrase. 96 </w:t>
      </w:r>
      <w:r w:rsidRPr="00A613CC">
        <w:rPr>
          <w:rStyle w:val="StyleUnderline"/>
        </w:rPr>
        <w:t xml:space="preserve">The </w:t>
      </w:r>
      <w:r w:rsidRPr="00970852">
        <w:rPr>
          <w:rStyle w:val="Emphasis"/>
          <w:highlight w:val="green"/>
        </w:rPr>
        <w:t>novelty of space</w:t>
      </w:r>
      <w:r w:rsidRPr="00BF1081">
        <w:rPr>
          <w:rStyle w:val="StyleUnderline"/>
        </w:rPr>
        <w:t xml:space="preserve"> and cyber warfare, </w:t>
      </w:r>
      <w:r w:rsidRPr="00A613CC">
        <w:rPr>
          <w:rStyle w:val="StyleUnderline"/>
        </w:rPr>
        <w:t xml:space="preserve">coupled </w:t>
      </w:r>
      <w:r w:rsidRPr="00970852">
        <w:rPr>
          <w:rStyle w:val="StyleUnderline"/>
          <w:highlight w:val="green"/>
        </w:rPr>
        <w:t xml:space="preserve">with </w:t>
      </w:r>
      <w:r w:rsidRPr="00970852">
        <w:rPr>
          <w:rStyle w:val="Emphasis"/>
          <w:highlight w:val="green"/>
        </w:rPr>
        <w:t>risk aversion and worst-case assessments</w:t>
      </w:r>
      <w:r w:rsidRPr="00970852">
        <w:rPr>
          <w:rStyle w:val="StyleUnderline"/>
          <w:highlight w:val="green"/>
        </w:rPr>
        <w:t xml:space="preserve">, </w:t>
      </w:r>
      <w:r w:rsidRPr="00A613CC">
        <w:rPr>
          <w:rStyle w:val="StyleUnderline"/>
        </w:rPr>
        <w:t xml:space="preserve">could </w:t>
      </w:r>
      <w:r w:rsidRPr="00970852">
        <w:rPr>
          <w:rStyle w:val="StyleUnderline"/>
          <w:highlight w:val="green"/>
        </w:rPr>
        <w:t>lead</w:t>
      </w:r>
      <w:r w:rsidRPr="00A613CC">
        <w:rPr>
          <w:rStyle w:val="StyleUnderline"/>
        </w:rPr>
        <w:t xml:space="preserve"> space </w:t>
      </w:r>
      <w:r w:rsidRPr="00970852">
        <w:rPr>
          <w:rStyle w:val="StyleUnderline"/>
          <w:highlight w:val="green"/>
        </w:rPr>
        <w:t>adversaries into</w:t>
      </w:r>
      <w:r w:rsidRPr="00BF1081">
        <w:rPr>
          <w:rStyle w:val="StyleUnderline"/>
        </w:rPr>
        <w:t xml:space="preserve"> a situation of what can be called </w:t>
      </w:r>
      <w:r w:rsidRPr="00A613CC">
        <w:rPr>
          <w:rStyle w:val="StyleUnderline"/>
        </w:rPr>
        <w:t xml:space="preserve">“hysteresis,” where </w:t>
      </w:r>
      <w:r w:rsidRPr="00A613CC">
        <w:rPr>
          <w:rStyle w:val="Emphasis"/>
        </w:rPr>
        <w:t xml:space="preserve">each adversary is </w:t>
      </w:r>
      <w:r w:rsidRPr="00970852">
        <w:rPr>
          <w:rStyle w:val="Emphasis"/>
          <w:highlight w:val="green"/>
        </w:rPr>
        <w:t xml:space="preserve">restrained by </w:t>
      </w:r>
      <w:r w:rsidRPr="00A613CC">
        <w:rPr>
          <w:rStyle w:val="Emphasis"/>
        </w:rPr>
        <w:t xml:space="preserve">its </w:t>
      </w:r>
      <w:r w:rsidRPr="00970852">
        <w:rPr>
          <w:rStyle w:val="Emphasis"/>
          <w:highlight w:val="green"/>
        </w:rPr>
        <w:t>own uncertainty</w:t>
      </w:r>
      <w:r w:rsidRPr="00BF1081">
        <w:t xml:space="preserve"> of success. This is conceptually shown in Figures 1 and 2 for offensive counter-space capabilities, though it applies more generally. 97 </w:t>
      </w:r>
      <w:r w:rsidRPr="00BF1081">
        <w:rPr>
          <w:rStyle w:val="StyleUnderline"/>
        </w:rPr>
        <w:t>These graphs portray the hypothetical differences between perceived and actual performance capabilities of offensive counter-space weapons, on a scale from zero to one hundred percent effectiveness.</w:t>
      </w:r>
      <w:r w:rsidRPr="00BF1081">
        <w:t xml:space="preserve"> Where uncertainty and risk aversion are absent for two adversaries, no difference would exist between the likely performance of their offensive counter-space assets and their confidence in the performance of those weapons: a simple, straight-line correlation would exist, as in Figure 1. The more interesting, and more realistic, case is notionally presented in Figure 2, which assumes for simplicity that </w:t>
      </w:r>
      <w:r w:rsidRPr="00BF1081">
        <w:rPr>
          <w:rStyle w:val="StyleUnderline"/>
        </w:rPr>
        <w:t>the offensive capabilities of each adversary are comparable</w:t>
      </w:r>
      <w:r w:rsidRPr="00BF1081">
        <w:t xml:space="preserve">. In stark contrast to the case of Figure 1, </w:t>
      </w:r>
      <w:r w:rsidRPr="00A613CC">
        <w:rPr>
          <w:rStyle w:val="Emphasis"/>
        </w:rPr>
        <w:t xml:space="preserve">uncertainty and </w:t>
      </w:r>
      <w:r w:rsidRPr="00970852">
        <w:rPr>
          <w:rStyle w:val="Emphasis"/>
          <w:highlight w:val="green"/>
        </w:rPr>
        <w:t>risk aversion</w:t>
      </w:r>
      <w:r w:rsidRPr="00B32CB5">
        <w:rPr>
          <w:rStyle w:val="Emphasis"/>
        </w:rPr>
        <w:t xml:space="preserve"> are present and </w:t>
      </w:r>
      <w:r w:rsidRPr="00970852">
        <w:rPr>
          <w:rStyle w:val="Emphasis"/>
          <w:highlight w:val="green"/>
        </w:rPr>
        <w:t xml:space="preserve">become important </w:t>
      </w:r>
      <w:r w:rsidRPr="00A613CC">
        <w:rPr>
          <w:rStyle w:val="Emphasis"/>
        </w:rPr>
        <w:t>factors</w:t>
      </w:r>
      <w:r w:rsidRPr="00B32CB5">
        <w:t xml:space="preserve">. </w:t>
      </w:r>
      <w:r w:rsidRPr="00A613CC">
        <w:rPr>
          <w:rStyle w:val="StyleUnderline"/>
        </w:rPr>
        <w:t>Given the high stakes involved</w:t>
      </w:r>
      <w:r w:rsidRPr="00BF1081">
        <w:rPr>
          <w:rStyle w:val="StyleUnderline"/>
        </w:rPr>
        <w:t xml:space="preserve"> in a possible large-scale attack against adversary space assets, </w:t>
      </w:r>
      <w:r w:rsidRPr="00A613CC">
        <w:rPr>
          <w:rStyle w:val="StyleUnderline"/>
        </w:rPr>
        <w:t xml:space="preserve">a </w:t>
      </w:r>
      <w:r w:rsidRPr="00A613CC">
        <w:rPr>
          <w:rStyle w:val="Emphasis"/>
        </w:rPr>
        <w:t xml:space="preserve">cautious </w:t>
      </w:r>
      <w:r w:rsidRPr="00970852">
        <w:rPr>
          <w:rStyle w:val="Emphasis"/>
          <w:highlight w:val="green"/>
        </w:rPr>
        <w:t xml:space="preserve">adversary is </w:t>
      </w:r>
      <w:r w:rsidRPr="00A613CC">
        <w:rPr>
          <w:rStyle w:val="Emphasis"/>
        </w:rPr>
        <w:t xml:space="preserve">more likely to be </w:t>
      </w:r>
      <w:r w:rsidRPr="00970852">
        <w:rPr>
          <w:rStyle w:val="Emphasis"/>
          <w:highlight w:val="green"/>
        </w:rPr>
        <w:t>conservative</w:t>
      </w:r>
      <w:r w:rsidRPr="00970852">
        <w:rPr>
          <w:rStyle w:val="StyleUnderline"/>
          <w:highlight w:val="green"/>
        </w:rPr>
        <w:t xml:space="preserve"> in estimating</w:t>
      </w:r>
      <w:r w:rsidRPr="00BF1081">
        <w:rPr>
          <w:rStyle w:val="StyleUnderline"/>
        </w:rPr>
        <w:t xml:space="preserve"> the effectiveness of </w:t>
      </w:r>
      <w:r w:rsidRPr="00A613CC">
        <w:rPr>
          <w:rStyle w:val="StyleUnderline"/>
        </w:rPr>
        <w:t>its</w:t>
      </w:r>
      <w:r w:rsidRPr="00BF1081">
        <w:rPr>
          <w:rStyle w:val="StyleUnderline"/>
        </w:rPr>
        <w:t xml:space="preserve"> offensive </w:t>
      </w:r>
      <w:r w:rsidRPr="00970852">
        <w:rPr>
          <w:rStyle w:val="StyleUnderline"/>
          <w:highlight w:val="green"/>
        </w:rPr>
        <w:t xml:space="preserve">capabilities, </w:t>
      </w:r>
      <w:r w:rsidRPr="00A613CC">
        <w:rPr>
          <w:rStyle w:val="StyleUnderline"/>
        </w:rPr>
        <w:t xml:space="preserve">while </w:t>
      </w:r>
      <w:r w:rsidRPr="00970852">
        <w:rPr>
          <w:rStyle w:val="StyleUnderline"/>
          <w:highlight w:val="green"/>
        </w:rPr>
        <w:t xml:space="preserve">more </w:t>
      </w:r>
      <w:r w:rsidRPr="00970852">
        <w:rPr>
          <w:rStyle w:val="Emphasis"/>
          <w:highlight w:val="green"/>
        </w:rPr>
        <w:t xml:space="preserve">generously assessing </w:t>
      </w:r>
      <w:r w:rsidRPr="00A613CC">
        <w:rPr>
          <w:rStyle w:val="Emphasis"/>
        </w:rPr>
        <w:t xml:space="preserve">the capabilities of </w:t>
      </w:r>
      <w:r w:rsidRPr="00970852">
        <w:rPr>
          <w:rStyle w:val="Emphasis"/>
          <w:highlight w:val="green"/>
        </w:rPr>
        <w:t>its adversary</w:t>
      </w:r>
      <w:r w:rsidRPr="00BF1081">
        <w:t xml:space="preserve">. </w:t>
      </w:r>
      <w:r w:rsidRPr="00BF1081">
        <w:rPr>
          <w:rStyle w:val="StyleUnderline"/>
        </w:rPr>
        <w:t>Thus, if both side’s weapons were 50% effective and each side had a similar level of risk aversion, each may conservatively assess its own capabilities to be 30% effective and its adversary’s weapons to be 70% effective</w:t>
      </w:r>
      <w:r w:rsidRPr="00BF1081">
        <w:t xml:space="preserve">. Likewise, if each side’s weapons were 25% effective in reality, each would estimate its own capabilities to be less than 25% effective and its adversary’s to be more than 25% effective, and so on. In Figure 2, this difference appears, in oversimplified fashion, as a gap that represents the realistic worry that a country’s own weapons will under-perform while its adversary’s weapons will over-perform in terms of effectiveness. </w:t>
      </w:r>
      <w:r w:rsidRPr="00BF1081">
        <w:rPr>
          <w:rStyle w:val="StyleUnderline"/>
        </w:rPr>
        <w:t xml:space="preserve">If both countries face comparable uncertainty and exhibit comparable risk aversion, </w:t>
      </w:r>
      <w:r w:rsidRPr="00970852">
        <w:rPr>
          <w:rStyle w:val="StyleUnderline"/>
          <w:highlight w:val="green"/>
        </w:rPr>
        <w:t xml:space="preserve">each </w:t>
      </w:r>
      <w:r w:rsidRPr="00A613CC">
        <w:rPr>
          <w:rStyle w:val="StyleUnderline"/>
        </w:rPr>
        <w:t xml:space="preserve">may </w:t>
      </w:r>
      <w:r w:rsidRPr="00970852">
        <w:rPr>
          <w:rStyle w:val="StyleUnderline"/>
          <w:highlight w:val="green"/>
        </w:rPr>
        <w:t xml:space="preserve">be </w:t>
      </w:r>
      <w:r w:rsidRPr="00970852">
        <w:rPr>
          <w:rStyle w:val="Emphasis"/>
          <w:highlight w:val="green"/>
        </w:rPr>
        <w:t xml:space="preserve">deterred </w:t>
      </w:r>
      <w:r w:rsidRPr="00A613CC">
        <w:rPr>
          <w:rStyle w:val="Emphasis"/>
        </w:rPr>
        <w:t xml:space="preserve">from </w:t>
      </w:r>
      <w:r w:rsidRPr="00970852">
        <w:rPr>
          <w:rStyle w:val="Emphasis"/>
          <w:highlight w:val="green"/>
        </w:rPr>
        <w:t xml:space="preserve">initiating </w:t>
      </w:r>
      <w:r w:rsidRPr="00A613CC">
        <w:rPr>
          <w:rStyle w:val="Emphasis"/>
        </w:rPr>
        <w:t xml:space="preserve">an attack </w:t>
      </w:r>
      <w:r w:rsidRPr="00970852">
        <w:rPr>
          <w:rStyle w:val="Emphasis"/>
          <w:highlight w:val="green"/>
        </w:rPr>
        <w:t xml:space="preserve">by </w:t>
      </w:r>
      <w:r w:rsidRPr="00A613CC">
        <w:rPr>
          <w:rStyle w:val="Emphasis"/>
        </w:rPr>
        <w:t xml:space="preserve">its </w:t>
      </w:r>
      <w:r w:rsidRPr="00970852">
        <w:rPr>
          <w:rStyle w:val="Emphasis"/>
          <w:highlight w:val="green"/>
        </w:rPr>
        <w:t xml:space="preserve">unwillingness </w:t>
      </w:r>
      <w:r w:rsidRPr="00A613CC">
        <w:rPr>
          <w:rStyle w:val="Emphasis"/>
        </w:rPr>
        <w:t xml:space="preserve">to </w:t>
      </w:r>
      <w:r w:rsidRPr="00970852">
        <w:rPr>
          <w:rStyle w:val="Emphasis"/>
          <w:highlight w:val="green"/>
        </w:rPr>
        <w:t xml:space="preserve">accept </w:t>
      </w:r>
      <w:r w:rsidRPr="00A613CC">
        <w:rPr>
          <w:rStyle w:val="Emphasis"/>
        </w:rPr>
        <w:t xml:space="preserve">the necessary </w:t>
      </w:r>
      <w:r w:rsidRPr="00970852">
        <w:rPr>
          <w:rStyle w:val="Emphasis"/>
          <w:highlight w:val="green"/>
        </w:rPr>
        <w:t>risks</w:t>
      </w:r>
      <w:r w:rsidRPr="00BF1081">
        <w:t xml:space="preserve">. This gap could represent an “island of stability,” as shown in Figure 2. </w:t>
      </w:r>
      <w:r w:rsidRPr="00BF1081">
        <w:rPr>
          <w:rStyle w:val="StyleUnderline"/>
        </w:rPr>
        <w:t xml:space="preserve">In essence, given the enormous stakes involved in a </w:t>
      </w:r>
      <w:r w:rsidRPr="00BF1081">
        <w:rPr>
          <w:rStyle w:val="StyleUnderline"/>
        </w:rPr>
        <w:lastRenderedPageBreak/>
        <w:t>major strike against the adversary’s space assets, a potential attacker will likely demonstrate some risk aversion, possessing less confidence in an attack’s effectiveness</w:t>
      </w:r>
      <w:r w:rsidRPr="00BF1081">
        <w:t xml:space="preserve">. It is uncertain how robust this hysteresis may prove to be, but the phenomenon may provide at least some stabilizing influence in a crisis. In the nuclear domain, the immediate, direct consequences of military use, including blast, fire, and direct radiation effects, were appreciated at the outset. Nonetheless, significant uncertainty and under-appreciation persisted with regard to the collateral, indirect, and climatological effects of using such weapons on a large scale. </w:t>
      </w:r>
      <w:r w:rsidRPr="00BF1081">
        <w:rPr>
          <w:rStyle w:val="StyleUnderline"/>
        </w:rPr>
        <w:t>In contrast, the immediate, direct effects of major space conflict are not well understood, and potential indirect and interdependent effects are even less understood. Indirect effects of large-scale space and cyber warfare would be virtually impossible to confidently calculate</w:t>
      </w:r>
      <w:r w:rsidRPr="00BF1081">
        <w:t xml:space="preserve">, as the infrastructures such warfare would affect are constantly changing in design and technology. </w:t>
      </w:r>
      <w:r w:rsidRPr="00BF1081">
        <w:rPr>
          <w:rStyle w:val="StyleUnderline"/>
        </w:rPr>
        <w:t xml:space="preserve">Added to this is a likely </w:t>
      </w:r>
      <w:r w:rsidRPr="00970852">
        <w:rPr>
          <w:rStyle w:val="Emphasis"/>
          <w:highlight w:val="green"/>
        </w:rPr>
        <w:t>anxiety</w:t>
      </w:r>
      <w:r w:rsidRPr="00A613CC">
        <w:rPr>
          <w:rStyle w:val="Emphasis"/>
        </w:rPr>
        <w:t xml:space="preserve"> that </w:t>
      </w:r>
      <w:r w:rsidRPr="00970852">
        <w:rPr>
          <w:rStyle w:val="Emphasis"/>
          <w:highlight w:val="green"/>
        </w:rPr>
        <w:t xml:space="preserve">if </w:t>
      </w:r>
      <w:r w:rsidRPr="00A613CC">
        <w:rPr>
          <w:rStyle w:val="Emphasis"/>
        </w:rPr>
        <w:t xml:space="preserve">an attack were </w:t>
      </w:r>
      <w:r w:rsidRPr="00970852">
        <w:rPr>
          <w:rStyle w:val="Emphasis"/>
          <w:highlight w:val="green"/>
        </w:rPr>
        <w:t xml:space="preserve">less successful than planned, </w:t>
      </w:r>
      <w:r w:rsidRPr="00A613CC">
        <w:rPr>
          <w:rStyle w:val="Emphasis"/>
        </w:rPr>
        <w:t xml:space="preserve">a highly </w:t>
      </w:r>
      <w:r w:rsidRPr="00970852">
        <w:rPr>
          <w:rStyle w:val="Emphasis"/>
          <w:highlight w:val="green"/>
        </w:rPr>
        <w:t xml:space="preserve">aggrieved and powerful adversary </w:t>
      </w:r>
      <w:r w:rsidRPr="00A613CC">
        <w:rPr>
          <w:rStyle w:val="Emphasis"/>
        </w:rPr>
        <w:t xml:space="preserve">could </w:t>
      </w:r>
      <w:r w:rsidRPr="00970852">
        <w:rPr>
          <w:rStyle w:val="Emphasis"/>
          <w:highlight w:val="green"/>
        </w:rPr>
        <w:t>retaliate</w:t>
      </w:r>
      <w:r w:rsidRPr="00BF1081">
        <w:t xml:space="preserve"> in unanticipated ways, </w:t>
      </w:r>
      <w:r w:rsidRPr="00BF1081">
        <w:rPr>
          <w:rStyle w:val="StyleUnderline"/>
        </w:rPr>
        <w:t>possibly with highly destructive consequences</w:t>
      </w:r>
      <w:r w:rsidRPr="00BF1081">
        <w:t xml:space="preserve">. As a result, </w:t>
      </w:r>
      <w:r w:rsidRPr="00BF1081">
        <w:rPr>
          <w:rStyle w:val="StyleUnderline"/>
        </w:rPr>
        <w:t xml:space="preserve">two adversaries facing potential conflict may lack confidence both in the potential effectiveness of their own attacks and in the ineffectiveness of any subsequent retaliation. </w:t>
      </w:r>
      <w:r w:rsidRPr="00A613CC">
        <w:rPr>
          <w:rStyle w:val="StyleUnderline"/>
        </w:rPr>
        <w:t>Such</w:t>
      </w:r>
      <w:r w:rsidRPr="00A613CC">
        <w:t xml:space="preserve"> </w:t>
      </w:r>
      <w:r w:rsidRPr="00970852">
        <w:rPr>
          <w:rStyle w:val="Emphasis"/>
          <w:highlight w:val="green"/>
        </w:rPr>
        <w:t xml:space="preserve">mutual uncertainty </w:t>
      </w:r>
      <w:r w:rsidRPr="00A613CC">
        <w:rPr>
          <w:rStyle w:val="Emphasis"/>
        </w:rPr>
        <w:t xml:space="preserve">would ultimately be </w:t>
      </w:r>
      <w:r w:rsidRPr="00970852">
        <w:rPr>
          <w:rStyle w:val="Emphasis"/>
          <w:highlight w:val="green"/>
        </w:rPr>
        <w:t>stabilizing</w:t>
      </w:r>
      <w:r w:rsidRPr="00BF1081">
        <w:t xml:space="preserve">, though probably not particularly robust. </w:t>
      </w:r>
      <w:r w:rsidRPr="00BF1081">
        <w:rPr>
          <w:rStyle w:val="StyleUnderline"/>
        </w:rPr>
        <w:t>This is reflected in Figure 2, where each side shows more caution than the technical effectiveness of its systems may suggest</w:t>
      </w:r>
      <w:r w:rsidRPr="00BF1081">
        <w:t xml:space="preserve">. Each curve notionally represents one state’s confidence in its offensive counter-space effectiveness relative to their actual effectiveness. Until true space asset resilience becomes a trusted feature of space architectures, deterrence by risk aversion, and cross-domain deterrence, may be the only means for deterrence to function in space. </w:t>
      </w:r>
    </w:p>
    <w:p w14:paraId="224FF550" w14:textId="3921C605" w:rsidR="00DB5602" w:rsidRPr="00B036CD" w:rsidRDefault="00DB5602" w:rsidP="00DB5602">
      <w:pPr>
        <w:pStyle w:val="Heading4"/>
        <w:rPr>
          <w:rFonts w:cs="Times New Roman"/>
        </w:rPr>
      </w:pPr>
      <w:r w:rsidRPr="00B036CD">
        <w:rPr>
          <w:rFonts w:cs="Times New Roman"/>
        </w:rPr>
        <w:t xml:space="preserve">Collision risk is </w:t>
      </w:r>
      <w:r>
        <w:rPr>
          <w:rFonts w:cs="Times New Roman"/>
          <w:u w:val="single"/>
        </w:rPr>
        <w:t>very</w:t>
      </w:r>
      <w:r w:rsidRPr="00B036CD">
        <w:rPr>
          <w:rFonts w:cs="Times New Roman"/>
          <w:u w:val="single"/>
        </w:rPr>
        <w:t xml:space="preserve"> small</w:t>
      </w:r>
    </w:p>
    <w:p w14:paraId="7082B31C" w14:textId="77777777" w:rsidR="00DB5602" w:rsidRPr="00FE4F08" w:rsidRDefault="00DB5602" w:rsidP="00DB5602">
      <w:r w:rsidRPr="00FE4F08">
        <w:rPr>
          <w:rStyle w:val="Style13ptBold"/>
        </w:rPr>
        <w:t>Fange 17</w:t>
      </w:r>
      <w:r>
        <w:t xml:space="preserve"> </w:t>
      </w:r>
      <w:r w:rsidRPr="00FE4F08">
        <w:t>Daniel Von Fange 17, Web Application Engineer, Founder and Owner of LeanCoder, Full Stack, Polyglot Web Developer, “Kessler Syndrome is Over Hyped”, 5/21/2017, http://braino.org/essays/kessler_syndrome_is_over_hyped/</w:t>
      </w:r>
    </w:p>
    <w:p w14:paraId="611E2A16" w14:textId="77777777" w:rsidR="00DB5602" w:rsidRPr="009647C3" w:rsidRDefault="00DB5602" w:rsidP="00DB5602">
      <w:pPr>
        <w:rPr>
          <w:sz w:val="16"/>
        </w:rPr>
      </w:pPr>
      <w:r w:rsidRPr="00B036CD">
        <w:rPr>
          <w:rStyle w:val="StyleUnderline"/>
        </w:rPr>
        <w:t xml:space="preserve">The orbital area around earth can be broken down into </w:t>
      </w:r>
      <w:r w:rsidRPr="00732E59">
        <w:rPr>
          <w:rStyle w:val="StyleUnderline"/>
          <w:highlight w:val="green"/>
        </w:rPr>
        <w:t>four regions.</w:t>
      </w:r>
      <w:r>
        <w:rPr>
          <w:rStyle w:val="StyleUnderline"/>
        </w:rPr>
        <w:t xml:space="preserve"> </w:t>
      </w:r>
      <w:r w:rsidRPr="00732E59">
        <w:rPr>
          <w:rStyle w:val="Emphasis"/>
          <w:highlight w:val="green"/>
        </w:rPr>
        <w:t>Low LEO</w:t>
      </w:r>
      <w:r w:rsidRPr="00B036CD">
        <w:rPr>
          <w:rStyle w:val="StyleUnderline"/>
        </w:rPr>
        <w:t xml:space="preserve"> - Up to about 400km. </w:t>
      </w:r>
      <w:r w:rsidRPr="00732E59">
        <w:rPr>
          <w:rStyle w:val="StyleUnderline"/>
          <w:highlight w:val="green"/>
        </w:rPr>
        <w:t>Things</w:t>
      </w:r>
      <w:r w:rsidRPr="00B036CD">
        <w:rPr>
          <w:rStyle w:val="StyleUnderline"/>
        </w:rPr>
        <w:t xml:space="preserve"> that orbit here </w:t>
      </w:r>
      <w:r w:rsidRPr="00732E59">
        <w:rPr>
          <w:rStyle w:val="StyleUnderline"/>
          <w:highlight w:val="green"/>
        </w:rPr>
        <w:t>burn up</w:t>
      </w:r>
      <w:r w:rsidRPr="00B036CD">
        <w:rPr>
          <w:rStyle w:val="StyleUnderline"/>
        </w:rPr>
        <w:t xml:space="preserve"> in the earth’s atmosphere </w:t>
      </w:r>
      <w:r w:rsidRPr="002A301D">
        <w:rPr>
          <w:rStyle w:val="StyleUnderline"/>
        </w:rPr>
        <w:t>quickly</w:t>
      </w:r>
      <w:r w:rsidRPr="00B036CD">
        <w:rPr>
          <w:rStyle w:val="StyleUnderline"/>
        </w:rPr>
        <w:t xml:space="preserve"> - between a few months to two years</w:t>
      </w:r>
      <w:r w:rsidRPr="009647C3">
        <w:rPr>
          <w:sz w:val="16"/>
        </w:rPr>
        <w:t xml:space="preserve">. The space station operates at the high end of this range. It loses about a kilometer of altitude a month and if not pushed higher every few months, would soon burn up. </w:t>
      </w:r>
      <w:r w:rsidRPr="00B036CD">
        <w:rPr>
          <w:rStyle w:val="StyleUnderline"/>
        </w:rPr>
        <w:t xml:space="preserve">For all practical purposes, Low LEO </w:t>
      </w:r>
      <w:r w:rsidRPr="00B036CD">
        <w:rPr>
          <w:rStyle w:val="Emphasis"/>
        </w:rPr>
        <w:t>doesn’t matter</w:t>
      </w:r>
      <w:r w:rsidRPr="00B036CD">
        <w:rPr>
          <w:rStyle w:val="StyleUnderline"/>
        </w:rPr>
        <w:t xml:space="preserve"> for Kessler Syndrome. If Low LEO was ever full of space junk, we’d just wait</w:t>
      </w:r>
      <w:r w:rsidRPr="009647C3">
        <w:rPr>
          <w:sz w:val="16"/>
        </w:rPr>
        <w:t xml:space="preserve"> a year and a half, </w:t>
      </w:r>
      <w:r w:rsidRPr="00B036CD">
        <w:rPr>
          <w:rStyle w:val="StyleUnderline"/>
        </w:rPr>
        <w:t>and the problem would be over</w:t>
      </w:r>
      <w:r w:rsidRPr="009647C3">
        <w:rPr>
          <w:sz w:val="16"/>
        </w:rPr>
        <w:t xml:space="preserve">. </w:t>
      </w:r>
      <w:r w:rsidRPr="00732E59">
        <w:rPr>
          <w:rStyle w:val="Emphasis"/>
          <w:highlight w:val="green"/>
        </w:rPr>
        <w:t>High LEO</w:t>
      </w:r>
      <w:r w:rsidRPr="00B036CD">
        <w:rPr>
          <w:rStyle w:val="StyleUnderline"/>
        </w:rPr>
        <w:t xml:space="preserve"> - 400km to 2000km. This </w:t>
      </w:r>
      <w:r w:rsidRPr="002A301D">
        <w:rPr>
          <w:rStyle w:val="StyleUnderline"/>
        </w:rPr>
        <w:t xml:space="preserve">where </w:t>
      </w:r>
      <w:r w:rsidRPr="00732E59">
        <w:rPr>
          <w:rStyle w:val="StyleUnderline"/>
          <w:highlight w:val="green"/>
        </w:rPr>
        <w:t>most</w:t>
      </w:r>
      <w:r w:rsidRPr="00B036CD">
        <w:rPr>
          <w:rStyle w:val="StyleUnderline"/>
        </w:rPr>
        <w:t xml:space="preserve"> heavy satellites and most space </w:t>
      </w:r>
      <w:r w:rsidRPr="00732E59">
        <w:rPr>
          <w:rStyle w:val="StyleUnderline"/>
          <w:highlight w:val="green"/>
        </w:rPr>
        <w:t>junk orbits</w:t>
      </w:r>
      <w:r w:rsidRPr="009647C3">
        <w:rPr>
          <w:sz w:val="16"/>
        </w:rPr>
        <w:t xml:space="preserve">. The air is thin enough here that satellites only go down slowly, and they have a much farther distance to fall. </w:t>
      </w:r>
      <w:r w:rsidRPr="00B036CD">
        <w:rPr>
          <w:rStyle w:val="StyleUnderline"/>
        </w:rPr>
        <w:t>It can take 50 years for stuff here to get down. This is where Kessler Syndrome could be an issue</w:t>
      </w:r>
      <w:r w:rsidRPr="009647C3">
        <w:rPr>
          <w:sz w:val="16"/>
        </w:rPr>
        <w:t xml:space="preserve">. </w:t>
      </w:r>
      <w:r w:rsidRPr="00732E59">
        <w:rPr>
          <w:rStyle w:val="Emphasis"/>
          <w:highlight w:val="green"/>
        </w:rPr>
        <w:t>Mid Orbit</w:t>
      </w:r>
      <w:r w:rsidRPr="00732E59">
        <w:rPr>
          <w:rStyle w:val="StyleUnderline"/>
          <w:highlight w:val="green"/>
        </w:rPr>
        <w:t xml:space="preserve"> - </w:t>
      </w:r>
      <w:r w:rsidRPr="002A301D">
        <w:rPr>
          <w:rStyle w:val="Emphasis"/>
        </w:rPr>
        <w:t>GPS</w:t>
      </w:r>
      <w:r w:rsidRPr="002A301D">
        <w:rPr>
          <w:rStyle w:val="StyleUnderline"/>
        </w:rPr>
        <w:t xml:space="preserve"> satellites and other navigation</w:t>
      </w:r>
      <w:r w:rsidRPr="00B036CD">
        <w:rPr>
          <w:rStyle w:val="StyleUnderline"/>
        </w:rPr>
        <w:t xml:space="preserve"> </w:t>
      </w:r>
      <w:r w:rsidRPr="00732E59">
        <w:rPr>
          <w:rStyle w:val="StyleUnderline"/>
          <w:highlight w:val="green"/>
        </w:rPr>
        <w:t>sat</w:t>
      </w:r>
      <w:r w:rsidRPr="00B036CD">
        <w:rPr>
          <w:rStyle w:val="StyleUnderline"/>
        </w:rPr>
        <w:t>ellite</w:t>
      </w:r>
      <w:r w:rsidRPr="00732E59">
        <w:rPr>
          <w:rStyle w:val="StyleUnderline"/>
          <w:highlight w:val="green"/>
        </w:rPr>
        <w:t>s travel here</w:t>
      </w:r>
      <w:r w:rsidRPr="00B036CD">
        <w:rPr>
          <w:rStyle w:val="StyleUnderline"/>
        </w:rPr>
        <w:t xml:space="preserve"> in lonely, long lives. The </w:t>
      </w:r>
      <w:r w:rsidRPr="00732E59">
        <w:rPr>
          <w:rStyle w:val="Emphasis"/>
          <w:highlight w:val="green"/>
        </w:rPr>
        <w:t>volume</w:t>
      </w:r>
      <w:r w:rsidRPr="00B036CD">
        <w:rPr>
          <w:rStyle w:val="Emphasis"/>
        </w:rPr>
        <w:t xml:space="preserve"> of space </w:t>
      </w:r>
      <w:r w:rsidRPr="00732E59">
        <w:rPr>
          <w:rStyle w:val="Emphasis"/>
          <w:highlight w:val="green"/>
        </w:rPr>
        <w:t>is so huge</w:t>
      </w:r>
      <w:r w:rsidRPr="00732E59">
        <w:rPr>
          <w:rStyle w:val="StyleUnderline"/>
          <w:highlight w:val="green"/>
        </w:rPr>
        <w:t>, and</w:t>
      </w:r>
      <w:r w:rsidRPr="00B036CD">
        <w:rPr>
          <w:rStyle w:val="StyleUnderline"/>
        </w:rPr>
        <w:t xml:space="preserve"> the </w:t>
      </w:r>
      <w:r w:rsidRPr="00732E59">
        <w:rPr>
          <w:rStyle w:val="Emphasis"/>
          <w:highlight w:val="green"/>
        </w:rPr>
        <w:t>number of sat</w:t>
      </w:r>
      <w:r w:rsidRPr="00B036CD">
        <w:rPr>
          <w:rStyle w:val="Emphasis"/>
        </w:rPr>
        <w:t>ellite</w:t>
      </w:r>
      <w:r w:rsidRPr="00732E59">
        <w:rPr>
          <w:rStyle w:val="Emphasis"/>
          <w:highlight w:val="green"/>
        </w:rPr>
        <w:t>s so few</w:t>
      </w:r>
      <w:r w:rsidRPr="00B036CD">
        <w:rPr>
          <w:rStyle w:val="StyleUnderline"/>
        </w:rPr>
        <w:t xml:space="preserve">, that </w:t>
      </w:r>
      <w:r w:rsidRPr="00732E59">
        <w:rPr>
          <w:rStyle w:val="StyleUnderline"/>
          <w:highlight w:val="green"/>
        </w:rPr>
        <w:t xml:space="preserve">we </w:t>
      </w:r>
      <w:r w:rsidRPr="00732E59">
        <w:rPr>
          <w:rStyle w:val="Emphasis"/>
          <w:highlight w:val="green"/>
        </w:rPr>
        <w:t>don’t</w:t>
      </w:r>
      <w:r w:rsidRPr="00B036CD">
        <w:rPr>
          <w:rStyle w:val="Emphasis"/>
        </w:rPr>
        <w:t xml:space="preserve"> need to </w:t>
      </w:r>
      <w:r w:rsidRPr="00732E59">
        <w:rPr>
          <w:rStyle w:val="Emphasis"/>
          <w:highlight w:val="green"/>
        </w:rPr>
        <w:t>worry</w:t>
      </w:r>
      <w:r w:rsidRPr="00B036CD">
        <w:rPr>
          <w:rStyle w:val="StyleUnderline"/>
        </w:rPr>
        <w:t xml:space="preserve"> about Kessler </w:t>
      </w:r>
      <w:r w:rsidRPr="002A301D">
        <w:rPr>
          <w:rStyle w:val="Emphasis"/>
        </w:rPr>
        <w:t>here</w:t>
      </w:r>
      <w:r w:rsidRPr="009647C3">
        <w:rPr>
          <w:sz w:val="16"/>
        </w:rPr>
        <w:t xml:space="preserve">. </w:t>
      </w:r>
      <w:r w:rsidRPr="00B036CD">
        <w:rPr>
          <w:rStyle w:val="Emphasis"/>
        </w:rPr>
        <w:t>GEO</w:t>
      </w:r>
      <w:r w:rsidRPr="00B036CD">
        <w:rPr>
          <w:rStyle w:val="StyleUnderline"/>
        </w:rPr>
        <w:t xml:space="preserve"> - If you put a satellite far enough out from earth, the speed that the satellite travels </w:t>
      </w:r>
      <w:r w:rsidRPr="00B036CD">
        <w:rPr>
          <w:rStyle w:val="StyleUnderline"/>
        </w:rPr>
        <w:lastRenderedPageBreak/>
        <w:t>around the earth will match the speed of the surface of the earth rotating under it</w:t>
      </w:r>
      <w:r w:rsidRPr="009647C3">
        <w:rPr>
          <w:sz w:val="16"/>
        </w:rPr>
        <w:t xml:space="preserve">. From the ground, the satellite will appear to hang motionless. Usually the geostationary orbit is used by big weather satellites and big TV broadcasting satellites. (This apparent motionlessness is why satellite TV dishes can be mounted pointing in a fixed direction. You can find approximate south just by looking around at the dishes in your northern hemisphere neighborhood.) For Kessler purposes, </w:t>
      </w:r>
      <w:r w:rsidRPr="002A301D">
        <w:rPr>
          <w:rStyle w:val="StyleUnderline"/>
        </w:rPr>
        <w:t>GEO orbit is</w:t>
      </w:r>
      <w:r w:rsidRPr="00B036CD">
        <w:rPr>
          <w:rStyle w:val="StyleUnderline"/>
        </w:rPr>
        <w:t xml:space="preserve"> roughly a ring 384,400 km around. However, all</w:t>
      </w:r>
      <w:r w:rsidRPr="009647C3">
        <w:rPr>
          <w:sz w:val="16"/>
        </w:rPr>
        <w:t xml:space="preserve"> the </w:t>
      </w:r>
      <w:r w:rsidRPr="00732E59">
        <w:rPr>
          <w:rStyle w:val="StyleUnderline"/>
          <w:highlight w:val="green"/>
        </w:rPr>
        <w:t>sat</w:t>
      </w:r>
      <w:r w:rsidRPr="00B036CD">
        <w:rPr>
          <w:rStyle w:val="StyleUnderline"/>
        </w:rPr>
        <w:t>ellite</w:t>
      </w:r>
      <w:r w:rsidRPr="00732E59">
        <w:rPr>
          <w:rStyle w:val="StyleUnderline"/>
          <w:highlight w:val="green"/>
        </w:rPr>
        <w:t>s</w:t>
      </w:r>
      <w:r w:rsidRPr="00B036CD">
        <w:rPr>
          <w:rStyle w:val="StyleUnderline"/>
        </w:rPr>
        <w:t xml:space="preserve"> here are </w:t>
      </w:r>
      <w:r w:rsidRPr="00732E59">
        <w:rPr>
          <w:rStyle w:val="StyleUnderline"/>
          <w:highlight w:val="green"/>
        </w:rPr>
        <w:t>moving the same</w:t>
      </w:r>
      <w:r w:rsidRPr="00B036CD">
        <w:rPr>
          <w:rStyle w:val="StyleUnderline"/>
        </w:rPr>
        <w:t xml:space="preserve"> direction at the same </w:t>
      </w:r>
      <w:r w:rsidRPr="00732E59">
        <w:rPr>
          <w:rStyle w:val="StyleUnderline"/>
          <w:highlight w:val="green"/>
        </w:rPr>
        <w:t>speed</w:t>
      </w:r>
      <w:r w:rsidRPr="00B036CD">
        <w:rPr>
          <w:rStyle w:val="StyleUnderline"/>
        </w:rPr>
        <w:t xml:space="preserve"> - debris doesn’t get free velocity</w:t>
      </w:r>
      <w:r w:rsidRPr="009647C3">
        <w:rPr>
          <w:sz w:val="16"/>
        </w:rPr>
        <w:t xml:space="preserve"> from the speed of the satellites. </w:t>
      </w:r>
      <w:r w:rsidRPr="002A301D">
        <w:rPr>
          <w:rStyle w:val="StyleUnderline"/>
        </w:rPr>
        <w:t>Also</w:t>
      </w:r>
      <w:r w:rsidRPr="00B036CD">
        <w:rPr>
          <w:rStyle w:val="StyleUnderline"/>
        </w:rPr>
        <w:t xml:space="preserve">, it’s quite expensive to get a satellite here, and so there aren’t many, </w:t>
      </w:r>
      <w:r w:rsidRPr="002A301D">
        <w:rPr>
          <w:rStyle w:val="StyleUnderline"/>
        </w:rPr>
        <w:t>only</w:t>
      </w:r>
      <w:r w:rsidRPr="00B036CD">
        <w:rPr>
          <w:rStyle w:val="StyleUnderline"/>
        </w:rPr>
        <w:t xml:space="preserve"> about </w:t>
      </w:r>
      <w:r w:rsidRPr="00732E59">
        <w:rPr>
          <w:rStyle w:val="Emphasis"/>
          <w:highlight w:val="green"/>
        </w:rPr>
        <w:t>one</w:t>
      </w:r>
      <w:r w:rsidRPr="00B036CD">
        <w:rPr>
          <w:rStyle w:val="Emphasis"/>
        </w:rPr>
        <w:t xml:space="preserve"> satellite </w:t>
      </w:r>
      <w:r w:rsidRPr="00732E59">
        <w:rPr>
          <w:rStyle w:val="Emphasis"/>
          <w:highlight w:val="green"/>
        </w:rPr>
        <w:t>per 1000km</w:t>
      </w:r>
      <w:r w:rsidRPr="00B036CD">
        <w:rPr>
          <w:rStyle w:val="StyleUnderline"/>
        </w:rPr>
        <w:t xml:space="preserve"> of the ring. Kessler is </w:t>
      </w:r>
      <w:r w:rsidRPr="00732E59">
        <w:rPr>
          <w:rStyle w:val="Emphasis"/>
          <w:highlight w:val="green"/>
        </w:rPr>
        <w:t>not a problem</w:t>
      </w:r>
      <w:r w:rsidRPr="00B036CD">
        <w:rPr>
          <w:rStyle w:val="StyleUnderline"/>
        </w:rPr>
        <w:t xml:space="preserve"> here</w:t>
      </w:r>
      <w:r w:rsidRPr="009647C3">
        <w:rPr>
          <w:sz w:val="16"/>
        </w:rPr>
        <w:t xml:space="preserve">. How bad could Kessler Syndrome in High LEO be? Let’s </w:t>
      </w:r>
      <w:r w:rsidRPr="002A301D">
        <w:rPr>
          <w:rStyle w:val="StyleUnderline"/>
        </w:rPr>
        <w:t xml:space="preserve">imagine a </w:t>
      </w:r>
      <w:r w:rsidRPr="00732E59">
        <w:rPr>
          <w:rStyle w:val="Emphasis"/>
          <w:highlight w:val="green"/>
        </w:rPr>
        <w:t>worst case</w:t>
      </w:r>
      <w:r w:rsidRPr="00732E59">
        <w:rPr>
          <w:rStyle w:val="StyleUnderline"/>
          <w:highlight w:val="green"/>
        </w:rPr>
        <w:t xml:space="preserve"> scenario</w:t>
      </w:r>
      <w:r w:rsidRPr="009647C3">
        <w:rPr>
          <w:sz w:val="16"/>
        </w:rPr>
        <w:t xml:space="preserve">. </w:t>
      </w:r>
      <w:r w:rsidRPr="00B036CD">
        <w:rPr>
          <w:rStyle w:val="StyleUnderline"/>
        </w:rPr>
        <w:t xml:space="preserve">An evil </w:t>
      </w:r>
      <w:r w:rsidRPr="00AF7D53">
        <w:rPr>
          <w:rStyle w:val="StyleUnderline"/>
          <w:highlight w:val="green"/>
        </w:rPr>
        <w:t>alien</w:t>
      </w:r>
      <w:r w:rsidRPr="009647C3">
        <w:rPr>
          <w:sz w:val="16"/>
        </w:rPr>
        <w:t xml:space="preserve"> intelligence </w:t>
      </w:r>
      <w:r w:rsidRPr="00AF7D53">
        <w:rPr>
          <w:rStyle w:val="StyleUnderline"/>
          <w:highlight w:val="green"/>
        </w:rPr>
        <w:t>chops up everything</w:t>
      </w:r>
      <w:r w:rsidRPr="005E6353">
        <w:rPr>
          <w:rStyle w:val="StyleUnderline"/>
        </w:rPr>
        <w:t xml:space="preserve"> in High LEO, </w:t>
      </w:r>
      <w:r w:rsidRPr="00AF7D53">
        <w:rPr>
          <w:rStyle w:val="Emphasis"/>
          <w:highlight w:val="green"/>
        </w:rPr>
        <w:t>turn</w:t>
      </w:r>
      <w:r w:rsidRPr="00AF7D53">
        <w:rPr>
          <w:rStyle w:val="StyleUnderline"/>
          <w:highlight w:val="green"/>
        </w:rPr>
        <w:t>ing it into 1cm cubes of death</w:t>
      </w:r>
      <w:r w:rsidRPr="009647C3">
        <w:rPr>
          <w:sz w:val="16"/>
        </w:rPr>
        <w:t xml:space="preserve"> orbiting at 1000km, </w:t>
      </w:r>
      <w:r w:rsidRPr="005E6353">
        <w:rPr>
          <w:rStyle w:val="StyleUnderline"/>
        </w:rPr>
        <w:t>spread</w:t>
      </w:r>
      <w:r w:rsidRPr="009647C3">
        <w:rPr>
          <w:sz w:val="16"/>
        </w:rPr>
        <w:t xml:space="preserve"> as </w:t>
      </w:r>
      <w:r w:rsidRPr="005E6353">
        <w:rPr>
          <w:rStyle w:val="StyleUnderline"/>
        </w:rPr>
        <w:t>evenly</w:t>
      </w:r>
      <w:r w:rsidRPr="009647C3">
        <w:rPr>
          <w:sz w:val="16"/>
        </w:rPr>
        <w:t xml:space="preserve"> across the surface of this sphere as orbital mechanics would allow. </w:t>
      </w:r>
      <w:r w:rsidRPr="005E6353">
        <w:rPr>
          <w:rStyle w:val="StyleUnderline"/>
        </w:rPr>
        <w:t>Is humanity cut off from space?</w:t>
      </w:r>
      <w:r>
        <w:rPr>
          <w:rStyle w:val="StyleUnderline"/>
        </w:rPr>
        <w:t xml:space="preserve"> </w:t>
      </w:r>
      <w:r w:rsidRPr="009647C3">
        <w:rPr>
          <w:sz w:val="16"/>
        </w:rPr>
        <w:t xml:space="preserve">I’m guessing </w:t>
      </w:r>
      <w:r w:rsidRPr="005E6353">
        <w:rPr>
          <w:rStyle w:val="StyleUnderline"/>
        </w:rPr>
        <w:t>the world has launched</w:t>
      </w:r>
      <w:r w:rsidRPr="009647C3">
        <w:rPr>
          <w:sz w:val="16"/>
        </w:rPr>
        <w:t xml:space="preserve"> about </w:t>
      </w:r>
      <w:r w:rsidRPr="005E6353">
        <w:rPr>
          <w:rStyle w:val="StyleUnderline"/>
        </w:rPr>
        <w:t>10,000 tons of satellites total</w:t>
      </w:r>
      <w:r w:rsidRPr="009647C3">
        <w:rPr>
          <w:sz w:val="16"/>
        </w:rPr>
        <w:t xml:space="preserve">. For guessing purposes, </w:t>
      </w:r>
      <w:r w:rsidRPr="005E6353">
        <w:rPr>
          <w:rStyle w:val="StyleUnderline"/>
        </w:rPr>
        <w:t>I’ll assume 2,500 tons of satellites</w:t>
      </w:r>
      <w:r w:rsidRPr="009647C3">
        <w:rPr>
          <w:sz w:val="16"/>
        </w:rPr>
        <w:t xml:space="preserve"> and junk </w:t>
      </w:r>
      <w:r w:rsidRPr="005E6353">
        <w:rPr>
          <w:rStyle w:val="StyleUnderline"/>
        </w:rPr>
        <w:t>currently in High LEO</w:t>
      </w:r>
      <w:r w:rsidRPr="009647C3">
        <w:rPr>
          <w:sz w:val="16"/>
        </w:rPr>
        <w:t xml:space="preserve">. If satellites are made of aluminum, with a density of 2.70 g/cm3, </w:t>
      </w:r>
      <w:r w:rsidRPr="005E6353">
        <w:rPr>
          <w:rStyle w:val="StyleUnderline"/>
        </w:rPr>
        <w:t xml:space="preserve">then that’s </w:t>
      </w:r>
      <w:r w:rsidRPr="005E6353">
        <w:rPr>
          <w:rStyle w:val="Emphasis"/>
        </w:rPr>
        <w:t>839,985,870 1cm cubes</w:t>
      </w:r>
      <w:r w:rsidRPr="009647C3">
        <w:rPr>
          <w:sz w:val="16"/>
        </w:rPr>
        <w:t xml:space="preserve">. A sphere for an orbit of 1,000km has a surface area of 682,752,000 square KM. So </w:t>
      </w:r>
      <w:r w:rsidRPr="005E6353">
        <w:rPr>
          <w:rStyle w:val="StyleUnderline"/>
        </w:rPr>
        <w:t>there would be one cube</w:t>
      </w:r>
      <w:r w:rsidRPr="009647C3">
        <w:rPr>
          <w:sz w:val="16"/>
        </w:rPr>
        <w:t xml:space="preserve"> of junk </w:t>
      </w:r>
      <w:r w:rsidRPr="005E6353">
        <w:rPr>
          <w:rStyle w:val="StyleUnderline"/>
        </w:rPr>
        <w:t>per .81 square KM. If a rocket</w:t>
      </w:r>
      <w:r w:rsidRPr="00B036CD">
        <w:rPr>
          <w:rStyle w:val="StyleUnderline"/>
        </w:rPr>
        <w:t xml:space="preserve"> traveled through that, its </w:t>
      </w:r>
      <w:r w:rsidRPr="00732E59">
        <w:rPr>
          <w:rStyle w:val="StyleUnderline"/>
          <w:highlight w:val="green"/>
        </w:rPr>
        <w:t>odds of hitting</w:t>
      </w:r>
      <w:r w:rsidRPr="00B036CD">
        <w:rPr>
          <w:rStyle w:val="StyleUnderline"/>
        </w:rPr>
        <w:t xml:space="preserve"> that cube </w:t>
      </w:r>
      <w:r w:rsidRPr="00732E59">
        <w:rPr>
          <w:rStyle w:val="StyleUnderline"/>
          <w:highlight w:val="green"/>
        </w:rPr>
        <w:t xml:space="preserve">are </w:t>
      </w:r>
      <w:r w:rsidRPr="00732E59">
        <w:rPr>
          <w:rStyle w:val="Emphasis"/>
          <w:highlight w:val="green"/>
        </w:rPr>
        <w:t xml:space="preserve">tiny </w:t>
      </w:r>
      <w:r w:rsidRPr="005E6353">
        <w:rPr>
          <w:rStyle w:val="Emphasis"/>
        </w:rPr>
        <w:t xml:space="preserve">- </w:t>
      </w:r>
      <w:r w:rsidRPr="00EA1CFB">
        <w:rPr>
          <w:rStyle w:val="Emphasis"/>
          <w:highlight w:val="green"/>
        </w:rPr>
        <w:t>less than 1 in 10,000</w:t>
      </w:r>
      <w:r w:rsidRPr="009647C3">
        <w:rPr>
          <w:sz w:val="16"/>
          <w:highlight w:val="green"/>
        </w:rPr>
        <w:t>.</w:t>
      </w:r>
    </w:p>
    <w:p w14:paraId="5D418401" w14:textId="311D32DE" w:rsidR="00DB5602" w:rsidRPr="001545B2" w:rsidRDefault="00DB5602" w:rsidP="00DB5602">
      <w:pPr>
        <w:pStyle w:val="Heading4"/>
      </w:pPr>
      <w:r w:rsidRPr="001545B2">
        <w:t>Active debris removal coming now – solves debris</w:t>
      </w:r>
    </w:p>
    <w:p w14:paraId="3571F76D" w14:textId="77777777" w:rsidR="00DB5602" w:rsidRPr="001545B2" w:rsidRDefault="00DB5602" w:rsidP="00DB5602">
      <w:r w:rsidRPr="009647C3">
        <w:rPr>
          <w:rStyle w:val="Style13ptBold"/>
        </w:rPr>
        <w:t xml:space="preserve">Chow 18 </w:t>
      </w:r>
      <w:r w:rsidRPr="001545B2">
        <w:t xml:space="preserve">[Brian G. - PhD in physics from Case Western Reserve University, “Space Arms Control: A Hybrid Approach,” p. 115, </w:t>
      </w:r>
      <w:r w:rsidRPr="001545B2">
        <w:rPr>
          <w:i/>
          <w:iCs/>
        </w:rPr>
        <w:t>Strategic Studies Quarterly</w:t>
      </w:r>
      <w:r w:rsidRPr="001545B2">
        <w:t>, Volume 12, Number 2, JSTOR]</w:t>
      </w:r>
    </w:p>
    <w:p w14:paraId="702DDB00" w14:textId="77777777" w:rsidR="00DB5602" w:rsidRPr="001545B2" w:rsidRDefault="00DB5602" w:rsidP="00DB5602">
      <w:pPr>
        <w:rPr>
          <w:sz w:val="16"/>
        </w:rPr>
      </w:pPr>
      <w:r w:rsidRPr="001545B2">
        <w:rPr>
          <w:sz w:val="16"/>
        </w:rPr>
        <w:t xml:space="preserve">There are three reasons </w:t>
      </w:r>
      <w:r w:rsidRPr="003B4CDD">
        <w:rPr>
          <w:highlight w:val="green"/>
          <w:u w:val="single"/>
        </w:rPr>
        <w:t>the U</w:t>
      </w:r>
      <w:r w:rsidRPr="001545B2">
        <w:rPr>
          <w:sz w:val="16"/>
        </w:rPr>
        <w:t xml:space="preserve">nited </w:t>
      </w:r>
      <w:r w:rsidRPr="003B4CDD">
        <w:rPr>
          <w:highlight w:val="green"/>
          <w:u w:val="single"/>
        </w:rPr>
        <w:t>S</w:t>
      </w:r>
      <w:r w:rsidRPr="001545B2">
        <w:rPr>
          <w:sz w:val="16"/>
        </w:rPr>
        <w:t xml:space="preserve">tates </w:t>
      </w:r>
      <w:r w:rsidRPr="003B4CDD">
        <w:rPr>
          <w:b/>
          <w:iCs/>
          <w:highlight w:val="green"/>
          <w:u w:val="single"/>
          <w:bdr w:val="single" w:sz="8" w:space="0" w:color="auto"/>
        </w:rPr>
        <w:t>should not attempt to ban debris removal</w:t>
      </w:r>
      <w:r w:rsidRPr="001545B2">
        <w:rPr>
          <w:sz w:val="16"/>
        </w:rPr>
        <w:t xml:space="preserve"> and servicing spacecraft to deal with space stalking threat. First, </w:t>
      </w:r>
      <w:r w:rsidRPr="003B4CDD">
        <w:rPr>
          <w:highlight w:val="green"/>
          <w:u w:val="single"/>
        </w:rPr>
        <w:t>ADR spacecraft are necessary</w:t>
      </w:r>
      <w:r w:rsidRPr="001545B2">
        <w:rPr>
          <w:sz w:val="16"/>
        </w:rPr>
        <w:t xml:space="preserve"> in the emerging era </w:t>
      </w:r>
      <w:r w:rsidRPr="003B4CDD">
        <w:rPr>
          <w:b/>
          <w:iCs/>
          <w:highlight w:val="green"/>
          <w:u w:val="single"/>
          <w:bdr w:val="single" w:sz="8" w:space="0" w:color="auto"/>
        </w:rPr>
        <w:t>to prevent the</w:t>
      </w:r>
      <w:r w:rsidRPr="001545B2">
        <w:rPr>
          <w:b/>
          <w:iCs/>
          <w:u w:val="single"/>
          <w:bdr w:val="single" w:sz="8" w:space="0" w:color="auto"/>
        </w:rPr>
        <w:t xml:space="preserve"> space </w:t>
      </w:r>
      <w:r w:rsidRPr="003B4CDD">
        <w:rPr>
          <w:b/>
          <w:iCs/>
          <w:highlight w:val="green"/>
          <w:u w:val="single"/>
          <w:bdr w:val="single" w:sz="8" w:space="0" w:color="auto"/>
        </w:rPr>
        <w:t>debris population from</w:t>
      </w:r>
      <w:r w:rsidRPr="001545B2">
        <w:rPr>
          <w:b/>
          <w:iCs/>
          <w:u w:val="single"/>
          <w:bdr w:val="single" w:sz="8" w:space="0" w:color="auto"/>
        </w:rPr>
        <w:t xml:space="preserve"> increasing and </w:t>
      </w:r>
      <w:r w:rsidRPr="003B4CDD">
        <w:rPr>
          <w:b/>
          <w:iCs/>
          <w:highlight w:val="green"/>
          <w:u w:val="single"/>
          <w:bdr w:val="single" w:sz="8" w:space="0" w:color="auto"/>
        </w:rPr>
        <w:t>hindering the peaceful uses of space.</w:t>
      </w:r>
      <w:r w:rsidRPr="001545B2">
        <w:rPr>
          <w:sz w:val="16"/>
        </w:rPr>
        <w:t xml:space="preserve"> Also, as space technologies continue to become more capable and less expensive, it is highly advantageous to have some satellite services performed in space. Second, as noted earlier, </w:t>
      </w:r>
      <w:r w:rsidRPr="003B4CDD">
        <w:rPr>
          <w:highlight w:val="green"/>
          <w:u w:val="single"/>
        </w:rPr>
        <w:t>China will</w:t>
      </w:r>
      <w:r w:rsidRPr="001545B2">
        <w:rPr>
          <w:u w:val="single"/>
        </w:rPr>
        <w:t xml:space="preserve"> likely </w:t>
      </w:r>
      <w:r w:rsidRPr="003B4CDD">
        <w:rPr>
          <w:highlight w:val="green"/>
          <w:u w:val="single"/>
        </w:rPr>
        <w:t>deploy</w:t>
      </w:r>
      <w:r w:rsidRPr="001545B2">
        <w:rPr>
          <w:sz w:val="16"/>
        </w:rPr>
        <w:t xml:space="preserve"> both </w:t>
      </w:r>
      <w:r w:rsidRPr="003B4CDD">
        <w:rPr>
          <w:highlight w:val="green"/>
          <w:u w:val="single"/>
        </w:rPr>
        <w:t>ADR</w:t>
      </w:r>
      <w:r w:rsidRPr="001545B2">
        <w:rPr>
          <w:sz w:val="16"/>
        </w:rPr>
        <w:t xml:space="preserve"> and OOS spacecraft </w:t>
      </w:r>
      <w:r w:rsidRPr="003B4CDD">
        <w:rPr>
          <w:highlight w:val="green"/>
          <w:u w:val="single"/>
        </w:rPr>
        <w:t>in the early 2020s and Russia is likely to follow suit</w:t>
      </w:r>
      <w:r w:rsidRPr="001545B2">
        <w:rPr>
          <w:u w:val="single"/>
        </w:rPr>
        <w:t xml:space="preserve"> in the 2020s.</w:t>
      </w:r>
      <w:r w:rsidRPr="001545B2">
        <w:rPr>
          <w:sz w:val="16"/>
        </w:rPr>
        <w:t xml:space="preserve"> Even if the United States wanted to delay ADR and OOS deployment for the benefit of preventing space stalker threat, it could not dissuade China and Russia from such a deployment. Third, and most importantly, there is a way to both deter and defend against space stalkers and still be able to benefit from the presence of ADR and OOS spacecraft. </w:t>
      </w:r>
    </w:p>
    <w:p w14:paraId="5CBACB1C" w14:textId="77777777" w:rsidR="006D33F2" w:rsidRPr="00147FA8" w:rsidRDefault="006D33F2" w:rsidP="006D33F2">
      <w:pPr>
        <w:pStyle w:val="Heading4"/>
      </w:pPr>
      <w:r w:rsidRPr="00147FA8">
        <w:t>Solar flares will end satellites inevitably – no defense</w:t>
      </w:r>
    </w:p>
    <w:p w14:paraId="050EE889" w14:textId="77777777" w:rsidR="006D33F2" w:rsidRPr="00147FA8" w:rsidRDefault="006D33F2" w:rsidP="006D33F2">
      <w:r w:rsidRPr="00147FA8">
        <w:rPr>
          <w:rStyle w:val="Style13ptBold"/>
        </w:rPr>
        <w:t>Wild 15</w:t>
      </w:r>
      <w:r w:rsidRPr="00147FA8">
        <w:t xml:space="preserve"> (Jim Wild, Professor of Space Physics at Lancaster University, “With So Much Vested In Satellites, </w:t>
      </w:r>
      <w:r w:rsidRPr="00A53BF8">
        <w:rPr>
          <w:rStyle w:val="StyleUnderline"/>
          <w:highlight w:val="green"/>
        </w:rPr>
        <w:t>Solar Storms</w:t>
      </w:r>
      <w:r w:rsidRPr="00147FA8">
        <w:t xml:space="preserve"> Could Bring Life To A Standstill,” July 30, 2015, https://theconversation.com/with-so-much-vested-in-satellites-solar-storms-could-bring-life-to-a-standstill-45204)</w:t>
      </w:r>
    </w:p>
    <w:p w14:paraId="27FB90CF" w14:textId="77777777" w:rsidR="006D33F2" w:rsidRPr="00147FA8" w:rsidRDefault="006D33F2" w:rsidP="006D33F2">
      <w:pPr>
        <w:rPr>
          <w:sz w:val="16"/>
        </w:rPr>
      </w:pPr>
      <w:r w:rsidRPr="00147FA8">
        <w:rPr>
          <w:rStyle w:val="StyleUnderline"/>
        </w:rPr>
        <w:t xml:space="preserve">These </w:t>
      </w:r>
      <w:r w:rsidRPr="00A53BF8">
        <w:rPr>
          <w:rStyle w:val="StyleUnderline"/>
          <w:highlight w:val="green"/>
        </w:rPr>
        <w:t>can disrupt satellite operations</w:t>
      </w:r>
      <w:r w:rsidRPr="00147FA8">
        <w:rPr>
          <w:sz w:val="16"/>
        </w:rPr>
        <w:t xml:space="preserve"> by </w:t>
      </w:r>
      <w:r w:rsidRPr="00147FA8">
        <w:rPr>
          <w:rStyle w:val="StyleUnderline"/>
        </w:rPr>
        <w:t>depositing electrical charge within the on-board electronics</w:t>
      </w:r>
      <w:r w:rsidRPr="00147FA8">
        <w:rPr>
          <w:sz w:val="16"/>
        </w:rPr>
        <w:t xml:space="preserve">, triggering phantom commands or </w:t>
      </w:r>
      <w:r w:rsidRPr="00A53BF8">
        <w:rPr>
          <w:rStyle w:val="StyleUnderline"/>
          <w:highlight w:val="green"/>
        </w:rPr>
        <w:t>overloading</w:t>
      </w:r>
      <w:r w:rsidRPr="00147FA8">
        <w:rPr>
          <w:sz w:val="16"/>
        </w:rPr>
        <w:t xml:space="preserve"> and damaging </w:t>
      </w:r>
      <w:r w:rsidRPr="00147FA8">
        <w:rPr>
          <w:rStyle w:val="StyleUnderline"/>
        </w:rPr>
        <w:t xml:space="preserve">sensitive </w:t>
      </w:r>
      <w:r w:rsidRPr="00A53BF8">
        <w:rPr>
          <w:rStyle w:val="StyleUnderline"/>
          <w:highlight w:val="green"/>
        </w:rPr>
        <w:t>components</w:t>
      </w:r>
      <w:r w:rsidRPr="00147FA8">
        <w:rPr>
          <w:sz w:val="16"/>
        </w:rPr>
        <w:t xml:space="preserve">. The effects of </w:t>
      </w:r>
      <w:r w:rsidRPr="00147FA8">
        <w:rPr>
          <w:rStyle w:val="StyleUnderline"/>
        </w:rPr>
        <w:t>space weather</w:t>
      </w:r>
      <w:r w:rsidRPr="00147FA8">
        <w:rPr>
          <w:sz w:val="16"/>
        </w:rPr>
        <w:t xml:space="preserve"> on the Earth’s upper atmosphere </w:t>
      </w:r>
      <w:r w:rsidRPr="00147FA8">
        <w:rPr>
          <w:rStyle w:val="StyleUnderline"/>
        </w:rPr>
        <w:t>disrupts radio signals</w:t>
      </w:r>
      <w:r w:rsidRPr="00147FA8">
        <w:rPr>
          <w:sz w:val="16"/>
        </w:rPr>
        <w:t xml:space="preserve"> transmitted by navigation satellites, potentially introducing positioning errors or, in more severe cases, </w:t>
      </w:r>
      <w:r w:rsidRPr="00A53BF8">
        <w:rPr>
          <w:rStyle w:val="Emphasis"/>
          <w:highlight w:val="green"/>
        </w:rPr>
        <w:t>rendering them unusable</w:t>
      </w:r>
      <w:r w:rsidRPr="00A53BF8">
        <w:rPr>
          <w:sz w:val="16"/>
          <w:highlight w:val="green"/>
        </w:rPr>
        <w:t>.</w:t>
      </w:r>
    </w:p>
    <w:p w14:paraId="78EF2226" w14:textId="77777777" w:rsidR="006D33F2" w:rsidRPr="00147FA8" w:rsidRDefault="006D33F2" w:rsidP="006D33F2">
      <w:pPr>
        <w:rPr>
          <w:sz w:val="16"/>
        </w:rPr>
      </w:pPr>
      <w:r w:rsidRPr="00A53BF8">
        <w:rPr>
          <w:rStyle w:val="StyleUnderline"/>
          <w:highlight w:val="green"/>
        </w:rPr>
        <w:t xml:space="preserve">These are </w:t>
      </w:r>
      <w:r w:rsidRPr="00A53BF8">
        <w:rPr>
          <w:rStyle w:val="Emphasis"/>
          <w:highlight w:val="green"/>
        </w:rPr>
        <w:t>not theoretical</w:t>
      </w:r>
      <w:r w:rsidRPr="00147FA8">
        <w:rPr>
          <w:sz w:val="16"/>
        </w:rPr>
        <w:t xml:space="preserve"> hazards: in recent decades, solar storms have caused </w:t>
      </w:r>
      <w:r w:rsidRPr="00A53BF8">
        <w:rPr>
          <w:rStyle w:val="StyleUnderline"/>
          <w:highlight w:val="green"/>
        </w:rPr>
        <w:t>outages for a number of satellites</w:t>
      </w:r>
      <w:r w:rsidRPr="00147FA8">
        <w:rPr>
          <w:sz w:val="16"/>
        </w:rPr>
        <w:t xml:space="preserve"> services – and a handful of satellites have been lost altogether. These </w:t>
      </w:r>
      <w:r w:rsidRPr="00A53BF8">
        <w:rPr>
          <w:rStyle w:val="Emphasis"/>
          <w:highlight w:val="green"/>
        </w:rPr>
        <w:t>were costly</w:t>
      </w:r>
      <w:r w:rsidRPr="00147FA8">
        <w:rPr>
          <w:rStyle w:val="Emphasis"/>
        </w:rPr>
        <w:t xml:space="preserve"> events</w:t>
      </w:r>
      <w:r w:rsidRPr="00147FA8">
        <w:rPr>
          <w:sz w:val="16"/>
        </w:rPr>
        <w:t xml:space="preserve"> – satellite operator losses </w:t>
      </w:r>
      <w:r w:rsidRPr="00147FA8">
        <w:rPr>
          <w:sz w:val="16"/>
        </w:rPr>
        <w:lastRenderedPageBreak/>
        <w:t>have run into hundreds of millions of dollars. The wider social and economic impact was relatively limited, but even so it’s unclear how our growing amount of space infrastructure would fare against the more extreme space weather that we might face.</w:t>
      </w:r>
    </w:p>
    <w:p w14:paraId="08FDFA8D" w14:textId="77777777" w:rsidR="006D33F2" w:rsidRPr="00147FA8" w:rsidRDefault="006D33F2" w:rsidP="006D33F2">
      <w:r w:rsidRPr="00147FA8">
        <w:t>When Space Weather Becomes A Hurricane</w:t>
      </w:r>
    </w:p>
    <w:p w14:paraId="1281B8AF" w14:textId="77777777" w:rsidR="006D33F2" w:rsidRPr="00147FA8" w:rsidRDefault="006D33F2" w:rsidP="006D33F2">
      <w:pPr>
        <w:rPr>
          <w:sz w:val="16"/>
          <w:szCs w:val="16"/>
        </w:rPr>
      </w:pPr>
      <w:r w:rsidRPr="00147FA8">
        <w:rPr>
          <w:sz w:val="16"/>
          <w:szCs w:val="16"/>
        </w:rPr>
        <w:t>The largest solar storm on record was the Carrington event in September 1859, named after the British astronomer who observed it. Of course there were no Victorian satellites to suffer the consequences, but the telegraph systems of the time were crippled as electrical currents induced in the copper wires interfered with signals, electrocuted operators and set telegraph paper alight. The geomagnetic storm it triggered was so intense that the northern lights, usually a polar phenomenon, were observed as far south as the Bahamas.</w:t>
      </w:r>
    </w:p>
    <w:p w14:paraId="1596D3AA" w14:textId="77777777" w:rsidR="006D33F2" w:rsidRPr="00690F03" w:rsidRDefault="006D33F2" w:rsidP="006D33F2">
      <w:pPr>
        <w:rPr>
          <w:sz w:val="16"/>
        </w:rPr>
      </w:pPr>
      <w:r w:rsidRPr="00147FA8">
        <w:rPr>
          <w:sz w:val="16"/>
        </w:rPr>
        <w:t xml:space="preserve">Statistical analysis of this and other severe solar storms suggests that </w:t>
      </w:r>
      <w:r w:rsidRPr="00A53BF8">
        <w:rPr>
          <w:rStyle w:val="StyleUnderline"/>
          <w:highlight w:val="green"/>
        </w:rPr>
        <w:t>we can expect</w:t>
      </w:r>
      <w:r w:rsidRPr="00147FA8">
        <w:rPr>
          <w:rStyle w:val="StyleUnderline"/>
        </w:rPr>
        <w:t xml:space="preserve"> an event of </w:t>
      </w:r>
      <w:r w:rsidRPr="00A53BF8">
        <w:rPr>
          <w:rStyle w:val="StyleUnderline"/>
          <w:highlight w:val="green"/>
        </w:rPr>
        <w:t>this magnitude once every few</w:t>
      </w:r>
      <w:r w:rsidRPr="00147FA8">
        <w:rPr>
          <w:rStyle w:val="StyleUnderline"/>
        </w:rPr>
        <w:t xml:space="preserve"> </w:t>
      </w:r>
      <w:r w:rsidRPr="00A53BF8">
        <w:rPr>
          <w:rStyle w:val="StyleUnderline"/>
          <w:highlight w:val="green"/>
        </w:rPr>
        <w:t>hundred years</w:t>
      </w:r>
      <w:r w:rsidRPr="00147FA8">
        <w:rPr>
          <w:sz w:val="16"/>
        </w:rPr>
        <w:t xml:space="preserve"> – </w:t>
      </w:r>
      <w:r w:rsidRPr="00A53BF8">
        <w:rPr>
          <w:rStyle w:val="StyleUnderline"/>
          <w:highlight w:val="green"/>
        </w:rPr>
        <w:t>it’s a question of “</w:t>
      </w:r>
      <w:r w:rsidRPr="00A53BF8">
        <w:rPr>
          <w:rStyle w:val="Emphasis"/>
          <w:highlight w:val="green"/>
        </w:rPr>
        <w:t>when</w:t>
      </w:r>
      <w:r w:rsidRPr="00A53BF8">
        <w:rPr>
          <w:rStyle w:val="StyleUnderline"/>
          <w:highlight w:val="green"/>
        </w:rPr>
        <w:t xml:space="preserve">” </w:t>
      </w:r>
      <w:r w:rsidRPr="00A53BF8">
        <w:rPr>
          <w:rStyle w:val="Emphasis"/>
          <w:highlight w:val="green"/>
        </w:rPr>
        <w:t>rather than “if”</w:t>
      </w:r>
      <w:r w:rsidRPr="00A53BF8">
        <w:rPr>
          <w:rStyle w:val="StyleUnderline"/>
          <w:highlight w:val="green"/>
        </w:rPr>
        <w:t>.</w:t>
      </w:r>
      <w:r w:rsidRPr="00147FA8">
        <w:rPr>
          <w:sz w:val="16"/>
        </w:rPr>
        <w:t xml:space="preserve"> A 2007 study estimated </w:t>
      </w:r>
      <w:r w:rsidRPr="00A53BF8">
        <w:rPr>
          <w:rStyle w:val="StyleUnderline"/>
          <w:highlight w:val="green"/>
        </w:rPr>
        <w:t>a Carrington event today would cause</w:t>
      </w:r>
      <w:r w:rsidRPr="00147FA8">
        <w:rPr>
          <w:rStyle w:val="StyleUnderline"/>
        </w:rPr>
        <w:t xml:space="preserve"> US$</w:t>
      </w:r>
      <w:r w:rsidRPr="00A53BF8">
        <w:rPr>
          <w:rStyle w:val="StyleUnderline"/>
          <w:highlight w:val="green"/>
        </w:rPr>
        <w:t>30 billion in losses</w:t>
      </w:r>
      <w:r w:rsidRPr="00147FA8">
        <w:rPr>
          <w:rStyle w:val="StyleUnderline"/>
        </w:rPr>
        <w:t xml:space="preserve"> for satellite operators and threaten vital infrastructure in space</w:t>
      </w:r>
      <w:r w:rsidRPr="00147FA8">
        <w:rPr>
          <w:sz w:val="16"/>
        </w:rPr>
        <w:t xml:space="preserve"> and here on the ground. It’s a risk taken sufficiently seriously that it appears on the UK National Risk Register and has led the government to draw up its preparedness programme.</w:t>
      </w:r>
    </w:p>
    <w:p w14:paraId="105B22C7" w14:textId="77777777" w:rsidR="00DB5602" w:rsidRPr="00E657DC" w:rsidRDefault="00DB5602" w:rsidP="006D7FDC"/>
    <w:p w14:paraId="2DFB660F" w14:textId="77777777" w:rsidR="006D7FDC" w:rsidRDefault="006D7FDC" w:rsidP="006D7FDC">
      <w:pPr>
        <w:pStyle w:val="Heading4"/>
        <w:rPr>
          <w:rFonts w:cs="Arial"/>
        </w:rPr>
      </w:pPr>
      <w:r>
        <w:rPr>
          <w:rFonts w:cs="Arial"/>
        </w:rPr>
        <w:t xml:space="preserve">No Escalation over Satellites: </w:t>
      </w:r>
    </w:p>
    <w:p w14:paraId="20872232" w14:textId="77777777" w:rsidR="006D7FDC" w:rsidRDefault="006D7FDC" w:rsidP="006D7FDC">
      <w:pPr>
        <w:pStyle w:val="Heading4"/>
        <w:rPr>
          <w:rFonts w:cs="Arial"/>
          <w:u w:val="single"/>
        </w:rPr>
      </w:pPr>
      <w:r>
        <w:rPr>
          <w:rFonts w:cs="Arial"/>
        </w:rPr>
        <w:t xml:space="preserve">1] </w:t>
      </w:r>
      <w:r w:rsidRPr="00FE4F08">
        <w:rPr>
          <w:rFonts w:cs="Arial"/>
          <w:u w:val="single"/>
        </w:rPr>
        <w:t>Planning Priorities</w:t>
      </w:r>
    </w:p>
    <w:p w14:paraId="7B379C58" w14:textId="77777777" w:rsidR="006D7FDC" w:rsidRPr="00470926" w:rsidRDefault="006D7FDC" w:rsidP="006D7FDC">
      <w:r w:rsidRPr="00470926">
        <w:rPr>
          <w:rStyle w:val="Style13ptBold"/>
        </w:rPr>
        <w:t>Bowen 18</w:t>
      </w:r>
      <w:r>
        <w:t xml:space="preserve"> Bleddyn Bowen 2-20-2018 “</w:t>
      </w:r>
      <w:r w:rsidRPr="00F35F0D">
        <w:t>The Art of Space Deterrence</w:t>
      </w:r>
      <w:r>
        <w:t xml:space="preserve">” </w:t>
      </w:r>
      <w:hyperlink r:id="rId14" w:history="1">
        <w:r w:rsidRPr="005C484B">
          <w:rPr>
            <w:rStyle w:val="Hyperlink"/>
          </w:rPr>
          <w:t>https://www.europeanleadershipnetwork.org/commentary/the-art-of-space-deterrence/</w:t>
        </w:r>
      </w:hyperlink>
      <w:r>
        <w:t xml:space="preserve"> (</w:t>
      </w:r>
      <w:r w:rsidRPr="00F35F0D">
        <w:t>Lecturer in International Relations at the University of Leicester</w:t>
      </w:r>
      <w:r>
        <w:t xml:space="preserve">)//Elmer </w:t>
      </w:r>
    </w:p>
    <w:p w14:paraId="1F75E76A" w14:textId="77777777" w:rsidR="006D7FDC" w:rsidRDefault="006D7FDC" w:rsidP="006D7FDC">
      <w:r w:rsidRPr="00970852">
        <w:rPr>
          <w:highlight w:val="green"/>
          <w:u w:val="single"/>
        </w:rPr>
        <w:t>Space is</w:t>
      </w:r>
      <w:r w:rsidRPr="00F35F0D">
        <w:t xml:space="preserve"> often </w:t>
      </w:r>
      <w:r w:rsidRPr="00970852">
        <w:rPr>
          <w:highlight w:val="green"/>
          <w:u w:val="single"/>
        </w:rPr>
        <w:t xml:space="preserve">an </w:t>
      </w:r>
      <w:r w:rsidRPr="00970852">
        <w:rPr>
          <w:rStyle w:val="Emphasis"/>
          <w:highlight w:val="green"/>
        </w:rPr>
        <w:t>afterthought</w:t>
      </w:r>
      <w:r w:rsidRPr="00F35F0D">
        <w:t xml:space="preserve"> or a miscellaneous ancillary </w:t>
      </w:r>
      <w:r w:rsidRPr="00970852">
        <w:rPr>
          <w:highlight w:val="green"/>
          <w:u w:val="single"/>
        </w:rPr>
        <w:t>in</w:t>
      </w:r>
      <w:r w:rsidRPr="00F35F0D">
        <w:rPr>
          <w:u w:val="single"/>
        </w:rPr>
        <w:t xml:space="preserve"> the </w:t>
      </w:r>
      <w:r w:rsidRPr="00970852">
        <w:rPr>
          <w:rStyle w:val="Emphasis"/>
          <w:highlight w:val="green"/>
          <w:bdr w:val="single" w:sz="18" w:space="0" w:color="auto"/>
        </w:rPr>
        <w:t>grand strategic views</w:t>
      </w:r>
      <w:r w:rsidRPr="00970852">
        <w:rPr>
          <w:highlight w:val="green"/>
          <w:u w:val="single"/>
          <w:bdr w:val="single" w:sz="18" w:space="0" w:color="auto"/>
        </w:rPr>
        <w:t xml:space="preserve"> of </w:t>
      </w:r>
      <w:r w:rsidRPr="00970852">
        <w:rPr>
          <w:rStyle w:val="Emphasis"/>
          <w:highlight w:val="green"/>
          <w:bdr w:val="single" w:sz="18" w:space="0" w:color="auto"/>
        </w:rPr>
        <w:t>top-level decision-makers</w:t>
      </w:r>
      <w:r w:rsidRPr="00F35F0D">
        <w:t xml:space="preserve">. </w:t>
      </w:r>
      <w:r w:rsidRPr="00970852">
        <w:rPr>
          <w:highlight w:val="green"/>
          <w:u w:val="single"/>
        </w:rPr>
        <w:t xml:space="preserve">A </w:t>
      </w:r>
      <w:r w:rsidRPr="00970852">
        <w:rPr>
          <w:rStyle w:val="Emphasis"/>
          <w:highlight w:val="green"/>
        </w:rPr>
        <w:t>president</w:t>
      </w:r>
      <w:r w:rsidRPr="00970852">
        <w:rPr>
          <w:highlight w:val="green"/>
          <w:u w:val="single"/>
        </w:rPr>
        <w:t xml:space="preserve"> may </w:t>
      </w:r>
      <w:r w:rsidRPr="00970852">
        <w:rPr>
          <w:rStyle w:val="Emphasis"/>
          <w:highlight w:val="green"/>
        </w:rPr>
        <w:t>not care</w:t>
      </w:r>
      <w:r w:rsidRPr="00F35F0D">
        <w:rPr>
          <w:u w:val="single"/>
        </w:rPr>
        <w:t xml:space="preserve"> that </w:t>
      </w:r>
      <w:r w:rsidRPr="00970852">
        <w:rPr>
          <w:rStyle w:val="Emphasis"/>
          <w:highlight w:val="green"/>
        </w:rPr>
        <w:t>one sat</w:t>
      </w:r>
      <w:r w:rsidRPr="00F35F0D">
        <w:rPr>
          <w:rStyle w:val="Emphasis"/>
        </w:rPr>
        <w:t xml:space="preserve">ellite </w:t>
      </w:r>
      <w:r w:rsidRPr="00970852">
        <w:rPr>
          <w:rStyle w:val="Emphasis"/>
          <w:highlight w:val="green"/>
        </w:rPr>
        <w:t>may be lost</w:t>
      </w:r>
      <w:r w:rsidRPr="00F35F0D">
        <w:rPr>
          <w:u w:val="single"/>
        </w:rPr>
        <w:t xml:space="preserve"> or go dark</w:t>
      </w:r>
      <w:r w:rsidRPr="00F35F0D">
        <w:t xml:space="preserve">; </w:t>
      </w:r>
      <w:r w:rsidRPr="00970852">
        <w:rPr>
          <w:highlight w:val="green"/>
          <w:u w:val="single"/>
        </w:rPr>
        <w:t>it may cause</w:t>
      </w:r>
      <w:r w:rsidRPr="00F35F0D">
        <w:rPr>
          <w:u w:val="single"/>
        </w:rPr>
        <w:t xml:space="preserve"> panic and</w:t>
      </w:r>
      <w:r w:rsidRPr="00F35F0D">
        <w:t xml:space="preserve"> </w:t>
      </w:r>
      <w:r w:rsidRPr="00970852">
        <w:rPr>
          <w:rStyle w:val="Emphasis"/>
          <w:highlight w:val="green"/>
        </w:rPr>
        <w:t>Twitter</w:t>
      </w:r>
      <w:r w:rsidRPr="00F35F0D">
        <w:t xml:space="preserve">-based </w:t>
      </w:r>
      <w:r w:rsidRPr="00970852">
        <w:rPr>
          <w:rStyle w:val="Emphasis"/>
          <w:highlight w:val="green"/>
        </w:rPr>
        <w:t>hysteria</w:t>
      </w:r>
      <w:r w:rsidRPr="00F35F0D">
        <w:t xml:space="preserve"> for the space community, of course. </w:t>
      </w:r>
      <w:r w:rsidRPr="00970852">
        <w:rPr>
          <w:highlight w:val="green"/>
          <w:u w:val="single"/>
        </w:rPr>
        <w:t>But</w:t>
      </w:r>
      <w:r w:rsidRPr="00F35F0D">
        <w:rPr>
          <w:u w:val="single"/>
        </w:rPr>
        <w:t xml:space="preserve"> the </w:t>
      </w:r>
      <w:r w:rsidRPr="00970852">
        <w:rPr>
          <w:rStyle w:val="Emphasis"/>
          <w:highlight w:val="green"/>
        </w:rPr>
        <w:t>terrestrial context</w:t>
      </w:r>
      <w:r w:rsidRPr="00F35F0D">
        <w:t xml:space="preserve"> and consequences, </w:t>
      </w:r>
      <w:r w:rsidRPr="00F35F0D">
        <w:rPr>
          <w:u w:val="single"/>
        </w:rPr>
        <w:t xml:space="preserve">as well as the political stakes and symbolism of any exchange of hostilities in space </w:t>
      </w:r>
      <w:r w:rsidRPr="00970852">
        <w:rPr>
          <w:rStyle w:val="Emphasis"/>
          <w:highlight w:val="green"/>
        </w:rPr>
        <w:t>matters more</w:t>
      </w:r>
      <w:r w:rsidRPr="00970852">
        <w:rPr>
          <w:highlight w:val="green"/>
        </w:rPr>
        <w:t xml:space="preserve">. </w:t>
      </w:r>
      <w:r w:rsidRPr="00970852">
        <w:rPr>
          <w:highlight w:val="green"/>
          <w:u w:val="single"/>
        </w:rPr>
        <w:t>The</w:t>
      </w:r>
      <w:r w:rsidRPr="00F35F0D">
        <w:rPr>
          <w:u w:val="single"/>
        </w:rPr>
        <w:t xml:space="preserve"> political and </w:t>
      </w:r>
      <w:r w:rsidRPr="00970852">
        <w:rPr>
          <w:highlight w:val="green"/>
          <w:u w:val="single"/>
        </w:rPr>
        <w:t>media</w:t>
      </w:r>
      <w:r w:rsidRPr="00F35F0D">
        <w:rPr>
          <w:u w:val="single"/>
        </w:rPr>
        <w:t xml:space="preserve"> dimension can </w:t>
      </w:r>
      <w:r w:rsidRPr="00970852">
        <w:rPr>
          <w:highlight w:val="green"/>
          <w:u w:val="single"/>
        </w:rPr>
        <w:t>magnify</w:t>
      </w:r>
      <w:r w:rsidRPr="00F35F0D">
        <w:t xml:space="preserve"> or minimise </w:t>
      </w:r>
      <w:r w:rsidRPr="00F35F0D">
        <w:rPr>
          <w:u w:val="single"/>
        </w:rPr>
        <w:t xml:space="preserve">the </w:t>
      </w:r>
      <w:r w:rsidRPr="00970852">
        <w:rPr>
          <w:highlight w:val="green"/>
          <w:u w:val="single"/>
        </w:rPr>
        <w:t>perceived consequences of losing</w:t>
      </w:r>
      <w:r w:rsidRPr="00F35F0D">
        <w:rPr>
          <w:u w:val="single"/>
        </w:rPr>
        <w:t xml:space="preserve"> specific </w:t>
      </w:r>
      <w:r w:rsidRPr="00970852">
        <w:rPr>
          <w:rStyle w:val="Emphasis"/>
          <w:highlight w:val="green"/>
        </w:rPr>
        <w:t>sat</w:t>
      </w:r>
      <w:r w:rsidRPr="00F35F0D">
        <w:rPr>
          <w:szCs w:val="16"/>
        </w:rPr>
        <w:t>ellite</w:t>
      </w:r>
      <w:r w:rsidRPr="00970852">
        <w:rPr>
          <w:rStyle w:val="Emphasis"/>
          <w:highlight w:val="green"/>
        </w:rPr>
        <w:t>s</w:t>
      </w:r>
      <w:r w:rsidRPr="00F35F0D">
        <w:rPr>
          <w:u w:val="single"/>
        </w:rPr>
        <w:t xml:space="preserve"> </w:t>
      </w:r>
      <w:r w:rsidRPr="00970852">
        <w:rPr>
          <w:rStyle w:val="Emphasis"/>
          <w:highlight w:val="green"/>
        </w:rPr>
        <w:t>out of</w:t>
      </w:r>
      <w:r w:rsidRPr="00F35F0D">
        <w:rPr>
          <w:u w:val="single"/>
        </w:rPr>
        <w:t xml:space="preserve"> all </w:t>
      </w:r>
      <w:r w:rsidRPr="00970852">
        <w:rPr>
          <w:rStyle w:val="Emphasis"/>
          <w:highlight w:val="green"/>
        </w:rPr>
        <w:t>proportion</w:t>
      </w:r>
      <w:r w:rsidRPr="00970852">
        <w:rPr>
          <w:highlight w:val="green"/>
          <w:u w:val="single"/>
        </w:rPr>
        <w:t xml:space="preserve"> to</w:t>
      </w:r>
      <w:r w:rsidRPr="00F35F0D">
        <w:rPr>
          <w:u w:val="single"/>
        </w:rPr>
        <w:t xml:space="preserve"> their </w:t>
      </w:r>
      <w:r w:rsidRPr="00970852">
        <w:rPr>
          <w:rStyle w:val="Emphasis"/>
          <w:highlight w:val="green"/>
        </w:rPr>
        <w:t>actual strategic effect</w:t>
      </w:r>
      <w:r w:rsidRPr="00F35F0D">
        <w:t>.</w:t>
      </w:r>
    </w:p>
    <w:p w14:paraId="425DB76B" w14:textId="21F70D44" w:rsidR="006D7FDC" w:rsidRDefault="00DB5602" w:rsidP="006D7FDC">
      <w:pPr>
        <w:pStyle w:val="Heading4"/>
      </w:pPr>
      <w:r>
        <w:t>2</w:t>
      </w:r>
      <w:r w:rsidR="006D7FDC">
        <w:t xml:space="preserve">] </w:t>
      </w:r>
      <w:r w:rsidR="006D7FDC" w:rsidRPr="008F5D92">
        <w:t xml:space="preserve">If we don’t have sufficient data we move the satellite to </w:t>
      </w:r>
      <w:r w:rsidR="006D7FDC">
        <w:t>‘</w:t>
      </w:r>
      <w:r w:rsidR="006D7FDC" w:rsidRPr="008F5D92">
        <w:t xml:space="preserve">lost’ category </w:t>
      </w:r>
    </w:p>
    <w:p w14:paraId="20524F1A" w14:textId="77777777" w:rsidR="006D7FDC" w:rsidRPr="001007BF" w:rsidRDefault="006D7FDC" w:rsidP="006D7FDC">
      <w:pPr>
        <w:rPr>
          <w:b/>
          <w:sz w:val="26"/>
          <w:u w:val="single"/>
        </w:rPr>
      </w:pPr>
      <w:r>
        <w:rPr>
          <w:rStyle w:val="Style13ptBold"/>
        </w:rPr>
        <w:t xml:space="preserve">Hoots ’15 </w:t>
      </w:r>
      <w:r w:rsidRPr="001A09D0">
        <w:t xml:space="preserve">[Felix; Fall 2015; Distinguished Engineer in the System Analysis and Simulation Subdivision, Ph.D. in Mathematics from Auburn University, M.S. in Mathematics from Tennessee Tech University; Crosslink, “Keeping Track: Space Surveillance for Operational Support,” </w:t>
      </w:r>
      <w:hyperlink r:id="rId15" w:history="1">
        <w:r w:rsidRPr="001A09D0">
          <w:rPr>
            <w:rStyle w:val="Hyperlink"/>
          </w:rPr>
          <w:t>https://aerospace.org/sites/default/files/2019-04/Crosslink%20Fall%202015%20V16N1%20.pdf</w:t>
        </w:r>
      </w:hyperlink>
      <w:r w:rsidRPr="001A09D0">
        <w:t>; RP]</w:t>
      </w:r>
    </w:p>
    <w:p w14:paraId="10B15A03" w14:textId="77777777" w:rsidR="006D7FDC" w:rsidRDefault="006D7FDC" w:rsidP="006D7FDC">
      <w:r>
        <w:t xml:space="preserve">The </w:t>
      </w:r>
      <w:r w:rsidRPr="008F5D92">
        <w:rPr>
          <w:rStyle w:val="StyleUnderline"/>
        </w:rPr>
        <w:t>JSpOC tasks these sensors to track specific satellites and to record data</w:t>
      </w:r>
      <w:r>
        <w:t xml:space="preserve"> such as time, azimuth, elevation, and range. This data is used to create orbital element sets or state vectors that represent the observed position of the satellite. </w:t>
      </w:r>
      <w:r w:rsidRPr="008F5D92">
        <w:rPr>
          <w:rStyle w:val="StyleUnderline"/>
        </w:rPr>
        <w:t>The observed position can then be compared with the predicted position</w:t>
      </w:r>
      <w:r>
        <w:t xml:space="preserve">. The dynamic models used for predicting satellite motion are not perfect; factors such as atmospheric density variation caused by unmodeled solar activity can cause the predicted position to gradually stray from the true position. </w:t>
      </w:r>
      <w:r w:rsidRPr="008F5D92">
        <w:rPr>
          <w:rStyle w:val="StyleUnderline"/>
        </w:rPr>
        <w:t xml:space="preserve">The </w:t>
      </w:r>
      <w:r w:rsidRPr="002E54A0">
        <w:rPr>
          <w:rStyle w:val="StyleUnderline"/>
          <w:highlight w:val="green"/>
        </w:rPr>
        <w:t>observations are used to correct</w:t>
      </w:r>
      <w:r w:rsidRPr="008F5D92">
        <w:rPr>
          <w:rStyle w:val="StyleUnderline"/>
        </w:rPr>
        <w:t xml:space="preserve"> the predicted </w:t>
      </w:r>
      <w:r w:rsidRPr="002E54A0">
        <w:rPr>
          <w:rStyle w:val="StyleUnderline"/>
          <w:highlight w:val="green"/>
        </w:rPr>
        <w:t>trajectory so the network can continue to track the satellite.</w:t>
      </w:r>
      <w:r w:rsidRPr="008F5D92">
        <w:rPr>
          <w:rStyle w:val="StyleUnderline"/>
        </w:rPr>
        <w:t xml:space="preserve"> This process </w:t>
      </w:r>
      <w:r w:rsidRPr="008F5D92">
        <w:rPr>
          <w:rStyle w:val="StyleUnderline"/>
        </w:rPr>
        <w:lastRenderedPageBreak/>
        <w:t>of using observations to correct and refine an orbit in an ongoing feedback loop is called catalog maintenance</w:t>
      </w:r>
      <w:r>
        <w:t>, and it continues as long as the satellite remains in orbit. Ideally, the process is automatic, with manual intervention only required when satellites maneuver or get near to reentry due to atmospheric drag.</w:t>
      </w:r>
    </w:p>
    <w:p w14:paraId="7ED6D617" w14:textId="77777777" w:rsidR="006D7FDC" w:rsidRDefault="006D7FDC" w:rsidP="006D7FDC">
      <w:pPr>
        <w:rPr>
          <w:rStyle w:val="StyleUnderline"/>
        </w:rPr>
      </w:pPr>
      <w:r w:rsidRPr="008F5D92">
        <w:rPr>
          <w:rStyle w:val="StyleUnderline"/>
        </w:rPr>
        <w:t>Sometimes, however, more effort is required</w:t>
      </w:r>
      <w:r>
        <w:t xml:space="preserve">. For example, a sensor may encounter a satellite trajectory that does not correspond well to anything in the catalog. Such observations are known as partially correlated observations if they are somewhat close to a known orbit or uncorrelated observations (or uncorrelated tracks) if they are far from any known orbit. Also, </w:t>
      </w:r>
      <w:r w:rsidRPr="002E54A0">
        <w:rPr>
          <w:rStyle w:val="StyleUnderline"/>
          <w:highlight w:val="green"/>
        </w:rPr>
        <w:t>if a satellite is not tracked for five days, it is placed on an attention list for manual intervention</w:t>
      </w:r>
      <w:r>
        <w:t xml:space="preserve">. In that case, an analyst will attempt to match the wayward satellite to one of these partially correlated or uncorrelated tracks. </w:t>
      </w:r>
      <w:r w:rsidRPr="008F5D92">
        <w:rPr>
          <w:rStyle w:val="StyleUnderline"/>
        </w:rPr>
        <w:t>If that effort succeeds, then the element sets are update</w:t>
      </w:r>
      <w:r>
        <w:t xml:space="preserve">d, and the object is returned to automatic catalog maintenance. On the other hand, </w:t>
      </w:r>
      <w:r w:rsidRPr="002E54A0">
        <w:rPr>
          <w:rStyle w:val="StyleUnderline"/>
          <w:highlight w:val="green"/>
        </w:rPr>
        <w:t>if the satellite cannot be matched</w:t>
      </w:r>
      <w:r w:rsidRPr="008F5D92">
        <w:rPr>
          <w:rStyle w:val="StyleUnderline"/>
        </w:rPr>
        <w:t xml:space="preserve"> to a partially correlated or uncorrelated track, the satellite information continues to age. If it reaches </w:t>
      </w:r>
      <w:r w:rsidRPr="002E54A0">
        <w:rPr>
          <w:rStyle w:val="StyleUnderline"/>
          <w:highlight w:val="green"/>
        </w:rPr>
        <w:t>30 days</w:t>
      </w:r>
      <w:r w:rsidRPr="008F5D92">
        <w:rPr>
          <w:rStyle w:val="StyleUnderline"/>
        </w:rPr>
        <w:t xml:space="preserve"> without a match, the satellite </w:t>
      </w:r>
      <w:r w:rsidRPr="002E54A0">
        <w:rPr>
          <w:rStyle w:val="StyleUnderline"/>
          <w:highlight w:val="green"/>
        </w:rPr>
        <w:t>is placed on the lost list.</w:t>
      </w:r>
    </w:p>
    <w:p w14:paraId="12E0289E" w14:textId="77777777" w:rsidR="006D7FDC" w:rsidRPr="002E54A0" w:rsidRDefault="006D7FDC" w:rsidP="006D7FDC">
      <w:pPr>
        <w:rPr>
          <w:sz w:val="16"/>
          <w:szCs w:val="16"/>
        </w:rPr>
      </w:pPr>
      <w:r w:rsidRPr="002E54A0">
        <w:rPr>
          <w:sz w:val="16"/>
          <w:szCs w:val="16"/>
        </w:rPr>
        <w:t>One of the most visible uses of the catalog is to warn about collision risks for active payloads. This function predicts potential close approaches three to five days in advance to allow time to plan avoidance maneuvers, if necessary. Unplanned maneuvers may disturb normal operations and deplete resources for future maneuvers, so one would like to have high confidence in the collision-risk predictions. The reliability of the predictions depends directly on the accuracy of the orbit calculation, which in turn depends on the quality and quantity of the tracking data, which is limited by the capability of the Space Surveillance Network. Simply put, there are not enough tracking resources in the network to achieve high-quality orbits for every object in the catalog. Furthermore, many smaller objects can only be tracked by the most sensitive radars, and this tracking is infrequent. Most objects in the catalog are considered debris, which can neither maneuver nor broadcast telemetry. On the other hand, some satellite operators depend exclusively on the satellite catalog to know where their satellites are, and users of the satellite orbital data depend on the catalog to know when the satellites will be within view.</w:t>
      </w:r>
    </w:p>
    <w:p w14:paraId="3C82FD68" w14:textId="77777777" w:rsidR="006D7FDC" w:rsidRPr="002E54A0" w:rsidRDefault="006D7FDC" w:rsidP="006D7FDC">
      <w:pPr>
        <w:rPr>
          <w:sz w:val="16"/>
          <w:szCs w:val="16"/>
        </w:rPr>
      </w:pPr>
      <w:r w:rsidRPr="002E54A0">
        <w:rPr>
          <w:sz w:val="16"/>
          <w:szCs w:val="16"/>
        </w:rPr>
        <w:t>This situation creates a challenging problem in balancing Space Surveillance Network resources to support the collision-warning task (tracking as many potential hazards as possible) while also providing highly accurate support to operational satellites (tracking the spacecraft as precisely as possible). The practical solution is to perform collision risk assessment using a large screening radius to ensure no close approaches are missed despite lower-quality predictions. Once an object is identified as having a potentially close approach, then the tasking level is raised, with the expectation that more tracking data will be obtained to refine the collision risk calculations. When the danger has passed, the object reverts to a normal tracking level.</w:t>
      </w:r>
    </w:p>
    <w:p w14:paraId="0840479E" w14:textId="77777777" w:rsidR="006D7FDC" w:rsidRDefault="006D7FDC" w:rsidP="006D7FDC">
      <w:pPr>
        <w:rPr>
          <w:rStyle w:val="StyleUnderline"/>
        </w:rPr>
      </w:pPr>
      <w:r w:rsidRPr="006543E9">
        <w:t>Collisions and spontaneous breakups do happen</w:t>
      </w:r>
      <w:r>
        <w:t xml:space="preserve">. The first satellite breakup occurred on June 29, 1961, when residual fuel in an Ablestar rocket body exploded, creating 296 trackable pieces of debris. Since that time, </w:t>
      </w:r>
      <w:r w:rsidRPr="002E54A0">
        <w:rPr>
          <w:rStyle w:val="Emphasis"/>
          <w:highlight w:val="green"/>
        </w:rPr>
        <w:t>there have been more than 200 satellite breakups</w:t>
      </w:r>
      <w:r>
        <w:t xml:space="preserve">, the most notable being the missile intercept of the Fengyun-1C satellite, which created more than 3300 trackable fragments. In </w:t>
      </w:r>
      <w:r w:rsidRPr="006543E9">
        <w:rPr>
          <w:rStyle w:val="StyleUnderline"/>
        </w:rPr>
        <w:t>most cases, these breakups are first detected by the phased-array radars in the Space Surveillance Network.</w:t>
      </w:r>
      <w:r>
        <w:t xml:space="preserve"> </w:t>
      </w:r>
      <w:r w:rsidRPr="006543E9">
        <w:rPr>
          <w:rStyle w:val="StyleUnderline"/>
        </w:rPr>
        <w:t>When multiple objects are observed where only one was expected, the downstream sensors are alerted, but no tasking is issued because specific debris orbits are not yet established</w:t>
      </w:r>
      <w:r>
        <w:t xml:space="preserve">. Tracks are taken and tagged as uncorrelated. </w:t>
      </w:r>
      <w:r w:rsidRPr="006543E9">
        <w:rPr>
          <w:rStyle w:val="StyleUnderline"/>
        </w:rPr>
        <w:t>Analysts at JSpOC then attempt to link uncorrelated tracks from different sensors to form a candidate orbit</w:t>
      </w:r>
      <w:r>
        <w:t xml:space="preserve">. </w:t>
      </w:r>
      <w:r w:rsidRPr="006543E9">
        <w:rPr>
          <w:rStyle w:val="StyleUnderline"/>
        </w:rPr>
        <w:t>Subsequent tracking improves the orbit to the point that the object can be named and numbered and moved into the catalog for automatic maintenance.</w:t>
      </w:r>
    </w:p>
    <w:p w14:paraId="25081ACB" w14:textId="77777777" w:rsidR="006D7FDC" w:rsidRDefault="006D7FDC" w:rsidP="006D7FDC">
      <w:pPr>
        <w:rPr>
          <w:rStyle w:val="StyleUnderline"/>
        </w:rPr>
      </w:pPr>
    </w:p>
    <w:p w14:paraId="42F89F89" w14:textId="1FA5A7A5" w:rsidR="006D7FDC" w:rsidRDefault="00DB5602" w:rsidP="006D7FDC">
      <w:pPr>
        <w:pStyle w:val="Heading4"/>
      </w:pPr>
      <w:r>
        <w:lastRenderedPageBreak/>
        <w:t>3</w:t>
      </w:r>
      <w:r w:rsidR="006D7FDC">
        <w:t xml:space="preserve">] Lack of attribution means no retal </w:t>
      </w:r>
    </w:p>
    <w:p w14:paraId="570D10AD" w14:textId="77777777" w:rsidR="006D7FDC" w:rsidRPr="003C4E87" w:rsidRDefault="006D7FDC" w:rsidP="006D7FDC">
      <w:r>
        <w:rPr>
          <w:rStyle w:val="Style13ptBold"/>
        </w:rPr>
        <w:t xml:space="preserve">Schwarzer et al ’19 </w:t>
      </w:r>
      <w:r w:rsidRPr="00245BC5">
        <w:t xml:space="preserve">[Daniela, Eva-Marie McCormack, and Torben Schutz; Director, Editor, and Associate </w:t>
      </w:r>
      <w:r>
        <w:t>Fellow in the Security, Defense, and Armaments Program</w:t>
      </w:r>
      <w:r w:rsidRPr="00245BC5">
        <w:t xml:space="preserve"> at the German Council of Foreign Relations; Deutsche Gesellschaft fur Auswartige Politik, “Technology and Strategy: The Changing Security Environment in Space Demands New Diplomatic and Military Answers,” </w:t>
      </w:r>
      <w:hyperlink r:id="rId16" w:history="1">
        <w:r w:rsidRPr="00245BC5">
          <w:rPr>
            <w:rStyle w:val="Hyperlink"/>
          </w:rPr>
          <w:t>https://www.ssoar.info/ssoar/bitstream/handle/document/63288/ssoar-2019-schutz-Technology_and_Strategy_the_Changing.pdf</w:t>
        </w:r>
      </w:hyperlink>
      <w:r w:rsidRPr="00245BC5">
        <w:t>;</w:t>
      </w:r>
      <w:r>
        <w:t xml:space="preserve">] </w:t>
      </w:r>
    </w:p>
    <w:p w14:paraId="2B45A8BF" w14:textId="77777777" w:rsidR="006D7FDC" w:rsidRDefault="006D7FDC" w:rsidP="006D7FDC">
      <w:pPr>
        <w:rPr>
          <w:rStyle w:val="StyleUnderline"/>
        </w:rPr>
      </w:pPr>
      <w:r>
        <w:t xml:space="preserve">However, even a (misinterpreted) threat to space assets could start a chain reaction and quickly escalate an incident in space to a wider war. </w:t>
      </w:r>
      <w:r w:rsidRPr="00953A81">
        <w:rPr>
          <w:rStyle w:val="StyleUnderline"/>
          <w:highlight w:val="yellow"/>
        </w:rPr>
        <w:t>Successful deterrence</w:t>
      </w:r>
      <w:r w:rsidRPr="003C4E87">
        <w:rPr>
          <w:rStyle w:val="StyleUnderline"/>
        </w:rPr>
        <w:t xml:space="preserve">, therefore, </w:t>
      </w:r>
      <w:r w:rsidRPr="00953A81">
        <w:rPr>
          <w:rStyle w:val="StyleUnderline"/>
          <w:highlight w:val="yellow"/>
        </w:rPr>
        <w:t>requires situational awareness, attribution capabilities</w:t>
      </w:r>
      <w:r w:rsidRPr="003C4E87">
        <w:rPr>
          <w:rStyle w:val="StyleUnderline"/>
        </w:rPr>
        <w:t xml:space="preserve"> and resilient assets.</w:t>
      </w:r>
      <w:r>
        <w:t xml:space="preserve"> Especially the latter two are notoriously difficult to achieve in space. </w:t>
      </w:r>
      <w:r w:rsidRPr="003C4E87">
        <w:rPr>
          <w:rStyle w:val="StyleUnderline"/>
        </w:rPr>
        <w:t>While it might be easy to attribute a kinetic attack executed with a missile, the same is not true for ASAT attacks by other satellites, and, especially, not for cyberattacks</w:t>
      </w:r>
      <w:r>
        <w:t xml:space="preserve"> and electronic warfare measures. </w:t>
      </w:r>
      <w:r w:rsidRPr="00953A81">
        <w:rPr>
          <w:rStyle w:val="Emphasis"/>
          <w:highlight w:val="yellow"/>
        </w:rPr>
        <w:t>Without clear attribution</w:t>
      </w:r>
      <w:r w:rsidRPr="003C4E87">
        <w:rPr>
          <w:rStyle w:val="Emphasis"/>
        </w:rPr>
        <w:t xml:space="preserve">, however, it </w:t>
      </w:r>
      <w:r w:rsidRPr="00953A81">
        <w:rPr>
          <w:rStyle w:val="Emphasis"/>
          <w:highlight w:val="yellow"/>
        </w:rPr>
        <w:t>is difficult to deter any adversary</w:t>
      </w:r>
      <w:r w:rsidRPr="003C4E87">
        <w:rPr>
          <w:rStyle w:val="Emphasis"/>
        </w:rPr>
        <w:t xml:space="preserve">, </w:t>
      </w:r>
      <w:r w:rsidRPr="00953A81">
        <w:rPr>
          <w:rStyle w:val="Emphasis"/>
          <w:highlight w:val="yellow"/>
        </w:rPr>
        <w:t>since</w:t>
      </w:r>
      <w:r w:rsidRPr="003C4E87">
        <w:rPr>
          <w:rStyle w:val="Emphasis"/>
        </w:rPr>
        <w:t xml:space="preserve"> he could speculate that an </w:t>
      </w:r>
      <w:r w:rsidRPr="00953A81">
        <w:rPr>
          <w:rStyle w:val="Emphasis"/>
          <w:highlight w:val="yellow"/>
        </w:rPr>
        <w:t>attack</w:t>
      </w:r>
      <w:r w:rsidRPr="003C4E87">
        <w:rPr>
          <w:rStyle w:val="Emphasis"/>
        </w:rPr>
        <w:t xml:space="preserve"> </w:t>
      </w:r>
      <w:r w:rsidRPr="00953A81">
        <w:rPr>
          <w:rStyle w:val="Emphasis"/>
          <w:highlight w:val="yellow"/>
        </w:rPr>
        <w:t>cannot be traced back</w:t>
      </w:r>
      <w:r w:rsidRPr="003C4E87">
        <w:rPr>
          <w:rStyle w:val="Emphasis"/>
        </w:rPr>
        <w:t xml:space="preserve"> to him</w:t>
      </w:r>
      <w:r>
        <w:t xml:space="preserve"> – </w:t>
      </w:r>
      <w:r w:rsidRPr="00953A81">
        <w:rPr>
          <w:rStyle w:val="Emphasis"/>
          <w:highlight w:val="yellow"/>
        </w:rPr>
        <w:t>making</w:t>
      </w:r>
      <w:r w:rsidRPr="003C4E87">
        <w:rPr>
          <w:rStyle w:val="StyleUnderline"/>
        </w:rPr>
        <w:t xml:space="preserve"> deterrence and </w:t>
      </w:r>
      <w:r w:rsidRPr="00953A81">
        <w:rPr>
          <w:rStyle w:val="Emphasis"/>
          <w:highlight w:val="yellow"/>
        </w:rPr>
        <w:t>retaliation more difficult</w:t>
      </w:r>
      <w:r w:rsidRPr="003C4E87">
        <w:rPr>
          <w:rStyle w:val="Emphasis"/>
        </w:rPr>
        <w:t>.</w:t>
      </w:r>
      <w:r>
        <w:t xml:space="preserve"> </w:t>
      </w:r>
      <w:r w:rsidRPr="003C4E87">
        <w:rPr>
          <w:rStyle w:val="StyleUnderline"/>
        </w:rPr>
        <w:t>Although cross-domain deterrence, i.e. threatening an actor through potential retaliation attacks on or by other-than-space assets, is always possibl</w:t>
      </w:r>
      <w:r>
        <w:t xml:space="preserve">e, </w:t>
      </w:r>
      <w:r w:rsidRPr="003C4E87">
        <w:rPr>
          <w:rStyle w:val="StyleUnderline"/>
        </w:rPr>
        <w:t xml:space="preserve">it also amplifies the problems involved in traditional deterrence: </w:t>
      </w:r>
      <w:r w:rsidRPr="003C4E87">
        <w:rPr>
          <w:rStyle w:val="Emphasis"/>
        </w:rPr>
        <w:t>A response has to be timely and proportionate</w:t>
      </w:r>
      <w:r w:rsidRPr="003C4E87">
        <w:rPr>
          <w:rStyle w:val="StyleUnderline"/>
        </w:rPr>
        <w:t>, and it should not further expand of the conflict.</w:t>
      </w:r>
    </w:p>
    <w:p w14:paraId="2A677072" w14:textId="77777777" w:rsidR="006D7FDC" w:rsidRDefault="006D7FDC" w:rsidP="006D7FDC">
      <w:pPr>
        <w:rPr>
          <w:rStyle w:val="StyleUnderline"/>
        </w:rPr>
      </w:pPr>
    </w:p>
    <w:p w14:paraId="5D517CB6" w14:textId="77777777" w:rsidR="006D7FDC" w:rsidRDefault="006D7FDC" w:rsidP="006D7FDC">
      <w:pPr>
        <w:pStyle w:val="Heading4"/>
      </w:pPr>
      <w:r>
        <w:t>But debris is good—</w:t>
      </w:r>
    </w:p>
    <w:p w14:paraId="1A2A2DE8" w14:textId="77777777" w:rsidR="006D7FDC" w:rsidRPr="0088535A" w:rsidRDefault="006D7FDC" w:rsidP="006D7FDC">
      <w:pPr>
        <w:pStyle w:val="Heading4"/>
        <w:rPr>
          <w:rFonts w:cs="Calibri"/>
        </w:rPr>
      </w:pPr>
      <w:r w:rsidRPr="0088535A">
        <w:rPr>
          <w:rFonts w:cs="Calibri"/>
        </w:rPr>
        <w:t>Loss of satellites shuts down drones</w:t>
      </w:r>
    </w:p>
    <w:p w14:paraId="5F2FE450" w14:textId="77777777" w:rsidR="006D7FDC" w:rsidRPr="0088535A" w:rsidRDefault="006D7FDC" w:rsidP="006D7FDC">
      <w:r w:rsidRPr="0088535A">
        <w:t xml:space="preserve">Daniel </w:t>
      </w:r>
      <w:r w:rsidRPr="0088535A">
        <w:rPr>
          <w:rStyle w:val="Style13ptBold"/>
        </w:rPr>
        <w:t>Ventre 11</w:t>
      </w:r>
      <w:r w:rsidRPr="0088535A">
        <w:t>, Engineer for CNRS and Researcher for CESDIP, Cyberwar and Information Warfare, p. 198-199</w:t>
      </w:r>
    </w:p>
    <w:p w14:paraId="4B56B265" w14:textId="77777777" w:rsidR="006D7FDC" w:rsidRPr="0088535A" w:rsidRDefault="006D7FDC" w:rsidP="006D7FDC">
      <w:r w:rsidRPr="0088535A">
        <w:t xml:space="preserve">The introduction of cyberspace operations is part of a specific context; a major evolution in the operation environment and the nature of the conflicts, which make irregular wars the rule, and make regular actors the exception to the rule. But the battle against unconventional, non-state governed, irregular actors raises specific problems: there are multiple actors, unpredictable at that, who do not abide by the same rules. New orders in conflicts are imposing the implementation of an ever more important need for information, and information collection and processing. </w:t>
      </w:r>
      <w:r w:rsidRPr="00B42D08">
        <w:rPr>
          <w:rStyle w:val="StyleUnderline"/>
          <w:highlight w:val="green"/>
        </w:rPr>
        <w:t>Networks</w:t>
      </w:r>
      <w:r w:rsidRPr="0088535A">
        <w:rPr>
          <w:rStyle w:val="StyleUnderline"/>
        </w:rPr>
        <w:t xml:space="preserve"> now </w:t>
      </w:r>
      <w:r w:rsidRPr="00B42D08">
        <w:rPr>
          <w:rStyle w:val="StyleUnderline"/>
          <w:highlight w:val="green"/>
        </w:rPr>
        <w:t>have</w:t>
      </w:r>
      <w:r w:rsidRPr="0088535A">
        <w:rPr>
          <w:rStyle w:val="StyleUnderline"/>
        </w:rPr>
        <w:t xml:space="preserve"> an </w:t>
      </w:r>
      <w:r w:rsidRPr="00B42D08">
        <w:rPr>
          <w:rStyle w:val="Emphasis"/>
          <w:highlight w:val="green"/>
        </w:rPr>
        <w:t>incredible importance</w:t>
      </w:r>
      <w:r w:rsidRPr="0088535A">
        <w:t>. The document refers to the growing threats against American heritage: the USA is a target and the increasing amount of attacks against their networks is indeed the proof of this. There are many obstacles which need to be removed before they can achieve real superiority and freedom to act, especially as vulnerable points may originate within the very operations of the armed forces. An example of this is the vulnerability of using products (software and hardware), commercial products (off-the-shelf), and sometimes even foreign products123. This brings to mind the fact that the US Air Force uses commercial, even foreign, applications for its cyberspace operations.</w:t>
      </w:r>
    </w:p>
    <w:p w14:paraId="5806A4A8" w14:textId="77777777" w:rsidR="006D7FDC" w:rsidRPr="00F601E6" w:rsidRDefault="006D7FDC" w:rsidP="006D7FDC">
      <w:r w:rsidRPr="00B42D08">
        <w:rPr>
          <w:rStyle w:val="StyleUnderline"/>
          <w:highlight w:val="green"/>
        </w:rPr>
        <w:lastRenderedPageBreak/>
        <w:t>Info</w:t>
      </w:r>
      <w:r w:rsidRPr="0088535A">
        <w:rPr>
          <w:rStyle w:val="StyleUnderline"/>
        </w:rPr>
        <w:t xml:space="preserve">rmation </w:t>
      </w:r>
      <w:r w:rsidRPr="00B42D08">
        <w:rPr>
          <w:rStyle w:val="StyleUnderline"/>
          <w:highlight w:val="green"/>
        </w:rPr>
        <w:t>space extends to space</w:t>
      </w:r>
      <w:r w:rsidRPr="0088535A">
        <w:t xml:space="preserve">124, </w:t>
      </w:r>
      <w:r w:rsidRPr="0088535A">
        <w:rPr>
          <w:rStyle w:val="StyleUnderline"/>
        </w:rPr>
        <w:t>particularly via communication and observation satellites</w:t>
      </w:r>
      <w:r w:rsidRPr="0088535A">
        <w:t xml:space="preserve">125. </w:t>
      </w:r>
      <w:r w:rsidRPr="00B42D08">
        <w:rPr>
          <w:rStyle w:val="StyleUnderline"/>
          <w:highlight w:val="green"/>
        </w:rPr>
        <w:t>Satellites are the keystone to</w:t>
      </w:r>
      <w:r w:rsidRPr="0088535A">
        <w:rPr>
          <w:rStyle w:val="StyleUnderline"/>
        </w:rPr>
        <w:t xml:space="preserve"> the cyberspace and communication systems, but also </w:t>
      </w:r>
      <w:r w:rsidRPr="00B42D08">
        <w:rPr>
          <w:rStyle w:val="StyleUnderline"/>
          <w:highlight w:val="green"/>
        </w:rPr>
        <w:t>the security system</w:t>
      </w:r>
      <w:r w:rsidRPr="0088535A">
        <w:rPr>
          <w:rStyle w:val="StyleUnderline"/>
        </w:rPr>
        <w:t>: monitoring</w:t>
      </w:r>
      <w:r w:rsidRPr="0088535A">
        <w:t xml:space="preserve"> (Echelon network is the symbol), </w:t>
      </w:r>
      <w:r w:rsidRPr="0088535A">
        <w:rPr>
          <w:rStyle w:val="StyleUnderline"/>
        </w:rPr>
        <w:t xml:space="preserve">observation, communication. These are </w:t>
      </w:r>
      <w:r w:rsidRPr="00B42D08">
        <w:rPr>
          <w:rStyle w:val="StyleUnderline"/>
          <w:highlight w:val="green"/>
        </w:rPr>
        <w:t>at the heart of</w:t>
      </w:r>
      <w:r w:rsidRPr="0088535A">
        <w:rPr>
          <w:rStyle w:val="StyleUnderline"/>
        </w:rPr>
        <w:t xml:space="preserve"> the </w:t>
      </w:r>
      <w:r w:rsidRPr="00B42D08">
        <w:rPr>
          <w:rStyle w:val="StyleUnderline"/>
          <w:highlight w:val="green"/>
        </w:rPr>
        <w:t>C4ISR</w:t>
      </w:r>
      <w:r w:rsidRPr="0088535A">
        <w:rPr>
          <w:rStyle w:val="StyleUnderline"/>
        </w:rPr>
        <w:t xml:space="preserve"> systems, </w:t>
      </w:r>
      <w:r w:rsidRPr="00B42D08">
        <w:rPr>
          <w:rStyle w:val="StyleUnderline"/>
          <w:highlight w:val="green"/>
        </w:rPr>
        <w:t>without which</w:t>
      </w:r>
      <w:r w:rsidRPr="0088535A">
        <w:rPr>
          <w:rStyle w:val="StyleUnderline"/>
        </w:rPr>
        <w:t xml:space="preserve"> a concept such as </w:t>
      </w:r>
      <w:r w:rsidRPr="00B42D08">
        <w:rPr>
          <w:rStyle w:val="StyleUnderline"/>
          <w:highlight w:val="green"/>
        </w:rPr>
        <w:t>net</w:t>
      </w:r>
      <w:r w:rsidRPr="0088535A">
        <w:rPr>
          <w:rStyle w:val="StyleUnderline"/>
        </w:rPr>
        <w:t>work-</w:t>
      </w:r>
      <w:r w:rsidRPr="00B42D08">
        <w:rPr>
          <w:rStyle w:val="StyleUnderline"/>
          <w:highlight w:val="green"/>
        </w:rPr>
        <w:t>centric war</w:t>
      </w:r>
      <w:r w:rsidRPr="0088535A">
        <w:rPr>
          <w:rStyle w:val="StyleUnderline"/>
        </w:rPr>
        <w:t xml:space="preserve">fare </w:t>
      </w:r>
      <w:r w:rsidRPr="00B42D08">
        <w:rPr>
          <w:rStyle w:val="StyleUnderline"/>
          <w:highlight w:val="green"/>
        </w:rPr>
        <w:t xml:space="preserve">could not exist. </w:t>
      </w:r>
      <w:r w:rsidRPr="00B42D08">
        <w:rPr>
          <w:rStyle w:val="Emphasis"/>
          <w:sz w:val="24"/>
          <w:szCs w:val="26"/>
          <w:highlight w:val="green"/>
        </w:rPr>
        <w:t>There would be no drones without satellites</w:t>
      </w:r>
      <w:r w:rsidRPr="0088535A">
        <w:t>. It is even a question of extending the Internet to extra-atmospheric space. Projects in this vein (Interplanetary Networks) were being formed in the 1990s, but ran into several technical difficulties (delays in important transmissions due to high distances and costs) [GEL 06]. NASA dedicates a few pages on its website to this project126. The development of communication systems based on the infrastructures in extra-atmospheric space will also raise questions for legal, geopolitical and geostrategic domains: questions of seizing this space, questions of regulation of human activity in this space, of sovereignty, new territoriality and independence.</w:t>
      </w:r>
    </w:p>
    <w:p w14:paraId="11E7A450" w14:textId="77777777" w:rsidR="006D7FDC" w:rsidRPr="0088535A" w:rsidRDefault="006D7FDC" w:rsidP="006D7FDC">
      <w:pPr>
        <w:pStyle w:val="Heading4"/>
        <w:rPr>
          <w:rFonts w:cs="Calibri"/>
        </w:rPr>
      </w:pPr>
      <w:r w:rsidRPr="0088535A">
        <w:rPr>
          <w:rFonts w:cs="Calibri"/>
        </w:rPr>
        <w:t xml:space="preserve">Drone prolif is </w:t>
      </w:r>
      <w:r w:rsidRPr="0088535A">
        <w:rPr>
          <w:rFonts w:cs="Calibri"/>
          <w:u w:val="single"/>
        </w:rPr>
        <w:t>inevitable</w:t>
      </w:r>
      <w:r w:rsidRPr="0088535A">
        <w:rPr>
          <w:rFonts w:cs="Calibri"/>
        </w:rPr>
        <w:t xml:space="preserve"> and causes </w:t>
      </w:r>
      <w:r w:rsidRPr="0088535A">
        <w:rPr>
          <w:rFonts w:cs="Calibri"/>
          <w:u w:val="single"/>
        </w:rPr>
        <w:t>global nuclear war</w:t>
      </w:r>
    </w:p>
    <w:p w14:paraId="7E975E63" w14:textId="77777777" w:rsidR="006D7FDC" w:rsidRPr="0088535A" w:rsidRDefault="006D7FDC" w:rsidP="006D7FDC">
      <w:r w:rsidRPr="0088535A">
        <w:t xml:space="preserve">Dr. Michael C. </w:t>
      </w:r>
      <w:r w:rsidRPr="0088535A">
        <w:rPr>
          <w:rStyle w:val="Style13ptBold"/>
        </w:rPr>
        <w:t>Horowitz 19</w:t>
      </w:r>
      <w:r w:rsidRPr="0088535A">
        <w:t>, Professor of Political Science at University of Pennsylvania, NDT Champion from Emory University, PhD in Government from Harvard University, Adjunct Senior Fellow at the Center for a New American Security, “When Speed Kills: Autonomous Weapon Systems, Deterrence, and Stability”, 5/2/2019, https://papers.ssrn.com/sol3/papers.cfm?abstract_id=3348356</w:t>
      </w:r>
    </w:p>
    <w:p w14:paraId="100CE731" w14:textId="77777777" w:rsidR="006D7FDC" w:rsidRPr="0088535A" w:rsidRDefault="006D7FDC" w:rsidP="006D7FDC">
      <w:r w:rsidRPr="0088535A">
        <w:t>Thus, the reason to deploy autonomous systems would have to be their reliability and effectiveness rather than signaling. And gi</w:t>
      </w:r>
      <w:r w:rsidRPr="0088535A">
        <w:rPr>
          <w:rStyle w:val="StyleUnderline"/>
        </w:rPr>
        <w:t xml:space="preserve">ving up human control to algorithms in </w:t>
      </w:r>
      <w:r w:rsidRPr="00B42D08">
        <w:rPr>
          <w:rStyle w:val="StyleUnderline"/>
          <w:highlight w:val="green"/>
        </w:rPr>
        <w:t>a crisis</w:t>
      </w:r>
      <w:r w:rsidRPr="0088535A">
        <w:rPr>
          <w:rStyle w:val="StyleUnderline"/>
        </w:rPr>
        <w:t xml:space="preserve"> that </w:t>
      </w:r>
      <w:r w:rsidRPr="00B42D08">
        <w:rPr>
          <w:rStyle w:val="StyleUnderline"/>
          <w:highlight w:val="green"/>
        </w:rPr>
        <w:t xml:space="preserve">could end with </w:t>
      </w:r>
      <w:r w:rsidRPr="00B42D08">
        <w:rPr>
          <w:rStyle w:val="Emphasis"/>
          <w:sz w:val="24"/>
          <w:szCs w:val="26"/>
          <w:highlight w:val="green"/>
        </w:rPr>
        <w:t>global nuclear war</w:t>
      </w:r>
      <w:r w:rsidRPr="0088535A">
        <w:rPr>
          <w:rStyle w:val="StyleUnderline"/>
          <w:sz w:val="24"/>
          <w:szCs w:val="26"/>
        </w:rPr>
        <w:t xml:space="preserve"> </w:t>
      </w:r>
      <w:r w:rsidRPr="0088535A">
        <w:rPr>
          <w:rStyle w:val="StyleUnderline"/>
        </w:rPr>
        <w:t>would require an extremely high level of perceived reliability and effectiveness</w:t>
      </w:r>
      <w:r w:rsidRPr="0088535A">
        <w:t xml:space="preserve">. Few things are more important to militaries in crisis situations than informational awareness and control over decisions, and there might be fear that </w:t>
      </w:r>
      <w:r w:rsidRPr="00B42D08">
        <w:rPr>
          <w:rStyle w:val="StyleUnderline"/>
          <w:highlight w:val="green"/>
        </w:rPr>
        <w:t xml:space="preserve">autonomous systems are prone to </w:t>
      </w:r>
      <w:r w:rsidRPr="00B42D08">
        <w:rPr>
          <w:rStyle w:val="Emphasis"/>
          <w:sz w:val="24"/>
          <w:szCs w:val="26"/>
          <w:highlight w:val="green"/>
        </w:rPr>
        <w:t>accidents</w:t>
      </w:r>
      <w:r w:rsidRPr="0088535A">
        <w:t>.</w:t>
      </w:r>
    </w:p>
    <w:p w14:paraId="5A0DF394" w14:textId="77777777" w:rsidR="006D7FDC" w:rsidRPr="0088535A" w:rsidRDefault="006D7FDC" w:rsidP="006D7FDC">
      <w:r w:rsidRPr="0088535A">
        <w:t>This counterfactual illustrates that the development and deployment of lethal autonomous weapon systems by national militaries, if it occurs, is unlikely to have simple, easy, and linear consequences. Instead, human factors, including the psychological desire for control and organizational politics, will strongly shape how militaries think about developing and using LAWS. This will not just influence the potential for arms races in peacetime, but deterrence and wartime stability due to the organizational processes militaries implement for the deployment and use of autonomous systems on the battlefield.</w:t>
      </w:r>
    </w:p>
    <w:p w14:paraId="6446581E" w14:textId="77777777" w:rsidR="006D7FDC" w:rsidRPr="0088535A" w:rsidRDefault="006D7FDC" w:rsidP="006D7FDC">
      <w:r w:rsidRPr="0088535A">
        <w:t xml:space="preserve">This paper draws on research in strategic studies and examples from military history to assess how </w:t>
      </w:r>
      <w:r w:rsidRPr="00B42D08">
        <w:rPr>
          <w:rStyle w:val="StyleUnderline"/>
          <w:highlight w:val="green"/>
        </w:rPr>
        <w:t>LAWS</w:t>
      </w:r>
      <w:r w:rsidRPr="0088535A">
        <w:rPr>
          <w:rStyle w:val="StyleUnderline"/>
        </w:rPr>
        <w:t xml:space="preserve"> could </w:t>
      </w:r>
      <w:r w:rsidRPr="00B42D08">
        <w:rPr>
          <w:rStyle w:val="StyleUnderline"/>
          <w:highlight w:val="green"/>
        </w:rPr>
        <w:t>influence</w:t>
      </w:r>
      <w:r w:rsidRPr="0088535A">
        <w:rPr>
          <w:rStyle w:val="StyleUnderline"/>
        </w:rPr>
        <w:t xml:space="preserve"> the development and deployment of military systems, including </w:t>
      </w:r>
      <w:r w:rsidRPr="00B42D08">
        <w:rPr>
          <w:rStyle w:val="Emphasis"/>
          <w:sz w:val="24"/>
          <w:szCs w:val="26"/>
          <w:highlight w:val="green"/>
        </w:rPr>
        <w:t>arms races</w:t>
      </w:r>
      <w:r w:rsidRPr="00B42D08">
        <w:rPr>
          <w:rStyle w:val="StyleUnderline"/>
          <w:highlight w:val="green"/>
        </w:rPr>
        <w:t xml:space="preserve">, </w:t>
      </w:r>
      <w:r w:rsidRPr="00B42D08">
        <w:rPr>
          <w:rStyle w:val="Emphasis"/>
          <w:highlight w:val="green"/>
        </w:rPr>
        <w:t>crisis stability</w:t>
      </w:r>
      <w:r w:rsidRPr="00B42D08">
        <w:rPr>
          <w:rStyle w:val="StyleUnderline"/>
          <w:highlight w:val="green"/>
        </w:rPr>
        <w:t>, and</w:t>
      </w:r>
      <w:r w:rsidRPr="0088535A">
        <w:rPr>
          <w:rStyle w:val="StyleUnderline"/>
        </w:rPr>
        <w:t xml:space="preserve"> wartime stability, especially the </w:t>
      </w:r>
      <w:r w:rsidRPr="00B42D08">
        <w:rPr>
          <w:rStyle w:val="StyleUnderline"/>
          <w:highlight w:val="green"/>
        </w:rPr>
        <w:t xml:space="preserve">risk of </w:t>
      </w:r>
      <w:r w:rsidRPr="00B42D08">
        <w:rPr>
          <w:rStyle w:val="Emphasis"/>
          <w:sz w:val="24"/>
          <w:szCs w:val="26"/>
          <w:highlight w:val="green"/>
        </w:rPr>
        <w:t>escalation</w:t>
      </w:r>
      <w:r w:rsidRPr="0088535A">
        <w:t xml:space="preserve">. It also discusses the potential for arms control. It focuses on these questions through the lens of key characteristics of LAWS, especially the potential for increased operational speed and, simultaneously, less human control over battlefield choices. One of the primary attractions of autonomous systems, even compared to remotely piloted systems, is the potential to operate at machine speed. Another potential benefit is the possibility of </w:t>
      </w:r>
      <w:r w:rsidRPr="0088535A">
        <w:rPr>
          <w:rStyle w:val="StyleUnderline"/>
        </w:rPr>
        <w:t xml:space="preserve">machine-like accuracy in </w:t>
      </w:r>
      <w:r w:rsidRPr="00B42D08">
        <w:rPr>
          <w:rStyle w:val="StyleUnderline"/>
          <w:highlight w:val="green"/>
        </w:rPr>
        <w:t>following programming</w:t>
      </w:r>
      <w:r w:rsidRPr="0088535A">
        <w:t xml:space="preserve">, but that </w:t>
      </w:r>
      <w:r w:rsidRPr="00B42D08">
        <w:rPr>
          <w:rStyle w:val="StyleUnderline"/>
          <w:highlight w:val="green"/>
        </w:rPr>
        <w:t>comes with</w:t>
      </w:r>
      <w:r w:rsidRPr="0088535A">
        <w:rPr>
          <w:rStyle w:val="StyleUnderline"/>
        </w:rPr>
        <w:t xml:space="preserve"> a potential downside: the </w:t>
      </w:r>
      <w:r w:rsidRPr="00B42D08">
        <w:rPr>
          <w:rStyle w:val="StyleUnderline"/>
          <w:highlight w:val="green"/>
        </w:rPr>
        <w:t>loss of control and</w:t>
      </w:r>
      <w:r w:rsidRPr="0088535A">
        <w:rPr>
          <w:rStyle w:val="StyleUnderline"/>
        </w:rPr>
        <w:t xml:space="preserve"> the accompanying </w:t>
      </w:r>
      <w:r w:rsidRPr="00B42D08">
        <w:rPr>
          <w:rStyle w:val="StyleUnderline"/>
          <w:highlight w:val="green"/>
        </w:rPr>
        <w:t>risk of</w:t>
      </w:r>
      <w:r w:rsidRPr="0088535A">
        <w:rPr>
          <w:rStyle w:val="StyleUnderline"/>
        </w:rPr>
        <w:t xml:space="preserve"> </w:t>
      </w:r>
      <w:r w:rsidRPr="0088535A">
        <w:rPr>
          <w:rStyle w:val="Emphasis"/>
        </w:rPr>
        <w:t>accidents</w:t>
      </w:r>
      <w:r w:rsidRPr="0088535A">
        <w:rPr>
          <w:rStyle w:val="StyleUnderline"/>
        </w:rPr>
        <w:t xml:space="preserve">, adversarial </w:t>
      </w:r>
      <w:r w:rsidRPr="00B42D08">
        <w:rPr>
          <w:rStyle w:val="Emphasis"/>
          <w:highlight w:val="green"/>
        </w:rPr>
        <w:t>spoofing</w:t>
      </w:r>
      <w:r w:rsidRPr="00B42D08">
        <w:rPr>
          <w:rStyle w:val="StyleUnderline"/>
          <w:highlight w:val="green"/>
        </w:rPr>
        <w:t xml:space="preserve">, and </w:t>
      </w:r>
      <w:r w:rsidRPr="00B42D08">
        <w:rPr>
          <w:rStyle w:val="Emphasis"/>
          <w:highlight w:val="green"/>
        </w:rPr>
        <w:t>miscalc</w:t>
      </w:r>
      <w:r w:rsidRPr="0088535A">
        <w:rPr>
          <w:rStyle w:val="Emphasis"/>
        </w:rPr>
        <w:t>ulation</w:t>
      </w:r>
      <w:r w:rsidRPr="0088535A">
        <w:rPr>
          <w:rStyle w:val="StyleUnderline"/>
        </w:rPr>
        <w:t xml:space="preserve">. Even if LAWS malfunction at the </w:t>
      </w:r>
      <w:r w:rsidRPr="0088535A">
        <w:rPr>
          <w:rStyle w:val="StyleUnderline"/>
        </w:rPr>
        <w:lastRenderedPageBreak/>
        <w:t>same rate as humans in a given scenario, the ability of operators to control the impact of those malfunctions may be lower, which could make LAWS less predictable on the battlefield</w:t>
      </w:r>
      <w:r w:rsidRPr="0088535A">
        <w:t>. The paper then examines how these issues interact with the large uncertainty parameter associated with AI-based military capabilities at present, both in terms of the range of the possible and the opacity of their programming.</w:t>
      </w:r>
    </w:p>
    <w:p w14:paraId="79AF718E" w14:textId="77777777" w:rsidR="006D7FDC" w:rsidRPr="0088535A" w:rsidRDefault="006D7FDC" w:rsidP="006D7FDC">
      <w:r w:rsidRPr="0088535A">
        <w:t xml:space="preserve">The results highlight several critical issues surrounding the development and deployment of LAWS.1 First, </w:t>
      </w:r>
      <w:r w:rsidRPr="0088535A">
        <w:rPr>
          <w:rStyle w:val="StyleUnderline"/>
        </w:rPr>
        <w:t xml:space="preserve">the desire to fight at </w:t>
      </w:r>
      <w:r w:rsidRPr="00B42D08">
        <w:rPr>
          <w:rStyle w:val="StyleUnderline"/>
          <w:highlight w:val="green"/>
        </w:rPr>
        <w:t>machine speed</w:t>
      </w:r>
      <w:r w:rsidRPr="0088535A">
        <w:rPr>
          <w:rStyle w:val="StyleUnderline"/>
        </w:rPr>
        <w:t xml:space="preserve"> with autonomous systems, while making a military more effective in a conflict, could </w:t>
      </w:r>
      <w:r w:rsidRPr="00B42D08">
        <w:rPr>
          <w:rStyle w:val="StyleUnderline"/>
          <w:highlight w:val="green"/>
        </w:rPr>
        <w:t xml:space="preserve">increase </w:t>
      </w:r>
      <w:r w:rsidRPr="00B42D08">
        <w:rPr>
          <w:rStyle w:val="Emphasis"/>
          <w:highlight w:val="green"/>
        </w:rPr>
        <w:t>crisis instability</w:t>
      </w:r>
      <w:r w:rsidRPr="0088535A">
        <w:rPr>
          <w:rStyle w:val="StyleUnderline"/>
        </w:rPr>
        <w:t xml:space="preserve">. As countries fear </w:t>
      </w:r>
      <w:r w:rsidRPr="00B42D08">
        <w:rPr>
          <w:rStyle w:val="StyleUnderline"/>
          <w:highlight w:val="green"/>
        </w:rPr>
        <w:t>losing</w:t>
      </w:r>
      <w:r w:rsidRPr="0088535A">
        <w:rPr>
          <w:rStyle w:val="StyleUnderline"/>
        </w:rPr>
        <w:t xml:space="preserve"> conflicts </w:t>
      </w:r>
      <w:r w:rsidRPr="00B42D08">
        <w:rPr>
          <w:rStyle w:val="StyleUnderline"/>
          <w:highlight w:val="green"/>
        </w:rPr>
        <w:t>faster</w:t>
      </w:r>
      <w:r w:rsidRPr="0088535A">
        <w:rPr>
          <w:rStyle w:val="StyleUnderline"/>
        </w:rPr>
        <w:t xml:space="preserve">, it will </w:t>
      </w:r>
      <w:r w:rsidRPr="00B42D08">
        <w:rPr>
          <w:rStyle w:val="StyleUnderline"/>
          <w:highlight w:val="green"/>
        </w:rPr>
        <w:t xml:space="preserve">generate </w:t>
      </w:r>
      <w:r w:rsidRPr="00B42D08">
        <w:rPr>
          <w:rStyle w:val="Emphasis"/>
          <w:highlight w:val="green"/>
        </w:rPr>
        <w:t>escalation pressure</w:t>
      </w:r>
      <w:r w:rsidRPr="00B42D08">
        <w:rPr>
          <w:rStyle w:val="StyleUnderline"/>
          <w:highlight w:val="green"/>
        </w:rPr>
        <w:t>, including</w:t>
      </w:r>
      <w:r w:rsidRPr="0088535A">
        <w:rPr>
          <w:rStyle w:val="StyleUnderline"/>
        </w:rPr>
        <w:t xml:space="preserve"> an increased incentive for </w:t>
      </w:r>
      <w:r w:rsidRPr="00B42D08">
        <w:rPr>
          <w:rStyle w:val="Emphasis"/>
          <w:sz w:val="24"/>
          <w:szCs w:val="26"/>
          <w:highlight w:val="green"/>
        </w:rPr>
        <w:t>first strikes</w:t>
      </w:r>
      <w:r w:rsidRPr="0088535A">
        <w:t xml:space="preserve">. Second, in addition to the actual risk of accidents and miscalculation from LAWS, the fear of accidents and losing control of autonomous systems could limit the willingness of militaries to deploy them, particularly since many militaries are conservative when it comes to emerging technologies and have high standards for system reliability. Third, </w:t>
      </w:r>
      <w:r w:rsidRPr="0088535A">
        <w:rPr>
          <w:rStyle w:val="StyleUnderline"/>
        </w:rPr>
        <w:t>the dual-use</w:t>
      </w:r>
      <w:r w:rsidRPr="0088535A">
        <w:t xml:space="preserve">, or even general purpose, </w:t>
      </w:r>
      <w:r w:rsidRPr="0088535A">
        <w:rPr>
          <w:rStyle w:val="StyleUnderline"/>
        </w:rPr>
        <w:t>character</w:t>
      </w:r>
      <w:r w:rsidRPr="0088535A">
        <w:t xml:space="preserve"> of the basic science underlying many autonomous systems </w:t>
      </w:r>
      <w:r w:rsidRPr="0088535A">
        <w:rPr>
          <w:rStyle w:val="StyleUnderline"/>
        </w:rPr>
        <w:t>will make</w:t>
      </w:r>
      <w:r w:rsidRPr="0088535A">
        <w:t xml:space="preserve"> the </w:t>
      </w:r>
      <w:r w:rsidRPr="0088535A">
        <w:rPr>
          <w:rStyle w:val="StyleUnderline"/>
        </w:rPr>
        <w:t>tech</w:t>
      </w:r>
      <w:r w:rsidRPr="0088535A">
        <w:t xml:space="preserve">nology </w:t>
      </w:r>
      <w:r w:rsidRPr="0088535A">
        <w:rPr>
          <w:rStyle w:val="StyleUnderline"/>
        </w:rPr>
        <w:t>hard to control</w:t>
      </w:r>
      <w:r w:rsidRPr="0088535A">
        <w:t>, giving many countries and actors access to basic algorithms, though whether this is described as diffusion, proliferation, or an arms race will depend on political dynamics as much as anything.</w:t>
      </w:r>
    </w:p>
    <w:p w14:paraId="5AA43BB0" w14:textId="77777777" w:rsidR="006D7FDC" w:rsidRPr="0088535A" w:rsidRDefault="006D7FDC" w:rsidP="006D7FDC">
      <w:r w:rsidRPr="0088535A">
        <w:t xml:space="preserve">Finally, </w:t>
      </w:r>
      <w:r w:rsidRPr="0088535A">
        <w:rPr>
          <w:rStyle w:val="StyleUnderline"/>
        </w:rPr>
        <w:t xml:space="preserve">multiple </w:t>
      </w:r>
      <w:r w:rsidRPr="00B42D08">
        <w:rPr>
          <w:rStyle w:val="StyleUnderline"/>
          <w:highlight w:val="green"/>
        </w:rPr>
        <w:t>uncertainty</w:t>
      </w:r>
      <w:r w:rsidRPr="0088535A">
        <w:rPr>
          <w:rStyle w:val="StyleUnderline"/>
        </w:rPr>
        <w:t xml:space="preserve"> parameters</w:t>
      </w:r>
      <w:r w:rsidRPr="0088535A">
        <w:t xml:space="preserve"> concerning lethal autonomous weapon systems </w:t>
      </w:r>
      <w:r w:rsidRPr="0088535A">
        <w:rPr>
          <w:rStyle w:val="StyleUnderline"/>
        </w:rPr>
        <w:t xml:space="preserve">could </w:t>
      </w:r>
      <w:r w:rsidRPr="00B42D08">
        <w:rPr>
          <w:rStyle w:val="StyleUnderline"/>
          <w:highlight w:val="green"/>
        </w:rPr>
        <w:t xml:space="preserve">exacerbate </w:t>
      </w:r>
      <w:r w:rsidRPr="00B42D08">
        <w:rPr>
          <w:rStyle w:val="Emphasis"/>
          <w:highlight w:val="green"/>
        </w:rPr>
        <w:t>security dilemmas</w:t>
      </w:r>
      <w:r w:rsidRPr="0088535A">
        <w:t>. Uncertainty over the range of the possible concerning the programming of lethal autonomous weapon systems will increase fear of those systems in the near term, making restraint less likely for competitive reasons. Moreover, the inherent differences between remotely piloted systems and LAWS at the platform level come from software, not hardware. There is arguably an inherent opacity to lethal autonomous weapon systems. If an arms race over lethal autonomous weapon systems occurs, it will likely be because of worse-case assumptions about capability development by potential adversaries.</w:t>
      </w:r>
    </w:p>
    <w:p w14:paraId="6992A660" w14:textId="77777777" w:rsidR="006D7FDC" w:rsidRPr="0088535A" w:rsidRDefault="006D7FDC" w:rsidP="006D7FDC">
      <w:pPr>
        <w:rPr>
          <w:sz w:val="10"/>
          <w:szCs w:val="16"/>
        </w:rPr>
      </w:pPr>
      <w:r w:rsidRPr="0088535A">
        <w:rPr>
          <w:sz w:val="10"/>
          <w:szCs w:val="16"/>
        </w:rPr>
        <w:t>What is Autonomy or Artificial Intelligence?</w:t>
      </w:r>
    </w:p>
    <w:p w14:paraId="3A05B01B" w14:textId="77777777" w:rsidR="006D7FDC" w:rsidRPr="0088535A" w:rsidRDefault="006D7FDC" w:rsidP="006D7FDC">
      <w:pPr>
        <w:rPr>
          <w:sz w:val="10"/>
          <w:szCs w:val="16"/>
        </w:rPr>
      </w:pPr>
      <w:r w:rsidRPr="0088535A">
        <w:rPr>
          <w:sz w:val="10"/>
          <w:szCs w:val="16"/>
        </w:rPr>
        <w:t>Artificial intelligence is the use of computing power, in the form of algorithms, to conduct tasks that previously required human intelligence.2 Artificial intelligence in this context is best thought of as an umbrella technology or enabler, like the combustion engine or electricity. Military applications of artificial intelligence are potentially broad – from image recognition for surveillance to more efficient logistics to battle management.3 These include both non-kinetic applications, including in the cyber realm, as well as kinetic applications.4 One potential application of artificial intelligence is through armed autonomous systems that could be deployed on the battlefield, or what are most popularly called lethal autonomous weapon systems or lethal autonomous weapon systems. This differs from remotely-piloted systems where a human, though at a distance, still operates a given vehicle or system.</w:t>
      </w:r>
    </w:p>
    <w:p w14:paraId="0741BF9F" w14:textId="77777777" w:rsidR="006D7FDC" w:rsidRPr="0088535A" w:rsidRDefault="006D7FDC" w:rsidP="006D7FDC">
      <w:pPr>
        <w:rPr>
          <w:sz w:val="10"/>
          <w:szCs w:val="16"/>
        </w:rPr>
      </w:pPr>
      <w:r w:rsidRPr="0088535A">
        <w:rPr>
          <w:sz w:val="10"/>
          <w:szCs w:val="16"/>
        </w:rPr>
        <w:t>What is a lethal autonomous weapon system? While simple to describe on first glance, and easy to understand in the extreme – an armed humanoid robot with extremely broad programming making decisions about engaging in warfare – drawing the line between a lethal autonomous weapon system and other weapon systems is complex. In Directive 3000.09, published in 2012, the US Department of Defense defines an autonomous weapon as “A weapon system that, once activated, can select and engage targets without further intervention by a human operator.”5 What it means to select and engage a target is not entirely clear, however. For example, homing munitions, which have existed since World War II, select and engage targets, according to a common sense understanding of the terms.6</w:t>
      </w:r>
    </w:p>
    <w:p w14:paraId="0060F901" w14:textId="77777777" w:rsidR="006D7FDC" w:rsidRPr="0088535A" w:rsidRDefault="006D7FDC" w:rsidP="006D7FDC">
      <w:pPr>
        <w:rPr>
          <w:sz w:val="10"/>
          <w:szCs w:val="16"/>
        </w:rPr>
      </w:pPr>
      <w:r w:rsidRPr="0088535A">
        <w:rPr>
          <w:sz w:val="10"/>
          <w:szCs w:val="16"/>
        </w:rPr>
        <w:t>Exactly what functions are autonomous also matters. A system could have automatic piloting, for example, that flies or drives a platform to a target, but still have complete human control over the use of the weapon. That would be a system with a high level of automation, though not a lethal autonomous weapon system according to most perspectives. Heather Roff measures the level of autonomy in a weapon system based on three subcomponents: self-mobility, self-direction, and self-determination. This helps distinguish systems where there might be autonomy concerning the best way a missile should get to a target, but the target itself is designated by a person fromsystems where an algorithm might be making higher-level engagement decisions.7 There are already some applications of limited machine autonomy in military systems, with the most prominent example being the automatic mode present on many Close-In Weapon Systems (CIWS), such as the Phalanx, used to defend ships and incoming missiles from attack.8</w:t>
      </w:r>
    </w:p>
    <w:p w14:paraId="233D3E5B" w14:textId="77777777" w:rsidR="006D7FDC" w:rsidRPr="0088535A" w:rsidRDefault="006D7FDC" w:rsidP="006D7FDC">
      <w:pPr>
        <w:rPr>
          <w:sz w:val="10"/>
          <w:szCs w:val="16"/>
        </w:rPr>
      </w:pPr>
      <w:r w:rsidRPr="0088535A">
        <w:rPr>
          <w:sz w:val="10"/>
          <w:szCs w:val="16"/>
        </w:rPr>
        <w:t>This article will not resolve the definitional debate surrounding lethal autonomous weapon systems, which is still ongoing in meetings of the Group of Governmental Experts focused on lethal autonomous weapon systems in the United Nations Convention on Certain Conventional Weapons. Provisionally, this article adopts the Scharre and Horowitz definition that a lethal autonomous weapon system is “[A] weapon system that, once activated, is intended to select and engage targets where a human has not decided those specific targets are to be engaged.”9 However, moving beyond the close cases (e.g. particular types of missile guidance systems) and considering those weapon systems that clearly use machine intelligence to search for, select, and/or engage targets can help clarify what is at stake in this debate in the first place.10 After all, if most militaries most of the time would not have any need for lethal autonomous weapon systems, or those systems have significant disadvantages relative to remotely-piloted military robotics or soldiers on the battlefield, the stakes are lower. In contrast, if the integration of machine intelligence with military systems could give countries or violent non-state actors a significant advantage in how they employ force, it becomes even more crucial to engage the topic.</w:t>
      </w:r>
    </w:p>
    <w:p w14:paraId="7F8DFC3A" w14:textId="77777777" w:rsidR="006D7FDC" w:rsidRPr="0088535A" w:rsidRDefault="006D7FDC" w:rsidP="006D7FDC">
      <w:pPr>
        <w:rPr>
          <w:sz w:val="10"/>
          <w:szCs w:val="16"/>
        </w:rPr>
      </w:pPr>
      <w:r w:rsidRPr="0088535A">
        <w:rPr>
          <w:sz w:val="10"/>
          <w:szCs w:val="16"/>
        </w:rPr>
        <w:t>It is important to note that this article does not address concerns about existential risk related to artificial general intelligence – the fear that a superintelligence could decide to destroy the human race, either because it decides humans are malign or because humans program it to achieve a goal it can only accomplish by destroying humans.11 The existential risk issue associated with artificial intelligence is not necessarily closely coupled to military applications of artificial intelligence. If a super-intelligent machine learning system has the ability to take over human society in the interest of a goal – any goal – whether autonomous systems at much smaller orders of magnitude already exist in military systems will likely be unimportant. The super-intelligent system would simply create what it needed.</w:t>
      </w:r>
    </w:p>
    <w:p w14:paraId="05123D20" w14:textId="77777777" w:rsidR="006D7FDC" w:rsidRPr="0088535A" w:rsidRDefault="006D7FDC" w:rsidP="006D7FDC">
      <w:r w:rsidRPr="0088535A">
        <w:t>Why Invest in Autonomous Systems?</w:t>
      </w:r>
    </w:p>
    <w:p w14:paraId="27BFB870" w14:textId="77777777" w:rsidR="006D7FDC" w:rsidRPr="0088535A" w:rsidRDefault="006D7FDC" w:rsidP="006D7FDC">
      <w:r w:rsidRPr="00B42D08">
        <w:rPr>
          <w:rStyle w:val="StyleUnderline"/>
          <w:highlight w:val="green"/>
        </w:rPr>
        <w:lastRenderedPageBreak/>
        <w:t>Militaries are</w:t>
      </w:r>
      <w:r w:rsidRPr="0088535A">
        <w:rPr>
          <w:rStyle w:val="StyleUnderline"/>
        </w:rPr>
        <w:t xml:space="preserve"> already </w:t>
      </w:r>
      <w:r w:rsidRPr="00B42D08">
        <w:rPr>
          <w:rStyle w:val="StyleUnderline"/>
          <w:highlight w:val="green"/>
        </w:rPr>
        <w:t>increasing</w:t>
      </w:r>
      <w:r w:rsidRPr="0088535A">
        <w:rPr>
          <w:rStyle w:val="StyleUnderline"/>
        </w:rPr>
        <w:t xml:space="preserve"> their </w:t>
      </w:r>
      <w:r w:rsidRPr="00B42D08">
        <w:rPr>
          <w:rStyle w:val="StyleUnderline"/>
          <w:highlight w:val="green"/>
        </w:rPr>
        <w:t>investments in</w:t>
      </w:r>
      <w:r w:rsidRPr="0088535A">
        <w:rPr>
          <w:rStyle w:val="StyleUnderline"/>
        </w:rPr>
        <w:t xml:space="preserve"> remotely-piloted </w:t>
      </w:r>
      <w:r w:rsidRPr="00B42D08">
        <w:rPr>
          <w:rStyle w:val="StyleUnderline"/>
          <w:highlight w:val="green"/>
        </w:rPr>
        <w:t>robotic systems. From</w:t>
      </w:r>
      <w:r w:rsidRPr="0088535A">
        <w:rPr>
          <w:rStyle w:val="StyleUnderline"/>
        </w:rPr>
        <w:t xml:space="preserve"> UAVs</w:t>
      </w:r>
      <w:r w:rsidRPr="0088535A">
        <w:t xml:space="preserve"> such as the MQ-9 Reaper (</w:t>
      </w:r>
      <w:r w:rsidRPr="00B42D08">
        <w:rPr>
          <w:rStyle w:val="Emphasis"/>
          <w:highlight w:val="green"/>
        </w:rPr>
        <w:t>U</w:t>
      </w:r>
      <w:r w:rsidRPr="0088535A">
        <w:t xml:space="preserve">nited </w:t>
      </w:r>
      <w:r w:rsidRPr="00B42D08">
        <w:rPr>
          <w:rStyle w:val="Emphasis"/>
          <w:highlight w:val="green"/>
        </w:rPr>
        <w:t>S</w:t>
      </w:r>
      <w:r w:rsidRPr="0088535A">
        <w:t xml:space="preserve">tates) </w:t>
      </w:r>
      <w:r w:rsidRPr="00B42D08">
        <w:rPr>
          <w:rStyle w:val="StyleUnderline"/>
          <w:highlight w:val="green"/>
        </w:rPr>
        <w:t>to</w:t>
      </w:r>
      <w:r w:rsidRPr="0088535A">
        <w:rPr>
          <w:rStyle w:val="StyleUnderline"/>
        </w:rPr>
        <w:t xml:space="preserve"> uninhabited surface vehicles (USVs)</w:t>
      </w:r>
      <w:r w:rsidRPr="0088535A">
        <w:t xml:space="preserve"> such as the Guardium (</w:t>
      </w:r>
      <w:r w:rsidRPr="00B42D08">
        <w:rPr>
          <w:rStyle w:val="Emphasis"/>
          <w:highlight w:val="green"/>
        </w:rPr>
        <w:t>Israel</w:t>
      </w:r>
      <w:r w:rsidRPr="00B42D08">
        <w:rPr>
          <w:highlight w:val="green"/>
        </w:rPr>
        <w:t xml:space="preserve">) </w:t>
      </w:r>
      <w:r w:rsidRPr="00B42D08">
        <w:rPr>
          <w:rStyle w:val="StyleUnderline"/>
          <w:highlight w:val="green"/>
        </w:rPr>
        <w:t>to</w:t>
      </w:r>
      <w:r w:rsidRPr="0088535A">
        <w:rPr>
          <w:rStyle w:val="StyleUnderline"/>
        </w:rPr>
        <w:t xml:space="preserve"> uninhabited ground vehicles (UGV) such as Platform-M </w:t>
      </w:r>
      <w:r w:rsidRPr="00B42D08">
        <w:rPr>
          <w:rStyle w:val="StyleUnderline"/>
          <w:highlight w:val="green"/>
        </w:rPr>
        <w:t>(</w:t>
      </w:r>
      <w:r w:rsidRPr="00B42D08">
        <w:rPr>
          <w:rStyle w:val="Emphasis"/>
          <w:highlight w:val="green"/>
        </w:rPr>
        <w:t>Russia</w:t>
      </w:r>
      <w:r w:rsidRPr="00B42D08">
        <w:rPr>
          <w:rStyle w:val="StyleUnderline"/>
          <w:highlight w:val="green"/>
        </w:rPr>
        <w:t xml:space="preserve">), militaries </w:t>
      </w:r>
      <w:r w:rsidRPr="00B42D08">
        <w:rPr>
          <w:rStyle w:val="Emphasis"/>
          <w:highlight w:val="green"/>
        </w:rPr>
        <w:t>around the world</w:t>
      </w:r>
      <w:r w:rsidRPr="00B42D08">
        <w:rPr>
          <w:rStyle w:val="StyleUnderline"/>
          <w:highlight w:val="green"/>
        </w:rPr>
        <w:t xml:space="preserve"> are investing</w:t>
      </w:r>
      <w:r w:rsidRPr="0088535A">
        <w:rPr>
          <w:rStyle w:val="StyleUnderline"/>
        </w:rPr>
        <w:t xml:space="preserve"> in remotely piloted platforms</w:t>
      </w:r>
      <w:r w:rsidRPr="0088535A">
        <w:t>, some of which can carry weapons. In these systems, human control over the use of force is not fundamentally different from the use of force with inhabited systems. In some cases, such as the MQ-9 Reaper, the sensor system a drone pilot uses to launch a weapon might even be the same sensor system a pilot in the cockpit of an inhabited fighter uses. Using remotely piloted systems gives militaries the ability to reduce the risk to their own soldiers while still projecting power in similar ways to how they used force previously.12 The first places militaries are likely to use kinetic lethal autonomous weapon systems include relatively “clear” environments such as air-to-air combat or naval combat, especially in geographic arenas where civilians are extremely unlikely to be present.13</w:t>
      </w:r>
    </w:p>
    <w:p w14:paraId="011362EE" w14:textId="77777777" w:rsidR="006D7FDC" w:rsidRDefault="006D7FDC" w:rsidP="006D7FDC"/>
    <w:p w14:paraId="5FC6E773" w14:textId="77777777" w:rsidR="006D7FDC" w:rsidRPr="00163035" w:rsidRDefault="006D7FDC" w:rsidP="006D7FDC">
      <w:pPr>
        <w:pStyle w:val="Heading4"/>
        <w:rPr>
          <w:rFonts w:cs="Times New Roman"/>
          <w:u w:val="single"/>
        </w:rPr>
      </w:pPr>
      <w:r w:rsidRPr="003B36D5">
        <w:rPr>
          <w:rFonts w:cs="Times New Roman"/>
        </w:rPr>
        <w:t xml:space="preserve">Drolif means every hotspot </w:t>
      </w:r>
      <w:r w:rsidRPr="003B36D5">
        <w:rPr>
          <w:rFonts w:cs="Times New Roman"/>
          <w:u w:val="single"/>
        </w:rPr>
        <w:t>goes nuclear</w:t>
      </w:r>
      <w:r>
        <w:rPr>
          <w:rFonts w:cs="Times New Roman"/>
        </w:rPr>
        <w:t>.</w:t>
      </w:r>
    </w:p>
    <w:p w14:paraId="6CAA204F" w14:textId="77777777" w:rsidR="006D7FDC" w:rsidRPr="00163035" w:rsidRDefault="006D7FDC" w:rsidP="006D7FDC">
      <w:pPr>
        <w:rPr>
          <w:szCs w:val="16"/>
        </w:rPr>
      </w:pPr>
      <w:r w:rsidRPr="003B36D5">
        <w:rPr>
          <w:rStyle w:val="Style13ptBold"/>
        </w:rPr>
        <w:t xml:space="preserve">Zenko and Kreps, </w:t>
      </w:r>
      <w:r>
        <w:rPr>
          <w:rStyle w:val="Style13ptBold"/>
        </w:rPr>
        <w:t xml:space="preserve">PhDs, </w:t>
      </w:r>
      <w:r w:rsidRPr="003B36D5">
        <w:rPr>
          <w:rStyle w:val="Style13ptBold"/>
        </w:rPr>
        <w:t>14</w:t>
      </w:r>
      <w:r>
        <w:rPr>
          <w:rStyle w:val="Style13ptBold"/>
        </w:rPr>
        <w:t xml:space="preserve"> </w:t>
      </w:r>
      <w:r w:rsidRPr="00163035">
        <w:rPr>
          <w:szCs w:val="16"/>
        </w:rPr>
        <w:t>*Micah - Douglas Dillon fellow in the Center for Preventive Action at the Council on Foreign Relations, PhD in political science from Brandeis University; *Sarah - Stanton nuclear security fellow at the Council on Foreign Relations, assistant professor in the department of government and an adjunct professor at Cornell Law School, BA from Harvard University, MSc from Oxford University, and PhD from Georgetown University; “Limiting Armed Drone Proliferation," Council on Foreign Relations, June 2014, http://aspheramedia.com/wp-content/uploads/2014/12/Limiting_Armed_Drone_Proliferation_CSR69.pdf</w:t>
      </w:r>
    </w:p>
    <w:p w14:paraId="55A673D4" w14:textId="77777777" w:rsidR="006D7FDC" w:rsidRDefault="006D7FDC" w:rsidP="006D7FDC">
      <w:r w:rsidRPr="003B36D5">
        <w:t xml:space="preserve">The </w:t>
      </w:r>
      <w:r w:rsidRPr="003B36D5">
        <w:rPr>
          <w:rStyle w:val="StyleUnderline"/>
        </w:rPr>
        <w:t>inherent advantages</w:t>
      </w:r>
      <w:r w:rsidRPr="003B36D5">
        <w:t xml:space="preserve"> of drones </w:t>
      </w:r>
      <w:r w:rsidRPr="003B36D5">
        <w:rPr>
          <w:rStyle w:val="StyleUnderline"/>
        </w:rPr>
        <w:t>will not alone</w:t>
      </w:r>
      <w:r w:rsidRPr="003B36D5">
        <w:t xml:space="preserve"> </w:t>
      </w:r>
      <w:r w:rsidRPr="003B36D5">
        <w:rPr>
          <w:rStyle w:val="StyleUnderline"/>
        </w:rPr>
        <w:t>make</w:t>
      </w:r>
      <w:r w:rsidRPr="003B36D5">
        <w:t xml:space="preserve"> traditional </w:t>
      </w:r>
      <w:r w:rsidRPr="003B36D5">
        <w:rPr>
          <w:rStyle w:val="StyleUnderline"/>
        </w:rPr>
        <w:t>interstate warfare more likely</w:t>
      </w:r>
      <w:r w:rsidRPr="003B36D5">
        <w:t xml:space="preserve">—such conflicts are relatively rare anyway, with only one active interstate conflict in both 2012 and 2013.20 Nor will the probable type, quantity, range, and lethality of armed drones that states possess in coming decades make a government more likely to attempt to defeat an opposing army, capture or control foreign territory, or remove a foreign leader from power. However, </w:t>
      </w:r>
      <w:r w:rsidRPr="00B42D08">
        <w:rPr>
          <w:rStyle w:val="Emphasis"/>
          <w:highlight w:val="green"/>
        </w:rPr>
        <w:t>misperceptions</w:t>
      </w:r>
      <w:r w:rsidRPr="00B42D08">
        <w:rPr>
          <w:rStyle w:val="StyleUnderline"/>
          <w:highlight w:val="green"/>
        </w:rPr>
        <w:t xml:space="preserve"> over </w:t>
      </w:r>
      <w:r w:rsidRPr="00BD0104">
        <w:rPr>
          <w:rStyle w:val="StyleUnderline"/>
        </w:rPr>
        <w:t>the</w:t>
      </w:r>
      <w:r w:rsidRPr="003B36D5">
        <w:rPr>
          <w:rStyle w:val="StyleUnderline"/>
        </w:rPr>
        <w:t xml:space="preserve"> use of armed </w:t>
      </w:r>
      <w:r w:rsidRPr="00B42D08">
        <w:rPr>
          <w:rStyle w:val="StyleUnderline"/>
          <w:highlight w:val="green"/>
        </w:rPr>
        <w:t xml:space="preserve">drones </w:t>
      </w:r>
      <w:r w:rsidRPr="00B42D08">
        <w:rPr>
          <w:rStyle w:val="Emphasis"/>
          <w:highlight w:val="green"/>
        </w:rPr>
        <w:t xml:space="preserve">increase </w:t>
      </w:r>
      <w:r w:rsidRPr="002E7AC7">
        <w:rPr>
          <w:rStyle w:val="Emphasis"/>
        </w:rPr>
        <w:t xml:space="preserve">the </w:t>
      </w:r>
      <w:r w:rsidRPr="00B42D08">
        <w:rPr>
          <w:rStyle w:val="Emphasis"/>
          <w:highlight w:val="green"/>
        </w:rPr>
        <w:t>likelihood</w:t>
      </w:r>
      <w:r w:rsidRPr="00B42D08">
        <w:rPr>
          <w:rStyle w:val="StyleUnderline"/>
          <w:highlight w:val="green"/>
        </w:rPr>
        <w:t xml:space="preserve"> of </w:t>
      </w:r>
      <w:r w:rsidRPr="00B42D08">
        <w:rPr>
          <w:rStyle w:val="Emphasis"/>
          <w:highlight w:val="green"/>
        </w:rPr>
        <w:t>militarized disputes</w:t>
      </w:r>
      <w:r w:rsidRPr="003B36D5">
        <w:rPr>
          <w:rStyle w:val="StyleUnderline"/>
        </w:rPr>
        <w:t xml:space="preserve"> with U.S. allies</w:t>
      </w:r>
      <w:r w:rsidRPr="003B36D5">
        <w:t xml:space="preserve">, </w:t>
      </w:r>
      <w:r w:rsidRPr="003B36D5">
        <w:rPr>
          <w:rStyle w:val="StyleUnderline"/>
        </w:rPr>
        <w:t>as well as U.S. military forces</w:t>
      </w:r>
      <w:r w:rsidRPr="003B36D5">
        <w:t xml:space="preserve">, </w:t>
      </w:r>
      <w:r w:rsidRPr="002E7AC7">
        <w:rPr>
          <w:rStyle w:val="StyleUnderline"/>
        </w:rPr>
        <w:t xml:space="preserve">which could </w:t>
      </w:r>
      <w:r w:rsidRPr="00B42D08">
        <w:rPr>
          <w:rStyle w:val="StyleUnderline"/>
          <w:highlight w:val="green"/>
        </w:rPr>
        <w:t xml:space="preserve">lead to an </w:t>
      </w:r>
      <w:r w:rsidRPr="00B42D08">
        <w:rPr>
          <w:rStyle w:val="Emphasis"/>
          <w:highlight w:val="green"/>
        </w:rPr>
        <w:t>escalating crisis</w:t>
      </w:r>
      <w:r w:rsidRPr="003B36D5">
        <w:rPr>
          <w:rStyle w:val="StyleUnderline"/>
        </w:rPr>
        <w:t xml:space="preserve"> and </w:t>
      </w:r>
      <w:r w:rsidRPr="003B36D5">
        <w:rPr>
          <w:rStyle w:val="Emphasis"/>
        </w:rPr>
        <w:t>deeper U.S. involvement</w:t>
      </w:r>
      <w:r w:rsidRPr="003B36D5">
        <w:t xml:space="preserve">. </w:t>
      </w:r>
      <w:r w:rsidRPr="003B36D5">
        <w:rPr>
          <w:rStyle w:val="StyleUnderline"/>
        </w:rPr>
        <w:t xml:space="preserve">Though surveillance drones can be used to provide </w:t>
      </w:r>
      <w:r w:rsidRPr="003B36D5">
        <w:rPr>
          <w:rStyle w:val="Emphasis"/>
        </w:rPr>
        <w:t>greater stability</w:t>
      </w:r>
      <w:r w:rsidRPr="003B36D5">
        <w:t xml:space="preserve"> </w:t>
      </w:r>
      <w:r w:rsidRPr="003B36D5">
        <w:rPr>
          <w:rStyle w:val="StyleUnderline"/>
        </w:rPr>
        <w:t>between countries by monitoring ceasefires or disputed borders</w:t>
      </w:r>
      <w:r w:rsidRPr="003B36D5">
        <w:t xml:space="preserve">, </w:t>
      </w:r>
      <w:r w:rsidRPr="00B42D08">
        <w:rPr>
          <w:rStyle w:val="StyleUnderline"/>
          <w:highlight w:val="green"/>
        </w:rPr>
        <w:t xml:space="preserve">armed drones </w:t>
      </w:r>
      <w:r w:rsidRPr="002E7AC7">
        <w:rPr>
          <w:rStyle w:val="StyleUnderline"/>
        </w:rPr>
        <w:t xml:space="preserve">will have </w:t>
      </w:r>
      <w:r w:rsidRPr="00B42D08">
        <w:rPr>
          <w:rStyle w:val="Emphasis"/>
          <w:highlight w:val="green"/>
        </w:rPr>
        <w:t xml:space="preserve">destabilizing </w:t>
      </w:r>
      <w:r w:rsidRPr="002E7AC7">
        <w:rPr>
          <w:rStyle w:val="Emphasis"/>
        </w:rPr>
        <w:t>consequences</w:t>
      </w:r>
      <w:r w:rsidRPr="003B36D5">
        <w:t xml:space="preserve">. Arming a drone, whether by design or by simply putting a crude payload on an unarmed drone, makes it a weapon, and thereby a direct national security threat for any state whose border it breaches. Increased Frequency of Interstate and Intrastate Force For the United States, drones have significantly reduced the political, diplomatic, and military risks and costs associated with the use of military force, which has led to a vast expansion of lethal operations that would not have been attempted with other weapons platforms. Aside from airstrikes in traditional conflicts such as Libya, Iraq, and Afghanistan—where one-quarter of all International Security Assistance Force (ISAF) airstrikes in 2012 were conducted by drones—the United States has conducted hundreds in non-battlefield settings: Pakistan (approximately 369), Yemen (approximately 87), Somalia (an estimated 16), and the Philippines (at least 1, in 2006).21 Of the estimated 473 non-battlefield targeted </w:t>
      </w:r>
      <w:r w:rsidRPr="003B36D5">
        <w:lastRenderedPageBreak/>
        <w:t xml:space="preserve">killings undertaken by the United States since November 2002, approximately 98 percent were carried out by drones. Moreover, despite maintaining a “strong preference” for capturing over killing suspected terrorists since September 2011, there have been only 3 known capture attempts, compared with 194 drone strikes that have killed an estimated 1,014 people, 86 of whom were civilians.22 Senior U.S. civilian and military officials, whose careers span the pre– and post–armed drone era, overwhelmingly agree that the </w:t>
      </w:r>
      <w:r w:rsidRPr="00B42D08">
        <w:rPr>
          <w:rStyle w:val="StyleUnderline"/>
          <w:highlight w:val="green"/>
        </w:rPr>
        <w:t xml:space="preserve">threshold for </w:t>
      </w:r>
      <w:r w:rsidRPr="002E7AC7">
        <w:rPr>
          <w:rStyle w:val="StyleUnderline"/>
        </w:rPr>
        <w:t xml:space="preserve">the </w:t>
      </w:r>
      <w:r w:rsidRPr="00B42D08">
        <w:rPr>
          <w:rStyle w:val="StyleUnderline"/>
          <w:highlight w:val="green"/>
        </w:rPr>
        <w:t>authorization</w:t>
      </w:r>
      <w:r w:rsidRPr="003B36D5">
        <w:rPr>
          <w:rStyle w:val="StyleUnderline"/>
        </w:rPr>
        <w:t xml:space="preserve"> of force by civilian officials </w:t>
      </w:r>
      <w:r w:rsidRPr="00B42D08">
        <w:rPr>
          <w:rStyle w:val="StyleUnderline"/>
          <w:highlight w:val="green"/>
        </w:rPr>
        <w:t xml:space="preserve">has </w:t>
      </w:r>
      <w:r w:rsidRPr="002E7AC7">
        <w:rPr>
          <w:rStyle w:val="StyleUnderline"/>
        </w:rPr>
        <w:t xml:space="preserve">been </w:t>
      </w:r>
      <w:r w:rsidRPr="00B42D08">
        <w:rPr>
          <w:rStyle w:val="Emphasis"/>
          <w:highlight w:val="green"/>
        </w:rPr>
        <w:t>significantly reduced</w:t>
      </w:r>
      <w:r w:rsidRPr="003B36D5">
        <w:t xml:space="preserve">. Former secretary of defense Robert Gates asserted in October 2013, for example, that armed drones allow decision-makers to see war as a “bloodless, painless, and odorless” affair, with technology detaching leaders from the “inevitably tragic, inefficient, and uncertain” consequences of war.23 President Barack Obama admitted in May 2013 that the United States has come to see armed drones “as a cure-all for terrorism,” because they are low risk and instrumental in “shielding the government” from criticisms “that a troop deployment invites.”24 Such admissions from leaders of a democratic country with a system of checks and balances point to the temptations that leaders with fewer institutional checks will face. President Obama and his senior aides have stated that the United States is setting precedents with drones that other states may emulate.25 If U.S. experience and Obama’s cautionary words are any guide, states that acquire armed </w:t>
      </w:r>
      <w:r w:rsidRPr="002E7AC7">
        <w:t xml:space="preserve">drones will be more willing to threaten or use force in ways they might not otherwise, within both interstate and intrastate contexts. </w:t>
      </w:r>
      <w:r w:rsidRPr="002E7AC7">
        <w:rPr>
          <w:rStyle w:val="StyleUnderline"/>
        </w:rPr>
        <w:t>States might undertake cross-border</w:t>
      </w:r>
      <w:r w:rsidRPr="002E7AC7">
        <w:t xml:space="preserve">, </w:t>
      </w:r>
      <w:r w:rsidRPr="002E7AC7">
        <w:rPr>
          <w:rStyle w:val="StyleUnderline"/>
        </w:rPr>
        <w:t>interstate actions less discriminately</w:t>
      </w:r>
      <w:r w:rsidRPr="002E7AC7">
        <w:t xml:space="preserve">, </w:t>
      </w:r>
      <w:r w:rsidRPr="002E7AC7">
        <w:rPr>
          <w:rStyle w:val="StyleUnderline"/>
        </w:rPr>
        <w:t>especially in areas prone to tension</w:t>
      </w:r>
      <w:r w:rsidRPr="002E7AC7">
        <w:t xml:space="preserve">. </w:t>
      </w:r>
      <w:r w:rsidRPr="002E7AC7">
        <w:rPr>
          <w:rStyle w:val="StyleUnderline"/>
        </w:rPr>
        <w:t xml:space="preserve">As is apparent in the </w:t>
      </w:r>
      <w:r w:rsidRPr="002E7AC7">
        <w:rPr>
          <w:rStyle w:val="Emphasis"/>
        </w:rPr>
        <w:t>East</w:t>
      </w:r>
      <w:r w:rsidRPr="002E7AC7">
        <w:rPr>
          <w:rStyle w:val="StyleUnderline"/>
        </w:rPr>
        <w:t xml:space="preserve"> and </w:t>
      </w:r>
      <w:r w:rsidRPr="002E7AC7">
        <w:rPr>
          <w:rStyle w:val="Emphasis"/>
        </w:rPr>
        <w:t>South China Seas</w:t>
      </w:r>
      <w:r w:rsidRPr="002E7AC7">
        <w:t xml:space="preserve">, </w:t>
      </w:r>
      <w:r w:rsidRPr="002E7AC7">
        <w:rPr>
          <w:rStyle w:val="StyleUnderline"/>
        </w:rPr>
        <w:t>nationalist sentiments and</w:t>
      </w:r>
      <w:r w:rsidRPr="002E7AC7">
        <w:t xml:space="preserve"> the </w:t>
      </w:r>
      <w:r w:rsidRPr="002E7AC7">
        <w:rPr>
          <w:rStyle w:val="StyleUnderline"/>
        </w:rPr>
        <w:t>discovery of untapped</w:t>
      </w:r>
      <w:r w:rsidRPr="002E7AC7">
        <w:t xml:space="preserve">, valuable national </w:t>
      </w:r>
      <w:r w:rsidRPr="002E7AC7">
        <w:rPr>
          <w:rStyle w:val="StyleUnderline"/>
        </w:rPr>
        <w:t>resources</w:t>
      </w:r>
      <w:r w:rsidRPr="002E7AC7">
        <w:t xml:space="preserve"> can </w:t>
      </w:r>
      <w:r w:rsidRPr="002E7AC7">
        <w:rPr>
          <w:rStyle w:val="StyleUnderline"/>
        </w:rPr>
        <w:t xml:space="preserve">make disputes between countries </w:t>
      </w:r>
      <w:r w:rsidRPr="002E7AC7">
        <w:rPr>
          <w:rStyle w:val="Emphasis"/>
        </w:rPr>
        <w:t>more likely</w:t>
      </w:r>
      <w:r w:rsidRPr="002E7AC7">
        <w:t xml:space="preserve">. In such contested areas, </w:t>
      </w:r>
      <w:r w:rsidRPr="00B42D08">
        <w:rPr>
          <w:rStyle w:val="StyleUnderline"/>
          <w:highlight w:val="green"/>
        </w:rPr>
        <w:t>drones</w:t>
      </w:r>
      <w:r w:rsidRPr="002E7AC7">
        <w:rPr>
          <w:rStyle w:val="StyleUnderline"/>
        </w:rPr>
        <w:t xml:space="preserve"> will </w:t>
      </w:r>
      <w:r w:rsidRPr="00B42D08">
        <w:rPr>
          <w:rStyle w:val="StyleUnderline"/>
          <w:highlight w:val="green"/>
        </w:rPr>
        <w:t>enable</w:t>
      </w:r>
      <w:r w:rsidRPr="002E7AC7">
        <w:rPr>
          <w:rStyle w:val="StyleUnderline"/>
        </w:rPr>
        <w:t xml:space="preserve"> governments</w:t>
      </w:r>
      <w:r w:rsidRPr="003B36D5">
        <w:rPr>
          <w:rStyle w:val="StyleUnderline"/>
        </w:rPr>
        <w:t xml:space="preserve"> to undertake strike missions or probe the responses of an adversary</w:t>
      </w:r>
      <w:r w:rsidRPr="003B36D5">
        <w:t xml:space="preserve">—actions they would be less inclined to take with manned platforms. According to the Central Intelligence Agency (CIA), there are approximately 430 bilateral maritime boundaries, most of which are not defined by formal agreements between the affected states.26 Beyond the cases of East Asia, </w:t>
      </w:r>
      <w:r w:rsidRPr="003B36D5">
        <w:rPr>
          <w:rStyle w:val="StyleUnderline"/>
        </w:rPr>
        <w:t xml:space="preserve">other cross-border </w:t>
      </w:r>
      <w:r w:rsidRPr="00B42D08">
        <w:rPr>
          <w:rStyle w:val="Emphasis"/>
          <w:highlight w:val="green"/>
        </w:rPr>
        <w:t>flashpoints for conflict</w:t>
      </w:r>
      <w:r w:rsidRPr="003B36D5">
        <w:rPr>
          <w:rStyle w:val="StyleUnderline"/>
        </w:rPr>
        <w:t xml:space="preserve"> where the low-risk proposition </w:t>
      </w:r>
      <w:r w:rsidRPr="002E7AC7">
        <w:rPr>
          <w:rStyle w:val="StyleUnderline"/>
        </w:rPr>
        <w:t xml:space="preserve">of drone strikes would be tempting include </w:t>
      </w:r>
      <w:r w:rsidRPr="002E7AC7">
        <w:rPr>
          <w:rStyle w:val="Emphasis"/>
        </w:rPr>
        <w:t>Russia</w:t>
      </w:r>
      <w:r w:rsidRPr="002E7AC7">
        <w:rPr>
          <w:rStyle w:val="StyleUnderline"/>
        </w:rPr>
        <w:t xml:space="preserve"> in Georgia or Ukraine, </w:t>
      </w:r>
      <w:r w:rsidRPr="002E7AC7">
        <w:rPr>
          <w:rStyle w:val="Emphasis"/>
        </w:rPr>
        <w:t>Turkey</w:t>
      </w:r>
      <w:r w:rsidRPr="002E7AC7">
        <w:rPr>
          <w:rStyle w:val="StyleUnderline"/>
        </w:rPr>
        <w:t xml:space="preserve"> in Syria, </w:t>
      </w:r>
      <w:r w:rsidRPr="002E7AC7">
        <w:rPr>
          <w:rStyle w:val="Emphasis"/>
        </w:rPr>
        <w:t>Sudan</w:t>
      </w:r>
      <w:r w:rsidRPr="002E7AC7">
        <w:rPr>
          <w:rStyle w:val="StyleUnderline"/>
        </w:rPr>
        <w:t xml:space="preserve"> within its borders, and </w:t>
      </w:r>
      <w:r w:rsidRPr="002E7AC7">
        <w:rPr>
          <w:rStyle w:val="Emphasis"/>
        </w:rPr>
        <w:t>China</w:t>
      </w:r>
      <w:r w:rsidRPr="002E7AC7">
        <w:rPr>
          <w:rStyle w:val="StyleUnderline"/>
        </w:rPr>
        <w:t xml:space="preserve"> on its western periphery</w:t>
      </w:r>
      <w:r w:rsidRPr="002E7AC7">
        <w:t>. In 2013, a Chinese counternarcotics official reveale</w:t>
      </w:r>
      <w:r w:rsidRPr="003B36D5">
        <w:t xml:space="preserve">d that his bureau had considered attempting to kill a drug kingpin named Naw Kham, who was hiding in a remote region in northeastern Myanmar, by using a drone carrying twenty kilograms of dynamite. “The plan was rejected, because the order was to catch him alive,” the official recalled.27 With armed drones, China might make the same calculation that the United States has made—that killing is more straightforward than capturing—in choosing to target ostensibly high-threat individuals with drone strikes. China’s demonstrated willingness to employ armed drones against terrorists or criminals outside its borders could directly threaten U.S. allies in the region, particularly if the criterion China uses to define a terrorist does not align with that of the United States or its allies. Domestically, governments may use armed drones to target their perceived internal enemies. Most </w:t>
      </w:r>
      <w:r w:rsidRPr="003B36D5">
        <w:rPr>
          <w:rStyle w:val="StyleUnderline"/>
        </w:rPr>
        <w:t xml:space="preserve">emerging </w:t>
      </w:r>
      <w:r w:rsidRPr="00B42D08">
        <w:rPr>
          <w:rStyle w:val="StyleUnderline"/>
          <w:highlight w:val="green"/>
        </w:rPr>
        <w:t xml:space="preserve">drone powers have experienced recent </w:t>
      </w:r>
      <w:r w:rsidRPr="00B42D08">
        <w:rPr>
          <w:rStyle w:val="Emphasis"/>
          <w:highlight w:val="green"/>
        </w:rPr>
        <w:t>domestic unrest</w:t>
      </w:r>
      <w:r w:rsidRPr="003B36D5">
        <w:t xml:space="preserve">. </w:t>
      </w:r>
      <w:r w:rsidRPr="003B36D5">
        <w:rPr>
          <w:rStyle w:val="StyleUnderline"/>
        </w:rPr>
        <w:t>Turkey</w:t>
      </w:r>
      <w:r w:rsidRPr="003B36D5">
        <w:t xml:space="preserve">, </w:t>
      </w:r>
      <w:r w:rsidRPr="003B36D5">
        <w:rPr>
          <w:rStyle w:val="StyleUnderline"/>
        </w:rPr>
        <w:t>Russia</w:t>
      </w:r>
      <w:r w:rsidRPr="003B36D5">
        <w:t xml:space="preserve">, </w:t>
      </w:r>
      <w:r w:rsidRPr="003B36D5">
        <w:rPr>
          <w:rStyle w:val="StyleUnderline"/>
        </w:rPr>
        <w:t>Pakistan</w:t>
      </w:r>
      <w:r w:rsidRPr="003B36D5">
        <w:t xml:space="preserve">, </w:t>
      </w:r>
      <w:r w:rsidRPr="003B36D5">
        <w:rPr>
          <w:rStyle w:val="StyleUnderline"/>
        </w:rPr>
        <w:t>and China</w:t>
      </w:r>
      <w:r w:rsidRPr="003B36D5">
        <w:t xml:space="preserve"> </w:t>
      </w:r>
      <w:r w:rsidRPr="003B36D5">
        <w:rPr>
          <w:rStyle w:val="StyleUnderline"/>
        </w:rPr>
        <w:t>all have separatist or significant opposition movements</w:t>
      </w:r>
      <w:r w:rsidRPr="003B36D5">
        <w:t xml:space="preserve"> (e.g., Kurds, Chechens, the Taliban, Tibetans, and Uighurs) </w:t>
      </w:r>
      <w:r w:rsidRPr="003B36D5">
        <w:rPr>
          <w:rStyle w:val="StyleUnderline"/>
        </w:rPr>
        <w:t>that presented political and military challenges to their rule in recent history</w:t>
      </w:r>
      <w:r w:rsidRPr="003B36D5">
        <w:t xml:space="preserve">. These states already designate individuals from these groups as “terrorists,” and reserve the right to use </w:t>
      </w:r>
      <w:r w:rsidRPr="003B36D5">
        <w:lastRenderedPageBreak/>
        <w:t xml:space="preserve">force against them. </w:t>
      </w:r>
      <w:r w:rsidRPr="00B42D08">
        <w:rPr>
          <w:rStyle w:val="StyleUnderline"/>
          <w:highlight w:val="green"/>
        </w:rPr>
        <w:t>States</w:t>
      </w:r>
      <w:r w:rsidRPr="003B36D5">
        <w:t xml:space="preserve"> possessing the lower risk—compared with other weapons platforms—</w:t>
      </w:r>
      <w:r w:rsidRPr="00BD0104">
        <w:rPr>
          <w:rStyle w:val="StyleUnderline"/>
        </w:rPr>
        <w:t xml:space="preserve">capability of armed drones </w:t>
      </w:r>
      <w:r w:rsidRPr="00B42D08">
        <w:rPr>
          <w:rStyle w:val="StyleUnderline"/>
          <w:highlight w:val="green"/>
        </w:rPr>
        <w:t xml:space="preserve">could use them </w:t>
      </w:r>
      <w:r w:rsidRPr="00B42D08">
        <w:rPr>
          <w:rStyle w:val="Emphasis"/>
          <w:highlight w:val="green"/>
        </w:rPr>
        <w:t>more frequently</w:t>
      </w:r>
      <w:r w:rsidRPr="00B42D08">
        <w:rPr>
          <w:highlight w:val="green"/>
        </w:rPr>
        <w:t xml:space="preserve"> </w:t>
      </w:r>
      <w:r w:rsidRPr="00B42D08">
        <w:rPr>
          <w:rStyle w:val="StyleUnderline"/>
          <w:highlight w:val="green"/>
        </w:rPr>
        <w:t>i</w:t>
      </w:r>
      <w:r w:rsidRPr="003B36D5">
        <w:rPr>
          <w:rStyle w:val="StyleUnderline"/>
        </w:rPr>
        <w:t xml:space="preserve">n the service of </w:t>
      </w:r>
      <w:r w:rsidRPr="003B36D5">
        <w:rPr>
          <w:rStyle w:val="Emphasis"/>
        </w:rPr>
        <w:t>domestic pacification</w:t>
      </w:r>
      <w:r w:rsidRPr="003B36D5">
        <w:t xml:space="preserve">, especially against time-sensitive targets that reside in mountainous, jungle, or other inhospitable terrain. Compared with typical methods used by military and police forces to counter insurgencies, criminals, or terrorists—such as ground troops and manned aircraft— unmanned drones provide significantly greater real-time intelligence through their persistent loiter time and responsiveness to striking an identified target. Increased Risk of Misperception and Escalation Pushing limits in already unstable regions is complicated by questions raised regarding rules of engagement: how would states respond to an armed drone in what they contend is their sovereign airspace, and how would opposing sides respond to counter-drone tactics? Japanese defense officials claim that shooting down Chinese drones in what Japan contends is its airspace is more likely to occur than downing manned aircraft because drones are not as responsive to radio or pilot warnings, thereby raising the possibility of an escalatory response.28 Alternatively, Japan might misidentify a Chinese manned fighter as an advanced drone and fire on it, especially if the aircraft’s radar signature is not sufficiently distinctive or if combat drones routinely fly over the disputed area. Thus, the </w:t>
      </w:r>
      <w:r w:rsidRPr="003B36D5">
        <w:rPr>
          <w:rStyle w:val="StyleUnderline"/>
        </w:rPr>
        <w:t xml:space="preserve">additional risks associated with </w:t>
      </w:r>
      <w:r w:rsidRPr="00B42D08">
        <w:rPr>
          <w:rStyle w:val="StyleUnderline"/>
          <w:highlight w:val="green"/>
        </w:rPr>
        <w:t>drone strikes</w:t>
      </w:r>
      <w:r w:rsidRPr="003B36D5">
        <w:t xml:space="preserve">, </w:t>
      </w:r>
      <w:r w:rsidRPr="003B36D5">
        <w:rPr>
          <w:rStyle w:val="StyleUnderline"/>
        </w:rPr>
        <w:t>combined with</w:t>
      </w:r>
      <w:r w:rsidRPr="003B36D5">
        <w:t xml:space="preserve"> the </w:t>
      </w:r>
      <w:r w:rsidRPr="003B36D5">
        <w:rPr>
          <w:rStyle w:val="Emphasis"/>
        </w:rPr>
        <w:t>lack of clarity</w:t>
      </w:r>
      <w:r w:rsidRPr="003B36D5">
        <w:t xml:space="preserve"> </w:t>
      </w:r>
      <w:r w:rsidRPr="003B36D5">
        <w:rPr>
          <w:rStyle w:val="StyleUnderline"/>
        </w:rPr>
        <w:t>on</w:t>
      </w:r>
      <w:r w:rsidRPr="003B36D5">
        <w:t xml:space="preserve"> </w:t>
      </w:r>
      <w:r w:rsidRPr="003B36D5">
        <w:rPr>
          <w:rStyle w:val="StyleUnderline"/>
        </w:rPr>
        <w:t>how</w:t>
      </w:r>
      <w:r w:rsidRPr="003B36D5">
        <w:t xml:space="preserve"> two </w:t>
      </w:r>
      <w:r w:rsidRPr="003B36D5">
        <w:rPr>
          <w:rStyle w:val="StyleUnderline"/>
        </w:rPr>
        <w:t>countries would react</w:t>
      </w:r>
      <w:r w:rsidRPr="003B36D5">
        <w:t xml:space="preserve"> to an attempted downing of a drone, </w:t>
      </w:r>
      <w:r w:rsidRPr="00B42D08">
        <w:rPr>
          <w:rStyle w:val="StyleUnderline"/>
          <w:highlight w:val="green"/>
        </w:rPr>
        <w:t xml:space="preserve">create </w:t>
      </w:r>
      <w:r w:rsidRPr="002E7AC7">
        <w:rPr>
          <w:rStyle w:val="StyleUnderline"/>
        </w:rPr>
        <w:t xml:space="preserve">the </w:t>
      </w:r>
      <w:r w:rsidRPr="00B42D08">
        <w:rPr>
          <w:rStyle w:val="Emphasis"/>
          <w:highlight w:val="green"/>
        </w:rPr>
        <w:t>potential for miscalculation</w:t>
      </w:r>
      <w:r w:rsidRPr="00B42D08">
        <w:rPr>
          <w:highlight w:val="green"/>
        </w:rPr>
        <w:t xml:space="preserve"> </w:t>
      </w:r>
      <w:r w:rsidRPr="00B42D08">
        <w:rPr>
          <w:rStyle w:val="StyleUnderline"/>
          <w:highlight w:val="green"/>
        </w:rPr>
        <w:t>and</w:t>
      </w:r>
      <w:r w:rsidRPr="00B42D08">
        <w:rPr>
          <w:highlight w:val="green"/>
        </w:rPr>
        <w:t xml:space="preserve"> </w:t>
      </w:r>
      <w:r w:rsidRPr="00BD0104">
        <w:rPr>
          <w:rStyle w:val="Emphasis"/>
        </w:rPr>
        <w:t xml:space="preserve">subsequent </w:t>
      </w:r>
      <w:r w:rsidRPr="00B42D08">
        <w:rPr>
          <w:rStyle w:val="Emphasis"/>
          <w:highlight w:val="green"/>
        </w:rPr>
        <w:t>escalation</w:t>
      </w:r>
      <w:r w:rsidRPr="003B36D5">
        <w:t xml:space="preserve">. As U.S. Air Force commanders in South Korea noted, </w:t>
      </w:r>
      <w:r w:rsidRPr="003B36D5">
        <w:rPr>
          <w:rStyle w:val="StyleUnderline"/>
        </w:rPr>
        <w:t xml:space="preserve">a North Korean drone equipped with chemical agents would not have to kill many or even any people on the peninsula to terrorize the population and </w:t>
      </w:r>
      <w:r w:rsidRPr="003B36D5">
        <w:rPr>
          <w:rStyle w:val="Emphasis"/>
        </w:rPr>
        <w:t>escalate tensions</w:t>
      </w:r>
      <w:r w:rsidRPr="003B36D5">
        <w:t xml:space="preserve">.29 </w:t>
      </w:r>
      <w:r w:rsidRPr="003B36D5">
        <w:rPr>
          <w:rStyle w:val="StyleUnderline"/>
        </w:rPr>
        <w:t xml:space="preserve">This scenario points to the </w:t>
      </w:r>
      <w:r w:rsidRPr="00B42D08">
        <w:rPr>
          <w:rStyle w:val="Emphasis"/>
          <w:highlight w:val="green"/>
        </w:rPr>
        <w:t>spiraling escalatory dynamic</w:t>
      </w:r>
      <w:r w:rsidRPr="003B36D5">
        <w:rPr>
          <w:rStyle w:val="StyleUnderline"/>
        </w:rPr>
        <w:t xml:space="preserve"> that </w:t>
      </w:r>
      <w:r w:rsidRPr="00B42D08">
        <w:rPr>
          <w:rStyle w:val="StyleUnderline"/>
          <w:highlight w:val="green"/>
        </w:rPr>
        <w:t>could b</w:t>
      </w:r>
      <w:r w:rsidRPr="003B36D5">
        <w:rPr>
          <w:rStyle w:val="StyleUnderline"/>
        </w:rPr>
        <w:t>e repeated</w:t>
      </w:r>
      <w:r w:rsidRPr="003B36D5">
        <w:t>—</w:t>
      </w:r>
      <w:r w:rsidRPr="003B36D5">
        <w:rPr>
          <w:rStyle w:val="StyleUnderline"/>
        </w:rPr>
        <w:t xml:space="preserve">likely </w:t>
      </w:r>
      <w:r w:rsidRPr="00B42D08">
        <w:rPr>
          <w:rStyle w:val="StyleUnderline"/>
          <w:highlight w:val="green"/>
        </w:rPr>
        <w:t>intensified</w:t>
      </w:r>
      <w:r w:rsidRPr="003B36D5">
        <w:rPr>
          <w:rStyle w:val="StyleUnderline"/>
        </w:rPr>
        <w:t xml:space="preserve"> in the context of armed drones</w:t>
      </w:r>
      <w:r w:rsidRPr="003B36D5">
        <w:t>—</w:t>
      </w:r>
      <w:r w:rsidRPr="00B42D08">
        <w:rPr>
          <w:rStyle w:val="StyleUnderline"/>
          <w:highlight w:val="green"/>
        </w:rPr>
        <w:t>in</w:t>
      </w:r>
      <w:r w:rsidRPr="003B36D5">
        <w:t xml:space="preserve"> other </w:t>
      </w:r>
      <w:r w:rsidRPr="003B36D5">
        <w:rPr>
          <w:rStyle w:val="StyleUnderline"/>
        </w:rPr>
        <w:t>tension-prone areas</w:t>
      </w:r>
      <w:r w:rsidRPr="003B36D5">
        <w:t xml:space="preserve">, </w:t>
      </w:r>
      <w:r w:rsidRPr="003B36D5">
        <w:rPr>
          <w:rStyle w:val="StyleUnderline"/>
        </w:rPr>
        <w:t xml:space="preserve">such as </w:t>
      </w:r>
      <w:r w:rsidRPr="00B42D08">
        <w:rPr>
          <w:rStyle w:val="StyleUnderline"/>
          <w:highlight w:val="green"/>
        </w:rPr>
        <w:t xml:space="preserve">the </w:t>
      </w:r>
      <w:r w:rsidRPr="00B42D08">
        <w:rPr>
          <w:rStyle w:val="Emphasis"/>
          <w:highlight w:val="green"/>
        </w:rPr>
        <w:t>Middle East</w:t>
      </w:r>
      <w:r w:rsidRPr="00B42D08">
        <w:rPr>
          <w:highlight w:val="green"/>
        </w:rPr>
        <w:t xml:space="preserve">, </w:t>
      </w:r>
      <w:r w:rsidRPr="00B42D08">
        <w:rPr>
          <w:rStyle w:val="Emphasis"/>
          <w:highlight w:val="green"/>
        </w:rPr>
        <w:t>South Asia</w:t>
      </w:r>
      <w:r w:rsidRPr="00B42D08">
        <w:rPr>
          <w:highlight w:val="green"/>
        </w:rPr>
        <w:t xml:space="preserve">, </w:t>
      </w:r>
      <w:r w:rsidRPr="00B42D08">
        <w:rPr>
          <w:rStyle w:val="StyleUnderline"/>
          <w:highlight w:val="green"/>
        </w:rPr>
        <w:t>and</w:t>
      </w:r>
      <w:r w:rsidRPr="00B42D08">
        <w:rPr>
          <w:highlight w:val="green"/>
        </w:rPr>
        <w:t xml:space="preserve"> </w:t>
      </w:r>
      <w:r w:rsidRPr="002E7AC7">
        <w:rPr>
          <w:rStyle w:val="Emphasis"/>
        </w:rPr>
        <w:t>Central</w:t>
      </w:r>
      <w:r w:rsidRPr="002E7AC7">
        <w:t xml:space="preserve"> </w:t>
      </w:r>
      <w:r w:rsidRPr="002E7AC7">
        <w:rPr>
          <w:rStyle w:val="StyleUnderline"/>
        </w:rPr>
        <w:t>and</w:t>
      </w:r>
      <w:r w:rsidRPr="002E7AC7">
        <w:t xml:space="preserve"> </w:t>
      </w:r>
      <w:r w:rsidRPr="002E7AC7">
        <w:rPr>
          <w:rStyle w:val="Emphasis"/>
        </w:rPr>
        <w:t xml:space="preserve">East </w:t>
      </w:r>
      <w:r w:rsidRPr="00B42D08">
        <w:rPr>
          <w:rStyle w:val="Emphasis"/>
          <w:highlight w:val="green"/>
        </w:rPr>
        <w:t>Africa</w:t>
      </w:r>
      <w:r w:rsidRPr="00B42D08">
        <w:rPr>
          <w:highlight w:val="green"/>
        </w:rPr>
        <w:t>,</w:t>
      </w:r>
      <w:r w:rsidRPr="003B36D5">
        <w:t xml:space="preserve"> </w:t>
      </w:r>
      <w:r w:rsidRPr="003B36D5">
        <w:rPr>
          <w:rStyle w:val="StyleUnderline"/>
        </w:rPr>
        <w:t xml:space="preserve">where the mix of low-risk and ambiguous rules of engagement is a </w:t>
      </w:r>
      <w:r w:rsidRPr="003B36D5">
        <w:rPr>
          <w:rStyle w:val="Emphasis"/>
        </w:rPr>
        <w:t>recipe for escalation</w:t>
      </w:r>
      <w:r w:rsidRPr="003B36D5">
        <w:t xml:space="preserve">. Not all of these contingencies directly affect U.S. interests, but they would affect treaty allies whose security the United States has an interest in maintaining. Compared with other weapons platforms, current practice repeatedly demonstrates that </w:t>
      </w:r>
      <w:r w:rsidRPr="00B42D08">
        <w:rPr>
          <w:rStyle w:val="Emphasis"/>
          <w:highlight w:val="green"/>
        </w:rPr>
        <w:t>drones</w:t>
      </w:r>
      <w:r w:rsidRPr="003B36D5">
        <w:rPr>
          <w:rStyle w:val="Emphasis"/>
        </w:rPr>
        <w:t xml:space="preserve"> make militarized disputes more likely due to a </w:t>
      </w:r>
      <w:r w:rsidRPr="00B42D08">
        <w:rPr>
          <w:rStyle w:val="Emphasis"/>
          <w:highlight w:val="green"/>
        </w:rPr>
        <w:t>decrease</w:t>
      </w:r>
      <w:r w:rsidRPr="003B36D5">
        <w:rPr>
          <w:rStyle w:val="Emphasis"/>
        </w:rPr>
        <w:t xml:space="preserve">d </w:t>
      </w:r>
      <w:r w:rsidRPr="00B42D08">
        <w:rPr>
          <w:rStyle w:val="Emphasis"/>
          <w:highlight w:val="green"/>
        </w:rPr>
        <w:t>threshold for the use of force and</w:t>
      </w:r>
      <w:r w:rsidRPr="003B36D5">
        <w:rPr>
          <w:rStyle w:val="Emphasis"/>
        </w:rPr>
        <w:t xml:space="preserve"> an </w:t>
      </w:r>
      <w:r w:rsidRPr="00B42D08">
        <w:rPr>
          <w:rStyle w:val="Emphasis"/>
          <w:highlight w:val="green"/>
        </w:rPr>
        <w:t>increase</w:t>
      </w:r>
      <w:r w:rsidRPr="003B36D5">
        <w:rPr>
          <w:rStyle w:val="Emphasis"/>
        </w:rPr>
        <w:t xml:space="preserve">d risk of </w:t>
      </w:r>
      <w:r w:rsidRPr="00B42D08">
        <w:rPr>
          <w:rStyle w:val="Emphasis"/>
          <w:highlight w:val="green"/>
        </w:rPr>
        <w:t>miscalculation</w:t>
      </w:r>
      <w:r w:rsidRPr="003B36D5">
        <w:t xml:space="preserve">. Increased Risk of Lethality The </w:t>
      </w:r>
      <w:r w:rsidRPr="00B42D08">
        <w:rPr>
          <w:rStyle w:val="StyleUnderline"/>
          <w:highlight w:val="green"/>
        </w:rPr>
        <w:t>proliferation of armed drones</w:t>
      </w:r>
      <w:r w:rsidRPr="003B36D5">
        <w:rPr>
          <w:rStyle w:val="StyleUnderline"/>
        </w:rPr>
        <w:t xml:space="preserve"> will </w:t>
      </w:r>
      <w:r w:rsidRPr="00B42D08">
        <w:rPr>
          <w:rStyle w:val="Emphasis"/>
          <w:highlight w:val="green"/>
        </w:rPr>
        <w:t>increase</w:t>
      </w:r>
      <w:r w:rsidRPr="003B36D5">
        <w:rPr>
          <w:rStyle w:val="Emphasis"/>
        </w:rPr>
        <w:t xml:space="preserve"> the likelihood</w:t>
      </w:r>
      <w:r w:rsidRPr="003B36D5">
        <w:rPr>
          <w:rStyle w:val="StyleUnderline"/>
        </w:rPr>
        <w:t xml:space="preserve"> of </w:t>
      </w:r>
      <w:r w:rsidRPr="003B36D5">
        <w:rPr>
          <w:rStyle w:val="Emphasis"/>
        </w:rPr>
        <w:t>destabilizing</w:t>
      </w:r>
      <w:r w:rsidRPr="003B36D5">
        <w:rPr>
          <w:rStyle w:val="StyleUnderline"/>
        </w:rPr>
        <w:t xml:space="preserve"> or devastating one-off, </w:t>
      </w:r>
      <w:r w:rsidRPr="00B42D08">
        <w:rPr>
          <w:rStyle w:val="Emphasis"/>
          <w:highlight w:val="green"/>
        </w:rPr>
        <w:t>high-consequence attacks</w:t>
      </w:r>
      <w:r w:rsidRPr="003B36D5">
        <w:t xml:space="preserve">. In March 2013, Senator Dianne Feinstein (D-CA) observed of drones: “In some respects it’s a perfect assassination weapon. . . . Now we have a problem. There are all these nations that want to buy these armed drones. I’m strongly opposed to that.”30 </w:t>
      </w:r>
      <w:r w:rsidRPr="003B36D5">
        <w:rPr>
          <w:rStyle w:val="StyleUnderline"/>
        </w:rPr>
        <w:t>The worst-case contingency</w:t>
      </w:r>
      <w:r w:rsidRPr="003B36D5">
        <w:t xml:space="preserve"> for the use of armed drones, albeit an unlikely circumstance, </w:t>
      </w:r>
      <w:r w:rsidRPr="003B36D5">
        <w:rPr>
          <w:rStyle w:val="StyleUnderline"/>
        </w:rPr>
        <w:t>would be to deliver weapons of mass destruction</w:t>
      </w:r>
      <w:r w:rsidRPr="003B36D5">
        <w:t xml:space="preserve">. </w:t>
      </w:r>
      <w:r w:rsidRPr="00B42D08">
        <w:rPr>
          <w:rStyle w:val="StyleUnderline"/>
          <w:highlight w:val="green"/>
        </w:rPr>
        <w:t>Drones</w:t>
      </w:r>
      <w:r w:rsidRPr="003B36D5">
        <w:rPr>
          <w:rStyle w:val="StyleUnderline"/>
        </w:rPr>
        <w:t xml:space="preserve"> are</w:t>
      </w:r>
      <w:r w:rsidRPr="003B36D5">
        <w:t xml:space="preserve">, in many ways, the </w:t>
      </w:r>
      <w:r w:rsidRPr="003B36D5">
        <w:rPr>
          <w:rStyle w:val="Emphasis"/>
        </w:rPr>
        <w:t>perfect</w:t>
      </w:r>
      <w:r w:rsidRPr="003B36D5">
        <w:t xml:space="preserve"> vehicle </w:t>
      </w:r>
      <w:r w:rsidRPr="003B36D5">
        <w:rPr>
          <w:rStyle w:val="StyleUnderline"/>
        </w:rPr>
        <w:t xml:space="preserve">for </w:t>
      </w:r>
      <w:r w:rsidRPr="00B42D08">
        <w:rPr>
          <w:rStyle w:val="StyleUnderline"/>
          <w:highlight w:val="green"/>
        </w:rPr>
        <w:t>deliver</w:t>
      </w:r>
      <w:r w:rsidRPr="00F263A1">
        <w:rPr>
          <w:rStyle w:val="StyleUnderline"/>
        </w:rPr>
        <w:t>i</w:t>
      </w:r>
      <w:r w:rsidRPr="003B36D5">
        <w:rPr>
          <w:rStyle w:val="StyleUnderline"/>
        </w:rPr>
        <w:t xml:space="preserve">ng </w:t>
      </w:r>
      <w:r w:rsidRPr="003B36D5">
        <w:rPr>
          <w:rStyle w:val="Emphasis"/>
        </w:rPr>
        <w:t>biological</w:t>
      </w:r>
      <w:r w:rsidRPr="003B36D5">
        <w:t xml:space="preserve"> </w:t>
      </w:r>
      <w:r w:rsidRPr="003B36D5">
        <w:rPr>
          <w:rStyle w:val="StyleUnderline"/>
        </w:rPr>
        <w:t>and</w:t>
      </w:r>
      <w:r w:rsidRPr="003B36D5">
        <w:t xml:space="preserve"> </w:t>
      </w:r>
      <w:r w:rsidRPr="003B36D5">
        <w:rPr>
          <w:rStyle w:val="Emphasis"/>
        </w:rPr>
        <w:t>chemical agents</w:t>
      </w:r>
      <w:r w:rsidRPr="003B36D5">
        <w:t xml:space="preserve">.31 </w:t>
      </w:r>
      <w:r w:rsidRPr="003B36D5">
        <w:rPr>
          <w:rStyle w:val="StyleUnderline"/>
        </w:rPr>
        <w:t xml:space="preserve">A </w:t>
      </w:r>
      <w:r w:rsidRPr="00B42D08">
        <w:rPr>
          <w:rStyle w:val="StyleUnderline"/>
          <w:highlight w:val="green"/>
        </w:rPr>
        <w:t>WMD</w:t>
      </w:r>
      <w:r w:rsidRPr="003B36D5">
        <w:rPr>
          <w:rStyle w:val="StyleUnderline"/>
        </w:rPr>
        <w:t xml:space="preserve"> attack, or even the assassination of a political leader</w:t>
      </w:r>
      <w:r w:rsidRPr="003B36D5">
        <w:t xml:space="preserve">, another troubling though unlikely circumstance, </w:t>
      </w:r>
      <w:r w:rsidRPr="003B36D5">
        <w:rPr>
          <w:rStyle w:val="StyleUnderline"/>
        </w:rPr>
        <w:t xml:space="preserve">would have </w:t>
      </w:r>
      <w:r w:rsidRPr="003B36D5">
        <w:rPr>
          <w:rStyle w:val="Emphasis"/>
        </w:rPr>
        <w:t>tremendous consequences</w:t>
      </w:r>
      <w:r w:rsidRPr="003B36D5">
        <w:t xml:space="preserve"> </w:t>
      </w:r>
      <w:r w:rsidRPr="003B36D5">
        <w:rPr>
          <w:rStyle w:val="StyleUnderline"/>
        </w:rPr>
        <w:t>for</w:t>
      </w:r>
      <w:r w:rsidRPr="003B36D5">
        <w:t xml:space="preserve"> </w:t>
      </w:r>
      <w:r w:rsidRPr="003B36D5">
        <w:rPr>
          <w:rStyle w:val="StyleUnderline"/>
        </w:rPr>
        <w:t xml:space="preserve">regional and </w:t>
      </w:r>
      <w:r w:rsidRPr="003B36D5">
        <w:rPr>
          <w:rStyle w:val="Emphasis"/>
        </w:rPr>
        <w:t>international stability</w:t>
      </w:r>
      <w:r w:rsidRPr="003B36D5">
        <w:t xml:space="preserve">. Deterring such drone-based attacks will depend on the ability of the United States and other governments to accurately detect and attribute them. Technical experts and intelligence analysts disagree about the extent to which this will be possible, but the difficulties lie in the challenges of detecting drones (they emit small radar, thermal, and electron </w:t>
      </w:r>
      <w:r w:rsidRPr="003B36D5">
        <w:lastRenderedPageBreak/>
        <w:t xml:space="preserve">signatures, and can fly low), determining who controlled it (they can be programmed to fly to a preset GPS coordinate), or assigning ownership to a downed system (they can be composed of commercial, off-the-shelf components).32 It is equally noteworthy that civilian officials or military commanders have almost always used armed drones in ways beyond their initially intended applications. Drones do not simply fulfill existing mission requirements; they create new and unforeseen ones, and will continue to do so in the future. Furthermore, U.S. officials would be misguided to view future uses of armed drones solely through the prism of how the United States has used them—for discrete military operations in relatively benign air-defense environments. The </w:t>
      </w:r>
      <w:r w:rsidRPr="003B36D5">
        <w:rPr>
          <w:rStyle w:val="StyleUnderline"/>
        </w:rPr>
        <w:t xml:space="preserve">potential for misperception is compounded by the fact that few governments seeking or acquiring armed drones have </w:t>
      </w:r>
      <w:r w:rsidRPr="003B36D5">
        <w:rPr>
          <w:rStyle w:val="Emphasis"/>
        </w:rPr>
        <w:t>publicly articulated</w:t>
      </w:r>
      <w:r w:rsidRPr="003B36D5">
        <w:rPr>
          <w:rStyle w:val="StyleUnderline"/>
        </w:rPr>
        <w:t xml:space="preserve"> any strategy for how they will likely use them</w:t>
      </w:r>
      <w:r w:rsidRPr="003B36D5">
        <w:t xml:space="preserve">. Conversely, the </w:t>
      </w:r>
      <w:r w:rsidRPr="003B36D5">
        <w:rPr>
          <w:rStyle w:val="StyleUnderline"/>
        </w:rPr>
        <w:t>uncertainty</w:t>
      </w:r>
      <w:r w:rsidRPr="003B36D5">
        <w:t xml:space="preserve"> about how other countries will use drones </w:t>
      </w:r>
      <w:r w:rsidRPr="003B36D5">
        <w:rPr>
          <w:rStyle w:val="StyleUnderline"/>
        </w:rPr>
        <w:t>provides the U</w:t>
      </w:r>
      <w:r w:rsidRPr="003B36D5">
        <w:t xml:space="preserve">nited </w:t>
      </w:r>
      <w:r w:rsidRPr="003B36D5">
        <w:rPr>
          <w:rStyle w:val="StyleUnderline"/>
        </w:rPr>
        <w:t>S</w:t>
      </w:r>
      <w:r w:rsidRPr="003B36D5">
        <w:t xml:space="preserve">tates </w:t>
      </w:r>
      <w:r w:rsidRPr="003B36D5">
        <w:rPr>
          <w:rStyle w:val="StyleUnderline"/>
        </w:rPr>
        <w:t xml:space="preserve">with an opportunity to </w:t>
      </w:r>
      <w:r w:rsidRPr="003B36D5">
        <w:rPr>
          <w:rStyle w:val="Emphasis"/>
        </w:rPr>
        <w:t>shape drone doctrines</w:t>
      </w:r>
      <w:r w:rsidRPr="003B36D5">
        <w:t xml:space="preserve">, </w:t>
      </w:r>
      <w:r w:rsidRPr="003B36D5">
        <w:rPr>
          <w:rStyle w:val="StyleUnderline"/>
        </w:rPr>
        <w:t>especially for</w:t>
      </w:r>
      <w:r w:rsidRPr="003B36D5">
        <w:t xml:space="preserve"> U.S. </w:t>
      </w:r>
      <w:r w:rsidRPr="003B36D5">
        <w:rPr>
          <w:rStyle w:val="StyleUnderline"/>
        </w:rPr>
        <w:t>allies interested in procuring drones from U.S. manufacturers</w:t>
      </w:r>
      <w:r w:rsidRPr="003B36D5">
        <w:t>.</w:t>
      </w:r>
    </w:p>
    <w:p w14:paraId="2DF77558" w14:textId="77777777" w:rsidR="00C51543" w:rsidRPr="009B4D9A" w:rsidRDefault="00C51543" w:rsidP="00C51543">
      <w:pPr>
        <w:keepNext/>
        <w:keepLines/>
        <w:spacing w:before="40" w:after="0"/>
        <w:outlineLvl w:val="3"/>
        <w:rPr>
          <w:rFonts w:eastAsiaTheme="majorEastAsia" w:cstheme="majorBidi"/>
          <w:b/>
          <w:iCs/>
          <w:sz w:val="26"/>
        </w:rPr>
      </w:pPr>
      <w:r w:rsidRPr="009B4D9A">
        <w:rPr>
          <w:rFonts w:eastAsiaTheme="majorEastAsia" w:cstheme="majorBidi"/>
          <w:b/>
          <w:iCs/>
          <w:sz w:val="26"/>
        </w:rPr>
        <w:t xml:space="preserve">Satellites are </w:t>
      </w:r>
      <w:r w:rsidRPr="009B4D9A">
        <w:rPr>
          <w:rFonts w:eastAsiaTheme="majorEastAsia" w:cstheme="majorBidi"/>
          <w:b/>
          <w:iCs/>
          <w:sz w:val="26"/>
          <w:u w:val="single"/>
        </w:rPr>
        <w:t>indispensable</w:t>
      </w:r>
      <w:r w:rsidRPr="009B4D9A">
        <w:rPr>
          <w:rFonts w:eastAsiaTheme="majorEastAsia" w:cstheme="majorBidi"/>
          <w:b/>
          <w:iCs/>
          <w:sz w:val="26"/>
        </w:rPr>
        <w:t xml:space="preserve"> for accurate location and a prerequisite for eradication</w:t>
      </w:r>
      <w:r>
        <w:rPr>
          <w:rFonts w:eastAsiaTheme="majorEastAsia" w:cstheme="majorBidi"/>
          <w:b/>
          <w:iCs/>
          <w:sz w:val="26"/>
        </w:rPr>
        <w:t xml:space="preserve"> in Afrgahanistan </w:t>
      </w:r>
    </w:p>
    <w:p w14:paraId="095D6D24" w14:textId="77777777" w:rsidR="00C51543" w:rsidRPr="009B4D9A" w:rsidRDefault="00C51543" w:rsidP="00C51543">
      <w:r w:rsidRPr="009B4D9A">
        <w:t xml:space="preserve">Xiangyu </w:t>
      </w:r>
      <w:r w:rsidRPr="009B4D9A">
        <w:rPr>
          <w:b/>
          <w:bCs/>
          <w:sz w:val="26"/>
        </w:rPr>
        <w:t>Liu 18</w:t>
      </w:r>
      <w:r w:rsidRPr="009B4D9A">
        <w:t>, Institute of Remote Sensing and Digital Earth, Chinese Academy of Sciences and University of Chinese Academy of Sciences, et al., “Opium Poppy Detection Using Deep Learning”, Remote Sensing, Volume 10, Number 12, https://www.mdpi.com/2072-4292/10/12/1886/htm</w:t>
      </w:r>
    </w:p>
    <w:p w14:paraId="6030AC15" w14:textId="77777777" w:rsidR="00C51543" w:rsidRPr="009B4D9A" w:rsidRDefault="00C51543" w:rsidP="00C51543">
      <w:r w:rsidRPr="009B4D9A">
        <w:t>4.1. Unique Poppy Parcel Detection with Deep Learning-Based Object Detection</w:t>
      </w:r>
    </w:p>
    <w:p w14:paraId="46468FB3" w14:textId="77777777" w:rsidR="00C51543" w:rsidRPr="006E0387" w:rsidRDefault="00C51543" w:rsidP="00C51543">
      <w:pPr>
        <w:rPr>
          <w:sz w:val="14"/>
        </w:rPr>
      </w:pPr>
      <w:r w:rsidRPr="009B4D9A">
        <w:rPr>
          <w:highlight w:val="cyan"/>
          <w:u w:val="single"/>
        </w:rPr>
        <w:t>Monitoring</w:t>
      </w:r>
      <w:r w:rsidRPr="009B4D9A">
        <w:rPr>
          <w:u w:val="single"/>
        </w:rPr>
        <w:t xml:space="preserve"> poppy </w:t>
      </w:r>
      <w:r w:rsidRPr="009B4D9A">
        <w:rPr>
          <w:highlight w:val="cyan"/>
          <w:u w:val="single"/>
        </w:rPr>
        <w:t>cultivation by remote sensing</w:t>
      </w:r>
      <w:r w:rsidRPr="009B4D9A">
        <w:rPr>
          <w:u w:val="single"/>
        </w:rPr>
        <w:t xml:space="preserve"> images </w:t>
      </w:r>
      <w:r w:rsidRPr="009B4D9A">
        <w:rPr>
          <w:highlight w:val="cyan"/>
          <w:u w:val="single"/>
        </w:rPr>
        <w:t xml:space="preserve">has been </w:t>
      </w:r>
      <w:r w:rsidRPr="009B4D9A">
        <w:rPr>
          <w:b/>
          <w:iCs/>
          <w:highlight w:val="cyan"/>
          <w:u w:val="single"/>
          <w:bdr w:val="single" w:sz="8" w:space="0" w:color="auto"/>
        </w:rPr>
        <w:t>indispensable</w:t>
      </w:r>
      <w:r w:rsidRPr="009B4D9A">
        <w:rPr>
          <w:u w:val="single"/>
        </w:rPr>
        <w:t xml:space="preserve">, especially </w:t>
      </w:r>
      <w:r w:rsidRPr="009B4D9A">
        <w:rPr>
          <w:highlight w:val="cyan"/>
          <w:u w:val="single"/>
        </w:rPr>
        <w:t xml:space="preserve">in </w:t>
      </w:r>
      <w:r w:rsidRPr="009B4D9A">
        <w:rPr>
          <w:b/>
          <w:iCs/>
          <w:highlight w:val="cyan"/>
          <w:u w:val="single"/>
          <w:bdr w:val="single" w:sz="8" w:space="0" w:color="auto"/>
        </w:rPr>
        <w:t>Afghanistan</w:t>
      </w:r>
      <w:r w:rsidRPr="006E0387">
        <w:rPr>
          <w:sz w:val="14"/>
        </w:rPr>
        <w:t xml:space="preserve"> and the Golden Triangle. </w:t>
      </w:r>
      <w:r w:rsidRPr="009B4D9A">
        <w:rPr>
          <w:u w:val="single"/>
        </w:rPr>
        <w:t xml:space="preserve">The </w:t>
      </w:r>
      <w:r w:rsidRPr="009B4D9A">
        <w:rPr>
          <w:highlight w:val="cyan"/>
          <w:u w:val="single"/>
        </w:rPr>
        <w:t>UNODC uses a</w:t>
      </w:r>
      <w:r w:rsidRPr="009B4D9A">
        <w:rPr>
          <w:u w:val="single"/>
        </w:rPr>
        <w:t xml:space="preserve"> statistical </w:t>
      </w:r>
      <w:r w:rsidRPr="009B4D9A">
        <w:rPr>
          <w:highlight w:val="cyan"/>
          <w:u w:val="single"/>
        </w:rPr>
        <w:t>sample</w:t>
      </w:r>
      <w:r w:rsidRPr="009B4D9A">
        <w:rPr>
          <w:u w:val="single"/>
        </w:rPr>
        <w:t xml:space="preserve"> method </w:t>
      </w:r>
      <w:r w:rsidRPr="009B4D9A">
        <w:rPr>
          <w:b/>
          <w:iCs/>
          <w:highlight w:val="cyan"/>
          <w:u w:val="single"/>
          <w:bdr w:val="single" w:sz="8" w:space="0" w:color="auto"/>
        </w:rPr>
        <w:t>combined with</w:t>
      </w:r>
      <w:r w:rsidRPr="009B4D9A">
        <w:rPr>
          <w:b/>
          <w:iCs/>
          <w:u w:val="single"/>
          <w:bdr w:val="single" w:sz="8" w:space="0" w:color="auto"/>
        </w:rPr>
        <w:t xml:space="preserve"> remote </w:t>
      </w:r>
      <w:r w:rsidRPr="009B4D9A">
        <w:rPr>
          <w:b/>
          <w:iCs/>
          <w:highlight w:val="cyan"/>
          <w:u w:val="single"/>
          <w:bdr w:val="single" w:sz="8" w:space="0" w:color="auto"/>
        </w:rPr>
        <w:t>sensing</w:t>
      </w:r>
      <w:r w:rsidRPr="009B4D9A">
        <w:rPr>
          <w:u w:val="single"/>
        </w:rPr>
        <w:t xml:space="preserve"> images </w:t>
      </w:r>
      <w:r w:rsidRPr="009B4D9A">
        <w:rPr>
          <w:highlight w:val="cyan"/>
          <w:u w:val="single"/>
        </w:rPr>
        <w:t>to estimate</w:t>
      </w:r>
      <w:r w:rsidRPr="009B4D9A">
        <w:rPr>
          <w:u w:val="single"/>
        </w:rPr>
        <w:t xml:space="preserve"> poppy </w:t>
      </w:r>
      <w:r w:rsidRPr="009B4D9A">
        <w:rPr>
          <w:highlight w:val="cyan"/>
          <w:u w:val="single"/>
        </w:rPr>
        <w:t>cultivation in monitoring areas</w:t>
      </w:r>
      <w:r w:rsidRPr="006E0387">
        <w:rPr>
          <w:sz w:val="14"/>
        </w:rPr>
        <w:t xml:space="preserve">. The existing methods [4,6,7] focus almost entirely on the total planting acreage in some provinces and countries. The total planting acreage is an important indicator in evaluating the overall planting situation; however, in practice, </w:t>
      </w:r>
      <w:r w:rsidRPr="009B4D9A">
        <w:rPr>
          <w:highlight w:val="cyan"/>
          <w:u w:val="single"/>
        </w:rPr>
        <w:t>obtaining</w:t>
      </w:r>
      <w:r w:rsidRPr="009B4D9A">
        <w:rPr>
          <w:u w:val="single"/>
        </w:rPr>
        <w:t xml:space="preserve"> poppy </w:t>
      </w:r>
      <w:r w:rsidRPr="009B4D9A">
        <w:rPr>
          <w:highlight w:val="cyan"/>
          <w:u w:val="single"/>
        </w:rPr>
        <w:t>parcel location info</w:t>
      </w:r>
      <w:r w:rsidRPr="009B4D9A">
        <w:rPr>
          <w:u w:val="single"/>
        </w:rPr>
        <w:t xml:space="preserve">rmation </w:t>
      </w:r>
      <w:r w:rsidRPr="009B4D9A">
        <w:rPr>
          <w:highlight w:val="cyan"/>
          <w:u w:val="single"/>
        </w:rPr>
        <w:t>is</w:t>
      </w:r>
      <w:r w:rsidRPr="009B4D9A">
        <w:rPr>
          <w:u w:val="single"/>
        </w:rPr>
        <w:t xml:space="preserve"> more </w:t>
      </w:r>
      <w:r w:rsidRPr="009B4D9A">
        <w:rPr>
          <w:highlight w:val="cyan"/>
          <w:u w:val="single"/>
        </w:rPr>
        <w:t xml:space="preserve">important for </w:t>
      </w:r>
      <w:r w:rsidRPr="009B4D9A">
        <w:rPr>
          <w:b/>
          <w:iCs/>
          <w:highlight w:val="cyan"/>
          <w:u w:val="single"/>
          <w:bdr w:val="single" w:sz="8" w:space="0" w:color="auto"/>
        </w:rPr>
        <w:t>eradicating</w:t>
      </w:r>
      <w:r w:rsidRPr="009B4D9A">
        <w:rPr>
          <w:highlight w:val="cyan"/>
          <w:u w:val="single"/>
        </w:rPr>
        <w:t xml:space="preserve"> poppies</w:t>
      </w:r>
      <w:r w:rsidRPr="006E0387">
        <w:rPr>
          <w:sz w:val="14"/>
        </w:rPr>
        <w:t xml:space="preserve"> [5]. So, we put forward a new perspective that focuses on the coordinates of poppy parcels. Until now, the most highly researched regions have been in Afghanistan, with only a few in the Golden Triangle. The poppy planting situation in Lao PDR is completely different from that in Afghanistan, most notably because the majority of opium poppies are planted in the mountains, which are far from main roads and residential areas [36]. In these areas, the method used in Afghanistan is not always effective. Therefore, we proposed a new methodology to detect opium poppy parcel location coordinates in Lao PDR. Our work is the first attempt to solve the monitoring poppy problem with the object detection method, and has three major advantages. First, using the deep learning method, our method can automatically extract poppy parcel features without the need for manual selection and with a much faster detection speed. Second, the object detection method is more effective for detecting poppy parcel location information in Lao PDR because of the unique planting characteristics. Third, we conducted many comparison experiments and analyzed the effect on different parameters.</w:t>
      </w:r>
    </w:p>
    <w:p w14:paraId="1C03995A" w14:textId="77777777" w:rsidR="00C51543" w:rsidRPr="002A3756" w:rsidRDefault="00C51543" w:rsidP="00C51543">
      <w:pPr>
        <w:rPr>
          <w:sz w:val="12"/>
        </w:rPr>
      </w:pPr>
    </w:p>
    <w:p w14:paraId="511EC492" w14:textId="77777777" w:rsidR="00C51543" w:rsidRPr="009B4D9A" w:rsidRDefault="00C51543" w:rsidP="00C51543">
      <w:pPr>
        <w:keepNext/>
        <w:keepLines/>
        <w:spacing w:before="40" w:after="0"/>
        <w:outlineLvl w:val="3"/>
        <w:rPr>
          <w:rFonts w:eastAsiaTheme="majorEastAsia" w:cstheme="majorBidi"/>
          <w:b/>
          <w:iCs/>
          <w:sz w:val="26"/>
        </w:rPr>
      </w:pPr>
      <w:r w:rsidRPr="009B4D9A">
        <w:rPr>
          <w:rFonts w:eastAsiaTheme="majorEastAsia" w:cstheme="majorBidi"/>
          <w:b/>
          <w:iCs/>
          <w:sz w:val="26"/>
        </w:rPr>
        <w:t>Eradication drives cultivation to the FATA---that causes Pakistani state collapse</w:t>
      </w:r>
    </w:p>
    <w:p w14:paraId="2467FBB1" w14:textId="77777777" w:rsidR="00C51543" w:rsidRPr="009B4D9A" w:rsidRDefault="00C51543" w:rsidP="00C51543">
      <w:r w:rsidRPr="009B4D9A">
        <w:t>Dr. Vanda Felbab-</w:t>
      </w:r>
      <w:r w:rsidRPr="009B4D9A">
        <w:rPr>
          <w:b/>
          <w:bCs/>
          <w:sz w:val="26"/>
        </w:rPr>
        <w:t>Brown 16</w:t>
      </w:r>
      <w:r w:rsidRPr="009B4D9A">
        <w:t>, Senior Fellow in the Center for 21st Century Security and Intelligence in the Foreign Policy Program at Brookings, PhD in Political Science from MIT, “High and Low Politics in Afghanistan: The Terrorism-Drugs Nexus and What Can Be Done About It”, Brookings Institution Report, 4/29/2016, https://www.brookings.edu/articles/high-and-low-politics-in-afghanistan-the-terrorism-drugs-nexus-and-what-can-be-done-about-it/</w:t>
      </w:r>
    </w:p>
    <w:p w14:paraId="442F894C" w14:textId="77777777" w:rsidR="00C51543" w:rsidRPr="009B4D9A" w:rsidRDefault="00C51543" w:rsidP="00C51543">
      <w:r w:rsidRPr="009B4D9A">
        <w:t xml:space="preserve">Given high world demand for illicit opiates, </w:t>
      </w:r>
      <w:r w:rsidRPr="009B4D9A">
        <w:rPr>
          <w:highlight w:val="cyan"/>
          <w:u w:val="single"/>
        </w:rPr>
        <w:t>suppression</w:t>
      </w:r>
      <w:r w:rsidRPr="009B4D9A">
        <w:rPr>
          <w:u w:val="single"/>
        </w:rPr>
        <w:t xml:space="preserve"> of poppy cultivation </w:t>
      </w:r>
      <w:r w:rsidRPr="009B4D9A">
        <w:rPr>
          <w:highlight w:val="cyan"/>
          <w:u w:val="single"/>
        </w:rPr>
        <w:t>in Afghanistan</w:t>
      </w:r>
      <w:r w:rsidRPr="009B4D9A">
        <w:t xml:space="preserve"> would not leave a highly lucrative market unsatiated, but </w:t>
      </w:r>
      <w:r w:rsidRPr="009B4D9A">
        <w:rPr>
          <w:u w:val="single"/>
        </w:rPr>
        <w:t xml:space="preserve">would </w:t>
      </w:r>
      <w:r w:rsidRPr="009B4D9A">
        <w:rPr>
          <w:b/>
          <w:iCs/>
          <w:highlight w:val="cyan"/>
          <w:u w:val="single"/>
          <w:bdr w:val="single" w:sz="8" w:space="0" w:color="auto"/>
        </w:rPr>
        <w:t>shift</w:t>
      </w:r>
      <w:r w:rsidRPr="009B4D9A">
        <w:rPr>
          <w:highlight w:val="cyan"/>
          <w:u w:val="single"/>
        </w:rPr>
        <w:t xml:space="preserve"> it elsewhere</w:t>
      </w:r>
      <w:r w:rsidRPr="009B4D9A">
        <w:rPr>
          <w:u w:val="single"/>
        </w:rPr>
        <w:t xml:space="preserve">. Unlike coca, for example, </w:t>
      </w:r>
      <w:r w:rsidRPr="009B4D9A">
        <w:rPr>
          <w:highlight w:val="cyan"/>
          <w:u w:val="single"/>
        </w:rPr>
        <w:t>opium</w:t>
      </w:r>
      <w:r w:rsidRPr="009B4D9A">
        <w:rPr>
          <w:u w:val="single"/>
        </w:rPr>
        <w:t xml:space="preserve"> poppy is a </w:t>
      </w:r>
      <w:r w:rsidRPr="009B4D9A">
        <w:rPr>
          <w:b/>
          <w:iCs/>
          <w:highlight w:val="cyan"/>
          <w:u w:val="single"/>
          <w:bdr w:val="single" w:sz="8" w:space="0" w:color="auto"/>
        </w:rPr>
        <w:t>very adaptable</w:t>
      </w:r>
      <w:r w:rsidRPr="009B4D9A">
        <w:rPr>
          <w:u w:val="single"/>
        </w:rPr>
        <w:t xml:space="preserve"> plant that can be grown under a </w:t>
      </w:r>
      <w:r w:rsidRPr="009B4D9A">
        <w:rPr>
          <w:b/>
          <w:iCs/>
          <w:u w:val="single"/>
          <w:bdr w:val="single" w:sz="8" w:space="0" w:color="auto"/>
        </w:rPr>
        <w:t>variety</w:t>
      </w:r>
      <w:r w:rsidRPr="009B4D9A">
        <w:rPr>
          <w:u w:val="single"/>
        </w:rPr>
        <w:t xml:space="preserve"> of climactic conditions. </w:t>
      </w:r>
      <w:r w:rsidRPr="009B4D9A">
        <w:rPr>
          <w:u w:val="single"/>
        </w:rPr>
        <w:lastRenderedPageBreak/>
        <w:t>Theoretically, its cultivation could spread to many areas</w:t>
      </w:r>
      <w:r w:rsidRPr="009B4D9A">
        <w:t xml:space="preserve"> –Central Asia, back to the Golden Triangle of Southeast Asia, or West Africa.[14]</w:t>
      </w:r>
    </w:p>
    <w:p w14:paraId="6EB2F3D6" w14:textId="77777777" w:rsidR="00C51543" w:rsidRPr="009B4D9A" w:rsidRDefault="00C51543" w:rsidP="00C51543">
      <w:r w:rsidRPr="009B4D9A">
        <w:rPr>
          <w:highlight w:val="cyan"/>
          <w:u w:val="single"/>
        </w:rPr>
        <w:t>By far</w:t>
      </w:r>
      <w:r w:rsidRPr="009B4D9A">
        <w:rPr>
          <w:u w:val="single"/>
        </w:rPr>
        <w:t xml:space="preserve"> the </w:t>
      </w:r>
      <w:r w:rsidRPr="009B4D9A">
        <w:rPr>
          <w:b/>
          <w:iCs/>
          <w:highlight w:val="cyan"/>
          <w:u w:val="single"/>
          <w:bdr w:val="single" w:sz="8" w:space="0" w:color="auto"/>
        </w:rPr>
        <w:t>worst</w:t>
      </w:r>
      <w:r w:rsidRPr="009B4D9A">
        <w:rPr>
          <w:b/>
          <w:iCs/>
          <w:u w:val="single"/>
          <w:bdr w:val="single" w:sz="8" w:space="0" w:color="auto"/>
        </w:rPr>
        <w:t xml:space="preserve"> scenario</w:t>
      </w:r>
      <w:r w:rsidRPr="009B4D9A">
        <w:rPr>
          <w:u w:val="single"/>
        </w:rPr>
        <w:t xml:space="preserve"> from a </w:t>
      </w:r>
      <w:r w:rsidRPr="009B4D9A">
        <w:rPr>
          <w:b/>
          <w:iCs/>
          <w:u w:val="single"/>
          <w:bdr w:val="single" w:sz="8" w:space="0" w:color="auto"/>
        </w:rPr>
        <w:t>global security</w:t>
      </w:r>
      <w:r w:rsidRPr="009B4D9A">
        <w:rPr>
          <w:u w:val="single"/>
        </w:rPr>
        <w:t xml:space="preserve"> perspective </w:t>
      </w:r>
      <w:r w:rsidRPr="009B4D9A">
        <w:rPr>
          <w:highlight w:val="cyan"/>
          <w:u w:val="single"/>
        </w:rPr>
        <w:t>would be the shift</w:t>
      </w:r>
      <w:r w:rsidRPr="009B4D9A">
        <w:rPr>
          <w:u w:val="single"/>
        </w:rPr>
        <w:t xml:space="preserve"> of poppy cultivation </w:t>
      </w:r>
      <w:r w:rsidRPr="009B4D9A">
        <w:rPr>
          <w:highlight w:val="cyan"/>
          <w:u w:val="single"/>
        </w:rPr>
        <w:t>to</w:t>
      </w:r>
      <w:r w:rsidRPr="009B4D9A">
        <w:rPr>
          <w:u w:val="single"/>
        </w:rPr>
        <w:t xml:space="preserve"> the</w:t>
      </w:r>
      <w:r w:rsidRPr="009B4D9A">
        <w:t xml:space="preserve"> Federally Administered Tribal Areas (</w:t>
      </w:r>
      <w:r w:rsidRPr="009B4D9A">
        <w:rPr>
          <w:highlight w:val="cyan"/>
          <w:u w:val="single"/>
        </w:rPr>
        <w:t>FATA</w:t>
      </w:r>
      <w:r w:rsidRPr="009B4D9A">
        <w:t xml:space="preserve">), Khyber-Pakhtunkwa or even Punjab of Pakistan. For over twenty years, </w:t>
      </w:r>
      <w:r w:rsidRPr="009B4D9A">
        <w:rPr>
          <w:u w:val="single"/>
        </w:rPr>
        <w:t>Pakistan has been a major heroin refining and smuggling hub in the region</w:t>
      </w:r>
      <w:r w:rsidRPr="009B4D9A">
        <w:t xml:space="preserve">. It has an extensive hawala system, including for moving drug profits. </w:t>
      </w:r>
      <w:r w:rsidRPr="009B4D9A">
        <w:rPr>
          <w:u w:val="single"/>
        </w:rPr>
        <w:t xml:space="preserve">Today, </w:t>
      </w:r>
      <w:r w:rsidRPr="009B4D9A">
        <w:rPr>
          <w:highlight w:val="cyan"/>
          <w:u w:val="single"/>
        </w:rPr>
        <w:t>these territories</w:t>
      </w:r>
      <w:r w:rsidRPr="009B4D9A">
        <w:rPr>
          <w:u w:val="single"/>
        </w:rPr>
        <w:t xml:space="preserve"> also </w:t>
      </w:r>
      <w:r w:rsidRPr="009B4D9A">
        <w:rPr>
          <w:highlight w:val="cyan"/>
          <w:u w:val="single"/>
        </w:rPr>
        <w:t>have extensive</w:t>
      </w:r>
      <w:r w:rsidRPr="009B4D9A">
        <w:rPr>
          <w:u w:val="single"/>
        </w:rPr>
        <w:t xml:space="preserve"> and well-organized</w:t>
      </w:r>
      <w:r w:rsidRPr="009B4D9A">
        <w:t xml:space="preserve"> salafi </w:t>
      </w:r>
      <w:r w:rsidRPr="009B4D9A">
        <w:rPr>
          <w:u w:val="single"/>
        </w:rPr>
        <w:t xml:space="preserve">insurgency and </w:t>
      </w:r>
      <w:r w:rsidRPr="009B4D9A">
        <w:rPr>
          <w:highlight w:val="cyan"/>
          <w:u w:val="single"/>
        </w:rPr>
        <w:t>terrorist groups that seek to</w:t>
      </w:r>
      <w:r w:rsidRPr="009B4D9A">
        <w:rPr>
          <w:u w:val="single"/>
        </w:rPr>
        <w:t xml:space="preserve"> limit the reach of the Pakistani state and </w:t>
      </w:r>
      <w:r w:rsidRPr="009B4D9A">
        <w:rPr>
          <w:b/>
          <w:iCs/>
          <w:highlight w:val="cyan"/>
          <w:u w:val="single"/>
          <w:bdr w:val="single" w:sz="8" w:space="0" w:color="auto"/>
        </w:rPr>
        <w:t>topple the Pakistani government</w:t>
      </w:r>
      <w:r w:rsidRPr="009B4D9A">
        <w:rPr>
          <w:u w:val="single"/>
        </w:rPr>
        <w:t xml:space="preserve">. A </w:t>
      </w:r>
      <w:r w:rsidRPr="009B4D9A">
        <w:rPr>
          <w:highlight w:val="cyan"/>
          <w:u w:val="single"/>
        </w:rPr>
        <w:t>relocation</w:t>
      </w:r>
      <w:r w:rsidRPr="009B4D9A">
        <w:rPr>
          <w:u w:val="single"/>
        </w:rPr>
        <w:t xml:space="preserve"> of extensive poppy cultivation there </w:t>
      </w:r>
      <w:r w:rsidRPr="009B4D9A">
        <w:rPr>
          <w:highlight w:val="cyan"/>
          <w:u w:val="single"/>
        </w:rPr>
        <w:t xml:space="preserve">would be </w:t>
      </w:r>
      <w:r w:rsidRPr="009B4D9A">
        <w:rPr>
          <w:b/>
          <w:iCs/>
          <w:highlight w:val="cyan"/>
          <w:u w:val="single"/>
          <w:bdr w:val="single" w:sz="8" w:space="0" w:color="auto"/>
        </w:rPr>
        <w:t>highly detrimental to global security</w:t>
      </w:r>
      <w:r w:rsidRPr="009B4D9A">
        <w:rPr>
          <w:u w:val="single"/>
        </w:rPr>
        <w:t xml:space="preserve"> and counterterrorism interests </w:t>
      </w:r>
      <w:r w:rsidRPr="009B4D9A">
        <w:rPr>
          <w:highlight w:val="cyan"/>
          <w:u w:val="single"/>
        </w:rPr>
        <w:t xml:space="preserve">since it would contribute to a </w:t>
      </w:r>
      <w:r w:rsidRPr="009B4D9A">
        <w:rPr>
          <w:b/>
          <w:iCs/>
          <w:highlight w:val="cyan"/>
          <w:u w:val="single"/>
          <w:bdr w:val="single" w:sz="8" w:space="0" w:color="auto"/>
        </w:rPr>
        <w:t>critical undermining of the</w:t>
      </w:r>
      <w:r w:rsidRPr="009B4D9A">
        <w:rPr>
          <w:b/>
          <w:iCs/>
          <w:u w:val="single"/>
          <w:bdr w:val="single" w:sz="8" w:space="0" w:color="auto"/>
        </w:rPr>
        <w:t xml:space="preserve"> Pakistani </w:t>
      </w:r>
      <w:r w:rsidRPr="009B4D9A">
        <w:rPr>
          <w:b/>
          <w:iCs/>
          <w:highlight w:val="cyan"/>
          <w:u w:val="single"/>
          <w:bdr w:val="single" w:sz="8" w:space="0" w:color="auto"/>
        </w:rPr>
        <w:t>state</w:t>
      </w:r>
      <w:r w:rsidRPr="009B4D9A">
        <w:rPr>
          <w:highlight w:val="cyan"/>
          <w:u w:val="single"/>
        </w:rPr>
        <w:t xml:space="preserve"> and </w:t>
      </w:r>
      <w:r w:rsidRPr="009B4D9A">
        <w:rPr>
          <w:b/>
          <w:iCs/>
          <w:highlight w:val="cyan"/>
          <w:u w:val="single"/>
          <w:bdr w:val="single" w:sz="8" w:space="0" w:color="auto"/>
        </w:rPr>
        <w:t>fuel</w:t>
      </w:r>
      <w:r w:rsidRPr="009B4D9A">
        <w:rPr>
          <w:b/>
          <w:iCs/>
          <w:u w:val="single"/>
          <w:bdr w:val="single" w:sz="8" w:space="0" w:color="auto"/>
        </w:rPr>
        <w:t xml:space="preserve"> jihadi insurgencies and </w:t>
      </w:r>
      <w:r w:rsidRPr="009B4D9A">
        <w:rPr>
          <w:b/>
          <w:iCs/>
          <w:highlight w:val="cyan"/>
          <w:u w:val="single"/>
          <w:bdr w:val="single" w:sz="8" w:space="0" w:color="auto"/>
        </w:rPr>
        <w:t>terrorism</w:t>
      </w:r>
      <w:r w:rsidRPr="009B4D9A">
        <w:rPr>
          <w:u w:val="single"/>
        </w:rPr>
        <w:t xml:space="preserve">. Such </w:t>
      </w:r>
      <w:r w:rsidRPr="009B4D9A">
        <w:rPr>
          <w:highlight w:val="cyan"/>
          <w:u w:val="single"/>
        </w:rPr>
        <w:t xml:space="preserve">a shift would not only increase </w:t>
      </w:r>
      <w:r w:rsidRPr="009B4D9A">
        <w:rPr>
          <w:b/>
          <w:iCs/>
          <w:highlight w:val="cyan"/>
          <w:u w:val="single"/>
          <w:bdr w:val="single" w:sz="8" w:space="0" w:color="auto"/>
        </w:rPr>
        <w:t>profit</w:t>
      </w:r>
      <w:r w:rsidRPr="009B4D9A">
        <w:rPr>
          <w:b/>
          <w:iCs/>
          <w:u w:val="single"/>
          <w:bdr w:val="single" w:sz="8" w:space="0" w:color="auto"/>
        </w:rPr>
        <w:t xml:space="preserve"> possibilities</w:t>
      </w:r>
      <w:r w:rsidRPr="009B4D9A">
        <w:rPr>
          <w:u w:val="single"/>
        </w:rPr>
        <w:t xml:space="preserve"> </w:t>
      </w:r>
      <w:r w:rsidRPr="009B4D9A">
        <w:rPr>
          <w:highlight w:val="cyan"/>
          <w:u w:val="single"/>
        </w:rPr>
        <w:t>for</w:t>
      </w:r>
      <w:r w:rsidRPr="009B4D9A">
        <w:rPr>
          <w:u w:val="single"/>
        </w:rPr>
        <w:t xml:space="preserve"> Pakistani </w:t>
      </w:r>
      <w:r w:rsidRPr="009B4D9A">
        <w:rPr>
          <w:highlight w:val="cyan"/>
          <w:u w:val="single"/>
        </w:rPr>
        <w:t>belligerents, but</w:t>
      </w:r>
      <w:r w:rsidRPr="009B4D9A">
        <w:t xml:space="preserve"> also </w:t>
      </w:r>
      <w:r w:rsidRPr="009B4D9A">
        <w:rPr>
          <w:highlight w:val="cyan"/>
          <w:u w:val="single"/>
        </w:rPr>
        <w:t>provide</w:t>
      </w:r>
      <w:r w:rsidRPr="009B4D9A">
        <w:rPr>
          <w:u w:val="single"/>
        </w:rPr>
        <w:t xml:space="preserve"> them with </w:t>
      </w:r>
      <w:r w:rsidRPr="009B4D9A">
        <w:rPr>
          <w:b/>
          <w:iCs/>
          <w:highlight w:val="cyan"/>
          <w:u w:val="single"/>
          <w:bdr w:val="single" w:sz="8" w:space="0" w:color="auto"/>
        </w:rPr>
        <w:t>significant p</w:t>
      </w:r>
      <w:r w:rsidRPr="009B4D9A">
        <w:rPr>
          <w:b/>
          <w:iCs/>
          <w:u w:val="single"/>
          <w:bdr w:val="single" w:sz="8" w:space="0" w:color="auto"/>
        </w:rPr>
        <w:t xml:space="preserve">olitical </w:t>
      </w:r>
      <w:r w:rsidRPr="009B4D9A">
        <w:rPr>
          <w:b/>
          <w:iCs/>
          <w:highlight w:val="cyan"/>
          <w:u w:val="single"/>
          <w:bdr w:val="single" w:sz="8" w:space="0" w:color="auto"/>
        </w:rPr>
        <w:t>c</w:t>
      </w:r>
      <w:r w:rsidRPr="009B4D9A">
        <w:rPr>
          <w:b/>
          <w:iCs/>
          <w:u w:val="single"/>
          <w:bdr w:val="single" w:sz="8" w:space="0" w:color="auto"/>
        </w:rPr>
        <w:t>apital</w:t>
      </w:r>
      <w:r w:rsidRPr="009B4D9A">
        <w:rPr>
          <w:u w:val="single"/>
        </w:rPr>
        <w:t xml:space="preserve"> </w:t>
      </w:r>
      <w:r w:rsidRPr="009B4D9A">
        <w:t>by allowing them to become an important local employer sponsoring a labor-intensive economy in areas with minimal employment opportunities.</w:t>
      </w:r>
    </w:p>
    <w:p w14:paraId="624140AA" w14:textId="77777777" w:rsidR="00C51543" w:rsidRPr="009B4D9A" w:rsidRDefault="00C51543" w:rsidP="00C51543"/>
    <w:p w14:paraId="7C5AB78F" w14:textId="77777777" w:rsidR="00C51543" w:rsidRPr="009B4D9A" w:rsidRDefault="00C51543" w:rsidP="00C51543">
      <w:pPr>
        <w:keepNext/>
        <w:keepLines/>
        <w:spacing w:before="40" w:after="0"/>
        <w:outlineLvl w:val="3"/>
        <w:rPr>
          <w:rFonts w:eastAsiaTheme="majorEastAsia" w:cstheme="majorBidi"/>
          <w:b/>
          <w:iCs/>
          <w:sz w:val="26"/>
        </w:rPr>
      </w:pPr>
      <w:r w:rsidRPr="009B4D9A">
        <w:rPr>
          <w:rFonts w:eastAsiaTheme="majorEastAsia" w:cstheme="majorBidi"/>
          <w:b/>
          <w:iCs/>
          <w:sz w:val="26"/>
        </w:rPr>
        <w:t>Global nuclear war</w:t>
      </w:r>
    </w:p>
    <w:p w14:paraId="3F40E82E" w14:textId="77777777" w:rsidR="00C51543" w:rsidRPr="009B4D9A" w:rsidRDefault="00C51543" w:rsidP="00C51543">
      <w:r w:rsidRPr="009B4D9A">
        <w:t xml:space="preserve">William </w:t>
      </w:r>
      <w:r w:rsidRPr="009B4D9A">
        <w:rPr>
          <w:b/>
          <w:bCs/>
          <w:sz w:val="26"/>
        </w:rPr>
        <w:t>Pitt 9</w:t>
      </w:r>
      <w:r w:rsidRPr="009B4D9A">
        <w:t>, New York Times and Internationally Bestselling Author, “Unstable Pakistan Threatens the World”, 5-8, Arab American News, http://www.arabamericannews.com/news/index.php?mod=article&amp;cat=commentary&amp; article=2183)</w:t>
      </w:r>
    </w:p>
    <w:p w14:paraId="6DB6730A" w14:textId="1C9B40F0" w:rsidR="006D7FDC" w:rsidRPr="00EE573E" w:rsidRDefault="00C51543" w:rsidP="006D7FDC">
      <w:pPr>
        <w:rPr>
          <w:sz w:val="16"/>
          <w:szCs w:val="20"/>
        </w:rPr>
      </w:pPr>
      <w:r w:rsidRPr="009B4D9A">
        <w:rPr>
          <w:sz w:val="16"/>
          <w:szCs w:val="20"/>
        </w:rPr>
        <w:t xml:space="preserve">But a suicide bomber in Pakistan rammed a car packed with explosives into a jeep filled with troops today, killing five and wounding as many as 21, including several children who were waiting for a ride to school. Residents of the region where the attack took place are fleeing in terror as gunfire rings out around them, and government forces have been unable to quell the violence. Two regional government officials were beheaded by militants in retaliation for the killing of other militants by government forces. As familiar as this sounds, it did not take place where we have come to expect such terrible events. This, unfortunately, is a whole new ballgame. It is part of </w:t>
      </w:r>
      <w:r w:rsidRPr="009B4D9A">
        <w:rPr>
          <w:szCs w:val="20"/>
          <w:u w:val="single"/>
        </w:rPr>
        <w:t>another conflict that is brewing</w:t>
      </w:r>
      <w:r w:rsidRPr="009B4D9A">
        <w:rPr>
          <w:sz w:val="16"/>
          <w:szCs w:val="20"/>
        </w:rPr>
        <w:t xml:space="preserve">, one which puts what is happening in Iraq and Afghanistan in deep shade, and </w:t>
      </w:r>
      <w:r w:rsidRPr="009B4D9A">
        <w:rPr>
          <w:szCs w:val="20"/>
          <w:u w:val="single"/>
        </w:rPr>
        <w:t>which represents a grave and growing threat to us all. Pakistan is</w:t>
      </w:r>
      <w:r w:rsidRPr="009B4D9A">
        <w:rPr>
          <w:sz w:val="16"/>
          <w:szCs w:val="20"/>
        </w:rPr>
        <w:t xml:space="preserve"> now trembling </w:t>
      </w:r>
      <w:r w:rsidRPr="009B4D9A">
        <w:rPr>
          <w:szCs w:val="20"/>
          <w:u w:val="single"/>
        </w:rPr>
        <w:t>on the edge of violent chaos, and</w:t>
      </w:r>
      <w:r w:rsidRPr="009B4D9A">
        <w:rPr>
          <w:sz w:val="16"/>
          <w:szCs w:val="20"/>
        </w:rPr>
        <w:t xml:space="preserve"> is doing so </w:t>
      </w:r>
      <w:r w:rsidRPr="009B4D9A">
        <w:rPr>
          <w:szCs w:val="20"/>
          <w:u w:val="single"/>
        </w:rPr>
        <w:t>with nuclear weapons</w:t>
      </w:r>
      <w:r w:rsidRPr="009B4D9A">
        <w:rPr>
          <w:sz w:val="16"/>
          <w:szCs w:val="20"/>
        </w:rPr>
        <w:t xml:space="preserve"> in its hip pocket, right </w:t>
      </w:r>
      <w:r w:rsidRPr="009B4D9A">
        <w:rPr>
          <w:szCs w:val="20"/>
          <w:u w:val="single"/>
        </w:rPr>
        <w:t>in the middle of one of the most dangerous neighborhoods in the world</w:t>
      </w:r>
      <w:r w:rsidRPr="009B4D9A">
        <w:rPr>
          <w:sz w:val="16"/>
          <w:szCs w:val="20"/>
        </w:rPr>
        <w:t xml:space="preserve">. The situation in brief: </w:t>
      </w:r>
      <w:r w:rsidRPr="009B4D9A">
        <w:rPr>
          <w:szCs w:val="20"/>
          <w:highlight w:val="cyan"/>
          <w:u w:val="single"/>
        </w:rPr>
        <w:t>Pakistan</w:t>
      </w:r>
      <w:r w:rsidRPr="009B4D9A">
        <w:rPr>
          <w:sz w:val="16"/>
          <w:szCs w:val="20"/>
        </w:rPr>
        <w:t xml:space="preserve"> for years </w:t>
      </w:r>
      <w:r w:rsidRPr="009B4D9A">
        <w:rPr>
          <w:szCs w:val="20"/>
          <w:highlight w:val="cyan"/>
          <w:u w:val="single"/>
        </w:rPr>
        <w:t>has been</w:t>
      </w:r>
      <w:r w:rsidRPr="009B4D9A">
        <w:rPr>
          <w:sz w:val="16"/>
          <w:szCs w:val="20"/>
        </w:rPr>
        <w:t xml:space="preserve"> a nation in turmoil, run by a shaky government supported by a corrupted system, dominated by a blatantly criminal security service, and </w:t>
      </w:r>
      <w:r w:rsidRPr="009B4D9A">
        <w:rPr>
          <w:szCs w:val="20"/>
          <w:highlight w:val="cyan"/>
          <w:u w:val="single"/>
        </w:rPr>
        <w:t>threatened by a</w:t>
      </w:r>
      <w:r w:rsidRPr="009B4D9A">
        <w:rPr>
          <w:szCs w:val="20"/>
          <w:u w:val="single"/>
        </w:rPr>
        <w:t xml:space="preserve"> large </w:t>
      </w:r>
      <w:r w:rsidRPr="009B4D9A">
        <w:rPr>
          <w:szCs w:val="20"/>
          <w:highlight w:val="cyan"/>
          <w:u w:val="single"/>
        </w:rPr>
        <w:t>fundamentalist Islamic population</w:t>
      </w:r>
      <w:r w:rsidRPr="009B4D9A">
        <w:rPr>
          <w:sz w:val="16"/>
          <w:szCs w:val="20"/>
        </w:rPr>
        <w:t xml:space="preserve"> with deep ties to the Taliban in Afghanistan. All this is piled atop an ongoing standoff with neighboring India that has been the center of political gravity in the region for more than half a century. The fact that </w:t>
      </w:r>
      <w:r w:rsidRPr="009B4D9A">
        <w:rPr>
          <w:b/>
          <w:iCs/>
          <w:szCs w:val="20"/>
          <w:highlight w:val="cyan"/>
          <w:u w:val="single"/>
          <w:bdr w:val="single" w:sz="8" w:space="0" w:color="auto"/>
        </w:rPr>
        <w:t>Pakistan</w:t>
      </w:r>
      <w:r w:rsidRPr="009B4D9A">
        <w:rPr>
          <w:sz w:val="16"/>
          <w:szCs w:val="20"/>
        </w:rPr>
        <w:t xml:space="preserve">, and </w:t>
      </w:r>
      <w:r w:rsidRPr="009B4D9A">
        <w:rPr>
          <w:b/>
          <w:iCs/>
          <w:szCs w:val="20"/>
          <w:highlight w:val="cyan"/>
          <w:u w:val="single"/>
          <w:bdr w:val="single" w:sz="8" w:space="0" w:color="auto"/>
        </w:rPr>
        <w:t>India</w:t>
      </w:r>
      <w:r w:rsidRPr="009B4D9A">
        <w:rPr>
          <w:sz w:val="16"/>
          <w:szCs w:val="20"/>
        </w:rPr>
        <w:t xml:space="preserve">, and </w:t>
      </w:r>
      <w:r w:rsidRPr="009B4D9A">
        <w:rPr>
          <w:b/>
          <w:iCs/>
          <w:szCs w:val="20"/>
          <w:highlight w:val="cyan"/>
          <w:u w:val="single"/>
          <w:bdr w:val="single" w:sz="8" w:space="0" w:color="auto"/>
        </w:rPr>
        <w:t>Russia</w:t>
      </w:r>
      <w:r w:rsidRPr="009B4D9A">
        <w:rPr>
          <w:szCs w:val="20"/>
          <w:highlight w:val="cyan"/>
          <w:u w:val="single"/>
        </w:rPr>
        <w:t xml:space="preserve">, and </w:t>
      </w:r>
      <w:r w:rsidRPr="009B4D9A">
        <w:rPr>
          <w:b/>
          <w:iCs/>
          <w:szCs w:val="20"/>
          <w:highlight w:val="cyan"/>
          <w:u w:val="single"/>
          <w:bdr w:val="single" w:sz="8" w:space="0" w:color="auto"/>
        </w:rPr>
        <w:t>China</w:t>
      </w:r>
      <w:r w:rsidRPr="009B4D9A">
        <w:rPr>
          <w:szCs w:val="20"/>
          <w:u w:val="single"/>
        </w:rPr>
        <w:t xml:space="preserve"> all </w:t>
      </w:r>
      <w:r w:rsidRPr="009B4D9A">
        <w:rPr>
          <w:szCs w:val="20"/>
          <w:highlight w:val="cyan"/>
          <w:u w:val="single"/>
        </w:rPr>
        <w:t xml:space="preserve">possess </w:t>
      </w:r>
      <w:r w:rsidRPr="009B4D9A">
        <w:rPr>
          <w:b/>
          <w:iCs/>
          <w:szCs w:val="20"/>
          <w:highlight w:val="cyan"/>
          <w:u w:val="single"/>
          <w:bdr w:val="single" w:sz="8" w:space="0" w:color="auto"/>
        </w:rPr>
        <w:t>nuclear weapons</w:t>
      </w:r>
      <w:r w:rsidRPr="009B4D9A">
        <w:rPr>
          <w:szCs w:val="20"/>
          <w:highlight w:val="cyan"/>
          <w:u w:val="single"/>
        </w:rPr>
        <w:t xml:space="preserve"> and</w:t>
      </w:r>
      <w:r w:rsidRPr="009B4D9A">
        <w:rPr>
          <w:szCs w:val="20"/>
          <w:u w:val="single"/>
        </w:rPr>
        <w:t xml:space="preserve"> share the </w:t>
      </w:r>
      <w:r w:rsidRPr="009B4D9A">
        <w:rPr>
          <w:szCs w:val="20"/>
          <w:highlight w:val="cyan"/>
          <w:u w:val="single"/>
        </w:rPr>
        <w:t>same space means</w:t>
      </w:r>
      <w:r w:rsidRPr="009B4D9A">
        <w:rPr>
          <w:szCs w:val="20"/>
          <w:u w:val="single"/>
        </w:rPr>
        <w:t xml:space="preserve"> any</w:t>
      </w:r>
      <w:r w:rsidRPr="009B4D9A">
        <w:rPr>
          <w:sz w:val="16"/>
          <w:szCs w:val="20"/>
        </w:rPr>
        <w:t xml:space="preserve"> ongoing or </w:t>
      </w:r>
      <w:r w:rsidRPr="009B4D9A">
        <w:rPr>
          <w:szCs w:val="20"/>
          <w:highlight w:val="cyan"/>
          <w:u w:val="single"/>
        </w:rPr>
        <w:t>escalating violence</w:t>
      </w:r>
      <w:r w:rsidRPr="009B4D9A">
        <w:rPr>
          <w:sz w:val="16"/>
          <w:szCs w:val="20"/>
        </w:rPr>
        <w:t xml:space="preserve"> over there </w:t>
      </w:r>
      <w:r w:rsidRPr="009B4D9A">
        <w:rPr>
          <w:szCs w:val="20"/>
          <w:highlight w:val="cyan"/>
          <w:u w:val="single"/>
        </w:rPr>
        <w:t>has</w:t>
      </w:r>
      <w:r w:rsidRPr="009B4D9A">
        <w:rPr>
          <w:szCs w:val="20"/>
          <w:u w:val="single"/>
        </w:rPr>
        <w:t xml:space="preserve"> the </w:t>
      </w:r>
      <w:r w:rsidRPr="009B4D9A">
        <w:rPr>
          <w:szCs w:val="20"/>
          <w:highlight w:val="cyan"/>
          <w:u w:val="single"/>
        </w:rPr>
        <w:t xml:space="preserve">real potential to </w:t>
      </w:r>
      <w:r w:rsidRPr="009B4D9A">
        <w:rPr>
          <w:b/>
          <w:iCs/>
          <w:szCs w:val="20"/>
          <w:highlight w:val="cyan"/>
          <w:u w:val="single"/>
          <w:bdr w:val="single" w:sz="8" w:space="0" w:color="auto"/>
        </w:rPr>
        <w:t>crack open the</w:t>
      </w:r>
      <w:r w:rsidRPr="009B4D9A">
        <w:rPr>
          <w:b/>
          <w:iCs/>
          <w:szCs w:val="20"/>
          <w:u w:val="single"/>
          <w:bdr w:val="single" w:sz="8" w:space="0" w:color="auto"/>
        </w:rPr>
        <w:t xml:space="preserve"> very </w:t>
      </w:r>
      <w:r w:rsidRPr="009B4D9A">
        <w:rPr>
          <w:b/>
          <w:iCs/>
          <w:szCs w:val="20"/>
          <w:highlight w:val="cyan"/>
          <w:u w:val="single"/>
          <w:bdr w:val="single" w:sz="8" w:space="0" w:color="auto"/>
        </w:rPr>
        <w:t>gates of Hell</w:t>
      </w:r>
      <w:r w:rsidRPr="009B4D9A">
        <w:rPr>
          <w:b/>
          <w:iCs/>
          <w:szCs w:val="20"/>
          <w:u w:val="single"/>
          <w:bdr w:val="single" w:sz="8" w:space="0" w:color="auto"/>
        </w:rPr>
        <w:t xml:space="preserve"> itself</w:t>
      </w:r>
      <w:r w:rsidRPr="009B4D9A">
        <w:rPr>
          <w:sz w:val="16"/>
          <w:szCs w:val="20"/>
        </w:rPr>
        <w:t xml:space="preserve">. Recently, the Taliban made a military push into the northwest Pakistani region around the Swat Valley. According to a recent Reuters report: The (Pakistani) army deployed troops in Swat in October 2007 and used artillery and gunship helicopters to reassert control. But insecurity mounted after a civilian government came to power last year and tried to reach a negotiated settlement. A peace accord fell apart in May 2008. After that, hundreds — including soldiers, militants and civilians — died in battles. Militants unleashed a reign of terror, killing and beheading politicians, singers, soldiers and opponents. They banned female education and destroyed nearly 200 girls' schools. About 1,200 people were killed since late 2007 and 250,000 to 500,000 fled, leaving the militants in virtual control. Pakistan offered on February 16 to introduce Islamic law in the Swat valley and neighboring areas in a bid to take the steam out of the insurgency. The militants announced an indefinite cease-fire after the army said it was halting operations in the region. President Asif Ali Zardari signed a regulation imposing sharia in the area last month. But the Taliban refused to give up their guns and pushed into Buner and another district adjacent to Swat, intent on spreading their rule. The United States, already embroiled in a war against Taliban forces in Afghanistan, must now face the possibility that </w:t>
      </w:r>
      <w:r w:rsidRPr="009B4D9A">
        <w:rPr>
          <w:szCs w:val="20"/>
          <w:highlight w:val="cyan"/>
          <w:u w:val="single"/>
        </w:rPr>
        <w:t xml:space="preserve">Pakistan could </w:t>
      </w:r>
      <w:r w:rsidRPr="009B4D9A">
        <w:rPr>
          <w:b/>
          <w:iCs/>
          <w:highlight w:val="cyan"/>
          <w:u w:val="single"/>
          <w:bdr w:val="single" w:sz="8" w:space="0" w:color="auto"/>
        </w:rPr>
        <w:t>collapse</w:t>
      </w:r>
      <w:r w:rsidRPr="009B4D9A">
        <w:rPr>
          <w:szCs w:val="20"/>
          <w:u w:val="single"/>
        </w:rPr>
        <w:t xml:space="preserve"> under the mounting threat of Taliban forces</w:t>
      </w:r>
      <w:r w:rsidRPr="009B4D9A">
        <w:rPr>
          <w:sz w:val="16"/>
          <w:szCs w:val="20"/>
        </w:rPr>
        <w:t xml:space="preserve"> there. Military and diplomatic advisers to President Obama, uncertain how best to proceed, now face one of the great nightmare scenarios of our time. "Recent militant gains in Pakistan," reported The New York Times on Monday, "have so alarmed the White House that the national security adviser, Gen. James L. Jones, described the situation as 'one of the very most serious problems we face.'" "Security was deteriorating rapidly," </w:t>
      </w:r>
      <w:r w:rsidRPr="009B4D9A">
        <w:rPr>
          <w:sz w:val="16"/>
          <w:szCs w:val="20"/>
        </w:rPr>
        <w:lastRenderedPageBreak/>
        <w:t xml:space="preserve">reported The Washington Post on Monday, "particularly in the mountains along the Afghan border that harbor al-Qaeda and the Taliban, intelligence chiefs reported, and there were signs that those groups were working with indigenous extremists in Pakistan's populous Punjabi heartland. The Pakistani government was mired in political bickering. The army, still fixated on its historical adversary India, remained ill-equipped and unwilling to throw its full weight into the counterinsurgency fight. But despite the threat the intelligence conveyed, Obama has only limited options for dealing with it. Anti-American feeling in Pakistan is high, and a U.S. combat presence is prohibited. The United States is fighting Pakistan-based extremists by proxy, through an army over which it has little control, in alliance with a government in which it has little confidence." It is believed Pakistan is currently in possession of between 60 and 100 nuclear weapons. Because Pakistan's stability is threatened by the wide swath of its population that shares ethnic, cultural and religious connections to the fundamentalist Islamic populace of Afghanistan, fears over what could happen to those nuclear weapons if the Pakistani government collapses are very real. "As the insurgency of the Taliban and Al Qaeda spreads in Pakistan," reported the Times last week, "senior American officials say they are increasingly concerned about new vulnerabilities for Pakistan's nuclear arsenal, including the potential for militants to snatch a weapon in transport or to insert sympathizers into laboratories or fuel-production facilities. In public, the administration has only hinted at those concerns, repeating the formulation that the Bush administration used: that it has faith in the Pakistani Army. But that cooperation, according to officials who would not speak for attribution because of the sensitivity surrounding the exchanges between Washington and Islamabad, has been sharply limited when the subject has turned to the vulnerabilities in the Pakistani nuclear infrastructure." </w:t>
      </w:r>
      <w:r w:rsidRPr="009B4D9A">
        <w:rPr>
          <w:szCs w:val="20"/>
          <w:u w:val="single"/>
        </w:rPr>
        <w:t>"The prospect of turmoil in Pakistan sends shivers up the spines of those U.S. officials charged with keeping tabs on foreign nuclear weapons,"</w:t>
      </w:r>
      <w:r w:rsidRPr="009B4D9A">
        <w:rPr>
          <w:sz w:val="16"/>
          <w:szCs w:val="20"/>
        </w:rPr>
        <w:t xml:space="preserve"> reported Time Magazine last month. "Pakistan is thought to possess about 100 — the U.S. isn't sure of the total, and may not know where all of them are. Still, </w:t>
      </w:r>
      <w:r w:rsidRPr="009B4D9A">
        <w:rPr>
          <w:szCs w:val="20"/>
          <w:u w:val="single"/>
        </w:rPr>
        <w:t xml:space="preserve">if Pakistan collapses, </w:t>
      </w:r>
      <w:r w:rsidRPr="009B4D9A">
        <w:rPr>
          <w:szCs w:val="20"/>
          <w:highlight w:val="cyan"/>
          <w:u w:val="single"/>
        </w:rPr>
        <w:t>the U</w:t>
      </w:r>
      <w:r w:rsidRPr="009B4D9A">
        <w:rPr>
          <w:highlight w:val="cyan"/>
          <w:u w:val="single"/>
        </w:rPr>
        <w:t>.S.</w:t>
      </w:r>
      <w:r w:rsidRPr="009B4D9A">
        <w:rPr>
          <w:u w:val="single"/>
        </w:rPr>
        <w:t xml:space="preserve"> military </w:t>
      </w:r>
      <w:r w:rsidRPr="009B4D9A">
        <w:rPr>
          <w:highlight w:val="cyan"/>
          <w:u w:val="single"/>
        </w:rPr>
        <w:t>is primed</w:t>
      </w:r>
      <w:r w:rsidRPr="009B4D9A">
        <w:rPr>
          <w:szCs w:val="20"/>
          <w:highlight w:val="cyan"/>
          <w:u w:val="single"/>
        </w:rPr>
        <w:t xml:space="preserve"> to enter</w:t>
      </w:r>
      <w:r w:rsidRPr="009B4D9A">
        <w:rPr>
          <w:szCs w:val="20"/>
          <w:u w:val="single"/>
        </w:rPr>
        <w:t xml:space="preserve"> the country and</w:t>
      </w:r>
      <w:r w:rsidRPr="009B4D9A">
        <w:rPr>
          <w:sz w:val="16"/>
          <w:szCs w:val="20"/>
        </w:rPr>
        <w:t xml:space="preserve"> secure as many of those weapons as it can, according to U.S. officials. Pakistani officials insist their personnel safeguards are stringent, but a sleeper cell could cause big trouble, U.S. officials say." In other words, </w:t>
      </w:r>
      <w:r w:rsidRPr="009B4D9A">
        <w:rPr>
          <w:szCs w:val="20"/>
          <w:u w:val="single"/>
        </w:rPr>
        <w:t>a shaky Pakistan spells trouble for everyone</w:t>
      </w:r>
      <w:r w:rsidRPr="009B4D9A">
        <w:rPr>
          <w:sz w:val="16"/>
          <w:szCs w:val="20"/>
        </w:rPr>
        <w:t xml:space="preserve">, especially if America loses the footrace to secure those weapons in the event of the worst-case scenario. If Pakistani militants ever succeed in toppling the government, </w:t>
      </w:r>
      <w:r w:rsidRPr="009B4D9A">
        <w:rPr>
          <w:szCs w:val="20"/>
          <w:u w:val="single"/>
        </w:rPr>
        <w:t xml:space="preserve">several </w:t>
      </w:r>
      <w:r w:rsidRPr="009B4D9A">
        <w:rPr>
          <w:szCs w:val="20"/>
          <w:highlight w:val="cyan"/>
          <w:u w:val="single"/>
        </w:rPr>
        <w:t>very dangerous events could happen</w:t>
      </w:r>
      <w:r w:rsidRPr="009B4D9A">
        <w:rPr>
          <w:szCs w:val="20"/>
          <w:u w:val="single"/>
        </w:rPr>
        <w:t xml:space="preserve"> at once. Nuclear-armed </w:t>
      </w:r>
      <w:r w:rsidRPr="009B4D9A">
        <w:rPr>
          <w:szCs w:val="20"/>
          <w:highlight w:val="cyan"/>
          <w:u w:val="single"/>
        </w:rPr>
        <w:t>India could be galvanized into military action</w:t>
      </w:r>
      <w:r w:rsidRPr="009B4D9A">
        <w:rPr>
          <w:sz w:val="16"/>
          <w:szCs w:val="20"/>
        </w:rPr>
        <w:t xml:space="preserve"> of some kind, </w:t>
      </w:r>
      <w:r w:rsidRPr="009B4D9A">
        <w:rPr>
          <w:szCs w:val="20"/>
          <w:highlight w:val="cyan"/>
          <w:u w:val="single"/>
        </w:rPr>
        <w:t>as could</w:t>
      </w:r>
      <w:r w:rsidRPr="009B4D9A">
        <w:rPr>
          <w:szCs w:val="20"/>
          <w:u w:val="single"/>
        </w:rPr>
        <w:t xml:space="preserve"> nuclear-armed </w:t>
      </w:r>
      <w:r w:rsidRPr="009B4D9A">
        <w:rPr>
          <w:szCs w:val="20"/>
          <w:highlight w:val="cyan"/>
          <w:u w:val="single"/>
        </w:rPr>
        <w:t>China or</w:t>
      </w:r>
      <w:r w:rsidRPr="009B4D9A">
        <w:rPr>
          <w:szCs w:val="20"/>
          <w:u w:val="single"/>
        </w:rPr>
        <w:t xml:space="preserve"> nuclear-armed </w:t>
      </w:r>
      <w:r w:rsidRPr="009B4D9A">
        <w:rPr>
          <w:szCs w:val="20"/>
          <w:highlight w:val="cyan"/>
          <w:u w:val="single"/>
        </w:rPr>
        <w:t>Russia</w:t>
      </w:r>
      <w:r w:rsidRPr="009B4D9A">
        <w:rPr>
          <w:szCs w:val="20"/>
          <w:u w:val="single"/>
        </w:rPr>
        <w:t>. If</w:t>
      </w:r>
      <w:r w:rsidRPr="009B4D9A">
        <w:rPr>
          <w:sz w:val="16"/>
          <w:szCs w:val="20"/>
        </w:rPr>
        <w:t xml:space="preserve"> the </w:t>
      </w:r>
      <w:r w:rsidRPr="009B4D9A">
        <w:rPr>
          <w:szCs w:val="20"/>
          <w:u w:val="single"/>
        </w:rPr>
        <w:t>Pakistan</w:t>
      </w:r>
      <w:r w:rsidRPr="009B4D9A">
        <w:rPr>
          <w:sz w:val="16"/>
          <w:szCs w:val="20"/>
        </w:rPr>
        <w:t xml:space="preserve">i government </w:t>
      </w:r>
      <w:r w:rsidRPr="009B4D9A">
        <w:rPr>
          <w:szCs w:val="20"/>
          <w:u w:val="single"/>
        </w:rPr>
        <w:t>does fall, and all those</w:t>
      </w:r>
      <w:r w:rsidRPr="009B4D9A">
        <w:rPr>
          <w:sz w:val="16"/>
          <w:szCs w:val="20"/>
        </w:rPr>
        <w:t xml:space="preserve"> Pakistani </w:t>
      </w:r>
      <w:r w:rsidRPr="009B4D9A">
        <w:rPr>
          <w:szCs w:val="20"/>
          <w:u w:val="single"/>
        </w:rPr>
        <w:t>nukes are not</w:t>
      </w:r>
      <w:r w:rsidRPr="009B4D9A">
        <w:rPr>
          <w:sz w:val="16"/>
          <w:szCs w:val="20"/>
        </w:rPr>
        <w:t xml:space="preserve"> immediately accounted for and </w:t>
      </w:r>
      <w:r w:rsidRPr="009B4D9A">
        <w:rPr>
          <w:szCs w:val="20"/>
          <w:u w:val="single"/>
        </w:rPr>
        <w:t>secured</w:t>
      </w:r>
      <w:r w:rsidRPr="009B4D9A">
        <w:rPr>
          <w:sz w:val="16"/>
          <w:szCs w:val="20"/>
        </w:rPr>
        <w:t xml:space="preserve">, the specter (or reality) of </w:t>
      </w:r>
      <w:r w:rsidRPr="009B4D9A">
        <w:rPr>
          <w:szCs w:val="20"/>
          <w:highlight w:val="cyan"/>
          <w:u w:val="single"/>
        </w:rPr>
        <w:t>loose nukes</w:t>
      </w:r>
      <w:r w:rsidRPr="009B4D9A">
        <w:rPr>
          <w:sz w:val="16"/>
          <w:szCs w:val="20"/>
        </w:rPr>
        <w:t xml:space="preserve"> falling into the hands of terrorist organizations </w:t>
      </w:r>
      <w:r w:rsidRPr="009B4D9A">
        <w:rPr>
          <w:szCs w:val="20"/>
          <w:highlight w:val="cyan"/>
          <w:u w:val="single"/>
        </w:rPr>
        <w:t xml:space="preserve">could place the </w:t>
      </w:r>
      <w:r w:rsidRPr="009B4D9A">
        <w:rPr>
          <w:b/>
          <w:iCs/>
          <w:szCs w:val="20"/>
          <w:highlight w:val="cyan"/>
          <w:u w:val="single"/>
          <w:bdr w:val="single" w:sz="8" w:space="0" w:color="auto"/>
        </w:rPr>
        <w:t>entire world</w:t>
      </w:r>
      <w:r w:rsidRPr="009B4D9A">
        <w:rPr>
          <w:szCs w:val="20"/>
          <w:highlight w:val="cyan"/>
          <w:u w:val="single"/>
        </w:rPr>
        <w:t xml:space="preserve"> on a collision course with </w:t>
      </w:r>
      <w:r w:rsidRPr="009B4D9A">
        <w:rPr>
          <w:b/>
          <w:iCs/>
          <w:szCs w:val="20"/>
          <w:highlight w:val="cyan"/>
          <w:u w:val="single"/>
          <w:bdr w:val="single" w:sz="8" w:space="0" w:color="auto"/>
        </w:rPr>
        <w:t>unimaginable disaster</w:t>
      </w:r>
      <w:r w:rsidRPr="009B4D9A">
        <w:rPr>
          <w:sz w:val="16"/>
          <w:szCs w:val="20"/>
        </w:rPr>
        <w:t>. We have all been paying a great deal of attention to Iraq and Afghanistan, and rightly so. The developing situation in Pakistan, however, needs to be placed immediately on the front burner. The Obama administration appears to be gravely serious about addressing the situation. So should we all.</w:t>
      </w:r>
    </w:p>
    <w:p w14:paraId="5EF02136" w14:textId="77777777" w:rsidR="00E42E4C" w:rsidRPr="00F601E6" w:rsidRDefault="00E42E4C" w:rsidP="006D7FDC"/>
    <w:sectPr w:rsidR="00E42E4C" w:rsidRPr="00F601E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1"/>
    <w:family w:val="roman"/>
    <w:pitch w:val="variable"/>
    <w:sig w:usb0="0000A003" w:usb1="00000000" w:usb2="00000000" w:usb3="00000000" w:csb0="00000001" w:csb1="00000000"/>
  </w:font>
  <w:font w:name="Franklin Gothic Heavy">
    <w:panose1 w:val="020B09030201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4A1F4F94"/>
    <w:multiLevelType w:val="hybridMultilevel"/>
    <w:tmpl w:val="5F2A2D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89"/>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AB56AE"/>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0C77"/>
    <w:rsid w:val="0008785F"/>
    <w:rsid w:val="00090CBE"/>
    <w:rsid w:val="00094DEC"/>
    <w:rsid w:val="000A2D8A"/>
    <w:rsid w:val="000B2FB6"/>
    <w:rsid w:val="000D26A6"/>
    <w:rsid w:val="000D2B90"/>
    <w:rsid w:val="000D6ED8"/>
    <w:rsid w:val="000D717B"/>
    <w:rsid w:val="00100B28"/>
    <w:rsid w:val="00105FD9"/>
    <w:rsid w:val="00106266"/>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827"/>
    <w:rsid w:val="00207FD8"/>
    <w:rsid w:val="00210FAF"/>
    <w:rsid w:val="00213B1E"/>
    <w:rsid w:val="00215284"/>
    <w:rsid w:val="002168F2"/>
    <w:rsid w:val="0022589F"/>
    <w:rsid w:val="00227567"/>
    <w:rsid w:val="002343FE"/>
    <w:rsid w:val="00235F7B"/>
    <w:rsid w:val="002502CF"/>
    <w:rsid w:val="00267EBB"/>
    <w:rsid w:val="0027023B"/>
    <w:rsid w:val="00272F3F"/>
    <w:rsid w:val="00274EDB"/>
    <w:rsid w:val="0027729E"/>
    <w:rsid w:val="002843B2"/>
    <w:rsid w:val="00284ED6"/>
    <w:rsid w:val="00290C5A"/>
    <w:rsid w:val="00290C92"/>
    <w:rsid w:val="0029304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C90"/>
    <w:rsid w:val="003D5EA8"/>
    <w:rsid w:val="003D7B28"/>
    <w:rsid w:val="003E2B46"/>
    <w:rsid w:val="003E305E"/>
    <w:rsid w:val="003E34DB"/>
    <w:rsid w:val="003E5302"/>
    <w:rsid w:val="003E5BF1"/>
    <w:rsid w:val="003F2452"/>
    <w:rsid w:val="003F41EA"/>
    <w:rsid w:val="003F7DF0"/>
    <w:rsid w:val="004004C9"/>
    <w:rsid w:val="004039AF"/>
    <w:rsid w:val="00407AFF"/>
    <w:rsid w:val="0041155D"/>
    <w:rsid w:val="004170BF"/>
    <w:rsid w:val="004270E3"/>
    <w:rsid w:val="004348DC"/>
    <w:rsid w:val="00434921"/>
    <w:rsid w:val="00442018"/>
    <w:rsid w:val="0044247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10C9"/>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9781E"/>
    <w:rsid w:val="005A4D4E"/>
    <w:rsid w:val="005A7237"/>
    <w:rsid w:val="005B21FA"/>
    <w:rsid w:val="005B3244"/>
    <w:rsid w:val="005B5278"/>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1B68"/>
    <w:rsid w:val="006529B9"/>
    <w:rsid w:val="00654695"/>
    <w:rsid w:val="0065500A"/>
    <w:rsid w:val="00655217"/>
    <w:rsid w:val="0065727C"/>
    <w:rsid w:val="00674A78"/>
    <w:rsid w:val="00696A16"/>
    <w:rsid w:val="006A4840"/>
    <w:rsid w:val="006A52A0"/>
    <w:rsid w:val="006A7E1D"/>
    <w:rsid w:val="006C3A56"/>
    <w:rsid w:val="006D13F4"/>
    <w:rsid w:val="006D33F2"/>
    <w:rsid w:val="006D6AED"/>
    <w:rsid w:val="006D7FDC"/>
    <w:rsid w:val="006E2402"/>
    <w:rsid w:val="006E6D0B"/>
    <w:rsid w:val="006E795A"/>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1103"/>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323"/>
    <w:rsid w:val="00872581"/>
    <w:rsid w:val="0087459D"/>
    <w:rsid w:val="0087512E"/>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1D06"/>
    <w:rsid w:val="008E7A3E"/>
    <w:rsid w:val="008F41FD"/>
    <w:rsid w:val="008F4479"/>
    <w:rsid w:val="008F4BA0"/>
    <w:rsid w:val="00901726"/>
    <w:rsid w:val="00920E6A"/>
    <w:rsid w:val="00931816"/>
    <w:rsid w:val="00932C71"/>
    <w:rsid w:val="0093318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46086"/>
    <w:rsid w:val="00A54315"/>
    <w:rsid w:val="00A60FBC"/>
    <w:rsid w:val="00A65C0B"/>
    <w:rsid w:val="00A776BA"/>
    <w:rsid w:val="00A81FD2"/>
    <w:rsid w:val="00A8441A"/>
    <w:rsid w:val="00A8674A"/>
    <w:rsid w:val="00A96E24"/>
    <w:rsid w:val="00AA6F6E"/>
    <w:rsid w:val="00AB122B"/>
    <w:rsid w:val="00AB21B0"/>
    <w:rsid w:val="00AB48D3"/>
    <w:rsid w:val="00AB56AE"/>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A7D82"/>
    <w:rsid w:val="00BB0878"/>
    <w:rsid w:val="00BB1879"/>
    <w:rsid w:val="00BB2B2D"/>
    <w:rsid w:val="00BB681A"/>
    <w:rsid w:val="00BC0ABE"/>
    <w:rsid w:val="00BC30DB"/>
    <w:rsid w:val="00BC64FF"/>
    <w:rsid w:val="00BC7C37"/>
    <w:rsid w:val="00BD2244"/>
    <w:rsid w:val="00BE6472"/>
    <w:rsid w:val="00BF29B8"/>
    <w:rsid w:val="00BF46EA"/>
    <w:rsid w:val="00C07769"/>
    <w:rsid w:val="00C07D05"/>
    <w:rsid w:val="00C10856"/>
    <w:rsid w:val="00C16B9B"/>
    <w:rsid w:val="00C203FA"/>
    <w:rsid w:val="00C244F5"/>
    <w:rsid w:val="00C3164F"/>
    <w:rsid w:val="00C31B5E"/>
    <w:rsid w:val="00C34D3E"/>
    <w:rsid w:val="00C35B37"/>
    <w:rsid w:val="00C3747A"/>
    <w:rsid w:val="00C37F29"/>
    <w:rsid w:val="00C51543"/>
    <w:rsid w:val="00C56DCC"/>
    <w:rsid w:val="00C57075"/>
    <w:rsid w:val="00C72AFE"/>
    <w:rsid w:val="00C81619"/>
    <w:rsid w:val="00C959F6"/>
    <w:rsid w:val="00CA013C"/>
    <w:rsid w:val="00CA4848"/>
    <w:rsid w:val="00CA6D6D"/>
    <w:rsid w:val="00CC6E7B"/>
    <w:rsid w:val="00CC7A4E"/>
    <w:rsid w:val="00CD1359"/>
    <w:rsid w:val="00CD4C83"/>
    <w:rsid w:val="00D00A49"/>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2EAF"/>
    <w:rsid w:val="00D634EA"/>
    <w:rsid w:val="00D713A1"/>
    <w:rsid w:val="00D77956"/>
    <w:rsid w:val="00D80F0C"/>
    <w:rsid w:val="00D92077"/>
    <w:rsid w:val="00D951E2"/>
    <w:rsid w:val="00D9565A"/>
    <w:rsid w:val="00DB2337"/>
    <w:rsid w:val="00DB5602"/>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06AF"/>
    <w:rsid w:val="00E15598"/>
    <w:rsid w:val="00E20D65"/>
    <w:rsid w:val="00E353A2"/>
    <w:rsid w:val="00E36881"/>
    <w:rsid w:val="00E42E4C"/>
    <w:rsid w:val="00E47013"/>
    <w:rsid w:val="00E541F9"/>
    <w:rsid w:val="00E57B79"/>
    <w:rsid w:val="00E63419"/>
    <w:rsid w:val="00E64496"/>
    <w:rsid w:val="00E72115"/>
    <w:rsid w:val="00E8322E"/>
    <w:rsid w:val="00E903E0"/>
    <w:rsid w:val="00E95656"/>
    <w:rsid w:val="00E95A73"/>
    <w:rsid w:val="00EA1115"/>
    <w:rsid w:val="00EA39EB"/>
    <w:rsid w:val="00EA58CE"/>
    <w:rsid w:val="00EB33FF"/>
    <w:rsid w:val="00EB3D1A"/>
    <w:rsid w:val="00EC2759"/>
    <w:rsid w:val="00EC7106"/>
    <w:rsid w:val="00ED0120"/>
    <w:rsid w:val="00ED3BBA"/>
    <w:rsid w:val="00ED4E12"/>
    <w:rsid w:val="00EE051B"/>
    <w:rsid w:val="00EE54B4"/>
    <w:rsid w:val="00EE573E"/>
    <w:rsid w:val="00EF1AD8"/>
    <w:rsid w:val="00EF2B5C"/>
    <w:rsid w:val="00EF7794"/>
    <w:rsid w:val="00F02046"/>
    <w:rsid w:val="00F053D8"/>
    <w:rsid w:val="00F07888"/>
    <w:rsid w:val="00F1313D"/>
    <w:rsid w:val="00F15091"/>
    <w:rsid w:val="00F201E7"/>
    <w:rsid w:val="00F204E0"/>
    <w:rsid w:val="00F20B16"/>
    <w:rsid w:val="00F2181C"/>
    <w:rsid w:val="00F21C79"/>
    <w:rsid w:val="00F238C9"/>
    <w:rsid w:val="00F23CA5"/>
    <w:rsid w:val="00F277AA"/>
    <w:rsid w:val="00F303A3"/>
    <w:rsid w:val="00F31955"/>
    <w:rsid w:val="00F34C06"/>
    <w:rsid w:val="00F43EA3"/>
    <w:rsid w:val="00F50C55"/>
    <w:rsid w:val="00F57FFB"/>
    <w:rsid w:val="00F601E6"/>
    <w:rsid w:val="00F64B1B"/>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8F9C680"/>
  <w14:defaultImageDpi w14:val="300"/>
  <w15:docId w15:val="{E06694D2-1E6D-CA45-8181-AA6CE10FC5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5"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293042"/>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29304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293042"/>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293042"/>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no read,Big card,body,small text,Normal Tag,heading 2,Ch,Heading 2 Char2 Char,Heading 2 Char1 Char Char,Card,No Spacing1,tags,No Spacing11111,No Spacing111111,Medium Grid 21,Very Small Text,Debate Text, Ch,TAG,No Spacing211,No Spacing12,ta"/>
    <w:basedOn w:val="Normal"/>
    <w:next w:val="Normal"/>
    <w:link w:val="Heading4Char"/>
    <w:uiPriority w:val="9"/>
    <w:unhideWhenUsed/>
    <w:qFormat/>
    <w:rsid w:val="00293042"/>
    <w:pPr>
      <w:keepNext/>
      <w:keepLines/>
      <w:spacing w:before="40" w:after="0"/>
      <w:outlineLvl w:val="3"/>
    </w:pPr>
    <w:rPr>
      <w:rFonts w:eastAsiaTheme="majorEastAsia" w:cstheme="majorBidi"/>
      <w:b/>
      <w:bCs/>
      <w:sz w:val="26"/>
      <w:szCs w:val="26"/>
    </w:rPr>
  </w:style>
  <w:style w:type="paragraph" w:styleId="Heading5">
    <w:name w:val="heading 5"/>
    <w:basedOn w:val="Normal"/>
    <w:next w:val="Normal"/>
    <w:link w:val="Heading5Char"/>
    <w:uiPriority w:val="99"/>
    <w:semiHidden/>
    <w:unhideWhenUsed/>
    <w:qFormat/>
    <w:rsid w:val="007C1103"/>
    <w:pPr>
      <w:keepNext/>
      <w:keepLines/>
      <w:spacing w:before="40" w:after="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iPriority w:val="99"/>
    <w:semiHidden/>
    <w:unhideWhenUsed/>
    <w:qFormat/>
    <w:rsid w:val="007C1103"/>
    <w:pPr>
      <w:keepNext/>
      <w:keepLines/>
      <w:spacing w:before="40" w:after="0"/>
      <w:outlineLvl w:val="5"/>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rsid w:val="0029304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93042"/>
  </w:style>
  <w:style w:type="character" w:customStyle="1" w:styleId="Heading1Char">
    <w:name w:val="Heading 1 Char"/>
    <w:aliases w:val="Pocket Char"/>
    <w:basedOn w:val="DefaultParagraphFont"/>
    <w:link w:val="Heading1"/>
    <w:uiPriority w:val="9"/>
    <w:rsid w:val="00293042"/>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293042"/>
    <w:rPr>
      <w:rFonts w:ascii="Calibri" w:eastAsiaTheme="majorEastAsia" w:hAnsi="Calibri" w:cstheme="majorBidi"/>
      <w:b/>
      <w:bCs/>
      <w:sz w:val="44"/>
      <w:szCs w:val="44"/>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9"/>
    <w:rsid w:val="00293042"/>
    <w:rPr>
      <w:rFonts w:ascii="Calibri" w:eastAsiaTheme="majorEastAsia" w:hAnsi="Calibri" w:cstheme="majorBidi"/>
      <w:b/>
      <w:bCs/>
      <w:sz w:val="32"/>
      <w:szCs w:val="32"/>
      <w:u w:val="single"/>
    </w:rPr>
  </w:style>
  <w:style w:type="character" w:customStyle="1" w:styleId="Heading4Char">
    <w:name w:val="Heading 4 Char"/>
    <w:aliases w:val="Tag Char,no read Char,Big card Char,body Char,small text Char,Normal Tag Char,heading 2 Char,Ch Char,Heading 2 Char2 Char Char,Heading 2 Char1 Char Char Char,Card Char,No Spacing1 Char,tags Char,No Spacing11111 Char,No Spacing111111 Char"/>
    <w:basedOn w:val="DefaultParagraphFont"/>
    <w:link w:val="Heading4"/>
    <w:uiPriority w:val="9"/>
    <w:rsid w:val="00293042"/>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293042"/>
    <w:rPr>
      <w:b/>
      <w:sz w:val="26"/>
      <w:u w:val="none"/>
    </w:rPr>
  </w:style>
  <w:style w:type="character" w:customStyle="1" w:styleId="StyleUnderline">
    <w:name w:val="Style Underline"/>
    <w:aliases w:val="Underline,Style Bold Underline,Intense Emphasis1,apple-style-span + 6 pt,Bold,Kern at 16 pt,Intense Emphasis2,HHeading 3 + 12 pt,Cards + Font: 12 pt Char,Bold Cite Char,Citation Char Char Char,Heading 3 Char1 Char Char Char,ci,c,Style,Bo"/>
    <w:basedOn w:val="DefaultParagraphFont"/>
    <w:uiPriority w:val="1"/>
    <w:qFormat/>
    <w:rsid w:val="00293042"/>
    <w:rPr>
      <w:b w:val="0"/>
      <w:sz w:val="26"/>
      <w:u w:val="single"/>
    </w:rPr>
  </w:style>
  <w:style w:type="character" w:styleId="Emphasis">
    <w:name w:val="Emphasis"/>
    <w:aliases w:val="Minimized,Underlined,Highlighted,Evidence,minimized,tag2,Size 10,emphasis in card,CD Card,ED - Tag,emphasis,Bold Underline,Emphasis!!,small,Qualifications,bold underline,normal card text,Shrunk,qualifications in card,qualifications,Style1,Box,s"/>
    <w:basedOn w:val="DefaultParagraphFont"/>
    <w:link w:val="textbold"/>
    <w:uiPriority w:val="20"/>
    <w:qFormat/>
    <w:rsid w:val="00293042"/>
    <w:rPr>
      <w:rFonts w:ascii="Calibri" w:hAnsi="Calibri" w:cs="Calibri"/>
      <w:b/>
      <w:i w:val="0"/>
      <w:iCs/>
      <w:sz w:val="26"/>
      <w:u w:val="single"/>
      <w:bdr w:val="none" w:sz="0" w:space="0" w:color="auto"/>
    </w:rPr>
  </w:style>
  <w:style w:type="character" w:styleId="FollowedHyperlink">
    <w:name w:val="FollowedHyperlink"/>
    <w:basedOn w:val="DefaultParagraphFont"/>
    <w:uiPriority w:val="99"/>
    <w:semiHidden/>
    <w:unhideWhenUsed/>
    <w:rsid w:val="00293042"/>
    <w:rPr>
      <w:color w:val="auto"/>
      <w:u w:val="none"/>
    </w:rPr>
  </w:style>
  <w:style w:type="character" w:styleId="Hyperlink">
    <w:name w:val="Hyperlink"/>
    <w:aliases w:val="heading 1 (block title),Important,Read,Internet Link,Analytic Text,Card Text,Internet link,Underline Char Char Char Char1,Heading 3 Char Char Char Char Char Char Char Char Char Char1,Hat Char1,BlockText Char1,Tags v 2 Char1,Heading 1 Char2"/>
    <w:basedOn w:val="DefaultParagraphFont"/>
    <w:uiPriority w:val="99"/>
    <w:unhideWhenUsed/>
    <w:rsid w:val="00293042"/>
    <w:rPr>
      <w:color w:val="auto"/>
      <w:u w:val="none"/>
    </w:rPr>
  </w:style>
  <w:style w:type="paragraph" w:styleId="DocumentMap">
    <w:name w:val="Document Map"/>
    <w:basedOn w:val="Normal"/>
    <w:link w:val="DocumentMapChar"/>
    <w:uiPriority w:val="99"/>
    <w:semiHidden/>
    <w:unhideWhenUsed/>
    <w:rsid w:val="00293042"/>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293042"/>
    <w:rPr>
      <w:rFonts w:ascii="Lucida Grande" w:hAnsi="Lucida Grande" w:cs="Lucida Grande"/>
    </w:rPr>
  </w:style>
  <w:style w:type="character" w:customStyle="1" w:styleId="Heading5Char">
    <w:name w:val="Heading 5 Char"/>
    <w:basedOn w:val="DefaultParagraphFont"/>
    <w:link w:val="Heading5"/>
    <w:uiPriority w:val="99"/>
    <w:semiHidden/>
    <w:rsid w:val="007C1103"/>
    <w:rPr>
      <w:rFonts w:asciiTheme="majorHAnsi" w:eastAsiaTheme="majorEastAsia" w:hAnsiTheme="majorHAnsi" w:cstheme="majorBidi"/>
      <w:color w:val="365F91" w:themeColor="accent1" w:themeShade="BF"/>
      <w:sz w:val="22"/>
    </w:rPr>
  </w:style>
  <w:style w:type="character" w:customStyle="1" w:styleId="Heading6Char">
    <w:name w:val="Heading 6 Char"/>
    <w:basedOn w:val="DefaultParagraphFont"/>
    <w:link w:val="Heading6"/>
    <w:uiPriority w:val="99"/>
    <w:semiHidden/>
    <w:rsid w:val="007C1103"/>
    <w:rPr>
      <w:rFonts w:asciiTheme="majorHAnsi" w:eastAsiaTheme="majorEastAsia" w:hAnsiTheme="majorHAnsi" w:cstheme="majorBidi"/>
      <w:color w:val="243F60" w:themeColor="accent1" w:themeShade="7F"/>
      <w:sz w:val="22"/>
    </w:rPr>
  </w:style>
  <w:style w:type="paragraph" w:customStyle="1" w:styleId="textbold">
    <w:name w:val="text bold"/>
    <w:basedOn w:val="Normal"/>
    <w:link w:val="Emphasis"/>
    <w:uiPriority w:val="20"/>
    <w:qFormat/>
    <w:rsid w:val="007C1103"/>
    <w:pPr>
      <w:ind w:left="720"/>
      <w:jc w:val="both"/>
    </w:pPr>
    <w:rPr>
      <w:b/>
      <w:iCs/>
      <w:sz w:val="26"/>
      <w:u w:val="single"/>
    </w:rPr>
  </w:style>
  <w:style w:type="paragraph" w:styleId="ListParagraph">
    <w:name w:val="List Paragraph"/>
    <w:aliases w:val="6 font"/>
    <w:basedOn w:val="Normal"/>
    <w:uiPriority w:val="99"/>
    <w:unhideWhenUsed/>
    <w:qFormat/>
    <w:rsid w:val="007C1103"/>
    <w:pPr>
      <w:ind w:left="720"/>
      <w:contextualSpacing/>
    </w:pPr>
  </w:style>
  <w:style w:type="paragraph" w:styleId="Title">
    <w:name w:val="Title"/>
    <w:aliases w:val="Bold Underlined,UNDERLINE,Cites and Cards,title"/>
    <w:basedOn w:val="Normal"/>
    <w:next w:val="NoSpacing"/>
    <w:link w:val="TitleChar"/>
    <w:uiPriority w:val="5"/>
    <w:qFormat/>
    <w:rsid w:val="007C1103"/>
    <w:pPr>
      <w:widowControl w:val="0"/>
      <w:suppressAutoHyphens/>
      <w:ind w:left="720"/>
    </w:pPr>
    <w:rPr>
      <w:rFonts w:eastAsia="SimSun" w:cs="Mangal"/>
      <w:kern w:val="1"/>
      <w:lang w:eastAsia="ja-JP" w:bidi="hi-IN"/>
    </w:rPr>
  </w:style>
  <w:style w:type="character" w:customStyle="1" w:styleId="TitleChar">
    <w:name w:val="Title Char"/>
    <w:aliases w:val="Bold Underlined Char,UNDERLINE Char,Cites and Cards Char,title Char"/>
    <w:basedOn w:val="DefaultParagraphFont"/>
    <w:link w:val="Title"/>
    <w:uiPriority w:val="5"/>
    <w:qFormat/>
    <w:rsid w:val="007C1103"/>
    <w:rPr>
      <w:rFonts w:ascii="Calibri" w:eastAsia="SimSun" w:hAnsi="Calibri" w:cs="Mangal"/>
      <w:kern w:val="1"/>
      <w:sz w:val="22"/>
      <w:lang w:eastAsia="ja-JP" w:bidi="hi-IN"/>
    </w:rPr>
  </w:style>
  <w:style w:type="paragraph" w:styleId="NoSpacing">
    <w:name w:val="No Spacing"/>
    <w:aliases w:val="Card Format,ClearFormatting,Clear,DDI Tag,Tag Title,Dont use,Tag and Cite,No Spacing31,No Spacing22,No Spacing41,No Spacing6,No Spacing7,No Spacing8,Dont u,No Spacing311,No Spacing111112,No Spacing51,No Spacing3,ca"/>
    <w:uiPriority w:val="99"/>
    <w:unhideWhenUsed/>
    <w:qFormat/>
    <w:rsid w:val="007C1103"/>
    <w:rPr>
      <w:rFonts w:ascii="Calibri" w:eastAsiaTheme="minorHAnsi" w:hAnsi="Calibri" w:cs="Calibri"/>
      <w:sz w:val="22"/>
      <w:szCs w:val="22"/>
    </w:rPr>
  </w:style>
  <w:style w:type="character" w:customStyle="1" w:styleId="underline">
    <w:name w:val="underline"/>
    <w:basedOn w:val="DefaultParagraphFont"/>
    <w:qFormat/>
    <w:rsid w:val="007C1103"/>
    <w:rPr>
      <w:b/>
      <w:u w:val="single"/>
    </w:rPr>
  </w:style>
  <w:style w:type="character" w:customStyle="1" w:styleId="Emphasis2">
    <w:name w:val="Emphasis2"/>
    <w:rsid w:val="007C1103"/>
    <w:rPr>
      <w:rFonts w:ascii="Franklin Gothic Heavy" w:hAnsi="Franklin Gothic Heavy"/>
      <w:iCs/>
      <w:u w:val="single"/>
    </w:rPr>
  </w:style>
  <w:style w:type="character" w:styleId="UnresolvedMention">
    <w:name w:val="Unresolved Mention"/>
    <w:basedOn w:val="DefaultParagraphFont"/>
    <w:uiPriority w:val="99"/>
    <w:semiHidden/>
    <w:unhideWhenUsed/>
    <w:rsid w:val="007C110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aikenstandard.com/opinion/column-cutting-through-the-climate-change-fog/article_3a666f84-d18c-11e8-bbe9-9f277e6d22f4.html"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foreignaffairs.com/articles/united-states/2018-02-13/post-american-world-economy"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ssoar.info/ssoar/bitstream/handle/document/63288/ssoar-2019-schutz-Technology_and_Strategy_the_Changing.pdf?sequence=1&amp;isAllowed=y&amp;lnkname=ssoar-2019-schutz-Technology_and_Strategy_the_Changing.pdf"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2.ucar.edu/atmosnews/just-published/3995/nuclear-war-and-ultraviolet-radiation" TargetMode="External"/><Relationship Id="rId5" Type="http://schemas.openxmlformats.org/officeDocument/2006/relationships/numbering" Target="numbering.xml"/><Relationship Id="rId15" Type="http://schemas.openxmlformats.org/officeDocument/2006/relationships/hyperlink" Target="https://aerospace.org/sites/default/files/2019-04/Crosslink%20Fall%202015%20V16N1%20.pdf" TargetMode="External"/><Relationship Id="rId10" Type="http://schemas.openxmlformats.org/officeDocument/2006/relationships/hyperlink" Target="https://ratical.org/radiation/NuclearExtinction/StarrNuclearWinterOct09.pdf" TargetMode="External"/><Relationship Id="rId4" Type="http://schemas.openxmlformats.org/officeDocument/2006/relationships/customXml" Target="../customXml/item4.xml"/><Relationship Id="rId9" Type="http://schemas.openxmlformats.org/officeDocument/2006/relationships/hyperlink" Target="https://ratical.org/radiation/NuclearExtinction/StevenStarr022815.html" TargetMode="External"/><Relationship Id="rId14" Type="http://schemas.openxmlformats.org/officeDocument/2006/relationships/hyperlink" Target="https://www.europeanleadershipnetwork.org/commentary/the-art-of-space-deterrenc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lyss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29</TotalTime>
  <Pages>37</Pages>
  <Words>16299</Words>
  <Characters>92910</Characters>
  <Application>Microsoft Office Word</Application>
  <DocSecurity>0</DocSecurity>
  <Lines>774</Lines>
  <Paragraphs>217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108992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Alyssa Sawyer</cp:lastModifiedBy>
  <cp:revision>37</cp:revision>
  <dcterms:created xsi:type="dcterms:W3CDTF">2022-02-18T18:03:00Z</dcterms:created>
  <dcterms:modified xsi:type="dcterms:W3CDTF">2022-02-18T19:47:00Z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