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8874C" w14:textId="6A3A64F0" w:rsidR="00E01014" w:rsidRDefault="00715A56" w:rsidP="00715A56">
      <w:pPr>
        <w:pStyle w:val="Heading2"/>
      </w:pPr>
      <w:r>
        <w:t>Case</w:t>
      </w:r>
    </w:p>
    <w:p w14:paraId="3EAC0284" w14:textId="3CD3BAD5" w:rsidR="009C5769" w:rsidRDefault="009C5769" w:rsidP="009C5769">
      <w:pPr>
        <w:pStyle w:val="Heading3"/>
      </w:pPr>
      <w:r>
        <w:lastRenderedPageBreak/>
        <w:t>1</w:t>
      </w:r>
    </w:p>
    <w:p w14:paraId="67E94BD5" w14:textId="77777777" w:rsidR="009C5769" w:rsidRDefault="009C5769" w:rsidP="009C5769">
      <w:pPr>
        <w:pStyle w:val="Heading4"/>
      </w:pPr>
      <w:r>
        <w:t xml:space="preserve">The 1AC is wedded to </w:t>
      </w:r>
      <w:r>
        <w:rPr>
          <w:u w:val="single"/>
        </w:rPr>
        <w:t>informational</w:t>
      </w:r>
      <w:r>
        <w:t xml:space="preserve"> and </w:t>
      </w:r>
      <w:r>
        <w:rPr>
          <w:u w:val="single"/>
        </w:rPr>
        <w:t>corporeal</w:t>
      </w:r>
      <w:r>
        <w:t xml:space="preserve"> coherence that denies how all political messages dissolve into </w:t>
      </w:r>
      <w:r>
        <w:rPr>
          <w:u w:val="single"/>
        </w:rPr>
        <w:t>dissuasive flux</w:t>
      </w:r>
      <w:r>
        <w:t xml:space="preserve"> and how </w:t>
      </w:r>
      <w:r w:rsidRPr="004F6FC6">
        <w:rPr>
          <w:u w:val="single"/>
        </w:rPr>
        <w:t>life is reversible with death</w:t>
      </w:r>
      <w:r>
        <w:t>,</w:t>
      </w:r>
      <w:r w:rsidRPr="00DF092C">
        <w:rPr>
          <w:u w:val="single"/>
        </w:rPr>
        <w:t xml:space="preserve"> inevitably </w:t>
      </w:r>
      <w:r>
        <w:rPr>
          <w:u w:val="single"/>
        </w:rPr>
        <w:t>degenerating</w:t>
      </w:r>
      <w:r w:rsidRPr="006F0029">
        <w:t xml:space="preserve"> to dust</w:t>
      </w:r>
      <w:r>
        <w:t>—the demand for composition is creation-</w:t>
      </w:r>
      <w:proofErr w:type="spellStart"/>
      <w:r>
        <w:t>ist</w:t>
      </w:r>
      <w:proofErr w:type="spellEnd"/>
      <w:r>
        <w:t xml:space="preserve"> chauvinism that promotes </w:t>
      </w:r>
      <w:r w:rsidRPr="0012271F">
        <w:rPr>
          <w:u w:val="single"/>
        </w:rPr>
        <w:t>serial policy failure</w:t>
      </w:r>
      <w:r>
        <w:t xml:space="preserve"> by occluding the </w:t>
      </w:r>
      <w:r w:rsidRPr="0012271F">
        <w:rPr>
          <w:u w:val="single"/>
        </w:rPr>
        <w:t>complexity</w:t>
      </w:r>
      <w:r>
        <w:t xml:space="preserve"> of IR, accelerates the </w:t>
      </w:r>
      <w:r w:rsidRPr="00B25C80">
        <w:t>sadism</w:t>
      </w:r>
      <w:r>
        <w:t xml:space="preserve"> of the </w:t>
      </w:r>
      <w:r w:rsidRPr="00B25C80">
        <w:rPr>
          <w:u w:val="single"/>
        </w:rPr>
        <w:t>death drive</w:t>
      </w:r>
      <w:r>
        <w:t xml:space="preserve"> that </w:t>
      </w:r>
      <w:r>
        <w:rPr>
          <w:u w:val="single"/>
        </w:rPr>
        <w:t>turns case</w:t>
      </w:r>
      <w:r>
        <w:t xml:space="preserve">, and alienates us </w:t>
      </w:r>
      <w:r>
        <w:rPr>
          <w:u w:val="single"/>
        </w:rPr>
        <w:t>theologically</w:t>
      </w:r>
      <w:r>
        <w:t xml:space="preserve"> from the </w:t>
      </w:r>
      <w:proofErr w:type="spellStart"/>
      <w:r>
        <w:t>Zoroastian</w:t>
      </w:r>
      <w:proofErr w:type="spellEnd"/>
      <w:r>
        <w:t xml:space="preserve"> sublime.  </w:t>
      </w:r>
      <w:r>
        <w:rPr>
          <w:u w:val="single"/>
        </w:rPr>
        <w:t xml:space="preserve">No alt </w:t>
      </w:r>
      <w:proofErr w:type="gramStart"/>
      <w:r>
        <w:rPr>
          <w:u w:val="single"/>
        </w:rPr>
        <w:t>needed</w:t>
      </w:r>
      <w:r>
        <w:t>—ashes</w:t>
      </w:r>
      <w:proofErr w:type="gramEnd"/>
      <w:r>
        <w:t xml:space="preserve"> to ashes, dust to dust.</w:t>
      </w:r>
    </w:p>
    <w:p w14:paraId="7C0F07F6" w14:textId="77777777" w:rsidR="009C5769" w:rsidRPr="0012271F" w:rsidRDefault="009C5769" w:rsidP="009C5769">
      <w:pPr>
        <w:rPr>
          <w:sz w:val="16"/>
          <w:szCs w:val="16"/>
        </w:rPr>
      </w:pPr>
      <w:proofErr w:type="spellStart"/>
      <w:r w:rsidRPr="0012271F">
        <w:rPr>
          <w:rStyle w:val="Style13ptBold"/>
        </w:rPr>
        <w:t>Negarestani</w:t>
      </w:r>
      <w:proofErr w:type="spellEnd"/>
      <w:r w:rsidRPr="0012271F">
        <w:rPr>
          <w:rStyle w:val="Style13ptBold"/>
        </w:rPr>
        <w:t xml:space="preserve"> 8</w:t>
      </w:r>
      <w:r w:rsidRPr="0012271F">
        <w:rPr>
          <w:b/>
          <w:sz w:val="16"/>
          <w:szCs w:val="16"/>
        </w:rPr>
        <w:t xml:space="preserve"> </w:t>
      </w:r>
      <w:r w:rsidRPr="0012271F">
        <w:rPr>
          <w:sz w:val="16"/>
          <w:szCs w:val="16"/>
        </w:rPr>
        <w:t xml:space="preserve">(CYCLONOPEDIA complicity with anonymous materials Reza </w:t>
      </w:r>
      <w:proofErr w:type="spellStart"/>
      <w:r w:rsidRPr="0012271F">
        <w:rPr>
          <w:sz w:val="16"/>
          <w:szCs w:val="16"/>
        </w:rPr>
        <w:t>Negarestani</w:t>
      </w:r>
      <w:proofErr w:type="spellEnd"/>
      <w:r w:rsidRPr="0012271F">
        <w:rPr>
          <w:sz w:val="16"/>
          <w:szCs w:val="16"/>
        </w:rPr>
        <w:t xml:space="preserve"> </w:t>
      </w:r>
      <w:proofErr w:type="spellStart"/>
      <w:r w:rsidRPr="0012271F">
        <w:rPr>
          <w:sz w:val="16"/>
          <w:szCs w:val="16"/>
        </w:rPr>
        <w:t>incognitum</w:t>
      </w:r>
      <w:proofErr w:type="spellEnd"/>
      <w:r w:rsidRPr="0012271F">
        <w:rPr>
          <w:sz w:val="16"/>
          <w:szCs w:val="16"/>
        </w:rPr>
        <w:t xml:space="preserve"> </w:t>
      </w:r>
      <w:proofErr w:type="spellStart"/>
      <w:r w:rsidRPr="0012271F">
        <w:rPr>
          <w:sz w:val="16"/>
          <w:szCs w:val="16"/>
        </w:rPr>
        <w:t>hactenus</w:t>
      </w:r>
      <w:proofErr w:type="spellEnd"/>
      <w:r w:rsidRPr="0012271F">
        <w:rPr>
          <w:sz w:val="16"/>
          <w:szCs w:val="16"/>
        </w:rPr>
        <w:t xml:space="preserve"> by Kristen </w:t>
      </w:r>
      <w:proofErr w:type="spellStart"/>
      <w:r w:rsidRPr="0012271F">
        <w:rPr>
          <w:sz w:val="16"/>
          <w:szCs w:val="16"/>
        </w:rPr>
        <w:t>Alvanson</w:t>
      </w:r>
      <w:proofErr w:type="spellEnd"/>
      <w:r w:rsidRPr="0012271F">
        <w:rPr>
          <w:sz w:val="16"/>
          <w:szCs w:val="16"/>
        </w:rPr>
        <w:t xml:space="preserve"> </w:t>
      </w:r>
      <w:proofErr w:type="spellStart"/>
      <w:proofErr w:type="gramStart"/>
      <w:r w:rsidRPr="0012271F">
        <w:rPr>
          <w:sz w:val="16"/>
          <w:szCs w:val="16"/>
        </w:rPr>
        <w:t>re.press</w:t>
      </w:r>
      <w:proofErr w:type="spellEnd"/>
      <w:proofErr w:type="gramEnd"/>
      <w:r w:rsidRPr="0012271F">
        <w:rPr>
          <w:sz w:val="16"/>
          <w:szCs w:val="16"/>
        </w:rPr>
        <w:t xml:space="preserve"> Melbourne 2008 Reza </w:t>
      </w:r>
      <w:proofErr w:type="spellStart"/>
      <w:r w:rsidRPr="0012271F">
        <w:rPr>
          <w:sz w:val="16"/>
          <w:szCs w:val="16"/>
        </w:rPr>
        <w:t>Negarestani</w:t>
      </w:r>
      <w:proofErr w:type="spellEnd"/>
      <w:r w:rsidRPr="0012271F">
        <w:rPr>
          <w:sz w:val="16"/>
          <w:szCs w:val="16"/>
        </w:rPr>
        <w:t xml:space="preserve"> is an Iranian philosopher and writer, PHD continental philosophy http://re-press.org/books/cyclonopedia-complicity-with-anonymous-materials/-BRW)</w:t>
      </w:r>
    </w:p>
    <w:p w14:paraId="67B1638C" w14:textId="77777777" w:rsidR="009C5769" w:rsidRDefault="009C5769" w:rsidP="009C5769">
      <w:pPr>
        <w:rPr>
          <w:sz w:val="16"/>
        </w:rPr>
      </w:pPr>
      <w:r>
        <w:rPr>
          <w:rStyle w:val="Emphasis"/>
          <w:highlight w:val="green"/>
        </w:rPr>
        <w:t>’The pro-creationist chauvinism associated with dust</w:t>
      </w:r>
      <w:r>
        <w:rPr>
          <w:rStyle w:val="Emphasis"/>
        </w:rPr>
        <w:t>, as seen in monotheism</w:t>
      </w:r>
      <w:r>
        <w:rPr>
          <w:sz w:val="16"/>
        </w:rPr>
        <w:t xml:space="preserve">.' </w:t>
      </w:r>
      <w:proofErr w:type="spellStart"/>
      <w:r>
        <w:rPr>
          <w:sz w:val="16"/>
        </w:rPr>
        <w:t>Parsani</w:t>
      </w:r>
      <w:proofErr w:type="spellEnd"/>
      <w:r>
        <w:rPr>
          <w:sz w:val="16"/>
        </w:rPr>
        <w:t xml:space="preserve"> continues in his interview, </w:t>
      </w:r>
      <w:r>
        <w:rPr>
          <w:rStyle w:val="Emphasis"/>
        </w:rPr>
        <w:t>‘</w:t>
      </w:r>
      <w:r>
        <w:rPr>
          <w:rStyle w:val="Emphasis"/>
          <w:highlight w:val="green"/>
        </w:rPr>
        <w:t xml:space="preserve">is </w:t>
      </w:r>
      <w:r w:rsidRPr="0012271F">
        <w:rPr>
          <w:rStyle w:val="Emphasis"/>
        </w:rPr>
        <w:t xml:space="preserve">an </w:t>
      </w:r>
      <w:r>
        <w:rPr>
          <w:rStyle w:val="Emphasis"/>
          <w:highlight w:val="green"/>
        </w:rPr>
        <w:t xml:space="preserve">ongoing </w:t>
      </w:r>
      <w:r w:rsidRPr="0012271F">
        <w:rPr>
          <w:rStyle w:val="Emphasis"/>
        </w:rPr>
        <w:t xml:space="preserve">process of </w:t>
      </w:r>
      <w:r>
        <w:rPr>
          <w:rStyle w:val="Emphasis"/>
          <w:highlight w:val="green"/>
        </w:rPr>
        <w:t>composition</w:t>
      </w:r>
      <w:r>
        <w:rPr>
          <w:rStyle w:val="Emphasis"/>
        </w:rPr>
        <w:t xml:space="preserve">. </w:t>
      </w:r>
      <w:r>
        <w:rPr>
          <w:rStyle w:val="Emphasis"/>
          <w:highlight w:val="green"/>
        </w:rPr>
        <w:t xml:space="preserve">Religion never takes creation as </w:t>
      </w:r>
      <w:r w:rsidRPr="0012271F">
        <w:rPr>
          <w:rStyle w:val="Emphasis"/>
        </w:rPr>
        <w:t xml:space="preserve">a </w:t>
      </w:r>
      <w:r>
        <w:rPr>
          <w:rStyle w:val="Emphasis"/>
          <w:highlight w:val="green"/>
        </w:rPr>
        <w:t xml:space="preserve">fixed </w:t>
      </w:r>
      <w:r w:rsidRPr="0012271F">
        <w:rPr>
          <w:rStyle w:val="Emphasis"/>
        </w:rPr>
        <w:t>point in time</w:t>
      </w:r>
      <w:r w:rsidRPr="0012271F">
        <w:rPr>
          <w:rStyle w:val="StyleUnderline"/>
        </w:rPr>
        <w:t xml:space="preserve"> or an</w:t>
      </w:r>
      <w:r>
        <w:rPr>
          <w:rStyle w:val="StyleUnderline"/>
        </w:rPr>
        <w:t xml:space="preserve"> </w:t>
      </w:r>
      <w:r w:rsidRPr="0012271F">
        <w:rPr>
          <w:rStyle w:val="StyleUnderline"/>
        </w:rPr>
        <w:t>outset, it is a continuing and developing process which begets time and space</w:t>
      </w:r>
      <w:r w:rsidRPr="0012271F">
        <w:rPr>
          <w:sz w:val="16"/>
        </w:rPr>
        <w:t>.</w:t>
      </w:r>
      <w:r>
        <w:rPr>
          <w:sz w:val="16"/>
        </w:rPr>
        <w:t xml:space="preserve"> </w:t>
      </w:r>
      <w:r>
        <w:rPr>
          <w:rStyle w:val="StyleUnderline"/>
          <w:highlight w:val="green"/>
        </w:rPr>
        <w:t xml:space="preserve">According to </w:t>
      </w:r>
      <w:r w:rsidRPr="0012271F">
        <w:rPr>
          <w:rStyle w:val="Emphasis"/>
          <w:highlight w:val="green"/>
        </w:rPr>
        <w:t>Zoroastrianism</w:t>
      </w:r>
      <w:r>
        <w:rPr>
          <w:rStyle w:val="StyleUnderline"/>
        </w:rPr>
        <w:t xml:space="preserve"> as the rudimentary ovum of monotheism, </w:t>
      </w:r>
      <w:r>
        <w:rPr>
          <w:rStyle w:val="StyleUnderline"/>
          <w:highlight w:val="green"/>
        </w:rPr>
        <w:t xml:space="preserve">dust is the </w:t>
      </w:r>
      <w:r w:rsidRPr="0012271F">
        <w:rPr>
          <w:rStyle w:val="Emphasis"/>
          <w:highlight w:val="green"/>
        </w:rPr>
        <w:t>most elemental</w:t>
      </w:r>
      <w:r>
        <w:rPr>
          <w:rStyle w:val="StyleUnderline"/>
          <w:highlight w:val="green"/>
        </w:rPr>
        <w:t xml:space="preserve"> object of creation</w:t>
      </w:r>
      <w:r>
        <w:rPr>
          <w:rStyle w:val="StyleUnderline"/>
        </w:rPr>
        <w:t xml:space="preserve">; it contaminates time as well as </w:t>
      </w:r>
      <w:r w:rsidRPr="0012271F">
        <w:rPr>
          <w:rStyle w:val="StyleUnderline"/>
        </w:rPr>
        <w:t>space.</w:t>
      </w:r>
      <w:r w:rsidRPr="0012271F">
        <w:rPr>
          <w:sz w:val="16"/>
        </w:rPr>
        <w:t xml:space="preserve"> </w:t>
      </w:r>
      <w:r w:rsidRPr="0012271F">
        <w:rPr>
          <w:rStyle w:val="StyleUnderline"/>
        </w:rPr>
        <w:t xml:space="preserve">In </w:t>
      </w:r>
      <w:r w:rsidRPr="006F0029">
        <w:rPr>
          <w:rStyle w:val="StyleUnderline"/>
        </w:rPr>
        <w:t>the Middle East, time is measured not by the clock but by dust.' Monotheism either misses or intentionally ignores the point that if the Divine's Creation and Order vacuously exploit dust a</w:t>
      </w:r>
      <w:r>
        <w:rPr>
          <w:rStyle w:val="StyleUnderline"/>
        </w:rPr>
        <w:t xml:space="preserve">s the irreducible and most primary instance of reductive purity, other agendas too use dust as a compact agent of synthesis, </w:t>
      </w:r>
      <w:proofErr w:type="gramStart"/>
      <w:r>
        <w:rPr>
          <w:rStyle w:val="StyleUnderline"/>
        </w:rPr>
        <w:t>mixture</w:t>
      </w:r>
      <w:proofErr w:type="gramEnd"/>
      <w:r>
        <w:rPr>
          <w:rStyle w:val="StyleUnderline"/>
        </w:rPr>
        <w:t xml:space="preserve"> and assortment of countless things from different territories.</w:t>
      </w:r>
      <w:r>
        <w:rPr>
          <w:sz w:val="16"/>
        </w:rPr>
        <w:t xml:space="preserve"> </w:t>
      </w:r>
      <w:r>
        <w:rPr>
          <w:rStyle w:val="Emphasis"/>
          <w:highlight w:val="green"/>
        </w:rPr>
        <w:t>Not only God, but diseases</w:t>
      </w:r>
      <w:r>
        <w:rPr>
          <w:rStyle w:val="Emphasis"/>
        </w:rPr>
        <w:t xml:space="preserve">, deluges and </w:t>
      </w:r>
      <w:r w:rsidRPr="0012271F">
        <w:rPr>
          <w:rStyle w:val="Emphasis"/>
        </w:rPr>
        <w:t xml:space="preserve">blinding </w:t>
      </w:r>
      <w:proofErr w:type="spellStart"/>
      <w:r>
        <w:rPr>
          <w:rStyle w:val="Emphasis"/>
          <w:highlight w:val="green"/>
        </w:rPr>
        <w:t>smogs</w:t>
      </w:r>
      <w:proofErr w:type="spellEnd"/>
      <w:r>
        <w:rPr>
          <w:rStyle w:val="Emphasis"/>
          <w:highlight w:val="green"/>
        </w:rPr>
        <w:t xml:space="preserve"> </w:t>
      </w:r>
      <w:r w:rsidRPr="0012271F">
        <w:rPr>
          <w:rStyle w:val="Emphasis"/>
        </w:rPr>
        <w:t xml:space="preserve">all </w:t>
      </w:r>
      <w:r>
        <w:rPr>
          <w:rStyle w:val="Emphasis"/>
          <w:highlight w:val="green"/>
        </w:rPr>
        <w:t>employ dust as their primary agent</w:t>
      </w:r>
      <w:r w:rsidRPr="0012271F">
        <w:rPr>
          <w:rStyle w:val="Emphasis"/>
        </w:rPr>
        <w:t>.  If dust represents a return to God as one different particles and hazards too can be crystallized or sporulated as one within a dust particle</w:t>
      </w:r>
      <w:r w:rsidRPr="0012271F">
        <w:rPr>
          <w:sz w:val="16"/>
        </w:rPr>
        <w:t xml:space="preserve">. For a dust particle, one is always a legion. </w:t>
      </w:r>
      <w:r w:rsidRPr="0012271F">
        <w:rPr>
          <w:rStyle w:val="Emphasis"/>
        </w:rPr>
        <w:t xml:space="preserve">The purity of dust as an object deliverable to God (from dust to dust) can be perpetuated only as a disguised unity of minute contagions and pollutants. </w:t>
      </w:r>
      <w:r w:rsidRPr="0012271F">
        <w:rPr>
          <w:rStyle w:val="StyleUnderline"/>
        </w:rPr>
        <w:t>Since the Divine's creation always seeks to promote its zeal in dust,</w:t>
      </w:r>
      <w:r w:rsidRPr="0012271F">
        <w:rPr>
          <w:sz w:val="16"/>
        </w:rPr>
        <w:t xml:space="preserve"> </w:t>
      </w:r>
      <w:r w:rsidRPr="0012271F">
        <w:rPr>
          <w:rStyle w:val="StyleUnderline"/>
        </w:rPr>
        <w:t>the Divine's process of creation advocates such hazardous agendas disguised as dust. In this sense, the unity of creation is already the collectivization of diabolical particles</w:t>
      </w:r>
      <w:r w:rsidRPr="0012271F">
        <w:rPr>
          <w:sz w:val="16"/>
        </w:rPr>
        <w:t xml:space="preserve">. </w:t>
      </w:r>
      <w:proofErr w:type="spellStart"/>
      <w:r w:rsidRPr="0012271F">
        <w:rPr>
          <w:sz w:val="16"/>
        </w:rPr>
        <w:t>Parsani's</w:t>
      </w:r>
      <w:proofErr w:type="spellEnd"/>
      <w:r w:rsidRPr="0012271F">
        <w:rPr>
          <w:sz w:val="16"/>
        </w:rPr>
        <w:t xml:space="preserve"> remark that 'the Divine itself is a suspicious carrier of diabolical particles, both in its creation and in its policies' makes sense here. In his book. </w:t>
      </w:r>
      <w:proofErr w:type="spellStart"/>
      <w:r w:rsidRPr="0012271F">
        <w:rPr>
          <w:sz w:val="16"/>
        </w:rPr>
        <w:t>Parsani</w:t>
      </w:r>
      <w:proofErr w:type="spellEnd"/>
      <w:r w:rsidRPr="0012271F">
        <w:rPr>
          <w:sz w:val="16"/>
        </w:rPr>
        <w:t xml:space="preserve"> questions the irony of crea</w:t>
      </w:r>
      <w:r>
        <w:rPr>
          <w:sz w:val="16"/>
        </w:rPr>
        <w:t xml:space="preserve">tion; </w:t>
      </w:r>
      <w:r>
        <w:rPr>
          <w:rStyle w:val="Emphasis"/>
        </w:rPr>
        <w:t>‘</w:t>
      </w:r>
      <w:r>
        <w:rPr>
          <w:rStyle w:val="Emphasis"/>
          <w:highlight w:val="green"/>
        </w:rPr>
        <w:t xml:space="preserve">If dust composes creation out of its own </w:t>
      </w:r>
      <w:r w:rsidRPr="0012271F">
        <w:rPr>
          <w:rStyle w:val="Emphasis"/>
        </w:rPr>
        <w:t xml:space="preserve">logic and </w:t>
      </w:r>
      <w:r>
        <w:rPr>
          <w:rStyle w:val="Emphasis"/>
          <w:highlight w:val="green"/>
        </w:rPr>
        <w:t xml:space="preserve">order, it is because </w:t>
      </w:r>
      <w:r w:rsidRPr="0012271F">
        <w:rPr>
          <w:rStyle w:val="Emphasis"/>
        </w:rPr>
        <w:t xml:space="preserve">for dust, </w:t>
      </w:r>
      <w:r>
        <w:rPr>
          <w:rStyle w:val="Emphasis"/>
          <w:highlight w:val="green"/>
        </w:rPr>
        <w:t xml:space="preserve">creation is </w:t>
      </w:r>
      <w:r w:rsidRPr="0012271F">
        <w:rPr>
          <w:rStyle w:val="Emphasis"/>
        </w:rPr>
        <w:t xml:space="preserve">the very essence of </w:t>
      </w:r>
      <w:r>
        <w:rPr>
          <w:rStyle w:val="Emphasis"/>
          <w:highlight w:val="green"/>
        </w:rPr>
        <w:t>sadism: giving birth to something</w:t>
      </w:r>
      <w:r>
        <w:rPr>
          <w:rStyle w:val="Emphasis"/>
        </w:rPr>
        <w:t>, feeding it,</w:t>
      </w:r>
      <w:r w:rsidRPr="0012271F">
        <w:rPr>
          <w:rStyle w:val="Emphasis"/>
        </w:rPr>
        <w:t xml:space="preserve"> </w:t>
      </w:r>
      <w:proofErr w:type="gramStart"/>
      <w:r>
        <w:rPr>
          <w:rStyle w:val="Emphasis"/>
          <w:highlight w:val="green"/>
        </w:rPr>
        <w:t>waiting</w:t>
      </w:r>
      <w:proofErr w:type="gramEnd"/>
      <w:r>
        <w:rPr>
          <w:rStyle w:val="Emphasis"/>
          <w:highlight w:val="green"/>
        </w:rPr>
        <w:t xml:space="preserve"> and </w:t>
      </w:r>
      <w:r w:rsidRPr="0012271F">
        <w:rPr>
          <w:rStyle w:val="Emphasis"/>
        </w:rPr>
        <w:t xml:space="preserve">then </w:t>
      </w:r>
      <w:r>
        <w:rPr>
          <w:rStyle w:val="Emphasis"/>
          <w:highlight w:val="green"/>
        </w:rPr>
        <w:t>reducing it to dust.</w:t>
      </w:r>
      <w:r>
        <w:rPr>
          <w:sz w:val="16"/>
        </w:rPr>
        <w:t xml:space="preserve"> </w:t>
      </w:r>
      <w:r w:rsidRPr="0012271F">
        <w:rPr>
          <w:rStyle w:val="Emphasis"/>
        </w:rPr>
        <w:t xml:space="preserve">If dust is inseparable from creation, it is because </w:t>
      </w:r>
      <w:r w:rsidRPr="006F0029">
        <w:rPr>
          <w:rStyle w:val="Emphasis"/>
        </w:rPr>
        <w:t>creation is always a “reducing to dust".</w:t>
      </w:r>
      <w:r>
        <w:rPr>
          <w:rStyle w:val="Emphasis"/>
        </w:rPr>
        <w:t xml:space="preserve"> </w:t>
      </w:r>
      <w:r w:rsidRPr="0012271F">
        <w:rPr>
          <w:rStyle w:val="StyleUnderline"/>
          <w:highlight w:val="green"/>
        </w:rPr>
        <w:t>What would be the point</w:t>
      </w:r>
      <w:r>
        <w:rPr>
          <w:rStyle w:val="StyleUnderline"/>
        </w:rPr>
        <w:t xml:space="preserve">, for dust, of composing an entity whose purpose is to become dust again, </w:t>
      </w:r>
      <w:r w:rsidRPr="00475E1B">
        <w:rPr>
          <w:rStyle w:val="Emphasis"/>
          <w:highlight w:val="green"/>
        </w:rPr>
        <w:t>other than to quench a morbid desire</w:t>
      </w:r>
      <w:r>
        <w:rPr>
          <w:rStyle w:val="StyleUnderline"/>
        </w:rPr>
        <w:t xml:space="preserve">, a desire </w:t>
      </w:r>
      <w:r w:rsidRPr="00475E1B">
        <w:rPr>
          <w:rStyle w:val="StyleUnderline"/>
          <w:highlight w:val="green"/>
        </w:rPr>
        <w:t xml:space="preserve">for which creation is a </w:t>
      </w:r>
      <w:r w:rsidRPr="00475E1B">
        <w:rPr>
          <w:rStyle w:val="Emphasis"/>
          <w:highlight w:val="green"/>
        </w:rPr>
        <w:t>conspiracy</w:t>
      </w:r>
      <w:r>
        <w:rPr>
          <w:rStyle w:val="StyleUnderline"/>
        </w:rPr>
        <w:t xml:space="preserve"> </w:t>
      </w:r>
      <w:r w:rsidRPr="00475E1B">
        <w:rPr>
          <w:rStyle w:val="StyleUnderline"/>
          <w:highlight w:val="green"/>
        </w:rPr>
        <w:t>to experience</w:t>
      </w:r>
      <w:r>
        <w:rPr>
          <w:rStyle w:val="StyleUnderline"/>
        </w:rPr>
        <w:t xml:space="preserve"> the </w:t>
      </w:r>
      <w:r w:rsidRPr="00475E1B">
        <w:rPr>
          <w:rStyle w:val="StyleUnderline"/>
          <w:highlight w:val="green"/>
        </w:rPr>
        <w:t>dusting</w:t>
      </w:r>
      <w:r>
        <w:rPr>
          <w:rStyle w:val="StyleUnderline"/>
        </w:rPr>
        <w:t xml:space="preserve"> process </w:t>
      </w:r>
      <w:r w:rsidRPr="00475E1B">
        <w:rPr>
          <w:rStyle w:val="StyleUnderline"/>
          <w:highlight w:val="green"/>
        </w:rPr>
        <w:t xml:space="preserve">at a </w:t>
      </w:r>
      <w:r w:rsidRPr="006F0029">
        <w:rPr>
          <w:rStyle w:val="StyleUnderline"/>
        </w:rPr>
        <w:t xml:space="preserve">more </w:t>
      </w:r>
      <w:r w:rsidRPr="00475E1B">
        <w:rPr>
          <w:rStyle w:val="StyleUnderline"/>
          <w:highlight w:val="green"/>
        </w:rPr>
        <w:t>aggravated intensity</w:t>
      </w:r>
      <w:r>
        <w:rPr>
          <w:rStyle w:val="StyleUnderline"/>
        </w:rPr>
        <w:t xml:space="preserve"> — </w:t>
      </w:r>
      <w:r>
        <w:rPr>
          <w:rStyle w:val="Emphasis"/>
        </w:rPr>
        <w:lastRenderedPageBreak/>
        <w:t xml:space="preserve">an unabated </w:t>
      </w:r>
      <w:proofErr w:type="spellStart"/>
      <w:r>
        <w:rPr>
          <w:rStyle w:val="Emphasis"/>
        </w:rPr>
        <w:t>sado</w:t>
      </w:r>
      <w:proofErr w:type="spellEnd"/>
      <w:r>
        <w:rPr>
          <w:rStyle w:val="Emphasis"/>
        </w:rPr>
        <w:t xml:space="preserve">-masochism </w:t>
      </w:r>
      <w:proofErr w:type="gramStart"/>
      <w:r>
        <w:rPr>
          <w:rStyle w:val="Emphasis"/>
        </w:rPr>
        <w:t>... ?</w:t>
      </w:r>
      <w:proofErr w:type="gramEnd"/>
      <w:r>
        <w:rPr>
          <w:rStyle w:val="Emphasis"/>
        </w:rPr>
        <w:t>'</w:t>
      </w:r>
      <w:r>
        <w:rPr>
          <w:sz w:val="16"/>
        </w:rPr>
        <w:t xml:space="preserve"> </w:t>
      </w:r>
      <w:proofErr w:type="spellStart"/>
      <w:r>
        <w:rPr>
          <w:rStyle w:val="StyleUnderline"/>
        </w:rPr>
        <w:t>Parsani's</w:t>
      </w:r>
      <w:proofErr w:type="spellEnd"/>
      <w:r>
        <w:rPr>
          <w:rStyle w:val="StyleUnderline"/>
        </w:rPr>
        <w:t xml:space="preserve"> view on dust, however, drastically changes from a crypto-nihilist position </w:t>
      </w:r>
      <w:r>
        <w:rPr>
          <w:sz w:val="16"/>
        </w:rPr>
        <w:t xml:space="preserve">('dust is not Nothing, and there is always something, viz. dust’) </w:t>
      </w:r>
      <w:r>
        <w:rPr>
          <w:rStyle w:val="StyleUnderline"/>
        </w:rPr>
        <w:t xml:space="preserve">to a more characteristically </w:t>
      </w:r>
      <w:proofErr w:type="gramStart"/>
      <w:r>
        <w:rPr>
          <w:rStyle w:val="StyleUnderline"/>
        </w:rPr>
        <w:t>middle-eastern</w:t>
      </w:r>
      <w:proofErr w:type="gramEnd"/>
      <w:r>
        <w:rPr>
          <w:rStyle w:val="StyleUnderline"/>
        </w:rPr>
        <w:t xml:space="preserve"> interrogation and world view</w:t>
      </w:r>
      <w:r>
        <w:rPr>
          <w:sz w:val="16"/>
        </w:rPr>
        <w:t xml:space="preserve">. </w:t>
      </w:r>
      <w:r>
        <w:rPr>
          <w:rStyle w:val="Emphasis"/>
          <w:highlight w:val="green"/>
        </w:rPr>
        <w:t>Rather than enforcing nihil</w:t>
      </w:r>
      <w:r>
        <w:rPr>
          <w:rStyle w:val="Emphasis"/>
        </w:rPr>
        <w:t xml:space="preserve">, for </w:t>
      </w:r>
      <w:proofErr w:type="spellStart"/>
      <w:r>
        <w:rPr>
          <w:rStyle w:val="Emphasis"/>
        </w:rPr>
        <w:t>Parsani</w:t>
      </w:r>
      <w:proofErr w:type="spellEnd"/>
      <w:r>
        <w:rPr>
          <w:rStyle w:val="Emphasis"/>
        </w:rPr>
        <w:t xml:space="preserve"> </w:t>
      </w:r>
      <w:r>
        <w:rPr>
          <w:rStyle w:val="Emphasis"/>
          <w:highlight w:val="green"/>
        </w:rPr>
        <w:t xml:space="preserve">dust </w:t>
      </w:r>
      <w:r w:rsidRPr="00475E1B">
        <w:rPr>
          <w:rStyle w:val="Emphasis"/>
        </w:rPr>
        <w:t xml:space="preserve">now </w:t>
      </w:r>
      <w:r>
        <w:rPr>
          <w:rStyle w:val="Emphasis"/>
          <w:highlight w:val="green"/>
        </w:rPr>
        <w:t>seems to condense an irreducible complexity</w:t>
      </w:r>
      <w:r>
        <w:rPr>
          <w:rStyle w:val="Emphasis"/>
        </w:rPr>
        <w:t xml:space="preserve"> stemming from its syncretic approach to everything, a point of view </w:t>
      </w:r>
      <w:r w:rsidRPr="00475E1B">
        <w:rPr>
          <w:rStyle w:val="Emphasis"/>
          <w:highlight w:val="green"/>
        </w:rPr>
        <w:t>corroborated in</w:t>
      </w:r>
      <w:r>
        <w:rPr>
          <w:rStyle w:val="Emphasis"/>
        </w:rPr>
        <w:t xml:space="preserve"> horrifically concrete fashion by the Middle East's dense syncretic involvement in </w:t>
      </w:r>
      <w:r w:rsidRPr="00475E1B">
        <w:rPr>
          <w:rStyle w:val="Emphasis"/>
          <w:highlight w:val="green"/>
        </w:rPr>
        <w:t>global affairs</w:t>
      </w:r>
      <w:r>
        <w:rPr>
          <w:sz w:val="16"/>
        </w:rPr>
        <w:t xml:space="preserve">. </w:t>
      </w:r>
      <w:r>
        <w:rPr>
          <w:rStyle w:val="Emphasis"/>
        </w:rPr>
        <w:t xml:space="preserve">'Dust </w:t>
      </w:r>
      <w:r w:rsidRPr="00475E1B">
        <w:rPr>
          <w:rStyle w:val="Emphasis"/>
        </w:rPr>
        <w:t>is the master of collective insurgencies,'</w:t>
      </w:r>
      <w:r w:rsidRPr="00475E1B">
        <w:rPr>
          <w:sz w:val="16"/>
        </w:rPr>
        <w:t xml:space="preserve"> </w:t>
      </w:r>
      <w:proofErr w:type="spellStart"/>
      <w:r w:rsidRPr="00475E1B">
        <w:rPr>
          <w:sz w:val="16"/>
        </w:rPr>
        <w:t>Parsani</w:t>
      </w:r>
      <w:proofErr w:type="spellEnd"/>
      <w:r w:rsidRPr="00475E1B">
        <w:rPr>
          <w:sz w:val="16"/>
        </w:rPr>
        <w:t xml:space="preserve"> continues with the Lebanese interviewer, </w:t>
      </w:r>
      <w:r w:rsidRPr="00475E1B">
        <w:rPr>
          <w:rStyle w:val="StyleUnderline"/>
        </w:rPr>
        <w:t>'it is an indivisible part of authority, yet its syncretism unfolds only as an uprising when the crystal thaws, when the</w:t>
      </w:r>
      <w:r>
        <w:rPr>
          <w:rStyle w:val="StyleUnderline"/>
        </w:rPr>
        <w:t xml:space="preserve"> spore breaks. Dust's patience in pursuing its obscure ambitions is comparable to the stubborn persistence of creation and its chronological time of past, </w:t>
      </w:r>
      <w:proofErr w:type="gramStart"/>
      <w:r>
        <w:rPr>
          <w:rStyle w:val="StyleUnderline"/>
        </w:rPr>
        <w:t>present</w:t>
      </w:r>
      <w:proofErr w:type="gramEnd"/>
      <w:r>
        <w:rPr>
          <w:rStyle w:val="StyleUnderline"/>
        </w:rPr>
        <w:t xml:space="preserve"> and future</w:t>
      </w:r>
      <w:r>
        <w:rPr>
          <w:sz w:val="16"/>
        </w:rPr>
        <w:t xml:space="preserve">. </w:t>
      </w:r>
      <w:r>
        <w:rPr>
          <w:rStyle w:val="Emphasis"/>
        </w:rPr>
        <w:t>The enthusiasm of dust towards unfolding is always on behalf of the many, crystallized as one particle.’</w:t>
      </w:r>
      <w:r>
        <w:rPr>
          <w:sz w:val="16"/>
        </w:rPr>
        <w:t xml:space="preserve"> Dust simultaneously emerges as the alpha and omega xero-data; </w:t>
      </w:r>
      <w:r>
        <w:rPr>
          <w:rStyle w:val="StyleUnderline"/>
          <w:highlight w:val="green"/>
        </w:rPr>
        <w:t xml:space="preserve">there is </w:t>
      </w:r>
      <w:r w:rsidRPr="00C46B29">
        <w:rPr>
          <w:rStyle w:val="Emphasis"/>
          <w:highlight w:val="green"/>
        </w:rPr>
        <w:t>no</w:t>
      </w:r>
      <w:r w:rsidRPr="00C46B29">
        <w:rPr>
          <w:rStyle w:val="Emphasis"/>
        </w:rPr>
        <w:t xml:space="preserve"> signal or </w:t>
      </w:r>
      <w:r w:rsidRPr="00C46B29">
        <w:rPr>
          <w:rStyle w:val="Emphasis"/>
          <w:highlight w:val="green"/>
        </w:rPr>
        <w:t>message</w:t>
      </w:r>
      <w:r>
        <w:rPr>
          <w:rStyle w:val="StyleUnderline"/>
          <w:highlight w:val="green"/>
        </w:rPr>
        <w:t xml:space="preserve"> other than the </w:t>
      </w:r>
      <w:r w:rsidRPr="004D0441">
        <w:rPr>
          <w:rStyle w:val="StyleUnderline"/>
        </w:rPr>
        <w:t xml:space="preserve">compositional </w:t>
      </w:r>
      <w:r>
        <w:rPr>
          <w:rStyle w:val="StyleUnderline"/>
          <w:highlight w:val="green"/>
        </w:rPr>
        <w:t>insurgency of dust,</w:t>
      </w:r>
      <w:r>
        <w:rPr>
          <w:rStyle w:val="StyleUnderline"/>
        </w:rPr>
        <w:t xml:space="preserve"> </w:t>
      </w:r>
      <w:r w:rsidRPr="00475E1B">
        <w:rPr>
          <w:rStyle w:val="StyleUnderline"/>
          <w:highlight w:val="green"/>
        </w:rPr>
        <w:t>whose</w:t>
      </w:r>
      <w:r>
        <w:rPr>
          <w:rStyle w:val="StyleUnderline"/>
        </w:rPr>
        <w:t xml:space="preserve"> syncretism and </w:t>
      </w:r>
      <w:r w:rsidRPr="004D0441">
        <w:rPr>
          <w:rStyle w:val="Emphasis"/>
          <w:highlight w:val="green"/>
        </w:rPr>
        <w:t>obscure</w:t>
      </w:r>
      <w:r w:rsidRPr="00475E1B">
        <w:rPr>
          <w:rStyle w:val="StyleUnderline"/>
          <w:highlight w:val="green"/>
        </w:rPr>
        <w:t xml:space="preserve"> </w:t>
      </w:r>
      <w:proofErr w:type="spellStart"/>
      <w:r w:rsidRPr="00475E1B">
        <w:rPr>
          <w:rStyle w:val="StyleUnderline"/>
          <w:highlight w:val="green"/>
        </w:rPr>
        <w:t>polytics</w:t>
      </w:r>
      <w:proofErr w:type="spellEnd"/>
      <w:r w:rsidRPr="00475E1B">
        <w:rPr>
          <w:rStyle w:val="StyleUnderline"/>
          <w:highlight w:val="green"/>
        </w:rPr>
        <w:t xml:space="preserve"> of creation can be</w:t>
      </w:r>
      <w:r>
        <w:rPr>
          <w:rStyle w:val="StyleUnderline"/>
        </w:rPr>
        <w:t xml:space="preserve"> effectively registered or </w:t>
      </w:r>
      <w:r w:rsidRPr="00475E1B">
        <w:rPr>
          <w:rStyle w:val="StyleUnderline"/>
          <w:highlight w:val="green"/>
        </w:rPr>
        <w:t>rooted on</w:t>
      </w:r>
      <w:r>
        <w:rPr>
          <w:rStyle w:val="StyleUnderline"/>
        </w:rPr>
        <w:t xml:space="preserve"> a </w:t>
      </w:r>
      <w:r w:rsidRPr="00475E1B">
        <w:rPr>
          <w:rStyle w:val="StyleUnderline"/>
          <w:highlight w:val="green"/>
        </w:rPr>
        <w:t>flux</w:t>
      </w:r>
      <w:r>
        <w:rPr>
          <w:rStyle w:val="StyleUnderline"/>
        </w:rPr>
        <w:t xml:space="preserve"> of dust.</w:t>
      </w:r>
      <w:r>
        <w:rPr>
          <w:sz w:val="16"/>
        </w:rPr>
        <w:t xml:space="preserve"> 'Dust1 is the name of a rebellion marked by utter collectivity and progressing at a cosmic level. </w:t>
      </w:r>
      <w:r w:rsidRPr="00475E1B">
        <w:rPr>
          <w:rStyle w:val="StyleUnderline"/>
          <w:highlight w:val="green"/>
        </w:rPr>
        <w:t>There is always a</w:t>
      </w:r>
      <w:r>
        <w:rPr>
          <w:rStyle w:val="StyleUnderline"/>
        </w:rPr>
        <w:t xml:space="preserve">n abysmal </w:t>
      </w:r>
      <w:r w:rsidRPr="00475E1B">
        <w:rPr>
          <w:rStyle w:val="StyleUnderline"/>
          <w:highlight w:val="green"/>
        </w:rPr>
        <w:t>conspiracy where</w:t>
      </w:r>
      <w:r>
        <w:rPr>
          <w:rStyle w:val="StyleUnderline"/>
        </w:rPr>
        <w:t xml:space="preserve">ver </w:t>
      </w:r>
      <w:r w:rsidRPr="00475E1B">
        <w:rPr>
          <w:rStyle w:val="StyleUnderline"/>
          <w:highlight w:val="green"/>
        </w:rPr>
        <w:t>dust begins to engineer a</w:t>
      </w:r>
      <w:r>
        <w:rPr>
          <w:rStyle w:val="StyleUnderline"/>
        </w:rPr>
        <w:t xml:space="preserve"> composition or forge a </w:t>
      </w:r>
      <w:r w:rsidRPr="00475E1B">
        <w:rPr>
          <w:rStyle w:val="StyleUnderline"/>
          <w:highlight w:val="green"/>
        </w:rPr>
        <w:t>compositional bedrock</w:t>
      </w:r>
      <w:r>
        <w:rPr>
          <w:rStyle w:val="StyleUnderline"/>
        </w:rPr>
        <w:t xml:space="preserve"> for a ground or a regime</w:t>
      </w:r>
      <w:r>
        <w:rPr>
          <w:sz w:val="16"/>
        </w:rPr>
        <w:t xml:space="preserve">. </w:t>
      </w:r>
      <w:r>
        <w:rPr>
          <w:rStyle w:val="StyleUnderline"/>
        </w:rPr>
        <w:t xml:space="preserve">As an inter-dimensional carrier, dust scavenges </w:t>
      </w:r>
      <w:proofErr w:type="spellStart"/>
      <w:r>
        <w:rPr>
          <w:rStyle w:val="StyleUnderline"/>
        </w:rPr>
        <w:t>xenochemical</w:t>
      </w:r>
      <w:proofErr w:type="spellEnd"/>
      <w:r>
        <w:rPr>
          <w:rStyle w:val="StyleUnderline"/>
        </w:rPr>
        <w:t xml:space="preserve"> particles (outsiders) as its cores or constituents, introduces and implants them into compositions, </w:t>
      </w:r>
      <w:proofErr w:type="gramStart"/>
      <w:r>
        <w:rPr>
          <w:rStyle w:val="StyleUnderline"/>
        </w:rPr>
        <w:t>creations</w:t>
      </w:r>
      <w:proofErr w:type="gramEnd"/>
      <w:r>
        <w:rPr>
          <w:rStyle w:val="StyleUnderline"/>
        </w:rPr>
        <w:t xml:space="preserve"> and establishments. </w:t>
      </w:r>
      <w:r>
        <w:rPr>
          <w:sz w:val="16"/>
        </w:rPr>
        <w:t xml:space="preserve">A dust particle collects its components from different milieus so distant from one another that they can operate for each other only as outsiders. When dust is utilized in creation to compose and concoct, it turns the object, or to be precise, the created composition, into a fierce operative of horror, with a progressively thickening ominous plot or storyline which might be summarized as </w:t>
      </w:r>
      <w:r w:rsidRPr="00475E1B">
        <w:rPr>
          <w:sz w:val="16"/>
        </w:rPr>
        <w:t xml:space="preserve">follows: </w:t>
      </w:r>
      <w:r w:rsidRPr="00475E1B">
        <w:rPr>
          <w:rStyle w:val="StyleUnderline"/>
        </w:rPr>
        <w:t>As the</w:t>
      </w:r>
      <w:r>
        <w:rPr>
          <w:rStyle w:val="StyleUnderline"/>
        </w:rPr>
        <w:t xml:space="preserve"> creation, </w:t>
      </w:r>
      <w:r>
        <w:rPr>
          <w:rStyle w:val="StyleUnderline"/>
          <w:highlight w:val="green"/>
        </w:rPr>
        <w:t xml:space="preserve">the body </w:t>
      </w:r>
      <w:r w:rsidRPr="00232596">
        <w:rPr>
          <w:rStyle w:val="StyleUnderline"/>
        </w:rPr>
        <w:t xml:space="preserve">which has been </w:t>
      </w:r>
      <w:r>
        <w:rPr>
          <w:rStyle w:val="StyleUnderline"/>
          <w:highlight w:val="green"/>
        </w:rPr>
        <w:t xml:space="preserve">made </w:t>
      </w:r>
      <w:r w:rsidRPr="00232596">
        <w:rPr>
          <w:rStyle w:val="StyleUnderline"/>
        </w:rPr>
        <w:t xml:space="preserve">out </w:t>
      </w:r>
      <w:r>
        <w:rPr>
          <w:rStyle w:val="StyleUnderline"/>
          <w:highlight w:val="green"/>
        </w:rPr>
        <w:t xml:space="preserve">of dust, turns to dust </w:t>
      </w:r>
      <w:r w:rsidRPr="00232596">
        <w:rPr>
          <w:rStyle w:val="StyleUnderline"/>
        </w:rPr>
        <w:t>once more, the outsiders which were consolidated within each spore or crystal surface are released.</w:t>
      </w:r>
      <w:r w:rsidRPr="00232596">
        <w:rPr>
          <w:sz w:val="16"/>
        </w:rPr>
        <w:t xml:space="preserve"> </w:t>
      </w:r>
      <w:r w:rsidRPr="00232596">
        <w:rPr>
          <w:rStyle w:val="StyleUnderline"/>
        </w:rPr>
        <w:t>The release of these multiplicities disguised as one within each dust particle is equal to the arrival</w:t>
      </w:r>
      <w:r>
        <w:rPr>
          <w:rStyle w:val="StyleUnderline"/>
        </w:rPr>
        <w:t xml:space="preserve"> of the alien not from without but from within. As in the case of a spore about to break open and release its bacteria, this emergence of new life forms and collective particles might be apprehended as an insider takeover, the rise of a new people</w:t>
      </w:r>
      <w:r>
        <w:rPr>
          <w:sz w:val="16"/>
        </w:rPr>
        <w:t xml:space="preserve">. </w:t>
      </w:r>
      <w:r>
        <w:rPr>
          <w:rStyle w:val="StyleUnderline"/>
          <w:highlight w:val="green"/>
        </w:rPr>
        <w:t xml:space="preserve">Reducing to dust </w:t>
      </w:r>
      <w:r w:rsidRPr="00232596">
        <w:rPr>
          <w:rStyle w:val="StyleUnderline"/>
        </w:rPr>
        <w:t>is thus neither a monotheistic oversimplification nor a reduction. It minimall</w:t>
      </w:r>
      <w:r>
        <w:rPr>
          <w:rStyle w:val="StyleUnderline"/>
        </w:rPr>
        <w:t xml:space="preserve">y </w:t>
      </w:r>
      <w:r>
        <w:rPr>
          <w:rStyle w:val="StyleUnderline"/>
          <w:highlight w:val="green"/>
        </w:rPr>
        <w:t xml:space="preserve">denotes a process by which </w:t>
      </w:r>
      <w:r w:rsidRPr="006F0029">
        <w:rPr>
          <w:rStyle w:val="StyleUnderline"/>
        </w:rPr>
        <w:t xml:space="preserve">a </w:t>
      </w:r>
      <w:r w:rsidRPr="00232596">
        <w:rPr>
          <w:rStyle w:val="Emphasis"/>
          <w:highlight w:val="green"/>
        </w:rPr>
        <w:t>new people are liberated</w:t>
      </w:r>
      <w:r>
        <w:rPr>
          <w:rStyle w:val="StyleUnderline"/>
          <w:highlight w:val="green"/>
        </w:rPr>
        <w:t xml:space="preserve"> from the </w:t>
      </w:r>
      <w:r w:rsidRPr="006F0029">
        <w:rPr>
          <w:rStyle w:val="StyleUnderline"/>
        </w:rPr>
        <w:t xml:space="preserve">authorial </w:t>
      </w:r>
      <w:r>
        <w:rPr>
          <w:rStyle w:val="StyleUnderline"/>
          <w:highlight w:val="green"/>
        </w:rPr>
        <w:t>Whole</w:t>
      </w:r>
      <w:r>
        <w:rPr>
          <w:sz w:val="16"/>
        </w:rPr>
        <w:t xml:space="preserve"> (the structure, the body, the creation) </w:t>
      </w:r>
      <w:r>
        <w:rPr>
          <w:rStyle w:val="Emphasis"/>
          <w:highlight w:val="green"/>
        </w:rPr>
        <w:t>as it degenerates into dust</w:t>
      </w:r>
      <w:r>
        <w:rPr>
          <w:rStyle w:val="StyleUnderline"/>
        </w:rPr>
        <w:t>. Everything that has resided within and has never been active in its original '</w:t>
      </w:r>
      <w:proofErr w:type="spellStart"/>
      <w:r>
        <w:rPr>
          <w:rStyle w:val="StyleUnderline"/>
        </w:rPr>
        <w:t>outsiding</w:t>
      </w:r>
      <w:proofErr w:type="spellEnd"/>
      <w:r>
        <w:rPr>
          <w:rStyle w:val="StyleUnderline"/>
        </w:rPr>
        <w:t>' form will come forth</w:t>
      </w:r>
      <w:r>
        <w:rPr>
          <w:sz w:val="16"/>
        </w:rPr>
        <w:t xml:space="preserve">. </w:t>
      </w:r>
      <w:r>
        <w:rPr>
          <w:rStyle w:val="StyleUnderline"/>
        </w:rPr>
        <w:t xml:space="preserve">In dealing with dust, as in dealing with the earth and the Middle East, the insider always precedes the outsider in unfolding its exteriority, its radical </w:t>
      </w:r>
      <w:proofErr w:type="gramStart"/>
      <w:r>
        <w:rPr>
          <w:rStyle w:val="StyleUnderline"/>
        </w:rPr>
        <w:t>insurgency</w:t>
      </w:r>
      <w:proofErr w:type="gramEnd"/>
      <w:r>
        <w:rPr>
          <w:rStyle w:val="StyleUnderline"/>
        </w:rPr>
        <w:t xml:space="preserve"> and its flight from the authority of the Whole.</w:t>
      </w:r>
      <w:r>
        <w:rPr>
          <w:sz w:val="16"/>
        </w:rPr>
        <w:t xml:space="preserve"> In releasing latent and dormant agencies within each spore or dust particle, the role of the Outsider is replaced by the Insider. When considering dust, the </w:t>
      </w:r>
      <w:proofErr w:type="gramStart"/>
      <w:r>
        <w:rPr>
          <w:sz w:val="16"/>
        </w:rPr>
        <w:t>earth</w:t>
      </w:r>
      <w:proofErr w:type="gramEnd"/>
      <w:r>
        <w:rPr>
          <w:sz w:val="16"/>
        </w:rPr>
        <w:t xml:space="preserve"> and the Middle East, one must always think of the inside. </w:t>
      </w:r>
      <w:proofErr w:type="spellStart"/>
      <w:r>
        <w:rPr>
          <w:sz w:val="16"/>
        </w:rPr>
        <w:t>Parsani’s</w:t>
      </w:r>
      <w:proofErr w:type="spellEnd"/>
      <w:r>
        <w:rPr>
          <w:sz w:val="16"/>
        </w:rPr>
        <w:t xml:space="preserve"> analogy of the Middle East’s terminal minority multiplicity, </w:t>
      </w:r>
      <w:r>
        <w:rPr>
          <w:sz w:val="16"/>
        </w:rPr>
        <w:lastRenderedPageBreak/>
        <w:t>or the rise of minorities (’minority holocaust’), with dust and the extreme way it liberates the outsiders which have already been condensed and crystallized as insiders can be traced through the panorama of ‘Reduction to Dust’</w:t>
      </w:r>
    </w:p>
    <w:p w14:paraId="07A27D39" w14:textId="7FAAB63D" w:rsidR="003B14B7" w:rsidRDefault="003B14B7" w:rsidP="00E01014">
      <w:pPr>
        <w:pStyle w:val="Heading3"/>
      </w:pPr>
      <w:r>
        <w:lastRenderedPageBreak/>
        <w:t>Solvency</w:t>
      </w:r>
    </w:p>
    <w:p w14:paraId="4C99A7E0" w14:textId="77777777" w:rsidR="003B14B7" w:rsidRPr="007836F1" w:rsidRDefault="003B14B7" w:rsidP="003B14B7">
      <w:pPr>
        <w:pStyle w:val="Heading4"/>
        <w:rPr>
          <w:rFonts w:cs="Calibri"/>
        </w:rPr>
      </w:pPr>
      <w:r w:rsidRPr="007836F1">
        <w:rPr>
          <w:rFonts w:cs="Calibri"/>
        </w:rPr>
        <w:t>Neg on presumption and reject 1AR pivots – PTD is prohibitively vague.</w:t>
      </w:r>
    </w:p>
    <w:p w14:paraId="3DCA1025" w14:textId="77777777" w:rsidR="003B14B7" w:rsidRPr="007836F1" w:rsidRDefault="003B14B7" w:rsidP="003B14B7">
      <w:r w:rsidRPr="007836F1">
        <w:rPr>
          <w:rStyle w:val="Heading6Char"/>
        </w:rPr>
        <w:t xml:space="preserve">Pop 08 </w:t>
      </w:r>
      <w:r w:rsidRPr="007836F1">
        <w:t xml:space="preserve">“Who Owns the </w:t>
      </w:r>
      <w:proofErr w:type="gramStart"/>
      <w:r w:rsidRPr="007836F1">
        <w:t>Moon?:</w:t>
      </w:r>
      <w:proofErr w:type="gramEnd"/>
      <w:r w:rsidRPr="007836F1">
        <w:t xml:space="preserve"> Extraterrestrial Aspects of Land and Mineral Resources Ownership” </w:t>
      </w:r>
      <w:proofErr w:type="spellStart"/>
      <w:r w:rsidRPr="007836F1">
        <w:t>Virgiliu</w:t>
      </w:r>
      <w:proofErr w:type="spellEnd"/>
      <w:r w:rsidRPr="007836F1">
        <w:t xml:space="preserve"> Pop [Romanian space lawyer and author] 2008 </w:t>
      </w:r>
      <w:hyperlink r:id="rId9" w:history="1">
        <w:r w:rsidRPr="007836F1">
          <w:t>https://books.google.com/books?id=0Q85MpsFtEgC</w:t>
        </w:r>
      </w:hyperlink>
      <w:r w:rsidRPr="007836F1">
        <w:t xml:space="preserve"> SM</w:t>
      </w:r>
    </w:p>
    <w:p w14:paraId="0BDA3822" w14:textId="77777777" w:rsidR="003B14B7" w:rsidRPr="007836F1" w:rsidRDefault="003B14B7" w:rsidP="003B14B7">
      <w:pPr>
        <w:rPr>
          <w:rStyle w:val="Emphasis"/>
        </w:rPr>
      </w:pPr>
      <w:r w:rsidRPr="007836F1">
        <w:t>James P. Power (1995, pp. 419–420</w:t>
      </w:r>
      <w:r w:rsidRPr="007836F1">
        <w:rPr>
          <w:rStyle w:val="Emphasis"/>
        </w:rPr>
        <w:t xml:space="preserve">) defines the Public Trust Doctrine as a legal concept representing the interest or rights of the public in natural resources; he remarks nevertheless the </w:t>
      </w:r>
      <w:r w:rsidRPr="007836F1">
        <w:rPr>
          <w:rStyle w:val="Emphasis"/>
          <w:highlight w:val="green"/>
        </w:rPr>
        <w:t xml:space="preserve">lack of agreement regarding the nature, purview, </w:t>
      </w:r>
      <w:proofErr w:type="gramStart"/>
      <w:r w:rsidRPr="007836F1">
        <w:rPr>
          <w:rStyle w:val="Emphasis"/>
          <w:highlight w:val="green"/>
        </w:rPr>
        <w:t>applications</w:t>
      </w:r>
      <w:proofErr w:type="gramEnd"/>
      <w:r w:rsidRPr="007836F1">
        <w:rPr>
          <w:rStyle w:val="Emphasis"/>
          <w:highlight w:val="green"/>
        </w:rPr>
        <w:t xml:space="preserve"> or immutability</w:t>
      </w:r>
      <w:r w:rsidRPr="007836F1">
        <w:rPr>
          <w:rStyle w:val="Emphasis"/>
        </w:rPr>
        <w:t xml:space="preserve"> of that interest.</w:t>
      </w:r>
      <w:r w:rsidRPr="007836F1">
        <w:t xml:space="preserve"> Indeed, as Paul M. Bray (1999) notes, </w:t>
      </w:r>
      <w:r w:rsidRPr="007836F1">
        <w:rPr>
          <w:rStyle w:val="Emphasis"/>
        </w:rPr>
        <w:t xml:space="preserve">the </w:t>
      </w:r>
      <w:r w:rsidRPr="007836F1">
        <w:rPr>
          <w:rStyle w:val="Emphasis"/>
          <w:highlight w:val="green"/>
        </w:rPr>
        <w:t>Public Trust</w:t>
      </w:r>
      <w:r w:rsidRPr="007836F1">
        <w:rPr>
          <w:rStyle w:val="Emphasis"/>
        </w:rPr>
        <w:t xml:space="preserve"> paradigm </w:t>
      </w:r>
      <w:r w:rsidRPr="007836F1">
        <w:rPr>
          <w:rStyle w:val="Emphasis"/>
          <w:highlight w:val="green"/>
        </w:rPr>
        <w:t>is</w:t>
      </w:r>
      <w:r w:rsidRPr="007836F1">
        <w:rPr>
          <w:rStyle w:val="Emphasis"/>
        </w:rPr>
        <w:t xml:space="preserve"> an “historical and </w:t>
      </w:r>
      <w:r w:rsidRPr="007836F1">
        <w:rPr>
          <w:rStyle w:val="Emphasis"/>
          <w:highlight w:val="green"/>
        </w:rPr>
        <w:t>currently evolving</w:t>
      </w:r>
      <w:r w:rsidRPr="007836F1">
        <w:rPr>
          <w:rStyle w:val="Emphasis"/>
        </w:rPr>
        <w:t xml:space="preserve"> concept relating to the ownership, protection and use of essential natural and cultural resources”</w:t>
      </w:r>
    </w:p>
    <w:p w14:paraId="260FC776" w14:textId="77777777" w:rsidR="007F01F8" w:rsidRDefault="007F01F8" w:rsidP="007F01F8">
      <w:pPr>
        <w:pStyle w:val="Heading3"/>
      </w:pPr>
      <w:r>
        <w:lastRenderedPageBreak/>
        <w:t>Debris</w:t>
      </w:r>
    </w:p>
    <w:p w14:paraId="4663CE03" w14:textId="77777777" w:rsidR="007F01F8" w:rsidRPr="001336FE" w:rsidRDefault="007F01F8" w:rsidP="007F01F8">
      <w:pPr>
        <w:pStyle w:val="Heading4"/>
      </w:pPr>
      <w:r>
        <w:t>Space Weather:</w:t>
      </w:r>
    </w:p>
    <w:p w14:paraId="7DE32240" w14:textId="77777777" w:rsidR="007F01F8" w:rsidRDefault="007F01F8" w:rsidP="007F01F8">
      <w:pPr>
        <w:pStyle w:val="Heading4"/>
      </w:pPr>
      <w:r>
        <w:t xml:space="preserve">1] </w:t>
      </w:r>
      <w:r w:rsidRPr="003C5F64">
        <w:t>If solar flares cause extinction, then DETECTION doesn’t mean that we can respond to it</w:t>
      </w:r>
      <w:r>
        <w:t xml:space="preserve"> – their I/L is </w:t>
      </w:r>
      <w:r>
        <w:rPr>
          <w:u w:val="single"/>
        </w:rPr>
        <w:t xml:space="preserve">turning them </w:t>
      </w:r>
      <w:proofErr w:type="gramStart"/>
      <w:r>
        <w:rPr>
          <w:u w:val="single"/>
        </w:rPr>
        <w:t>off</w:t>
      </w:r>
      <w:proofErr w:type="gramEnd"/>
      <w:r>
        <w:t xml:space="preserve"> but their </w:t>
      </w:r>
      <w:r>
        <w:rPr>
          <w:u w:val="single"/>
        </w:rPr>
        <w:t>Impact</w:t>
      </w:r>
      <w:r>
        <w:t xml:space="preserve"> is about just destroying the technology which solar flares would do </w:t>
      </w:r>
      <w:r>
        <w:rPr>
          <w:u w:val="single"/>
        </w:rPr>
        <w:t>if they’re on</w:t>
      </w:r>
      <w:r>
        <w:t xml:space="preserve"> or </w:t>
      </w:r>
      <w:r>
        <w:rPr>
          <w:u w:val="single"/>
        </w:rPr>
        <w:t>off</w:t>
      </w:r>
      <w:r>
        <w:t>.</w:t>
      </w:r>
    </w:p>
    <w:p w14:paraId="0DA5F74D" w14:textId="77777777" w:rsidR="007F01F8" w:rsidRDefault="007F01F8" w:rsidP="007F01F8">
      <w:pPr>
        <w:pStyle w:val="Heading4"/>
      </w:pPr>
      <w:r>
        <w:t>2] We can survive solar flares and gamma rays</w:t>
      </w:r>
    </w:p>
    <w:p w14:paraId="330CF6CD" w14:textId="77777777" w:rsidR="007F01F8" w:rsidRPr="001336FE" w:rsidRDefault="007F01F8" w:rsidP="007F01F8">
      <w:r w:rsidRPr="001336FE">
        <w:rPr>
          <w:rStyle w:val="Style13ptBold"/>
        </w:rPr>
        <w:t>Peters 18</w:t>
      </w:r>
      <w:r>
        <w:t xml:space="preserve"> </w:t>
      </w:r>
      <w:r w:rsidRPr="001336FE">
        <w:t xml:space="preserve">Ted Peters 18. Serves on the Advisory Council of METI (Messaging Extraterrestrial Intelligence). 2018. “Toward a Galactic Common Good: Space Exploration Ethics.” The Palgrave Handbook of Philosophy and Public Policy, edited by David </w:t>
      </w:r>
      <w:proofErr w:type="spellStart"/>
      <w:r w:rsidRPr="001336FE">
        <w:t>Boonin</w:t>
      </w:r>
      <w:proofErr w:type="spellEnd"/>
      <w:r w:rsidRPr="001336FE">
        <w:t xml:space="preserve">, Springer International Publishing, pp. 827–843. </w:t>
      </w:r>
      <w:proofErr w:type="spellStart"/>
      <w:r w:rsidRPr="001336FE">
        <w:t>Crossref</w:t>
      </w:r>
      <w:proofErr w:type="spellEnd"/>
      <w:r w:rsidRPr="001336FE">
        <w:t>, doi:10.1007/978-3-319-93907-0_61.</w:t>
      </w:r>
    </w:p>
    <w:p w14:paraId="1364E84C" w14:textId="77777777" w:rsidR="007F01F8" w:rsidRPr="00D778CF" w:rsidRDefault="007F01F8" w:rsidP="007F01F8">
      <w:pPr>
        <w:rPr>
          <w:sz w:val="16"/>
        </w:rPr>
      </w:pPr>
      <w:r w:rsidRPr="00AF68C3">
        <w:rPr>
          <w:sz w:val="16"/>
        </w:rPr>
        <w:t xml:space="preserve">This </w:t>
      </w:r>
      <w:r w:rsidRPr="00AF68C3">
        <w:rPr>
          <w:rStyle w:val="StyleUnderline"/>
        </w:rPr>
        <w:t>scientific knowledge must be incorporated into formulating our ethical</w:t>
      </w:r>
      <w:r>
        <w:rPr>
          <w:rStyle w:val="StyleUnderline"/>
        </w:rPr>
        <w:t xml:space="preserve"> </w:t>
      </w:r>
      <w:r w:rsidRPr="00AF68C3">
        <w:rPr>
          <w:rStyle w:val="StyleUnderline"/>
        </w:rPr>
        <w:t xml:space="preserve">agenda. Such damage scenarios lead us to </w:t>
      </w:r>
      <w:r w:rsidRPr="00AF68C3">
        <w:rPr>
          <w:rStyle w:val="Emphasis"/>
        </w:rPr>
        <w:t>think ahead</w:t>
      </w:r>
      <w:r w:rsidRPr="00AF68C3">
        <w:rPr>
          <w:rStyle w:val="StyleUnderline"/>
        </w:rPr>
        <w:t xml:space="preserve">. We need to </w:t>
      </w:r>
      <w:r w:rsidRPr="00AF68C3">
        <w:rPr>
          <w:rStyle w:val="Emphasis"/>
        </w:rPr>
        <w:t>plan</w:t>
      </w:r>
      <w:r w:rsidRPr="00AF68C3">
        <w:rPr>
          <w:rStyle w:val="StyleUnderline"/>
        </w:rPr>
        <w:t xml:space="preserve"> for our</w:t>
      </w:r>
      <w:r>
        <w:rPr>
          <w:rStyle w:val="StyleUnderline"/>
        </w:rPr>
        <w:t xml:space="preserve"> </w:t>
      </w:r>
      <w:r w:rsidRPr="00AF68C3">
        <w:rPr>
          <w:rStyle w:val="Emphasis"/>
        </w:rPr>
        <w:t>planet’s future</w:t>
      </w:r>
      <w:r w:rsidRPr="00AF68C3">
        <w:rPr>
          <w:sz w:val="16"/>
        </w:rPr>
        <w:t xml:space="preserve">, and </w:t>
      </w:r>
      <w:r w:rsidRPr="00AF68C3">
        <w:rPr>
          <w:rStyle w:val="StyleUnderline"/>
        </w:rPr>
        <w:t xml:space="preserve">we need to incorporate such </w:t>
      </w:r>
      <w:r w:rsidRPr="00AF68C3">
        <w:rPr>
          <w:rStyle w:val="Emphasis"/>
        </w:rPr>
        <w:t>possibilities</w:t>
      </w:r>
      <w:r w:rsidRPr="00AF68C3">
        <w:rPr>
          <w:rStyle w:val="StyleUnderline"/>
        </w:rPr>
        <w:t xml:space="preserve"> into our </w:t>
      </w:r>
      <w:r w:rsidRPr="00AF68C3">
        <w:rPr>
          <w:rStyle w:val="Emphasis"/>
        </w:rPr>
        <w:t>planning</w:t>
      </w:r>
      <w:r w:rsidRPr="00AF68C3">
        <w:rPr>
          <w:sz w:val="16"/>
        </w:rPr>
        <w:t xml:space="preserve">. </w:t>
      </w:r>
      <w:proofErr w:type="gramStart"/>
      <w:r w:rsidRPr="001336FE">
        <w:rPr>
          <w:rStyle w:val="StyleUnderline"/>
          <w:highlight w:val="green"/>
        </w:rPr>
        <w:t>With regard to</w:t>
      </w:r>
      <w:proofErr w:type="gramEnd"/>
      <w:r w:rsidRPr="001336FE">
        <w:rPr>
          <w:rStyle w:val="StyleUnderline"/>
          <w:highlight w:val="green"/>
        </w:rPr>
        <w:t xml:space="preserve"> solar flares</w:t>
      </w:r>
      <w:r w:rsidRPr="00AF68C3">
        <w:rPr>
          <w:sz w:val="16"/>
        </w:rPr>
        <w:t xml:space="preserve">, fortunately, </w:t>
      </w:r>
      <w:r w:rsidRPr="001336FE">
        <w:rPr>
          <w:rStyle w:val="StyleUnderline"/>
          <w:highlight w:val="green"/>
        </w:rPr>
        <w:t>there are ways to mitigate</w:t>
      </w:r>
      <w:r w:rsidRPr="00AF68C3">
        <w:rPr>
          <w:rStyle w:val="StyleUnderline"/>
        </w:rPr>
        <w:t xml:space="preserve"> the </w:t>
      </w:r>
      <w:r w:rsidRPr="001336FE">
        <w:rPr>
          <w:rStyle w:val="StyleUnderline"/>
          <w:highlight w:val="green"/>
        </w:rPr>
        <w:t>damage</w:t>
      </w:r>
      <w:r>
        <w:rPr>
          <w:rStyle w:val="StyleUnderline"/>
        </w:rPr>
        <w:t xml:space="preserve"> </w:t>
      </w:r>
      <w:r w:rsidRPr="00AF68C3">
        <w:rPr>
          <w:rStyle w:val="StyleUnderline"/>
        </w:rPr>
        <w:t xml:space="preserve">should it occur: </w:t>
      </w:r>
      <w:r w:rsidRPr="001336FE">
        <w:rPr>
          <w:rStyle w:val="StyleUnderline"/>
          <w:highlight w:val="green"/>
        </w:rPr>
        <w:t xml:space="preserve">engineers can </w:t>
      </w:r>
      <w:r w:rsidRPr="001336FE">
        <w:rPr>
          <w:rStyle w:val="Emphasis"/>
          <w:highlight w:val="green"/>
        </w:rPr>
        <w:t>protect the grid with fail-safes</w:t>
      </w:r>
      <w:r w:rsidRPr="001336FE">
        <w:rPr>
          <w:sz w:val="16"/>
          <w:highlight w:val="green"/>
        </w:rPr>
        <w:t xml:space="preserve"> </w:t>
      </w:r>
      <w:r w:rsidRPr="001336FE">
        <w:rPr>
          <w:rStyle w:val="StyleUnderline"/>
          <w:highlight w:val="green"/>
        </w:rPr>
        <w:t xml:space="preserve">or by </w:t>
      </w:r>
      <w:r w:rsidRPr="001336FE">
        <w:rPr>
          <w:rStyle w:val="Emphasis"/>
          <w:highlight w:val="green"/>
        </w:rPr>
        <w:t>turning off the power in the face of an incoming blast</w:t>
      </w:r>
      <w:r w:rsidRPr="00AF68C3">
        <w:rPr>
          <w:rStyle w:val="StyleUnderline"/>
        </w:rPr>
        <w:t xml:space="preserve">. </w:t>
      </w:r>
      <w:proofErr w:type="gramStart"/>
      <w:r w:rsidRPr="00AF68C3">
        <w:rPr>
          <w:rStyle w:val="StyleUnderline"/>
        </w:rPr>
        <w:t>With regard to</w:t>
      </w:r>
      <w:proofErr w:type="gramEnd"/>
      <w:r w:rsidRPr="00AF68C3">
        <w:rPr>
          <w:rStyle w:val="StyleUnderline"/>
        </w:rPr>
        <w:t xml:space="preserve"> a </w:t>
      </w:r>
      <w:r w:rsidRPr="00AF68C3">
        <w:rPr>
          <w:rStyle w:val="Emphasis"/>
        </w:rPr>
        <w:t>comet</w:t>
      </w:r>
      <w:r w:rsidRPr="00AF68C3">
        <w:rPr>
          <w:sz w:val="16"/>
        </w:rPr>
        <w:t xml:space="preserve"> </w:t>
      </w:r>
      <w:r w:rsidRPr="00AF68C3">
        <w:rPr>
          <w:rStyle w:val="StyleUnderline"/>
        </w:rPr>
        <w:t>or</w:t>
      </w:r>
      <w:r w:rsidRPr="00AF68C3">
        <w:rPr>
          <w:sz w:val="16"/>
        </w:rPr>
        <w:t xml:space="preserve"> </w:t>
      </w:r>
      <w:r w:rsidRPr="00AF68C3">
        <w:rPr>
          <w:rStyle w:val="Emphasis"/>
        </w:rPr>
        <w:t>asteroid</w:t>
      </w:r>
      <w:r w:rsidRPr="00AF68C3">
        <w:rPr>
          <w:sz w:val="16"/>
        </w:rPr>
        <w:t xml:space="preserve"> strike, </w:t>
      </w:r>
      <w:r w:rsidRPr="00AF68C3">
        <w:rPr>
          <w:rStyle w:val="StyleUnderline"/>
        </w:rPr>
        <w:t xml:space="preserve">we will be given </w:t>
      </w:r>
      <w:r w:rsidRPr="00AF68C3">
        <w:rPr>
          <w:rStyle w:val="Emphasis"/>
        </w:rPr>
        <w:t>advanced notice</w:t>
      </w:r>
      <w:r w:rsidRPr="00AF68C3">
        <w:rPr>
          <w:sz w:val="16"/>
        </w:rPr>
        <w:t xml:space="preserve">. A </w:t>
      </w:r>
      <w:r w:rsidRPr="00AF68C3">
        <w:rPr>
          <w:rStyle w:val="Emphasis"/>
        </w:rPr>
        <w:t>diversion</w:t>
      </w:r>
      <w:r w:rsidRPr="00AF68C3">
        <w:rPr>
          <w:sz w:val="16"/>
        </w:rPr>
        <w:t xml:space="preserve"> strategy </w:t>
      </w:r>
      <w:r w:rsidRPr="00AF68C3">
        <w:rPr>
          <w:rStyle w:val="StyleUnderline"/>
        </w:rPr>
        <w:t>could be effective,</w:t>
      </w:r>
      <w:r>
        <w:rPr>
          <w:rStyle w:val="StyleUnderline"/>
        </w:rPr>
        <w:t xml:space="preserve"> </w:t>
      </w:r>
      <w:r w:rsidRPr="00AF68C3">
        <w:rPr>
          <w:rStyle w:val="StyleUnderline"/>
        </w:rPr>
        <w:t xml:space="preserve">perhaps by hitting the object while it is yet far away with a </w:t>
      </w:r>
      <w:r w:rsidRPr="00AF68C3">
        <w:rPr>
          <w:rStyle w:val="Emphasis"/>
        </w:rPr>
        <w:t>nuclear bomb</w:t>
      </w:r>
      <w:r w:rsidRPr="00AF68C3">
        <w:rPr>
          <w:sz w:val="16"/>
        </w:rPr>
        <w:t xml:space="preserve">. </w:t>
      </w:r>
      <w:r w:rsidRPr="00AF68C3">
        <w:rPr>
          <w:rStyle w:val="StyleUnderline"/>
        </w:rPr>
        <w:t>We</w:t>
      </w:r>
      <w:r>
        <w:rPr>
          <w:rStyle w:val="StyleUnderline"/>
        </w:rPr>
        <w:t xml:space="preserve"> </w:t>
      </w:r>
      <w:r w:rsidRPr="00AF68C3">
        <w:rPr>
          <w:rStyle w:val="StyleUnderline"/>
        </w:rPr>
        <w:t xml:space="preserve">have no way to prevent gamma ray bursts from </w:t>
      </w:r>
      <w:r w:rsidRPr="00AF68C3">
        <w:rPr>
          <w:rStyle w:val="Emphasis"/>
        </w:rPr>
        <w:t>striking</w:t>
      </w:r>
      <w:r w:rsidRPr="00AF68C3">
        <w:rPr>
          <w:rStyle w:val="StyleUnderline"/>
        </w:rPr>
        <w:t xml:space="preserve"> our Earth, but </w:t>
      </w:r>
      <w:r w:rsidRPr="001336FE">
        <w:rPr>
          <w:rStyle w:val="StyleUnderline"/>
          <w:highlight w:val="green"/>
        </w:rPr>
        <w:t xml:space="preserve">we could provide </w:t>
      </w:r>
      <w:r w:rsidRPr="001336FE">
        <w:rPr>
          <w:rStyle w:val="Emphasis"/>
          <w:highlight w:val="green"/>
        </w:rPr>
        <w:t>protective shields in sanctuaries for life forms we wish to restart following the event</w:t>
      </w:r>
      <w:r w:rsidRPr="001336FE">
        <w:rPr>
          <w:sz w:val="16"/>
          <w:highlight w:val="green"/>
        </w:rPr>
        <w:t>.</w:t>
      </w:r>
      <w:r w:rsidRPr="00AF68C3">
        <w:rPr>
          <w:sz w:val="16"/>
        </w:rPr>
        <w:t xml:space="preserve"> These matters belong to our quandary. Just how will we respond?</w:t>
      </w:r>
    </w:p>
    <w:p w14:paraId="21306C93" w14:textId="77777777" w:rsidR="007F01F8" w:rsidRDefault="007F01F8" w:rsidP="007F01F8">
      <w:pPr>
        <w:pStyle w:val="Heading4"/>
      </w:pPr>
      <w:r>
        <w:t>3] Solar flares are not dangerous.</w:t>
      </w:r>
    </w:p>
    <w:p w14:paraId="59C20962" w14:textId="77777777" w:rsidR="007F01F8" w:rsidRPr="00443ECC" w:rsidRDefault="007F01F8" w:rsidP="007F01F8">
      <w:proofErr w:type="spellStart"/>
      <w:r w:rsidRPr="00393501">
        <w:rPr>
          <w:rStyle w:val="Style13ptBold"/>
        </w:rPr>
        <w:t>Muppala</w:t>
      </w:r>
      <w:proofErr w:type="spellEnd"/>
      <w:r w:rsidRPr="00393501">
        <w:rPr>
          <w:rStyle w:val="Style13ptBold"/>
        </w:rPr>
        <w:t xml:space="preserve"> 16</w:t>
      </w:r>
      <w:r>
        <w:t xml:space="preserve"> — </w:t>
      </w:r>
      <w:proofErr w:type="spellStart"/>
      <w:r>
        <w:t>Sritha</w:t>
      </w:r>
      <w:proofErr w:type="spellEnd"/>
      <w:r>
        <w:t xml:space="preserve">, Science World Report (“Solar Flares </w:t>
      </w:r>
      <w:proofErr w:type="gramStart"/>
      <w:r>
        <w:t>And</w:t>
      </w:r>
      <w:proofErr w:type="gramEnd"/>
      <w:r>
        <w:t xml:space="preserve"> Geomagnetic Storms: No Major Threat Of Power Failures And Devastation, NOAA Assures,” December 24, http://www.scienceworldreport.com/articles/55482/20161224/solar-flares-and-geomagnetic-storms-no-major-threat-of-power-failures-and-devastation-assures-noaa.htm) RMT </w:t>
      </w:r>
    </w:p>
    <w:p w14:paraId="03EEE778" w14:textId="77777777" w:rsidR="007F01F8" w:rsidRPr="00C41257" w:rsidRDefault="007F01F8" w:rsidP="007F01F8">
      <w:pPr>
        <w:rPr>
          <w:sz w:val="14"/>
          <w:szCs w:val="14"/>
        </w:rPr>
      </w:pPr>
      <w:r w:rsidRPr="00C41257">
        <w:rPr>
          <w:sz w:val="14"/>
          <w:szCs w:val="14"/>
        </w:rPr>
        <w:t>The Sun had reported citing NOAA that solar wind had allegedly hit the Earth's magnetic field. This had apparently triggered a somewhat powerful geomagnetic storm that could carry on for many days.</w:t>
      </w:r>
    </w:p>
    <w:p w14:paraId="7F32AB86" w14:textId="77777777" w:rsidR="007F01F8" w:rsidRPr="00C41257" w:rsidRDefault="007F01F8" w:rsidP="007F01F8">
      <w:pPr>
        <w:rPr>
          <w:sz w:val="14"/>
        </w:rPr>
      </w:pPr>
      <w:r w:rsidRPr="003753F6">
        <w:rPr>
          <w:rStyle w:val="StyleUnderline"/>
        </w:rPr>
        <w:t>The</w:t>
      </w:r>
      <w:r w:rsidRPr="00C41257">
        <w:rPr>
          <w:sz w:val="14"/>
        </w:rPr>
        <w:t xml:space="preserve"> same media outlet </w:t>
      </w:r>
      <w:r w:rsidRPr="003753F6">
        <w:rPr>
          <w:rStyle w:val="StyleUnderline"/>
        </w:rPr>
        <w:t>had warned that flare blasts from a huge hole in the Sun may leave a lot of devastation in its wake after it hits the planet Earth</w:t>
      </w:r>
      <w:r w:rsidRPr="00C41257">
        <w:rPr>
          <w:sz w:val="14"/>
        </w:rPr>
        <w:t xml:space="preserve">. These </w:t>
      </w:r>
      <w:r w:rsidRPr="003753F6">
        <w:rPr>
          <w:rStyle w:val="StyleUnderline"/>
        </w:rPr>
        <w:t>fast solar winds</w:t>
      </w:r>
      <w:r w:rsidRPr="00C41257">
        <w:rPr>
          <w:sz w:val="14"/>
        </w:rPr>
        <w:t xml:space="preserve"> were timed with the winter solstice on </w:t>
      </w:r>
      <w:proofErr w:type="spellStart"/>
      <w:r w:rsidRPr="00C41257">
        <w:rPr>
          <w:sz w:val="14"/>
        </w:rPr>
        <w:t>Wednsday</w:t>
      </w:r>
      <w:proofErr w:type="spellEnd"/>
      <w:r w:rsidRPr="00C41257">
        <w:rPr>
          <w:sz w:val="14"/>
        </w:rPr>
        <w:t>, The Sun's report revealed.</w:t>
      </w:r>
    </w:p>
    <w:p w14:paraId="55EB3814" w14:textId="77777777" w:rsidR="007F01F8" w:rsidRPr="003753F6" w:rsidRDefault="007F01F8" w:rsidP="007F01F8">
      <w:pPr>
        <w:rPr>
          <w:rStyle w:val="StyleUnderline"/>
        </w:rPr>
      </w:pPr>
      <w:r w:rsidRPr="00C41257">
        <w:rPr>
          <w:sz w:val="14"/>
        </w:rPr>
        <w:t xml:space="preserve">While </w:t>
      </w:r>
      <w:r w:rsidRPr="001336FE">
        <w:rPr>
          <w:rStyle w:val="StyleUnderline"/>
          <w:highlight w:val="green"/>
        </w:rPr>
        <w:t>the report</w:t>
      </w:r>
      <w:r w:rsidRPr="003753F6">
        <w:rPr>
          <w:rStyle w:val="StyleUnderline"/>
        </w:rPr>
        <w:t xml:space="preserve"> also </w:t>
      </w:r>
      <w:r w:rsidRPr="001336FE">
        <w:rPr>
          <w:rStyle w:val="StyleUnderline"/>
          <w:highlight w:val="green"/>
        </w:rPr>
        <w:t>warned</w:t>
      </w:r>
      <w:r w:rsidRPr="003753F6">
        <w:rPr>
          <w:rStyle w:val="StyleUnderline"/>
        </w:rPr>
        <w:t xml:space="preserve"> that </w:t>
      </w:r>
      <w:r w:rsidRPr="001336FE">
        <w:rPr>
          <w:rStyle w:val="StyleUnderline"/>
          <w:highlight w:val="green"/>
        </w:rPr>
        <w:t xml:space="preserve">solar storms have the power </w:t>
      </w:r>
      <w:r w:rsidRPr="003753F6">
        <w:rPr>
          <w:rStyle w:val="StyleUnderline"/>
        </w:rPr>
        <w:t xml:space="preserve">to uproot and </w:t>
      </w:r>
      <w:r w:rsidRPr="001336FE">
        <w:rPr>
          <w:rStyle w:val="StyleUnderline"/>
          <w:highlight w:val="green"/>
        </w:rPr>
        <w:t>destroy</w:t>
      </w:r>
      <w:r w:rsidRPr="003753F6">
        <w:rPr>
          <w:rStyle w:val="StyleUnderline"/>
        </w:rPr>
        <w:t xml:space="preserve"> key navigation systems or cause severe power outages by destroying the </w:t>
      </w:r>
      <w:r w:rsidRPr="001336FE">
        <w:rPr>
          <w:rStyle w:val="StyleUnderline"/>
          <w:highlight w:val="green"/>
        </w:rPr>
        <w:t>national power grids,</w:t>
      </w:r>
      <w:r w:rsidRPr="003753F6">
        <w:rPr>
          <w:rStyle w:val="StyleUnderline"/>
        </w:rPr>
        <w:t xml:space="preserve"> </w:t>
      </w:r>
      <w:r w:rsidRPr="001336FE">
        <w:rPr>
          <w:rStyle w:val="Emphasis"/>
          <w:highlight w:val="green"/>
        </w:rPr>
        <w:t>NOAA</w:t>
      </w:r>
      <w:r w:rsidRPr="003753F6">
        <w:rPr>
          <w:rStyle w:val="StyleUnderline"/>
        </w:rPr>
        <w:t xml:space="preserve"> has </w:t>
      </w:r>
      <w:r w:rsidRPr="001336FE">
        <w:rPr>
          <w:rStyle w:val="StyleUnderline"/>
          <w:highlight w:val="green"/>
        </w:rPr>
        <w:t>allayed any such</w:t>
      </w:r>
      <w:r w:rsidRPr="003753F6">
        <w:rPr>
          <w:rStyle w:val="StyleUnderline"/>
        </w:rPr>
        <w:t xml:space="preserve"> potential </w:t>
      </w:r>
      <w:r w:rsidRPr="001336FE">
        <w:rPr>
          <w:rStyle w:val="StyleUnderline"/>
          <w:highlight w:val="green"/>
        </w:rPr>
        <w:t>threats</w:t>
      </w:r>
      <w:r w:rsidRPr="003753F6">
        <w:rPr>
          <w:rStyle w:val="StyleUnderline"/>
        </w:rPr>
        <w:t>.</w:t>
      </w:r>
    </w:p>
    <w:p w14:paraId="3BD32F9B" w14:textId="77777777" w:rsidR="007F01F8" w:rsidRPr="00C41257" w:rsidRDefault="007F01F8" w:rsidP="007F01F8">
      <w:pPr>
        <w:rPr>
          <w:sz w:val="14"/>
        </w:rPr>
      </w:pPr>
      <w:r w:rsidRPr="00C41257">
        <w:rPr>
          <w:rStyle w:val="StyleUnderline"/>
        </w:rPr>
        <w:t>NOAA has contradicted this report</w:t>
      </w:r>
      <w:r w:rsidRPr="00C41257">
        <w:rPr>
          <w:sz w:val="14"/>
        </w:rPr>
        <w:t xml:space="preserve"> by The Sun. The Editor of RT received a mail from NOAA spokeswoman Maureen O'Leary, who is being quoted here.</w:t>
      </w:r>
    </w:p>
    <w:p w14:paraId="2FD62D11" w14:textId="77777777" w:rsidR="007F01F8" w:rsidRPr="00C41257" w:rsidRDefault="007F01F8" w:rsidP="007F01F8">
      <w:pPr>
        <w:rPr>
          <w:sz w:val="14"/>
        </w:rPr>
      </w:pPr>
      <w:r w:rsidRPr="00C41257">
        <w:rPr>
          <w:sz w:val="14"/>
        </w:rPr>
        <w:lastRenderedPageBreak/>
        <w:t>As told in the RT report, and to convey the exact statement, "</w:t>
      </w:r>
      <w:r w:rsidRPr="003753F6">
        <w:rPr>
          <w:rStyle w:val="StyleUnderline"/>
        </w:rPr>
        <w:t>What is correct is that G2 (Moderate) geomagnetic storm levels were observed</w:t>
      </w:r>
      <w:r w:rsidRPr="00C41257">
        <w:rPr>
          <w:sz w:val="14"/>
        </w:rPr>
        <w:t xml:space="preserve"> </w:t>
      </w:r>
      <w:proofErr w:type="gramStart"/>
      <w:r w:rsidRPr="00C41257">
        <w:rPr>
          <w:sz w:val="14"/>
        </w:rPr>
        <w:t>on  December</w:t>
      </w:r>
      <w:proofErr w:type="gramEnd"/>
      <w:r w:rsidRPr="00C41257">
        <w:rPr>
          <w:sz w:val="14"/>
        </w:rPr>
        <w:t xml:space="preserve"> 21 and G1 (Minor) geomagnetic storm levels observed on December 22," O'Leary said.</w:t>
      </w:r>
    </w:p>
    <w:p w14:paraId="468BC442" w14:textId="77777777" w:rsidR="007F01F8" w:rsidRDefault="007F01F8" w:rsidP="007F01F8">
      <w:pPr>
        <w:rPr>
          <w:sz w:val="14"/>
        </w:rPr>
      </w:pPr>
      <w:r w:rsidRPr="00C41257">
        <w:rPr>
          <w:sz w:val="14"/>
        </w:rPr>
        <w:t>"</w:t>
      </w:r>
      <w:r w:rsidRPr="001336FE">
        <w:rPr>
          <w:rStyle w:val="StyleUnderline"/>
          <w:highlight w:val="green"/>
        </w:rPr>
        <w:t>The geomagnetic storm levels</w:t>
      </w:r>
      <w:r w:rsidRPr="003753F6">
        <w:rPr>
          <w:rStyle w:val="StyleUnderline"/>
        </w:rPr>
        <w:t xml:space="preserve"> observed on December 21-22 </w:t>
      </w:r>
      <w:r w:rsidRPr="001336FE">
        <w:rPr>
          <w:rStyle w:val="StyleUnderline"/>
          <w:highlight w:val="green"/>
        </w:rPr>
        <w:t>are</w:t>
      </w:r>
      <w:r w:rsidRPr="003753F6">
        <w:rPr>
          <w:rStyle w:val="StyleUnderline"/>
        </w:rPr>
        <w:t xml:space="preserve"> </w:t>
      </w:r>
      <w:proofErr w:type="gramStart"/>
      <w:r w:rsidRPr="003753F6">
        <w:rPr>
          <w:rStyle w:val="StyleUnderline"/>
        </w:rPr>
        <w:t xml:space="preserve">fairly </w:t>
      </w:r>
      <w:r w:rsidRPr="001336FE">
        <w:rPr>
          <w:rStyle w:val="Emphasis"/>
          <w:highlight w:val="green"/>
        </w:rPr>
        <w:t>typical</w:t>
      </w:r>
      <w:proofErr w:type="gramEnd"/>
      <w:r w:rsidRPr="003753F6">
        <w:rPr>
          <w:rStyle w:val="StyleUnderline"/>
        </w:rPr>
        <w:t xml:space="preserve"> levels at this time in the solar cycle </w:t>
      </w:r>
      <w:r w:rsidRPr="001336FE">
        <w:rPr>
          <w:rStyle w:val="StyleUnderline"/>
          <w:highlight w:val="green"/>
        </w:rPr>
        <w:t>AND were the result of the Earth's interaction with a coronal hole high</w:t>
      </w:r>
      <w:r w:rsidRPr="003753F6">
        <w:rPr>
          <w:rStyle w:val="StyleUnderline"/>
        </w:rPr>
        <w:t xml:space="preserve"> </w:t>
      </w:r>
      <w:r w:rsidRPr="001336FE">
        <w:rPr>
          <w:rStyle w:val="StyleUnderline"/>
          <w:highlight w:val="green"/>
        </w:rPr>
        <w:t xml:space="preserve">speed stream. There are </w:t>
      </w:r>
      <w:r w:rsidRPr="001336FE">
        <w:rPr>
          <w:rStyle w:val="Emphasis"/>
          <w:highlight w:val="green"/>
        </w:rPr>
        <w:t>no threats</w:t>
      </w:r>
      <w:r w:rsidRPr="003753F6">
        <w:rPr>
          <w:rStyle w:val="StyleUnderline"/>
        </w:rPr>
        <w:t xml:space="preserve"> (geomagnetic, solar radiation storms, or radio blackouts) </w:t>
      </w:r>
      <w:r w:rsidRPr="001336FE">
        <w:rPr>
          <w:rStyle w:val="Emphasis"/>
          <w:highlight w:val="green"/>
        </w:rPr>
        <w:t>underway</w:t>
      </w:r>
      <w:r w:rsidRPr="003753F6">
        <w:rPr>
          <w:rStyle w:val="StyleUnderline"/>
        </w:rPr>
        <w:t>," Maureen O'Leary further said</w:t>
      </w:r>
      <w:r w:rsidRPr="00C41257">
        <w:rPr>
          <w:sz w:val="14"/>
        </w:rPr>
        <w:t>.</w:t>
      </w:r>
    </w:p>
    <w:p w14:paraId="7AF50512" w14:textId="77777777" w:rsidR="007F01F8" w:rsidRDefault="007F01F8" w:rsidP="007F01F8">
      <w:pPr>
        <w:pStyle w:val="Heading4"/>
      </w:pPr>
      <w:r>
        <w:t xml:space="preserve">4] Even if they are, solar flares are </w:t>
      </w:r>
      <w:proofErr w:type="gramStart"/>
      <w:r w:rsidRPr="00C41257">
        <w:rPr>
          <w:u w:val="single"/>
        </w:rPr>
        <w:t>unlikely</w:t>
      </w:r>
      <w:proofErr w:type="gramEnd"/>
      <w:r>
        <w:t xml:space="preserve"> and the impact is </w:t>
      </w:r>
      <w:r>
        <w:rPr>
          <w:u w:val="single"/>
        </w:rPr>
        <w:t>minimal</w:t>
      </w:r>
      <w:r>
        <w:t xml:space="preserve">. </w:t>
      </w:r>
    </w:p>
    <w:p w14:paraId="24D06F5D" w14:textId="77777777" w:rsidR="007F01F8" w:rsidRDefault="007F01F8" w:rsidP="007F01F8">
      <w:r>
        <w:rPr>
          <w:rStyle w:val="Style13ptBold"/>
        </w:rPr>
        <w:t xml:space="preserve">Science Nordic </w:t>
      </w:r>
      <w:r w:rsidRPr="007705DC">
        <w:rPr>
          <w:rStyle w:val="Style13ptBold"/>
        </w:rPr>
        <w:t>16</w:t>
      </w:r>
      <w:r>
        <w:t xml:space="preserve"> — internally quoting </w:t>
      </w:r>
      <w:proofErr w:type="spellStart"/>
      <w:r w:rsidRPr="00462A3C">
        <w:t>Christoffer</w:t>
      </w:r>
      <w:proofErr w:type="spellEnd"/>
      <w:r w:rsidRPr="00462A3C">
        <w:t xml:space="preserve"> </w:t>
      </w:r>
      <w:proofErr w:type="spellStart"/>
      <w:r w:rsidRPr="00462A3C">
        <w:t>Karoff</w:t>
      </w:r>
      <w:proofErr w:type="spellEnd"/>
      <w:r>
        <w:t xml:space="preserve">, associate professor in the Department of Physics and Astronomy at Aarhus University, and </w:t>
      </w:r>
      <w:r w:rsidRPr="00462A3C">
        <w:t xml:space="preserve">Peter </w:t>
      </w:r>
      <w:proofErr w:type="spellStart"/>
      <w:r w:rsidRPr="00462A3C">
        <w:t>Stauning</w:t>
      </w:r>
      <w:proofErr w:type="spellEnd"/>
      <w:r>
        <w:t xml:space="preserve">, senior scientist emeritus at the </w:t>
      </w:r>
      <w:r w:rsidRPr="00462A3C">
        <w:t>Danish Meteorological Institute</w:t>
      </w:r>
      <w:r>
        <w:t xml:space="preserve"> ("Sun can emit </w:t>
      </w:r>
      <w:proofErr w:type="spellStart"/>
      <w:r>
        <w:t>superflares</w:t>
      </w:r>
      <w:proofErr w:type="spellEnd"/>
      <w:r>
        <w:t xml:space="preserve"> every 1000 years," Byline: Charlotte Price Pearson, April 17</w:t>
      </w:r>
      <w:r w:rsidRPr="007705DC">
        <w:rPr>
          <w:vertAlign w:val="superscript"/>
        </w:rPr>
        <w:t>th</w:t>
      </w:r>
      <w:r>
        <w:t>, Available Online at http://sciencenordic.com/sun-can-emit-superflares-every-1000-years, Accessed 12-2-2016)</w:t>
      </w:r>
    </w:p>
    <w:p w14:paraId="6B4D04F2" w14:textId="77777777" w:rsidR="007F01F8" w:rsidRPr="00C41257" w:rsidRDefault="007F01F8" w:rsidP="007F01F8">
      <w:pPr>
        <w:rPr>
          <w:sz w:val="14"/>
        </w:rPr>
      </w:pPr>
      <w:r w:rsidRPr="001336FE">
        <w:rPr>
          <w:rStyle w:val="StyleUnderline"/>
          <w:highlight w:val="green"/>
        </w:rPr>
        <w:t xml:space="preserve">Stars </w:t>
      </w:r>
      <w:r w:rsidRPr="003753F6">
        <w:rPr>
          <w:rStyle w:val="StyleUnderline"/>
        </w:rPr>
        <w:t>with weak magnetic fields</w:t>
      </w:r>
      <w:r w:rsidRPr="00C41257">
        <w:rPr>
          <w:sz w:val="14"/>
        </w:rPr>
        <w:t xml:space="preserve">, just </w:t>
      </w:r>
      <w:r w:rsidRPr="003753F6">
        <w:rPr>
          <w:rStyle w:val="StyleUnderline"/>
        </w:rPr>
        <w:t>like our Sun,</w:t>
      </w:r>
      <w:r w:rsidRPr="001336FE">
        <w:rPr>
          <w:rStyle w:val="StyleUnderline"/>
          <w:highlight w:val="green"/>
        </w:rPr>
        <w:t xml:space="preserve"> do not </w:t>
      </w:r>
      <w:r w:rsidRPr="003753F6">
        <w:rPr>
          <w:rStyle w:val="StyleUnderline"/>
        </w:rPr>
        <w:t xml:space="preserve">usually </w:t>
      </w:r>
      <w:r w:rsidRPr="001336FE">
        <w:rPr>
          <w:rStyle w:val="StyleUnderline"/>
          <w:highlight w:val="green"/>
        </w:rPr>
        <w:t>create</w:t>
      </w:r>
      <w:r w:rsidRPr="00C41257">
        <w:rPr>
          <w:sz w:val="14"/>
        </w:rPr>
        <w:t xml:space="preserve"> such major </w:t>
      </w:r>
      <w:proofErr w:type="spellStart"/>
      <w:r w:rsidRPr="001336FE">
        <w:rPr>
          <w:rStyle w:val="StyleUnderline"/>
          <w:highlight w:val="green"/>
        </w:rPr>
        <w:t>superflares</w:t>
      </w:r>
      <w:proofErr w:type="spellEnd"/>
      <w:r w:rsidRPr="001336FE">
        <w:rPr>
          <w:rStyle w:val="StyleUnderline"/>
          <w:highlight w:val="green"/>
        </w:rPr>
        <w:t>.</w:t>
      </w:r>
      <w:r w:rsidRPr="00C41257">
        <w:rPr>
          <w:sz w:val="14"/>
        </w:rPr>
        <w:t xml:space="preserve"> And this suggests that </w:t>
      </w:r>
      <w:r w:rsidRPr="00B711A8">
        <w:rPr>
          <w:rStyle w:val="StyleUnderline"/>
        </w:rPr>
        <w:t>there is likely to be an upper limit to the size of these flares</w:t>
      </w:r>
      <w:r w:rsidRPr="00C41257">
        <w:rPr>
          <w:sz w:val="14"/>
        </w:rPr>
        <w:t xml:space="preserve">, says </w:t>
      </w:r>
      <w:proofErr w:type="spellStart"/>
      <w:r w:rsidRPr="00C41257">
        <w:rPr>
          <w:sz w:val="14"/>
        </w:rPr>
        <w:t>Karoff</w:t>
      </w:r>
      <w:proofErr w:type="spellEnd"/>
      <w:r w:rsidRPr="00C41257">
        <w:rPr>
          <w:sz w:val="14"/>
        </w:rPr>
        <w:t xml:space="preserve">. Statistically, </w:t>
      </w:r>
      <w:proofErr w:type="spellStart"/>
      <w:r w:rsidRPr="001336FE">
        <w:rPr>
          <w:rStyle w:val="StyleUnderline"/>
          <w:highlight w:val="green"/>
        </w:rPr>
        <w:t>superflares</w:t>
      </w:r>
      <w:proofErr w:type="spellEnd"/>
      <w:r w:rsidRPr="001336FE">
        <w:rPr>
          <w:rStyle w:val="StyleUnderline"/>
          <w:highlight w:val="green"/>
        </w:rPr>
        <w:t xml:space="preserve"> </w:t>
      </w:r>
      <w:r w:rsidRPr="003753F6">
        <w:rPr>
          <w:rStyle w:val="StyleUnderline"/>
        </w:rPr>
        <w:t xml:space="preserve">from the Sun </w:t>
      </w:r>
      <w:r w:rsidRPr="001336FE">
        <w:rPr>
          <w:rStyle w:val="StyleUnderline"/>
          <w:highlight w:val="green"/>
        </w:rPr>
        <w:t xml:space="preserve">occur </w:t>
      </w:r>
      <w:r w:rsidRPr="003753F6">
        <w:rPr>
          <w:rStyle w:val="StyleUnderline"/>
        </w:rPr>
        <w:t xml:space="preserve">approximately </w:t>
      </w:r>
      <w:r w:rsidRPr="001336FE">
        <w:rPr>
          <w:rStyle w:val="StyleUnderline"/>
          <w:highlight w:val="green"/>
        </w:rPr>
        <w:t xml:space="preserve">every </w:t>
      </w:r>
      <w:r w:rsidRPr="001336FE">
        <w:rPr>
          <w:rStyle w:val="Emphasis"/>
          <w:highlight w:val="green"/>
        </w:rPr>
        <w:t>1,000 years</w:t>
      </w:r>
      <w:r w:rsidRPr="00C41257">
        <w:rPr>
          <w:sz w:val="14"/>
        </w:rPr>
        <w:t xml:space="preserve">, he says. But he </w:t>
      </w:r>
      <w:proofErr w:type="spellStart"/>
      <w:r w:rsidRPr="00C41257">
        <w:rPr>
          <w:sz w:val="14"/>
        </w:rPr>
        <w:t>emphasises</w:t>
      </w:r>
      <w:proofErr w:type="spellEnd"/>
      <w:r w:rsidRPr="00C41257">
        <w:rPr>
          <w:sz w:val="14"/>
        </w:rPr>
        <w:t xml:space="preserve"> that </w:t>
      </w:r>
      <w:r w:rsidRPr="000172CD">
        <w:rPr>
          <w:rStyle w:val="StyleUnderline"/>
        </w:rPr>
        <w:t>this estimate cannot be used to predict them</w:t>
      </w:r>
      <w:r w:rsidRPr="00C41257">
        <w:rPr>
          <w:sz w:val="14"/>
        </w:rPr>
        <w:t xml:space="preserve">. </w:t>
      </w:r>
    </w:p>
    <w:p w14:paraId="04C3A0AB" w14:textId="77777777" w:rsidR="007F01F8" w:rsidRPr="00C41257" w:rsidRDefault="007F01F8" w:rsidP="007F01F8">
      <w:pPr>
        <w:rPr>
          <w:sz w:val="14"/>
        </w:rPr>
      </w:pPr>
      <w:r w:rsidRPr="001336FE">
        <w:rPr>
          <w:rStyle w:val="StyleUnderline"/>
          <w:highlight w:val="green"/>
        </w:rPr>
        <w:t xml:space="preserve">It’s </w:t>
      </w:r>
      <w:r w:rsidRPr="001336FE">
        <w:rPr>
          <w:rStyle w:val="Emphasis"/>
          <w:highlight w:val="green"/>
        </w:rPr>
        <w:t>unlikely</w:t>
      </w:r>
      <w:r w:rsidRPr="001336FE">
        <w:rPr>
          <w:rStyle w:val="StyleUnderline"/>
          <w:highlight w:val="green"/>
        </w:rPr>
        <w:t xml:space="preserve"> </w:t>
      </w:r>
      <w:r w:rsidRPr="003753F6">
        <w:rPr>
          <w:rStyle w:val="StyleUnderline"/>
        </w:rPr>
        <w:t xml:space="preserve">that </w:t>
      </w:r>
      <w:r w:rsidRPr="001336FE">
        <w:rPr>
          <w:rStyle w:val="StyleUnderline"/>
          <w:highlight w:val="green"/>
        </w:rPr>
        <w:t xml:space="preserve">a </w:t>
      </w:r>
      <w:proofErr w:type="spellStart"/>
      <w:r w:rsidRPr="001336FE">
        <w:rPr>
          <w:rStyle w:val="StyleUnderline"/>
          <w:highlight w:val="green"/>
        </w:rPr>
        <w:t>superflare</w:t>
      </w:r>
      <w:proofErr w:type="spellEnd"/>
      <w:r w:rsidRPr="001336FE">
        <w:rPr>
          <w:rStyle w:val="StyleUnderline"/>
          <w:highlight w:val="green"/>
        </w:rPr>
        <w:t xml:space="preserve"> could strike the Earth anytime soon</w:t>
      </w:r>
      <w:r w:rsidRPr="00C41257">
        <w:rPr>
          <w:sz w:val="14"/>
        </w:rPr>
        <w:t xml:space="preserve">, says </w:t>
      </w:r>
      <w:proofErr w:type="spellStart"/>
      <w:r w:rsidRPr="00C41257">
        <w:rPr>
          <w:sz w:val="14"/>
        </w:rPr>
        <w:t>Stauning</w:t>
      </w:r>
      <w:proofErr w:type="spellEnd"/>
      <w:r w:rsidRPr="00C41257">
        <w:rPr>
          <w:sz w:val="14"/>
        </w:rPr>
        <w:t>.</w:t>
      </w:r>
    </w:p>
    <w:p w14:paraId="5FF77133" w14:textId="77777777" w:rsidR="007F01F8" w:rsidRDefault="007F01F8" w:rsidP="007F01F8">
      <w:pPr>
        <w:rPr>
          <w:sz w:val="14"/>
        </w:rPr>
      </w:pPr>
      <w:r w:rsidRPr="001336FE">
        <w:rPr>
          <w:rStyle w:val="StyleUnderline"/>
          <w:highlight w:val="green"/>
        </w:rPr>
        <w:t xml:space="preserve">"I don’t think that the </w:t>
      </w:r>
      <w:r w:rsidRPr="001336FE">
        <w:rPr>
          <w:rStyle w:val="Emphasis"/>
          <w:highlight w:val="green"/>
        </w:rPr>
        <w:t>probability</w:t>
      </w:r>
      <w:r w:rsidRPr="001336FE">
        <w:rPr>
          <w:rStyle w:val="StyleUnderline"/>
          <w:highlight w:val="green"/>
        </w:rPr>
        <w:t xml:space="preserve"> </w:t>
      </w:r>
      <w:r w:rsidRPr="003753F6">
        <w:rPr>
          <w:rStyle w:val="StyleUnderline"/>
        </w:rPr>
        <w:t xml:space="preserve">in this context </w:t>
      </w:r>
      <w:r w:rsidRPr="001336FE">
        <w:rPr>
          <w:rStyle w:val="StyleUnderline"/>
          <w:highlight w:val="green"/>
        </w:rPr>
        <w:t xml:space="preserve">is </w:t>
      </w:r>
      <w:r w:rsidRPr="003753F6">
        <w:rPr>
          <w:rStyle w:val="StyleUnderline"/>
        </w:rPr>
        <w:t xml:space="preserve">very </w:t>
      </w:r>
      <w:r w:rsidRPr="001336FE">
        <w:rPr>
          <w:rStyle w:val="StyleUnderline"/>
          <w:highlight w:val="green"/>
        </w:rPr>
        <w:t>big. Solar flares [are emitted] in all directions</w:t>
      </w:r>
      <w:r w:rsidRPr="00DE1351">
        <w:rPr>
          <w:rStyle w:val="StyleUnderline"/>
        </w:rPr>
        <w:t xml:space="preserve">, and </w:t>
      </w:r>
      <w:r w:rsidRPr="003753F6">
        <w:rPr>
          <w:rStyle w:val="StyleUnderline"/>
        </w:rPr>
        <w:t xml:space="preserve">perhaps only </w:t>
      </w:r>
      <w:r w:rsidRPr="001336FE">
        <w:rPr>
          <w:rStyle w:val="StyleUnderline"/>
          <w:highlight w:val="green"/>
        </w:rPr>
        <w:t>a tenth of the outbreak would hit the Earth</w:t>
      </w:r>
      <w:r w:rsidRPr="00DE1351">
        <w:rPr>
          <w:rStyle w:val="StyleUnderline"/>
        </w:rPr>
        <w:t xml:space="preserve">,” </w:t>
      </w:r>
      <w:r w:rsidRPr="00C41257">
        <w:rPr>
          <w:sz w:val="14"/>
        </w:rPr>
        <w:t>he says.</w:t>
      </w:r>
    </w:p>
    <w:p w14:paraId="32BE8A65" w14:textId="77777777" w:rsidR="007F01F8" w:rsidRDefault="007F01F8" w:rsidP="007F01F8">
      <w:pPr>
        <w:pStyle w:val="Heading4"/>
      </w:pPr>
      <w:r>
        <w:t>Debris:</w:t>
      </w:r>
    </w:p>
    <w:p w14:paraId="52D00880" w14:textId="77777777" w:rsidR="007F01F8" w:rsidRDefault="007F01F8" w:rsidP="007F01F8">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11E2FF1A" w14:textId="77777777" w:rsidR="007F01F8" w:rsidRPr="00550AE7" w:rsidRDefault="007F01F8" w:rsidP="007F01F8">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4C6151CD" w14:textId="77777777" w:rsidR="007F01F8" w:rsidRPr="00E657DC" w:rsidRDefault="007F01F8" w:rsidP="007F01F8">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 xml:space="preserve">risk aversion and worst-case </w:t>
      </w:r>
      <w:r w:rsidRPr="00970852">
        <w:rPr>
          <w:rStyle w:val="Emphasis"/>
          <w:highlight w:val="green"/>
        </w:rPr>
        <w:lastRenderedPageBreak/>
        <w:t>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w:t>
      </w:r>
      <w:proofErr w:type="gramStart"/>
      <w:r w:rsidRPr="00BF1081">
        <w:t>effective in reality, each</w:t>
      </w:r>
      <w:proofErr w:type="gramEnd"/>
      <w:r w:rsidRPr="00BF1081">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t>with regard to</w:t>
      </w:r>
      <w:proofErr w:type="gramEnd"/>
      <w:r w:rsidRPr="00BF1081">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w:t>
      </w:r>
      <w:r w:rsidRPr="00A613CC">
        <w:rPr>
          <w:rStyle w:val="Emphasis"/>
        </w:rPr>
        <w:lastRenderedPageBreak/>
        <w:t xml:space="preserve">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4C8BF8A5" w14:textId="77777777" w:rsidR="007F01F8" w:rsidRDefault="007F01F8" w:rsidP="007F01F8">
      <w:pPr>
        <w:pStyle w:val="Heading4"/>
        <w:rPr>
          <w:rFonts w:cs="Arial"/>
        </w:rPr>
      </w:pPr>
      <w:r>
        <w:rPr>
          <w:rFonts w:cs="Arial"/>
        </w:rPr>
        <w:t xml:space="preserve">No Escalation over Satellites: </w:t>
      </w:r>
    </w:p>
    <w:p w14:paraId="30CE9D3F" w14:textId="77777777" w:rsidR="007F01F8" w:rsidRDefault="007F01F8" w:rsidP="007F01F8">
      <w:pPr>
        <w:pStyle w:val="Heading4"/>
        <w:rPr>
          <w:rFonts w:cs="Arial"/>
          <w:u w:val="single"/>
        </w:rPr>
      </w:pPr>
      <w:r>
        <w:rPr>
          <w:rFonts w:cs="Arial"/>
        </w:rPr>
        <w:t xml:space="preserve">1] </w:t>
      </w:r>
      <w:r w:rsidRPr="00FE4F08">
        <w:rPr>
          <w:rFonts w:cs="Arial"/>
          <w:u w:val="single"/>
        </w:rPr>
        <w:t>Planning Priorities</w:t>
      </w:r>
    </w:p>
    <w:p w14:paraId="0173426C" w14:textId="77777777" w:rsidR="007F01F8" w:rsidRPr="00470926" w:rsidRDefault="007F01F8" w:rsidP="007F01F8">
      <w:r w:rsidRPr="00470926">
        <w:rPr>
          <w:rStyle w:val="Style13ptBold"/>
        </w:rPr>
        <w:t>Bowen 18</w:t>
      </w:r>
      <w:r>
        <w:t xml:space="preserve"> Bleddyn Bowen 2-20-2018 “</w:t>
      </w:r>
      <w:r w:rsidRPr="00F35F0D">
        <w:t>The Art of Space Deterrence</w:t>
      </w:r>
      <w:r>
        <w:t xml:space="preserve">” </w:t>
      </w:r>
      <w:hyperlink r:id="rId10"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3DC7D61E" w14:textId="77777777" w:rsidR="007F01F8" w:rsidRDefault="007F01F8" w:rsidP="007F01F8">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366E0F2C" w14:textId="77777777" w:rsidR="007F01F8" w:rsidRDefault="007F01F8" w:rsidP="007F01F8">
      <w:pPr>
        <w:pStyle w:val="Heading4"/>
        <w:rPr>
          <w:u w:val="single"/>
        </w:rPr>
      </w:pPr>
      <w:bookmarkStart w:id="0" w:name="_Hlk30232579"/>
      <w:r>
        <w:t xml:space="preserve">2] </w:t>
      </w:r>
      <w:r>
        <w:rPr>
          <w:u w:val="single"/>
        </w:rPr>
        <w:t>Military Precedent</w:t>
      </w:r>
    </w:p>
    <w:p w14:paraId="3748DADC" w14:textId="77777777" w:rsidR="007F01F8" w:rsidRPr="00470926" w:rsidRDefault="007F01F8" w:rsidP="007F01F8">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0100F587" w14:textId="77777777" w:rsidR="007F01F8" w:rsidRPr="00FE4F08" w:rsidRDefault="007F01F8" w:rsidP="007F01F8">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lastRenderedPageBreak/>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0"/>
    </w:p>
    <w:p w14:paraId="1CD7FA16" w14:textId="77777777" w:rsidR="007F01F8" w:rsidRPr="00F35F0D" w:rsidRDefault="007F01F8" w:rsidP="007F01F8">
      <w:pPr>
        <w:pStyle w:val="Heading4"/>
        <w:rPr>
          <w:rFonts w:cs="Arial"/>
          <w:u w:val="single"/>
        </w:rPr>
      </w:pPr>
      <w:bookmarkStart w:id="1" w:name="_Hlk20749314"/>
      <w:r>
        <w:rPr>
          <w:rFonts w:cs="Arial"/>
        </w:rPr>
        <w:t xml:space="preserve">3] </w:t>
      </w: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24A1E0C2" w14:textId="77777777" w:rsidR="007F01F8" w:rsidRPr="00F35F0D" w:rsidRDefault="007F01F8" w:rsidP="007F01F8">
      <w:r w:rsidRPr="00F35F0D">
        <w:rPr>
          <w:rStyle w:val="Style13ptBold"/>
        </w:rPr>
        <w:t>Firth 7/1</w:t>
      </w:r>
      <w:r w:rsidRPr="00F35F0D">
        <w:t>/19 [News Editor at MIT Technology Review, was Chief News Editor at New Scientist. How to fight a war in space (and get away with it). July 1, 2019. MIT Technology Review]</w:t>
      </w:r>
    </w:p>
    <w:p w14:paraId="71382B62" w14:textId="77777777" w:rsidR="007F01F8" w:rsidRDefault="007F01F8" w:rsidP="007F01F8">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1"/>
    </w:p>
    <w:p w14:paraId="12E539F0" w14:textId="77777777" w:rsidR="007F01F8" w:rsidRDefault="007F01F8" w:rsidP="007F01F8">
      <w:pPr>
        <w:pStyle w:val="Heading4"/>
      </w:pPr>
      <w:r>
        <w:t xml:space="preserve">4] </w:t>
      </w:r>
      <w:r w:rsidRPr="008F5D92">
        <w:t xml:space="preserve">If we don’t have sufficient </w:t>
      </w:r>
      <w:proofErr w:type="gramStart"/>
      <w:r w:rsidRPr="008F5D92">
        <w:t>data</w:t>
      </w:r>
      <w:proofErr w:type="gramEnd"/>
      <w:r w:rsidRPr="008F5D92">
        <w:t xml:space="preserve"> we move the satellite to </w:t>
      </w:r>
      <w:r>
        <w:t>‘</w:t>
      </w:r>
      <w:r w:rsidRPr="008F5D92">
        <w:t xml:space="preserve">lost’ category </w:t>
      </w:r>
    </w:p>
    <w:p w14:paraId="7EEC7AA2" w14:textId="77777777" w:rsidR="007F01F8" w:rsidRPr="001007BF" w:rsidRDefault="007F01F8" w:rsidP="007F01F8">
      <w:pPr>
        <w:rPr>
          <w:b/>
          <w:sz w:val="26"/>
          <w:u w:val="single"/>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1" w:history="1">
        <w:r w:rsidRPr="001A09D0">
          <w:rPr>
            <w:rStyle w:val="Hyperlink"/>
          </w:rPr>
          <w:t>https://aerospace.org/sites/default/files/2019-04/Crosslink%20Fall%202015%20V16N1%20.pdf</w:t>
        </w:r>
      </w:hyperlink>
      <w:r w:rsidRPr="001A09D0">
        <w:t>; RP]</w:t>
      </w:r>
    </w:p>
    <w:p w14:paraId="51299FDF" w14:textId="77777777" w:rsidR="007F01F8" w:rsidRDefault="007F01F8" w:rsidP="007F01F8">
      <w:r>
        <w:t xml:space="preserve">The </w:t>
      </w:r>
      <w:proofErr w:type="spellStart"/>
      <w:r w:rsidRPr="008F5D92">
        <w:rPr>
          <w:rStyle w:val="StyleUnderline"/>
        </w:rPr>
        <w:t>JSpOC</w:t>
      </w:r>
      <w:proofErr w:type="spellEnd"/>
      <w:r w:rsidRPr="008F5D92">
        <w:rPr>
          <w:rStyle w:val="StyleUnderline"/>
        </w:rPr>
        <w:t xml:space="preserve"> tasks these sensors to track specific satellites and to record data</w:t>
      </w:r>
      <w:r>
        <w:t xml:space="preserve"> such as time, azimuth, elevation, and range. This data is used to create orbital element sets or state vectors that represent the observed position of the satellite. </w:t>
      </w:r>
      <w:r w:rsidRPr="008F5D92">
        <w:rPr>
          <w:rStyle w:val="StyleUnderline"/>
        </w:rPr>
        <w:t>The observed position can then be compared with the predicted position</w:t>
      </w:r>
      <w:r>
        <w:t xml:space="preserve">. The dynamic models used for predicting satellite motion are not perfect; factors such as atmospheric density variation caused by unmodeled solar activity can cause the predicted position to gradually stray from the true position. </w:t>
      </w:r>
      <w:r w:rsidRPr="008F5D92">
        <w:rPr>
          <w:rStyle w:val="StyleUnderline"/>
        </w:rPr>
        <w:t xml:space="preserve">The </w:t>
      </w:r>
      <w:r w:rsidRPr="002E54A0">
        <w:rPr>
          <w:rStyle w:val="StyleUnderline"/>
          <w:highlight w:val="green"/>
        </w:rPr>
        <w:t>observations are used to correct</w:t>
      </w:r>
      <w:r w:rsidRPr="008F5D92">
        <w:rPr>
          <w:rStyle w:val="StyleUnderline"/>
        </w:rPr>
        <w:t xml:space="preserve"> the predicted </w:t>
      </w:r>
      <w:r w:rsidRPr="002E54A0">
        <w:rPr>
          <w:rStyle w:val="StyleUnderline"/>
          <w:highlight w:val="green"/>
        </w:rPr>
        <w:t>trajectory so the network can continue to track the satellite.</w:t>
      </w:r>
      <w:r w:rsidRPr="008F5D92">
        <w:rPr>
          <w:rStyle w:val="StyleUnderline"/>
        </w:rPr>
        <w:t xml:space="preserve"> This process of using observations to correct and refine an orbit in an ongoing feedback loop is called catalog maintenance</w:t>
      </w:r>
      <w:r>
        <w:t xml:space="preserve">, and it continues </w:t>
      </w:r>
      <w:proofErr w:type="gramStart"/>
      <w:r>
        <w:t>as long as</w:t>
      </w:r>
      <w:proofErr w:type="gramEnd"/>
      <w:r>
        <w:t xml:space="preserve"> the satellite remains in orbit. Ideally, the process is automatic, with manual intervention only required when satellites maneuver or get near to reentry due to atmospheric drag.</w:t>
      </w:r>
    </w:p>
    <w:p w14:paraId="44E71424" w14:textId="77777777" w:rsidR="007F01F8" w:rsidRDefault="007F01F8" w:rsidP="007F01F8">
      <w:pPr>
        <w:rPr>
          <w:rStyle w:val="StyleUnderline"/>
        </w:rPr>
      </w:pPr>
      <w:r w:rsidRPr="008F5D92">
        <w:rPr>
          <w:rStyle w:val="StyleUnderline"/>
        </w:rPr>
        <w:t>Sometimes, however, more effort is required</w:t>
      </w:r>
      <w:r>
        <w:t xml:space="preserve">.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w:t>
      </w:r>
      <w:r w:rsidRPr="002E54A0">
        <w:rPr>
          <w:rStyle w:val="StyleUnderline"/>
          <w:highlight w:val="green"/>
        </w:rPr>
        <w:t xml:space="preserve">if a satellite is not tracked for five days, it is placed on an attention list for manual </w:t>
      </w:r>
      <w:r w:rsidRPr="002E54A0">
        <w:rPr>
          <w:rStyle w:val="StyleUnderline"/>
          <w:highlight w:val="green"/>
        </w:rPr>
        <w:lastRenderedPageBreak/>
        <w:t>intervention</w:t>
      </w:r>
      <w:r>
        <w:t xml:space="preserve">. In that case, an analyst will attempt to match the wayward satellite to one of these partially correlated or uncorrelated tracks. </w:t>
      </w:r>
      <w:r w:rsidRPr="008F5D92">
        <w:rPr>
          <w:rStyle w:val="StyleUnderline"/>
        </w:rPr>
        <w:t>If that effort succeeds, then the element sets are update</w:t>
      </w:r>
      <w:r>
        <w:t xml:space="preserve">d, and the object is returned to automatic catalog maintenance. On the other hand, </w:t>
      </w:r>
      <w:r w:rsidRPr="002E54A0">
        <w:rPr>
          <w:rStyle w:val="StyleUnderline"/>
          <w:highlight w:val="green"/>
        </w:rPr>
        <w:t>if the satellite cannot be matched</w:t>
      </w:r>
      <w:r w:rsidRPr="008F5D92">
        <w:rPr>
          <w:rStyle w:val="StyleUnderline"/>
        </w:rPr>
        <w:t xml:space="preserve"> to a partially correlated or uncorrelated track, the satellite information continues to age. If it reaches </w:t>
      </w:r>
      <w:r w:rsidRPr="002E54A0">
        <w:rPr>
          <w:rStyle w:val="StyleUnderline"/>
          <w:highlight w:val="green"/>
        </w:rPr>
        <w:t>30 days</w:t>
      </w:r>
      <w:r w:rsidRPr="008F5D92">
        <w:rPr>
          <w:rStyle w:val="StyleUnderline"/>
        </w:rPr>
        <w:t xml:space="preserve"> without a match, the satellite </w:t>
      </w:r>
      <w:r w:rsidRPr="002E54A0">
        <w:rPr>
          <w:rStyle w:val="StyleUnderline"/>
          <w:highlight w:val="green"/>
        </w:rPr>
        <w:t>is placed on the lost list.</w:t>
      </w:r>
    </w:p>
    <w:p w14:paraId="6FFC72A8" w14:textId="77777777" w:rsidR="007F01F8" w:rsidRPr="002E54A0" w:rsidRDefault="007F01F8" w:rsidP="007F01F8">
      <w:pPr>
        <w:rPr>
          <w:sz w:val="16"/>
          <w:szCs w:val="16"/>
        </w:rPr>
      </w:pPr>
      <w:r w:rsidRPr="002E54A0">
        <w:rPr>
          <w:sz w:val="16"/>
          <w:szCs w:val="16"/>
        </w:rPr>
        <w:t>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w:t>
      </w:r>
    </w:p>
    <w:p w14:paraId="42C77F1B" w14:textId="77777777" w:rsidR="007F01F8" w:rsidRPr="002E54A0" w:rsidRDefault="007F01F8" w:rsidP="007F01F8">
      <w:pPr>
        <w:rPr>
          <w:sz w:val="16"/>
          <w:szCs w:val="16"/>
        </w:rPr>
      </w:pPr>
      <w:r w:rsidRPr="002E54A0">
        <w:rPr>
          <w:sz w:val="16"/>
          <w:szCs w:val="16"/>
        </w:rPr>
        <w:t>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w:t>
      </w:r>
    </w:p>
    <w:p w14:paraId="7A64142F" w14:textId="77777777" w:rsidR="007F01F8" w:rsidRDefault="007F01F8" w:rsidP="007F01F8">
      <w:pPr>
        <w:rPr>
          <w:rStyle w:val="StyleUnderline"/>
        </w:rPr>
      </w:pPr>
      <w:r w:rsidRPr="006543E9">
        <w:t>Collisions and spontaneous breakups do happen</w:t>
      </w:r>
      <w:r>
        <w:t xml:space="preserve">. The first satellite breakup occurred on June 29, 1961, when residual fuel in an </w:t>
      </w:r>
      <w:proofErr w:type="spellStart"/>
      <w:r>
        <w:t>Ablestar</w:t>
      </w:r>
      <w:proofErr w:type="spellEnd"/>
      <w:r>
        <w:t xml:space="preserve"> rocket body exploded, creating 296 trackable pieces of debris. Since that time, </w:t>
      </w:r>
      <w:r w:rsidRPr="002E54A0">
        <w:rPr>
          <w:rStyle w:val="Emphasis"/>
          <w:highlight w:val="green"/>
        </w:rPr>
        <w:t>there have been more than 200 satellite breakups</w:t>
      </w:r>
      <w:r>
        <w:t xml:space="preserve">, the most notable being the missile intercept of the Fengyun-1C satellite, which created more than 3300 trackable fragments. In </w:t>
      </w:r>
      <w:r w:rsidRPr="006543E9">
        <w:rPr>
          <w:rStyle w:val="StyleUnderline"/>
        </w:rPr>
        <w:t>most cases, these breakups are first detected by the phased-array radars in the Space Surveillance Network.</w:t>
      </w:r>
      <w:r>
        <w:t xml:space="preserve"> </w:t>
      </w:r>
      <w:r w:rsidRPr="006543E9">
        <w:rPr>
          <w:rStyle w:val="StyleUnderline"/>
        </w:rPr>
        <w:t>When multiple objects are observed where only one was expected, the downstream sensors are alerted, but no tasking is issued because specific debris orbits are not yet established</w:t>
      </w:r>
      <w:r>
        <w:t xml:space="preserve">. Tracks are taken and tagged as uncorrelated. </w:t>
      </w:r>
      <w:r w:rsidRPr="006543E9">
        <w:rPr>
          <w:rStyle w:val="StyleUnderline"/>
        </w:rPr>
        <w:t xml:space="preserve">Analysts at </w:t>
      </w:r>
      <w:proofErr w:type="spellStart"/>
      <w:r w:rsidRPr="006543E9">
        <w:rPr>
          <w:rStyle w:val="StyleUnderline"/>
        </w:rPr>
        <w:t>JSpOC</w:t>
      </w:r>
      <w:proofErr w:type="spellEnd"/>
      <w:r w:rsidRPr="006543E9">
        <w:rPr>
          <w:rStyle w:val="StyleUnderline"/>
        </w:rPr>
        <w:t xml:space="preserve"> then attempt to link uncorrelated tracks from different sensors to form a candidate orbit</w:t>
      </w:r>
      <w:r>
        <w:t xml:space="preserve">. </w:t>
      </w:r>
      <w:r w:rsidRPr="006543E9">
        <w:rPr>
          <w:rStyle w:val="StyleUnderline"/>
        </w:rPr>
        <w:t>Subsequent tracking improves the orbit to the point that the object can be named and numbered and moved into the catalog for automatic maintenance.</w:t>
      </w:r>
    </w:p>
    <w:p w14:paraId="6C67460F" w14:textId="77777777" w:rsidR="007F01F8" w:rsidRDefault="007F01F8" w:rsidP="007F01F8">
      <w:pPr>
        <w:rPr>
          <w:rStyle w:val="StyleUnderline"/>
        </w:rPr>
      </w:pPr>
    </w:p>
    <w:p w14:paraId="50F7985F" w14:textId="77777777" w:rsidR="007F01F8" w:rsidRDefault="007F01F8" w:rsidP="007F01F8">
      <w:pPr>
        <w:pStyle w:val="Heading4"/>
      </w:pPr>
      <w:r>
        <w:t xml:space="preserve">5] Lack of attribution means no </w:t>
      </w:r>
      <w:proofErr w:type="spellStart"/>
      <w:r>
        <w:t>retal</w:t>
      </w:r>
      <w:proofErr w:type="spellEnd"/>
      <w:r>
        <w:t xml:space="preserve"> </w:t>
      </w:r>
    </w:p>
    <w:p w14:paraId="459D5625" w14:textId="77777777" w:rsidR="007F01F8" w:rsidRPr="003C4E87" w:rsidRDefault="007F01F8" w:rsidP="007F01F8">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12" w:history="1">
        <w:r w:rsidRPr="00245BC5">
          <w:rPr>
            <w:rStyle w:val="Hyperlink"/>
          </w:rPr>
          <w:t>https://www.ssoar.info/ssoar/bitstream/handle/document/63288/ssoar-2019-schutz-Technology_and_Strategy_the_Changing.pdf</w:t>
        </w:r>
      </w:hyperlink>
      <w:r w:rsidRPr="00245BC5">
        <w:t>;</w:t>
      </w:r>
      <w:r>
        <w:t xml:space="preserve">] </w:t>
      </w:r>
    </w:p>
    <w:p w14:paraId="3FFE96EB" w14:textId="77777777" w:rsidR="007F01F8" w:rsidRDefault="007F01F8" w:rsidP="007F01F8">
      <w:pPr>
        <w:rPr>
          <w:rStyle w:val="StyleUnderline"/>
        </w:rPr>
      </w:pPr>
      <w:r>
        <w:lastRenderedPageBreak/>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 xml:space="preserve">Although cross-domain deterrence, </w:t>
      </w:r>
      <w:proofErr w:type="gramStart"/>
      <w:r w:rsidRPr="003C4E87">
        <w:rPr>
          <w:rStyle w:val="StyleUnderline"/>
        </w:rPr>
        <w:t>i.e.</w:t>
      </w:r>
      <w:proofErr w:type="gramEnd"/>
      <w:r w:rsidRPr="003C4E87">
        <w:rPr>
          <w:rStyle w:val="StyleUnderline"/>
        </w:rPr>
        <w:t xml:space="preserv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24F0882B" w14:textId="77777777" w:rsidR="007F01F8" w:rsidRDefault="007F01F8" w:rsidP="007F01F8">
      <w:pPr>
        <w:rPr>
          <w:rStyle w:val="StyleUnderline"/>
        </w:rPr>
      </w:pPr>
    </w:p>
    <w:p w14:paraId="3AA4A872" w14:textId="77777777" w:rsidR="007F01F8" w:rsidRDefault="007F01F8" w:rsidP="007F01F8">
      <w:pPr>
        <w:pStyle w:val="Heading4"/>
      </w:pPr>
      <w:r>
        <w:t>But debris is good—</w:t>
      </w:r>
    </w:p>
    <w:p w14:paraId="59DEFA8C" w14:textId="77777777" w:rsidR="007F01F8" w:rsidRPr="0088535A" w:rsidRDefault="007F01F8" w:rsidP="007F01F8">
      <w:pPr>
        <w:pStyle w:val="Heading4"/>
        <w:rPr>
          <w:rFonts w:cs="Calibri"/>
        </w:rPr>
      </w:pPr>
      <w:r w:rsidRPr="0088535A">
        <w:rPr>
          <w:rFonts w:cs="Calibri"/>
        </w:rPr>
        <w:t>Loss of satellites shuts down drones</w:t>
      </w:r>
    </w:p>
    <w:p w14:paraId="5A3EC498" w14:textId="77777777" w:rsidR="007F01F8" w:rsidRPr="0088535A" w:rsidRDefault="007F01F8" w:rsidP="007F01F8">
      <w:r w:rsidRPr="0088535A">
        <w:t xml:space="preserve">Daniel </w:t>
      </w:r>
      <w:proofErr w:type="spellStart"/>
      <w:r w:rsidRPr="0088535A">
        <w:rPr>
          <w:rStyle w:val="Style13ptBold"/>
        </w:rPr>
        <w:t>Ventre</w:t>
      </w:r>
      <w:proofErr w:type="spellEnd"/>
      <w:r w:rsidRPr="0088535A">
        <w:rPr>
          <w:rStyle w:val="Style13ptBold"/>
        </w:rPr>
        <w:t xml:space="preserve"> 11</w:t>
      </w:r>
      <w:r w:rsidRPr="0088535A">
        <w:t>, Engineer for CNRS and Researcher for CESDIP, Cyberwar and Information Warfare, p. 198-199</w:t>
      </w:r>
    </w:p>
    <w:p w14:paraId="3508DF19" w14:textId="77777777" w:rsidR="007F01F8" w:rsidRPr="0088535A" w:rsidRDefault="007F01F8" w:rsidP="007F01F8">
      <w:r w:rsidRPr="0088535A">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w:t>
      </w:r>
      <w:proofErr w:type="gramStart"/>
      <w:r w:rsidRPr="0088535A">
        <w:t>raises</w:t>
      </w:r>
      <w:proofErr w:type="gramEnd"/>
      <w:r w:rsidRPr="0088535A">
        <w:t xml:space="preserve"> specific problems: there are multiple actors, unpredictable at that, who do not abide by the same rules. New orders in conflicts are imposing the implementation of an ever more important need for information, and information collection and processing. </w:t>
      </w:r>
      <w:r w:rsidRPr="00B42D08">
        <w:rPr>
          <w:rStyle w:val="StyleUnderline"/>
          <w:highlight w:val="green"/>
        </w:rPr>
        <w:t>Networks</w:t>
      </w:r>
      <w:r w:rsidRPr="0088535A">
        <w:rPr>
          <w:rStyle w:val="StyleUnderline"/>
        </w:rPr>
        <w:t xml:space="preserve"> now </w:t>
      </w:r>
      <w:r w:rsidRPr="00B42D08">
        <w:rPr>
          <w:rStyle w:val="StyleUnderline"/>
          <w:highlight w:val="green"/>
        </w:rPr>
        <w:t>have</w:t>
      </w:r>
      <w:r w:rsidRPr="0088535A">
        <w:rPr>
          <w:rStyle w:val="StyleUnderline"/>
        </w:rPr>
        <w:t xml:space="preserve"> an </w:t>
      </w:r>
      <w:r w:rsidRPr="00B42D08">
        <w:rPr>
          <w:rStyle w:val="Emphasis"/>
          <w:highlight w:val="green"/>
        </w:rPr>
        <w:t>incredible importance</w:t>
      </w:r>
      <w:r w:rsidRPr="0088535A">
        <w:t xml:space="preserve">. The document refers to the growing threats against American heritage: the USA is a target and the increasing </w:t>
      </w:r>
      <w:proofErr w:type="gramStart"/>
      <w:r w:rsidRPr="0088535A">
        <w:t>amount</w:t>
      </w:r>
      <w:proofErr w:type="gramEnd"/>
      <w:r w:rsidRPr="0088535A">
        <w:t xml:space="preserve">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w:t>
      </w:r>
      <w:proofErr w:type="gramStart"/>
      <w:r w:rsidRPr="0088535A">
        <w:t>brings to mind</w:t>
      </w:r>
      <w:proofErr w:type="gramEnd"/>
      <w:r w:rsidRPr="0088535A">
        <w:t xml:space="preserve"> the fact that the US Air Force uses commercial, even foreign, applications for its cyberspace operations.</w:t>
      </w:r>
    </w:p>
    <w:p w14:paraId="3063A0CB" w14:textId="77777777" w:rsidR="007F01F8" w:rsidRPr="00F601E6" w:rsidRDefault="007F01F8" w:rsidP="007F01F8">
      <w:r w:rsidRPr="00B42D08">
        <w:rPr>
          <w:rStyle w:val="StyleUnderline"/>
          <w:highlight w:val="green"/>
        </w:rPr>
        <w:t>Info</w:t>
      </w:r>
      <w:r w:rsidRPr="0088535A">
        <w:rPr>
          <w:rStyle w:val="StyleUnderline"/>
        </w:rPr>
        <w:t xml:space="preserve">rmation </w:t>
      </w:r>
      <w:r w:rsidRPr="00B42D08">
        <w:rPr>
          <w:rStyle w:val="StyleUnderline"/>
          <w:highlight w:val="green"/>
        </w:rPr>
        <w:t>space extends to space</w:t>
      </w:r>
      <w:r w:rsidRPr="0088535A">
        <w:t xml:space="preserve">124, </w:t>
      </w:r>
      <w:r w:rsidRPr="0088535A">
        <w:rPr>
          <w:rStyle w:val="StyleUnderline"/>
        </w:rPr>
        <w:t>particularly via communication and observation satellites</w:t>
      </w:r>
      <w:r w:rsidRPr="0088535A">
        <w:t xml:space="preserve">125. </w:t>
      </w:r>
      <w:r w:rsidRPr="00B42D08">
        <w:rPr>
          <w:rStyle w:val="StyleUnderline"/>
          <w:highlight w:val="green"/>
        </w:rPr>
        <w:t>Satellites are the keystone to</w:t>
      </w:r>
      <w:r w:rsidRPr="0088535A">
        <w:rPr>
          <w:rStyle w:val="StyleUnderline"/>
        </w:rPr>
        <w:t xml:space="preserve"> the cyberspace and communication systems, but also </w:t>
      </w:r>
      <w:r w:rsidRPr="00B42D08">
        <w:rPr>
          <w:rStyle w:val="StyleUnderline"/>
          <w:highlight w:val="green"/>
        </w:rPr>
        <w:t>the security system</w:t>
      </w:r>
      <w:r w:rsidRPr="0088535A">
        <w:rPr>
          <w:rStyle w:val="StyleUnderline"/>
        </w:rPr>
        <w:t>: monitoring</w:t>
      </w:r>
      <w:r w:rsidRPr="0088535A">
        <w:t xml:space="preserve"> (Echelon network is the symbol), </w:t>
      </w:r>
      <w:r w:rsidRPr="0088535A">
        <w:rPr>
          <w:rStyle w:val="StyleUnderline"/>
        </w:rPr>
        <w:t xml:space="preserve">observation, communication. These are </w:t>
      </w:r>
      <w:r w:rsidRPr="00B42D08">
        <w:rPr>
          <w:rStyle w:val="StyleUnderline"/>
          <w:highlight w:val="green"/>
        </w:rPr>
        <w:t>at the heart of</w:t>
      </w:r>
      <w:r w:rsidRPr="0088535A">
        <w:rPr>
          <w:rStyle w:val="StyleUnderline"/>
        </w:rPr>
        <w:t xml:space="preserve"> the </w:t>
      </w:r>
      <w:r w:rsidRPr="00B42D08">
        <w:rPr>
          <w:rStyle w:val="StyleUnderline"/>
          <w:highlight w:val="green"/>
        </w:rPr>
        <w:t>C4ISR</w:t>
      </w:r>
      <w:r w:rsidRPr="0088535A">
        <w:rPr>
          <w:rStyle w:val="StyleUnderline"/>
        </w:rPr>
        <w:t xml:space="preserve"> systems, </w:t>
      </w:r>
      <w:r w:rsidRPr="00B42D08">
        <w:rPr>
          <w:rStyle w:val="StyleUnderline"/>
          <w:highlight w:val="green"/>
        </w:rPr>
        <w:t>without which</w:t>
      </w:r>
      <w:r w:rsidRPr="0088535A">
        <w:rPr>
          <w:rStyle w:val="StyleUnderline"/>
        </w:rPr>
        <w:t xml:space="preserve"> a concept such as </w:t>
      </w:r>
      <w:r w:rsidRPr="00B42D08">
        <w:rPr>
          <w:rStyle w:val="StyleUnderline"/>
          <w:highlight w:val="green"/>
        </w:rPr>
        <w:t>net</w:t>
      </w:r>
      <w:r w:rsidRPr="0088535A">
        <w:rPr>
          <w:rStyle w:val="StyleUnderline"/>
        </w:rPr>
        <w:t>work-</w:t>
      </w:r>
      <w:r w:rsidRPr="00B42D08">
        <w:rPr>
          <w:rStyle w:val="StyleUnderline"/>
          <w:highlight w:val="green"/>
        </w:rPr>
        <w:t>centric war</w:t>
      </w:r>
      <w:r w:rsidRPr="0088535A">
        <w:rPr>
          <w:rStyle w:val="StyleUnderline"/>
        </w:rPr>
        <w:t xml:space="preserve">fare </w:t>
      </w:r>
      <w:r w:rsidRPr="00B42D08">
        <w:rPr>
          <w:rStyle w:val="StyleUnderline"/>
          <w:highlight w:val="green"/>
        </w:rPr>
        <w:t xml:space="preserve">could not exist. </w:t>
      </w:r>
      <w:r w:rsidRPr="00B42D08">
        <w:rPr>
          <w:rStyle w:val="Emphasis"/>
          <w:sz w:val="24"/>
          <w:szCs w:val="26"/>
          <w:highlight w:val="green"/>
        </w:rPr>
        <w:t>There would be no drones without satellites</w:t>
      </w:r>
      <w:r w:rsidRPr="0088535A">
        <w:t xml:space="preserve">. It is even a question of extending the </w:t>
      </w:r>
      <w:r w:rsidRPr="0088535A">
        <w:lastRenderedPageBreak/>
        <w:t xml:space="preserve">Internet to extra-atmospheric space. Projects in this vein (Interplanetary Networks) were being formed in the </w:t>
      </w:r>
      <w:proofErr w:type="gramStart"/>
      <w:r w:rsidRPr="0088535A">
        <w:t>1990s, but</w:t>
      </w:r>
      <w:proofErr w:type="gramEnd"/>
      <w:r w:rsidRPr="0088535A">
        <w:t xml:space="preserve">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w:t>
      </w:r>
      <w:proofErr w:type="gramStart"/>
      <w:r w:rsidRPr="0088535A">
        <w:t>geopolitical</w:t>
      </w:r>
      <w:proofErr w:type="gramEnd"/>
      <w:r w:rsidRPr="0088535A">
        <w:t xml:space="preserve"> and geostrategic domains: questions of seizing this space, questions of regulation of human activity in this space, of sovereignty, new territoriality and independence.</w:t>
      </w:r>
    </w:p>
    <w:p w14:paraId="791C55FF" w14:textId="77777777" w:rsidR="007F01F8" w:rsidRPr="0088535A" w:rsidRDefault="007F01F8" w:rsidP="007F01F8">
      <w:pPr>
        <w:pStyle w:val="Heading4"/>
        <w:rPr>
          <w:rFonts w:cs="Calibri"/>
        </w:rPr>
      </w:pPr>
      <w:r w:rsidRPr="0088535A">
        <w:rPr>
          <w:rFonts w:cs="Calibri"/>
        </w:rPr>
        <w:t xml:space="preserve">Drone </w:t>
      </w:r>
      <w:proofErr w:type="spellStart"/>
      <w:r w:rsidRPr="0088535A">
        <w:rPr>
          <w:rFonts w:cs="Calibri"/>
        </w:rPr>
        <w:t>prolif</w:t>
      </w:r>
      <w:proofErr w:type="spellEnd"/>
      <w:r w:rsidRPr="0088535A">
        <w:rPr>
          <w:rFonts w:cs="Calibri"/>
        </w:rPr>
        <w:t xml:space="preserve"> is </w:t>
      </w:r>
      <w:r w:rsidRPr="0088535A">
        <w:rPr>
          <w:rFonts w:cs="Calibri"/>
          <w:u w:val="single"/>
        </w:rPr>
        <w:t>inevitable</w:t>
      </w:r>
      <w:r w:rsidRPr="0088535A">
        <w:rPr>
          <w:rFonts w:cs="Calibri"/>
        </w:rPr>
        <w:t xml:space="preserve"> and causes </w:t>
      </w:r>
      <w:r w:rsidRPr="0088535A">
        <w:rPr>
          <w:rFonts w:cs="Calibri"/>
          <w:u w:val="single"/>
        </w:rPr>
        <w:t>global nuclear war</w:t>
      </w:r>
    </w:p>
    <w:p w14:paraId="4F1C1810" w14:textId="77777777" w:rsidR="007F01F8" w:rsidRPr="0088535A" w:rsidRDefault="007F01F8" w:rsidP="007F01F8">
      <w:r w:rsidRPr="0088535A">
        <w:t xml:space="preserve">Dr. Michael C. </w:t>
      </w:r>
      <w:r w:rsidRPr="0088535A">
        <w:rPr>
          <w:rStyle w:val="Style13ptBold"/>
        </w:rPr>
        <w:t>Horowitz 19</w:t>
      </w:r>
      <w:r w:rsidRPr="0088535A">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03D4048B" w14:textId="77777777" w:rsidR="007F01F8" w:rsidRPr="0088535A" w:rsidRDefault="007F01F8" w:rsidP="007F01F8">
      <w:r w:rsidRPr="0088535A">
        <w:t>Thus, the reason to deploy autonomous systems would have to be their reliability and effectiveness rather than signaling. And gi</w:t>
      </w:r>
      <w:r w:rsidRPr="0088535A">
        <w:rPr>
          <w:rStyle w:val="StyleUnderline"/>
        </w:rPr>
        <w:t xml:space="preserve">ving up human control to algorithms in </w:t>
      </w:r>
      <w:r w:rsidRPr="00B42D08">
        <w:rPr>
          <w:rStyle w:val="StyleUnderline"/>
          <w:highlight w:val="green"/>
        </w:rPr>
        <w:t>a crisis</w:t>
      </w:r>
      <w:r w:rsidRPr="0088535A">
        <w:rPr>
          <w:rStyle w:val="StyleUnderline"/>
        </w:rPr>
        <w:t xml:space="preserve"> that </w:t>
      </w:r>
      <w:r w:rsidRPr="00B42D08">
        <w:rPr>
          <w:rStyle w:val="StyleUnderline"/>
          <w:highlight w:val="green"/>
        </w:rPr>
        <w:t xml:space="preserve">could end with </w:t>
      </w:r>
      <w:r w:rsidRPr="00B42D08">
        <w:rPr>
          <w:rStyle w:val="Emphasis"/>
          <w:sz w:val="24"/>
          <w:szCs w:val="26"/>
          <w:highlight w:val="green"/>
        </w:rPr>
        <w:t>global nuclear war</w:t>
      </w:r>
      <w:r w:rsidRPr="0088535A">
        <w:rPr>
          <w:rStyle w:val="StyleUnderline"/>
          <w:sz w:val="24"/>
          <w:szCs w:val="26"/>
        </w:rPr>
        <w:t xml:space="preserve"> </w:t>
      </w:r>
      <w:r w:rsidRPr="0088535A">
        <w:rPr>
          <w:rStyle w:val="StyleUnderline"/>
        </w:rPr>
        <w:t>would require an extremely high level of perceived reliability and effectiveness</w:t>
      </w:r>
      <w:r w:rsidRPr="0088535A">
        <w:t xml:space="preserve">. Few things are more important to militaries in crisis situations than informational awareness and control over decisions, and there might be fear that </w:t>
      </w:r>
      <w:r w:rsidRPr="00B42D08">
        <w:rPr>
          <w:rStyle w:val="StyleUnderline"/>
          <w:highlight w:val="green"/>
        </w:rPr>
        <w:t xml:space="preserve">autonomous systems are prone to </w:t>
      </w:r>
      <w:r w:rsidRPr="00B42D08">
        <w:rPr>
          <w:rStyle w:val="Emphasis"/>
          <w:sz w:val="24"/>
          <w:szCs w:val="26"/>
          <w:highlight w:val="green"/>
        </w:rPr>
        <w:t>accidents</w:t>
      </w:r>
      <w:r w:rsidRPr="0088535A">
        <w:t>.</w:t>
      </w:r>
    </w:p>
    <w:p w14:paraId="77BEFD18" w14:textId="77777777" w:rsidR="007F01F8" w:rsidRPr="0088535A" w:rsidRDefault="007F01F8" w:rsidP="007F01F8">
      <w:r w:rsidRPr="0088535A">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75006F30" w14:textId="77777777" w:rsidR="007F01F8" w:rsidRPr="0088535A" w:rsidRDefault="007F01F8" w:rsidP="007F01F8">
      <w:r w:rsidRPr="0088535A">
        <w:t xml:space="preserve">This paper draws on research in strategic studies and examples from military history to assess how </w:t>
      </w:r>
      <w:r w:rsidRPr="00B42D08">
        <w:rPr>
          <w:rStyle w:val="StyleUnderline"/>
          <w:highlight w:val="green"/>
        </w:rPr>
        <w:t>LAWS</w:t>
      </w:r>
      <w:r w:rsidRPr="0088535A">
        <w:rPr>
          <w:rStyle w:val="StyleUnderline"/>
        </w:rPr>
        <w:t xml:space="preserve"> could </w:t>
      </w:r>
      <w:r w:rsidRPr="00B42D08">
        <w:rPr>
          <w:rStyle w:val="StyleUnderline"/>
          <w:highlight w:val="green"/>
        </w:rPr>
        <w:t>influence</w:t>
      </w:r>
      <w:r w:rsidRPr="0088535A">
        <w:rPr>
          <w:rStyle w:val="StyleUnderline"/>
        </w:rPr>
        <w:t xml:space="preserve"> the development and deployment of military systems, including </w:t>
      </w:r>
      <w:r w:rsidRPr="00B42D08">
        <w:rPr>
          <w:rStyle w:val="Emphasis"/>
          <w:sz w:val="24"/>
          <w:szCs w:val="26"/>
          <w:highlight w:val="green"/>
        </w:rPr>
        <w:t>arms races</w:t>
      </w:r>
      <w:r w:rsidRPr="00B42D08">
        <w:rPr>
          <w:rStyle w:val="StyleUnderline"/>
          <w:highlight w:val="green"/>
        </w:rPr>
        <w:t xml:space="preserve">, </w:t>
      </w:r>
      <w:r w:rsidRPr="00B42D08">
        <w:rPr>
          <w:rStyle w:val="Emphasis"/>
          <w:highlight w:val="green"/>
        </w:rPr>
        <w:t>crisis stability</w:t>
      </w:r>
      <w:r w:rsidRPr="00B42D08">
        <w:rPr>
          <w:rStyle w:val="StyleUnderline"/>
          <w:highlight w:val="green"/>
        </w:rPr>
        <w:t>, and</w:t>
      </w:r>
      <w:r w:rsidRPr="0088535A">
        <w:rPr>
          <w:rStyle w:val="StyleUnderline"/>
        </w:rPr>
        <w:t xml:space="preserve"> wartime stability, especially the </w:t>
      </w:r>
      <w:r w:rsidRPr="00B42D08">
        <w:rPr>
          <w:rStyle w:val="StyleUnderline"/>
          <w:highlight w:val="green"/>
        </w:rPr>
        <w:t xml:space="preserve">risk of </w:t>
      </w:r>
      <w:r w:rsidRPr="00B42D08">
        <w:rPr>
          <w:rStyle w:val="Emphasis"/>
          <w:sz w:val="24"/>
          <w:szCs w:val="26"/>
          <w:highlight w:val="green"/>
        </w:rPr>
        <w:t>escalation</w:t>
      </w:r>
      <w:r w:rsidRPr="0088535A">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88535A">
        <w:rPr>
          <w:rStyle w:val="StyleUnderline"/>
        </w:rPr>
        <w:t xml:space="preserve">machine-like accuracy in </w:t>
      </w:r>
      <w:r w:rsidRPr="00B42D08">
        <w:rPr>
          <w:rStyle w:val="StyleUnderline"/>
          <w:highlight w:val="green"/>
        </w:rPr>
        <w:t>following programming</w:t>
      </w:r>
      <w:r w:rsidRPr="0088535A">
        <w:t xml:space="preserve">, but that </w:t>
      </w:r>
      <w:r w:rsidRPr="00B42D08">
        <w:rPr>
          <w:rStyle w:val="StyleUnderline"/>
          <w:highlight w:val="green"/>
        </w:rPr>
        <w:t>comes with</w:t>
      </w:r>
      <w:r w:rsidRPr="0088535A">
        <w:rPr>
          <w:rStyle w:val="StyleUnderline"/>
        </w:rPr>
        <w:t xml:space="preserve"> a potential downside: the </w:t>
      </w:r>
      <w:r w:rsidRPr="00B42D08">
        <w:rPr>
          <w:rStyle w:val="StyleUnderline"/>
          <w:highlight w:val="green"/>
        </w:rPr>
        <w:t>loss of control and</w:t>
      </w:r>
      <w:r w:rsidRPr="0088535A">
        <w:rPr>
          <w:rStyle w:val="StyleUnderline"/>
        </w:rPr>
        <w:t xml:space="preserve"> the accompanying </w:t>
      </w:r>
      <w:r w:rsidRPr="00B42D08">
        <w:rPr>
          <w:rStyle w:val="StyleUnderline"/>
          <w:highlight w:val="green"/>
        </w:rPr>
        <w:t>risk of</w:t>
      </w:r>
      <w:r w:rsidRPr="0088535A">
        <w:rPr>
          <w:rStyle w:val="StyleUnderline"/>
        </w:rPr>
        <w:t xml:space="preserve"> </w:t>
      </w:r>
      <w:r w:rsidRPr="0088535A">
        <w:rPr>
          <w:rStyle w:val="Emphasis"/>
        </w:rPr>
        <w:t>accidents</w:t>
      </w:r>
      <w:r w:rsidRPr="0088535A">
        <w:rPr>
          <w:rStyle w:val="StyleUnderline"/>
        </w:rPr>
        <w:t xml:space="preserve">, adversarial </w:t>
      </w:r>
      <w:r w:rsidRPr="00B42D08">
        <w:rPr>
          <w:rStyle w:val="Emphasis"/>
          <w:highlight w:val="green"/>
        </w:rPr>
        <w:t>spoofing</w:t>
      </w:r>
      <w:r w:rsidRPr="00B42D08">
        <w:rPr>
          <w:rStyle w:val="StyleUnderline"/>
          <w:highlight w:val="green"/>
        </w:rPr>
        <w:t xml:space="preserve">, and </w:t>
      </w:r>
      <w:r w:rsidRPr="00B42D08">
        <w:rPr>
          <w:rStyle w:val="Emphasis"/>
          <w:highlight w:val="green"/>
        </w:rPr>
        <w:t>miscalc</w:t>
      </w:r>
      <w:r w:rsidRPr="0088535A">
        <w:rPr>
          <w:rStyle w:val="Emphasis"/>
        </w:rPr>
        <w:t>ulation</w:t>
      </w:r>
      <w:r w:rsidRPr="0088535A">
        <w:rPr>
          <w:rStyle w:val="StyleUnderline"/>
        </w:rPr>
        <w:t xml:space="preserve">. Even if LAWS malfunction at the same rate as humans </w:t>
      </w:r>
      <w:proofErr w:type="gramStart"/>
      <w:r w:rsidRPr="0088535A">
        <w:rPr>
          <w:rStyle w:val="StyleUnderline"/>
        </w:rPr>
        <w:t>in a given</w:t>
      </w:r>
      <w:proofErr w:type="gramEnd"/>
      <w:r w:rsidRPr="0088535A">
        <w:rPr>
          <w:rStyle w:val="StyleUnderline"/>
        </w:rPr>
        <w:t xml:space="preserve"> scenario, the ability of operators to control the impact of those malfunctions may be lower, which could make LAWS less predictable on the </w:t>
      </w:r>
      <w:r w:rsidRPr="0088535A">
        <w:rPr>
          <w:rStyle w:val="StyleUnderline"/>
        </w:rPr>
        <w:lastRenderedPageBreak/>
        <w:t>battlefield</w:t>
      </w:r>
      <w:r w:rsidRPr="0088535A">
        <w:t>. The paper then examines how these issues interact with the large uncertainty parameter associated with AI-based military capabilities at present, both in terms of the range of the possible and the opacity of their programming.</w:t>
      </w:r>
    </w:p>
    <w:p w14:paraId="2CB66CD0" w14:textId="77777777" w:rsidR="007F01F8" w:rsidRPr="0088535A" w:rsidRDefault="007F01F8" w:rsidP="007F01F8">
      <w:r w:rsidRPr="0088535A">
        <w:t xml:space="preserve">The results highlight several critical issues surrounding the development and deployment of LAWS.1 First, </w:t>
      </w:r>
      <w:r w:rsidRPr="0088535A">
        <w:rPr>
          <w:rStyle w:val="StyleUnderline"/>
        </w:rPr>
        <w:t xml:space="preserve">the desire to fight at </w:t>
      </w:r>
      <w:r w:rsidRPr="00B42D08">
        <w:rPr>
          <w:rStyle w:val="StyleUnderline"/>
          <w:highlight w:val="green"/>
        </w:rPr>
        <w:t>machine speed</w:t>
      </w:r>
      <w:r w:rsidRPr="0088535A">
        <w:rPr>
          <w:rStyle w:val="StyleUnderline"/>
        </w:rPr>
        <w:t xml:space="preserve"> with autonomous systems, while making a military more effective in a conflict, could </w:t>
      </w:r>
      <w:r w:rsidRPr="00B42D08">
        <w:rPr>
          <w:rStyle w:val="StyleUnderline"/>
          <w:highlight w:val="green"/>
        </w:rPr>
        <w:t xml:space="preserve">increase </w:t>
      </w:r>
      <w:r w:rsidRPr="00B42D08">
        <w:rPr>
          <w:rStyle w:val="Emphasis"/>
          <w:highlight w:val="green"/>
        </w:rPr>
        <w:t>crisis instability</w:t>
      </w:r>
      <w:r w:rsidRPr="0088535A">
        <w:rPr>
          <w:rStyle w:val="StyleUnderline"/>
        </w:rPr>
        <w:t xml:space="preserve">. As countries fear </w:t>
      </w:r>
      <w:r w:rsidRPr="00B42D08">
        <w:rPr>
          <w:rStyle w:val="StyleUnderline"/>
          <w:highlight w:val="green"/>
        </w:rPr>
        <w:t>losing</w:t>
      </w:r>
      <w:r w:rsidRPr="0088535A">
        <w:rPr>
          <w:rStyle w:val="StyleUnderline"/>
        </w:rPr>
        <w:t xml:space="preserve"> conflicts </w:t>
      </w:r>
      <w:r w:rsidRPr="00B42D08">
        <w:rPr>
          <w:rStyle w:val="StyleUnderline"/>
          <w:highlight w:val="green"/>
        </w:rPr>
        <w:t>faster</w:t>
      </w:r>
      <w:r w:rsidRPr="0088535A">
        <w:rPr>
          <w:rStyle w:val="StyleUnderline"/>
        </w:rPr>
        <w:t xml:space="preserve">, it will </w:t>
      </w:r>
      <w:r w:rsidRPr="00B42D08">
        <w:rPr>
          <w:rStyle w:val="StyleUnderline"/>
          <w:highlight w:val="green"/>
        </w:rPr>
        <w:t xml:space="preserve">generate </w:t>
      </w:r>
      <w:r w:rsidRPr="00B42D08">
        <w:rPr>
          <w:rStyle w:val="Emphasis"/>
          <w:highlight w:val="green"/>
        </w:rPr>
        <w:t>escalation pressure</w:t>
      </w:r>
      <w:r w:rsidRPr="00B42D08">
        <w:rPr>
          <w:rStyle w:val="StyleUnderline"/>
          <w:highlight w:val="green"/>
        </w:rPr>
        <w:t>, including</w:t>
      </w:r>
      <w:r w:rsidRPr="0088535A">
        <w:rPr>
          <w:rStyle w:val="StyleUnderline"/>
        </w:rPr>
        <w:t xml:space="preserve"> an increased incentive for </w:t>
      </w:r>
      <w:r w:rsidRPr="00B42D08">
        <w:rPr>
          <w:rStyle w:val="Emphasis"/>
          <w:sz w:val="24"/>
          <w:szCs w:val="26"/>
          <w:highlight w:val="green"/>
        </w:rPr>
        <w:t>first strikes</w:t>
      </w:r>
      <w:r w:rsidRPr="0088535A">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88535A">
        <w:rPr>
          <w:rStyle w:val="StyleUnderline"/>
        </w:rPr>
        <w:t>the dual-use</w:t>
      </w:r>
      <w:r w:rsidRPr="0088535A">
        <w:t xml:space="preserve">, or even general purpose, </w:t>
      </w:r>
      <w:r w:rsidRPr="0088535A">
        <w:rPr>
          <w:rStyle w:val="StyleUnderline"/>
        </w:rPr>
        <w:t>character</w:t>
      </w:r>
      <w:r w:rsidRPr="0088535A">
        <w:t xml:space="preserve"> of the basic science underlying many autonomous systems </w:t>
      </w:r>
      <w:r w:rsidRPr="0088535A">
        <w:rPr>
          <w:rStyle w:val="StyleUnderline"/>
        </w:rPr>
        <w:t>will make</w:t>
      </w:r>
      <w:r w:rsidRPr="0088535A">
        <w:t xml:space="preserve"> the </w:t>
      </w:r>
      <w:r w:rsidRPr="0088535A">
        <w:rPr>
          <w:rStyle w:val="StyleUnderline"/>
        </w:rPr>
        <w:t>tech</w:t>
      </w:r>
      <w:r w:rsidRPr="0088535A">
        <w:t xml:space="preserve">nology </w:t>
      </w:r>
      <w:r w:rsidRPr="0088535A">
        <w:rPr>
          <w:rStyle w:val="StyleUnderline"/>
        </w:rPr>
        <w:t>hard to control</w:t>
      </w:r>
      <w:r w:rsidRPr="0088535A">
        <w:t>, giving many countries and actors access to basic algorithms, though whether this is described as diffusion, proliferation, or an arms race will depend on political dynamics as much as anything.</w:t>
      </w:r>
    </w:p>
    <w:p w14:paraId="6D794273" w14:textId="77777777" w:rsidR="007F01F8" w:rsidRPr="0088535A" w:rsidRDefault="007F01F8" w:rsidP="007F01F8">
      <w:r w:rsidRPr="0088535A">
        <w:t xml:space="preserve">Finally, </w:t>
      </w:r>
      <w:r w:rsidRPr="0088535A">
        <w:rPr>
          <w:rStyle w:val="StyleUnderline"/>
        </w:rPr>
        <w:t xml:space="preserve">multiple </w:t>
      </w:r>
      <w:r w:rsidRPr="00B42D08">
        <w:rPr>
          <w:rStyle w:val="StyleUnderline"/>
          <w:highlight w:val="green"/>
        </w:rPr>
        <w:t>uncertainty</w:t>
      </w:r>
      <w:r w:rsidRPr="0088535A">
        <w:rPr>
          <w:rStyle w:val="StyleUnderline"/>
        </w:rPr>
        <w:t xml:space="preserve"> parameters</w:t>
      </w:r>
      <w:r w:rsidRPr="0088535A">
        <w:t xml:space="preserve"> concerning lethal autonomous weapon systems </w:t>
      </w:r>
      <w:r w:rsidRPr="0088535A">
        <w:rPr>
          <w:rStyle w:val="StyleUnderline"/>
        </w:rPr>
        <w:t xml:space="preserve">could </w:t>
      </w:r>
      <w:r w:rsidRPr="00B42D08">
        <w:rPr>
          <w:rStyle w:val="StyleUnderline"/>
          <w:highlight w:val="green"/>
        </w:rPr>
        <w:t xml:space="preserve">exacerbate </w:t>
      </w:r>
      <w:r w:rsidRPr="00B42D08">
        <w:rPr>
          <w:rStyle w:val="Emphasis"/>
          <w:highlight w:val="green"/>
        </w:rPr>
        <w:t>security dilemmas</w:t>
      </w:r>
      <w:r w:rsidRPr="0088535A">
        <w:t xml:space="preserve">.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w:t>
      </w:r>
      <w:proofErr w:type="gramStart"/>
      <w:r w:rsidRPr="0088535A">
        <w:t>an arms</w:t>
      </w:r>
      <w:proofErr w:type="gramEnd"/>
      <w:r w:rsidRPr="0088535A">
        <w:t xml:space="preserve"> race over lethal autonomous weapon systems occurs, it will likely be because of worse-case assumptions about capability development by potential adversaries.</w:t>
      </w:r>
    </w:p>
    <w:p w14:paraId="5FF71C47" w14:textId="77777777" w:rsidR="007F01F8" w:rsidRPr="0088535A" w:rsidRDefault="007F01F8" w:rsidP="007F01F8">
      <w:pPr>
        <w:rPr>
          <w:sz w:val="10"/>
          <w:szCs w:val="16"/>
        </w:rPr>
      </w:pPr>
      <w:r w:rsidRPr="0088535A">
        <w:rPr>
          <w:sz w:val="10"/>
          <w:szCs w:val="16"/>
        </w:rPr>
        <w:t>What is Autonomy or Artificial Intelligence?</w:t>
      </w:r>
    </w:p>
    <w:p w14:paraId="2604BC37" w14:textId="77777777" w:rsidR="007F01F8" w:rsidRPr="0088535A" w:rsidRDefault="007F01F8" w:rsidP="007F01F8">
      <w:pPr>
        <w:rPr>
          <w:sz w:val="10"/>
          <w:szCs w:val="16"/>
        </w:rPr>
      </w:pPr>
      <w:r w:rsidRPr="0088535A">
        <w:rPr>
          <w:sz w:val="10"/>
          <w:szCs w:val="16"/>
        </w:rPr>
        <w:t xml:space="preserve">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w:t>
      </w:r>
      <w:proofErr w:type="gramStart"/>
      <w:r w:rsidRPr="0088535A">
        <w:rPr>
          <w:sz w:val="10"/>
          <w:szCs w:val="16"/>
        </w:rPr>
        <w:t>remotely-piloted</w:t>
      </w:r>
      <w:proofErr w:type="gramEnd"/>
      <w:r w:rsidRPr="0088535A">
        <w:rPr>
          <w:sz w:val="10"/>
          <w:szCs w:val="16"/>
        </w:rPr>
        <w:t xml:space="preserve"> systems where a human, though at a distance, still operates a given vehicle or system.</w:t>
      </w:r>
    </w:p>
    <w:p w14:paraId="1EB55D74" w14:textId="77777777" w:rsidR="007F01F8" w:rsidRPr="0088535A" w:rsidRDefault="007F01F8" w:rsidP="007F01F8">
      <w:pPr>
        <w:rPr>
          <w:sz w:val="10"/>
          <w:szCs w:val="16"/>
        </w:rPr>
      </w:pPr>
      <w:r w:rsidRPr="0088535A">
        <w:rPr>
          <w:sz w:val="10"/>
          <w:szCs w:val="16"/>
        </w:rPr>
        <w:t xml:space="preserve">What is a lethal autonomous weapon system? While simple to </w:t>
      </w:r>
      <w:proofErr w:type="gramStart"/>
      <w:r w:rsidRPr="0088535A">
        <w:rPr>
          <w:sz w:val="10"/>
          <w:szCs w:val="16"/>
        </w:rPr>
        <w:t>describe on first glance, and</w:t>
      </w:r>
      <w:proofErr w:type="gramEnd"/>
      <w:r w:rsidRPr="0088535A">
        <w:rPr>
          <w:sz w:val="10"/>
          <w:szCs w:val="16"/>
        </w:rPr>
        <w:t xml:space="preserve">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w:t>
      </w:r>
      <w:proofErr w:type="gramStart"/>
      <w:r w:rsidRPr="0088535A">
        <w:rPr>
          <w:sz w:val="10"/>
          <w:szCs w:val="16"/>
        </w:rPr>
        <w:t>select</w:t>
      </w:r>
      <w:proofErr w:type="gramEnd"/>
      <w:r w:rsidRPr="0088535A">
        <w:rPr>
          <w:sz w:val="10"/>
          <w:szCs w:val="16"/>
        </w:rPr>
        <w:t xml:space="preserve"> and engage targets, according to a common sense understanding of the terms.6</w:t>
      </w:r>
    </w:p>
    <w:p w14:paraId="2ECEEBF4" w14:textId="77777777" w:rsidR="007F01F8" w:rsidRPr="0088535A" w:rsidRDefault="007F01F8" w:rsidP="007F01F8">
      <w:pPr>
        <w:rPr>
          <w:sz w:val="10"/>
          <w:szCs w:val="16"/>
        </w:rPr>
      </w:pPr>
      <w:r w:rsidRPr="0088535A">
        <w:rPr>
          <w:sz w:val="10"/>
          <w:szCs w:val="16"/>
        </w:rPr>
        <w:t xml:space="preserve">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w:t>
      </w:r>
      <w:proofErr w:type="spellStart"/>
      <w:r w:rsidRPr="0088535A">
        <w:rPr>
          <w:sz w:val="10"/>
          <w:szCs w:val="16"/>
        </w:rPr>
        <w:t>Roff</w:t>
      </w:r>
      <w:proofErr w:type="spellEnd"/>
      <w:r w:rsidRPr="0088535A">
        <w:rPr>
          <w:sz w:val="10"/>
          <w:szCs w:val="16"/>
        </w:rPr>
        <w:t xml:space="preserve">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w:t>
      </w:r>
      <w:proofErr w:type="spellStart"/>
      <w:r w:rsidRPr="0088535A">
        <w:rPr>
          <w:sz w:val="10"/>
          <w:szCs w:val="16"/>
        </w:rPr>
        <w:t>fromsystems</w:t>
      </w:r>
      <w:proofErr w:type="spellEnd"/>
      <w:r w:rsidRPr="0088535A">
        <w:rPr>
          <w:sz w:val="10"/>
          <w:szCs w:val="16"/>
        </w:rPr>
        <w:t xml:space="preserve">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533ECE0D" w14:textId="77777777" w:rsidR="007F01F8" w:rsidRPr="0088535A" w:rsidRDefault="007F01F8" w:rsidP="007F01F8">
      <w:pPr>
        <w:rPr>
          <w:sz w:val="10"/>
          <w:szCs w:val="16"/>
        </w:rPr>
      </w:pPr>
      <w:r w:rsidRPr="0088535A">
        <w:rPr>
          <w:sz w:val="10"/>
          <w:szCs w:val="16"/>
        </w:rPr>
        <w:t xml:space="preserve">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w:t>
      </w:r>
      <w:proofErr w:type="spellStart"/>
      <w:r w:rsidRPr="0088535A">
        <w:rPr>
          <w:sz w:val="10"/>
          <w:szCs w:val="16"/>
        </w:rPr>
        <w:t>Scharre</w:t>
      </w:r>
      <w:proofErr w:type="spellEnd"/>
      <w:r w:rsidRPr="0088535A">
        <w:rPr>
          <w:sz w:val="10"/>
          <w:szCs w:val="16"/>
        </w:rPr>
        <w:t xml:space="preserv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2B739D78" w14:textId="77777777" w:rsidR="007F01F8" w:rsidRPr="0088535A" w:rsidRDefault="007F01F8" w:rsidP="007F01F8">
      <w:pPr>
        <w:rPr>
          <w:sz w:val="10"/>
          <w:szCs w:val="16"/>
        </w:rPr>
      </w:pPr>
      <w:r w:rsidRPr="0088535A">
        <w:rPr>
          <w:sz w:val="10"/>
          <w:szCs w:val="16"/>
        </w:rPr>
        <w:t xml:space="preserve">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w:t>
      </w:r>
      <w:proofErr w:type="gramStart"/>
      <w:r w:rsidRPr="0088535A">
        <w:rPr>
          <w:sz w:val="10"/>
          <w:szCs w:val="16"/>
        </w:rPr>
        <w:t>has the ability to</w:t>
      </w:r>
      <w:proofErr w:type="gramEnd"/>
      <w:r w:rsidRPr="0088535A">
        <w:rPr>
          <w:sz w:val="10"/>
          <w:szCs w:val="16"/>
        </w:rPr>
        <w:t xml:space="preserve"> take over human society in the interest of a goal – any goal – whether autonomous systems at much smaller orders of magnitude already exist in military systems will likely be unimportant. The super-intelligent system would simply create what it needed.</w:t>
      </w:r>
    </w:p>
    <w:p w14:paraId="0D6CC8C8" w14:textId="77777777" w:rsidR="007F01F8" w:rsidRPr="0088535A" w:rsidRDefault="007F01F8" w:rsidP="007F01F8">
      <w:r w:rsidRPr="0088535A">
        <w:t>Why Invest in Autonomous Systems?</w:t>
      </w:r>
    </w:p>
    <w:p w14:paraId="215F5F60" w14:textId="77777777" w:rsidR="007F01F8" w:rsidRPr="0088535A" w:rsidRDefault="007F01F8" w:rsidP="007F01F8">
      <w:r w:rsidRPr="00B42D08">
        <w:rPr>
          <w:rStyle w:val="StyleUnderline"/>
          <w:highlight w:val="green"/>
        </w:rPr>
        <w:lastRenderedPageBreak/>
        <w:t>Militaries are</w:t>
      </w:r>
      <w:r w:rsidRPr="0088535A">
        <w:rPr>
          <w:rStyle w:val="StyleUnderline"/>
        </w:rPr>
        <w:t xml:space="preserve"> already </w:t>
      </w:r>
      <w:r w:rsidRPr="00B42D08">
        <w:rPr>
          <w:rStyle w:val="StyleUnderline"/>
          <w:highlight w:val="green"/>
        </w:rPr>
        <w:t>increasing</w:t>
      </w:r>
      <w:r w:rsidRPr="0088535A">
        <w:rPr>
          <w:rStyle w:val="StyleUnderline"/>
        </w:rPr>
        <w:t xml:space="preserve"> their </w:t>
      </w:r>
      <w:r w:rsidRPr="00B42D08">
        <w:rPr>
          <w:rStyle w:val="StyleUnderline"/>
          <w:highlight w:val="green"/>
        </w:rPr>
        <w:t>investments in</w:t>
      </w:r>
      <w:r w:rsidRPr="0088535A">
        <w:rPr>
          <w:rStyle w:val="StyleUnderline"/>
        </w:rPr>
        <w:t xml:space="preserve"> </w:t>
      </w:r>
      <w:proofErr w:type="gramStart"/>
      <w:r w:rsidRPr="0088535A">
        <w:rPr>
          <w:rStyle w:val="StyleUnderline"/>
        </w:rPr>
        <w:t>remotely-piloted</w:t>
      </w:r>
      <w:proofErr w:type="gramEnd"/>
      <w:r w:rsidRPr="0088535A">
        <w:rPr>
          <w:rStyle w:val="StyleUnderline"/>
        </w:rPr>
        <w:t xml:space="preserve"> </w:t>
      </w:r>
      <w:r w:rsidRPr="00B42D08">
        <w:rPr>
          <w:rStyle w:val="StyleUnderline"/>
          <w:highlight w:val="green"/>
        </w:rPr>
        <w:t>robotic systems. From</w:t>
      </w:r>
      <w:r w:rsidRPr="0088535A">
        <w:rPr>
          <w:rStyle w:val="StyleUnderline"/>
        </w:rPr>
        <w:t xml:space="preserve"> UAVs</w:t>
      </w:r>
      <w:r w:rsidRPr="0088535A">
        <w:t xml:space="preserve"> such as the MQ-9 Reaper (</w:t>
      </w:r>
      <w:r w:rsidRPr="00B42D08">
        <w:rPr>
          <w:rStyle w:val="Emphasis"/>
          <w:highlight w:val="green"/>
        </w:rPr>
        <w:t>U</w:t>
      </w:r>
      <w:r w:rsidRPr="0088535A">
        <w:t xml:space="preserve">nited </w:t>
      </w:r>
      <w:r w:rsidRPr="00B42D08">
        <w:rPr>
          <w:rStyle w:val="Emphasis"/>
          <w:highlight w:val="green"/>
        </w:rPr>
        <w:t>S</w:t>
      </w:r>
      <w:r w:rsidRPr="0088535A">
        <w:t xml:space="preserve">tates) </w:t>
      </w:r>
      <w:r w:rsidRPr="00B42D08">
        <w:rPr>
          <w:rStyle w:val="StyleUnderline"/>
          <w:highlight w:val="green"/>
        </w:rPr>
        <w:t>to</w:t>
      </w:r>
      <w:r w:rsidRPr="0088535A">
        <w:rPr>
          <w:rStyle w:val="StyleUnderline"/>
        </w:rPr>
        <w:t xml:space="preserve"> uninhabited surface vehicles (USVs)</w:t>
      </w:r>
      <w:r w:rsidRPr="0088535A">
        <w:t xml:space="preserve"> such as the Guardium (</w:t>
      </w:r>
      <w:r w:rsidRPr="00B42D08">
        <w:rPr>
          <w:rStyle w:val="Emphasis"/>
          <w:highlight w:val="green"/>
        </w:rPr>
        <w:t>Israel</w:t>
      </w:r>
      <w:r w:rsidRPr="00B42D08">
        <w:rPr>
          <w:highlight w:val="green"/>
        </w:rPr>
        <w:t xml:space="preserve">) </w:t>
      </w:r>
      <w:r w:rsidRPr="00B42D08">
        <w:rPr>
          <w:rStyle w:val="StyleUnderline"/>
          <w:highlight w:val="green"/>
        </w:rPr>
        <w:t>to</w:t>
      </w:r>
      <w:r w:rsidRPr="0088535A">
        <w:rPr>
          <w:rStyle w:val="StyleUnderline"/>
        </w:rPr>
        <w:t xml:space="preserve"> uninhabited ground vehicles (UGV) such as Platform-M </w:t>
      </w:r>
      <w:r w:rsidRPr="00B42D08">
        <w:rPr>
          <w:rStyle w:val="StyleUnderline"/>
          <w:highlight w:val="green"/>
        </w:rPr>
        <w:t>(</w:t>
      </w:r>
      <w:r w:rsidRPr="00B42D08">
        <w:rPr>
          <w:rStyle w:val="Emphasis"/>
          <w:highlight w:val="green"/>
        </w:rPr>
        <w:t>Russia</w:t>
      </w:r>
      <w:r w:rsidRPr="00B42D08">
        <w:rPr>
          <w:rStyle w:val="StyleUnderline"/>
          <w:highlight w:val="green"/>
        </w:rPr>
        <w:t xml:space="preserve">), militaries </w:t>
      </w:r>
      <w:r w:rsidRPr="00B42D08">
        <w:rPr>
          <w:rStyle w:val="Emphasis"/>
          <w:highlight w:val="green"/>
        </w:rPr>
        <w:t>around the world</w:t>
      </w:r>
      <w:r w:rsidRPr="00B42D08">
        <w:rPr>
          <w:rStyle w:val="StyleUnderline"/>
          <w:highlight w:val="green"/>
        </w:rPr>
        <w:t xml:space="preserve"> are investing</w:t>
      </w:r>
      <w:r w:rsidRPr="0088535A">
        <w:rPr>
          <w:rStyle w:val="StyleUnderline"/>
        </w:rPr>
        <w:t xml:space="preserve"> in remotely piloted platforms</w:t>
      </w:r>
      <w:r w:rsidRPr="0088535A">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62DA9A9F" w14:textId="77777777" w:rsidR="007F01F8" w:rsidRDefault="007F01F8" w:rsidP="007F01F8"/>
    <w:p w14:paraId="776AC12A" w14:textId="77777777" w:rsidR="007F01F8" w:rsidRPr="00163035" w:rsidRDefault="007F01F8" w:rsidP="007F01F8">
      <w:pPr>
        <w:pStyle w:val="Heading4"/>
        <w:rPr>
          <w:rFonts w:cs="Times New Roman"/>
          <w:u w:val="single"/>
        </w:rPr>
      </w:pPr>
      <w:proofErr w:type="spellStart"/>
      <w:r w:rsidRPr="003B36D5">
        <w:rPr>
          <w:rFonts w:cs="Times New Roman"/>
        </w:rPr>
        <w:t>Drolif</w:t>
      </w:r>
      <w:proofErr w:type="spellEnd"/>
      <w:r w:rsidRPr="003B36D5">
        <w:rPr>
          <w:rFonts w:cs="Times New Roman"/>
        </w:rPr>
        <w:t xml:space="preserve"> means every hotspot </w:t>
      </w:r>
      <w:r w:rsidRPr="003B36D5">
        <w:rPr>
          <w:rFonts w:cs="Times New Roman"/>
          <w:u w:val="single"/>
        </w:rPr>
        <w:t>goes nuclear</w:t>
      </w:r>
      <w:r>
        <w:rPr>
          <w:rFonts w:cs="Times New Roman"/>
        </w:rPr>
        <w:t>.</w:t>
      </w:r>
    </w:p>
    <w:p w14:paraId="55816EAE" w14:textId="77777777" w:rsidR="007F01F8" w:rsidRPr="00163035" w:rsidRDefault="007F01F8" w:rsidP="007F01F8">
      <w:pPr>
        <w:rPr>
          <w:szCs w:val="16"/>
        </w:rPr>
      </w:pPr>
      <w:proofErr w:type="spellStart"/>
      <w:r w:rsidRPr="003B36D5">
        <w:rPr>
          <w:rStyle w:val="Style13ptBold"/>
        </w:rPr>
        <w:t>Zenko</w:t>
      </w:r>
      <w:proofErr w:type="spellEnd"/>
      <w:r w:rsidRPr="003B36D5">
        <w:rPr>
          <w:rStyle w:val="Style13ptBold"/>
        </w:rPr>
        <w:t xml:space="preserve"> and Kreps, </w:t>
      </w:r>
      <w:r>
        <w:rPr>
          <w:rStyle w:val="Style13ptBold"/>
        </w:rPr>
        <w:t xml:space="preserve">PhDs, </w:t>
      </w:r>
      <w:r w:rsidRPr="003B36D5">
        <w:rPr>
          <w:rStyle w:val="Style13ptBold"/>
        </w:rPr>
        <w:t>14</w:t>
      </w:r>
      <w:r>
        <w:rPr>
          <w:rStyle w:val="Style13ptBold"/>
        </w:rPr>
        <w:t xml:space="preserve"> </w:t>
      </w:r>
      <w:r w:rsidRPr="00163035">
        <w:rPr>
          <w:szCs w:val="16"/>
        </w:rPr>
        <w:t>*Micah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14:paraId="617FDDF4" w14:textId="77777777" w:rsidR="007F01F8" w:rsidRDefault="007F01F8" w:rsidP="007F01F8">
      <w:r w:rsidRPr="003B36D5">
        <w:t xml:space="preserve">The </w:t>
      </w:r>
      <w:r w:rsidRPr="003B36D5">
        <w:rPr>
          <w:rStyle w:val="StyleUnderline"/>
        </w:rPr>
        <w:t>inherent advantages</w:t>
      </w:r>
      <w:r w:rsidRPr="003B36D5">
        <w:t xml:space="preserve"> of drones </w:t>
      </w:r>
      <w:r w:rsidRPr="003B36D5">
        <w:rPr>
          <w:rStyle w:val="StyleUnderline"/>
        </w:rPr>
        <w:t>will not alone</w:t>
      </w:r>
      <w:r w:rsidRPr="003B36D5">
        <w:t xml:space="preserve"> </w:t>
      </w:r>
      <w:r w:rsidRPr="003B36D5">
        <w:rPr>
          <w:rStyle w:val="StyleUnderline"/>
        </w:rPr>
        <w:t>make</w:t>
      </w:r>
      <w:r w:rsidRPr="003B36D5">
        <w:t xml:space="preserve"> traditional </w:t>
      </w:r>
      <w:r w:rsidRPr="003B36D5">
        <w:rPr>
          <w:rStyle w:val="StyleUnderline"/>
        </w:rPr>
        <w:t>interstate warfare more likely</w:t>
      </w:r>
      <w:r w:rsidRPr="003B36D5">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capture or control foreign territory, or remove a foreign leader from power. However, </w:t>
      </w:r>
      <w:r w:rsidRPr="00B42D08">
        <w:rPr>
          <w:rStyle w:val="Emphasis"/>
          <w:highlight w:val="green"/>
        </w:rPr>
        <w:t>misperceptions</w:t>
      </w:r>
      <w:r w:rsidRPr="00B42D08">
        <w:rPr>
          <w:rStyle w:val="StyleUnderline"/>
          <w:highlight w:val="green"/>
        </w:rPr>
        <w:t xml:space="preserve"> over </w:t>
      </w:r>
      <w:r w:rsidRPr="00BD0104">
        <w:rPr>
          <w:rStyle w:val="StyleUnderline"/>
        </w:rPr>
        <w:t>the</w:t>
      </w:r>
      <w:r w:rsidRPr="003B36D5">
        <w:rPr>
          <w:rStyle w:val="StyleUnderline"/>
        </w:rPr>
        <w:t xml:space="preserve"> use of armed </w:t>
      </w:r>
      <w:r w:rsidRPr="00B42D08">
        <w:rPr>
          <w:rStyle w:val="StyleUnderline"/>
          <w:highlight w:val="green"/>
        </w:rPr>
        <w:t xml:space="preserve">drones </w:t>
      </w:r>
      <w:r w:rsidRPr="00B42D08">
        <w:rPr>
          <w:rStyle w:val="Emphasis"/>
          <w:highlight w:val="green"/>
        </w:rPr>
        <w:t xml:space="preserve">increase </w:t>
      </w:r>
      <w:r w:rsidRPr="002E7AC7">
        <w:rPr>
          <w:rStyle w:val="Emphasis"/>
        </w:rPr>
        <w:t xml:space="preserve">the </w:t>
      </w:r>
      <w:r w:rsidRPr="00B42D08">
        <w:rPr>
          <w:rStyle w:val="Emphasis"/>
          <w:highlight w:val="green"/>
        </w:rPr>
        <w:t>likelihood</w:t>
      </w:r>
      <w:r w:rsidRPr="00B42D08">
        <w:rPr>
          <w:rStyle w:val="StyleUnderline"/>
          <w:highlight w:val="green"/>
        </w:rPr>
        <w:t xml:space="preserve"> of </w:t>
      </w:r>
      <w:r w:rsidRPr="00B42D08">
        <w:rPr>
          <w:rStyle w:val="Emphasis"/>
          <w:highlight w:val="green"/>
        </w:rPr>
        <w:t>militarized disputes</w:t>
      </w:r>
      <w:r w:rsidRPr="003B36D5">
        <w:rPr>
          <w:rStyle w:val="StyleUnderline"/>
        </w:rPr>
        <w:t xml:space="preserve"> with U.S. allies</w:t>
      </w:r>
      <w:r w:rsidRPr="003B36D5">
        <w:t xml:space="preserve">, </w:t>
      </w:r>
      <w:r w:rsidRPr="003B36D5">
        <w:rPr>
          <w:rStyle w:val="StyleUnderline"/>
        </w:rPr>
        <w:t>as well as U.S. military forces</w:t>
      </w:r>
      <w:r w:rsidRPr="003B36D5">
        <w:t xml:space="preserve">, </w:t>
      </w:r>
      <w:r w:rsidRPr="002E7AC7">
        <w:rPr>
          <w:rStyle w:val="StyleUnderline"/>
        </w:rPr>
        <w:t xml:space="preserve">which could </w:t>
      </w:r>
      <w:r w:rsidRPr="00B42D08">
        <w:rPr>
          <w:rStyle w:val="StyleUnderline"/>
          <w:highlight w:val="green"/>
        </w:rPr>
        <w:t xml:space="preserve">lead to an </w:t>
      </w:r>
      <w:r w:rsidRPr="00B42D08">
        <w:rPr>
          <w:rStyle w:val="Emphasis"/>
          <w:highlight w:val="green"/>
        </w:rPr>
        <w:t>escalating crisis</w:t>
      </w:r>
      <w:r w:rsidRPr="003B36D5">
        <w:rPr>
          <w:rStyle w:val="StyleUnderline"/>
        </w:rPr>
        <w:t xml:space="preserve"> and </w:t>
      </w:r>
      <w:r w:rsidRPr="003B36D5">
        <w:rPr>
          <w:rStyle w:val="Emphasis"/>
        </w:rPr>
        <w:t>deeper U.S. involvement</w:t>
      </w:r>
      <w:r w:rsidRPr="003B36D5">
        <w:t xml:space="preserve">. </w:t>
      </w:r>
      <w:r w:rsidRPr="003B36D5">
        <w:rPr>
          <w:rStyle w:val="StyleUnderline"/>
        </w:rPr>
        <w:t xml:space="preserve">Though surveillance drones can be used to provide </w:t>
      </w:r>
      <w:r w:rsidRPr="003B36D5">
        <w:rPr>
          <w:rStyle w:val="Emphasis"/>
        </w:rPr>
        <w:t>greater stability</w:t>
      </w:r>
      <w:r w:rsidRPr="003B36D5">
        <w:t xml:space="preserve"> </w:t>
      </w:r>
      <w:r w:rsidRPr="003B36D5">
        <w:rPr>
          <w:rStyle w:val="StyleUnderline"/>
        </w:rPr>
        <w:t>between countries by monitoring ceasefires or disputed borders</w:t>
      </w:r>
      <w:r w:rsidRPr="003B36D5">
        <w:t xml:space="preserve">, </w:t>
      </w:r>
      <w:r w:rsidRPr="00B42D08">
        <w:rPr>
          <w:rStyle w:val="StyleUnderline"/>
          <w:highlight w:val="green"/>
        </w:rPr>
        <w:t xml:space="preserve">armed drones </w:t>
      </w:r>
      <w:r w:rsidRPr="002E7AC7">
        <w:rPr>
          <w:rStyle w:val="StyleUnderline"/>
        </w:rPr>
        <w:t xml:space="preserve">will have </w:t>
      </w:r>
      <w:r w:rsidRPr="00B42D08">
        <w:rPr>
          <w:rStyle w:val="Emphasis"/>
          <w:highlight w:val="green"/>
        </w:rPr>
        <w:t xml:space="preserve">destabilizing </w:t>
      </w:r>
      <w:r w:rsidRPr="002E7AC7">
        <w:rPr>
          <w:rStyle w:val="Emphasis"/>
        </w:rPr>
        <w:t>consequences</w:t>
      </w:r>
      <w:r w:rsidRPr="003B36D5">
        <w:t xml:space="preserve">. Arming a drone, whether by design or by simply putting a crude payload on an unarmed drone, makes it a weapon, and thereby a direct national security threat for any state whose border it breaches. Increased Frequency of Interstate and Intrastate Force </w:t>
      </w:r>
      <w:proofErr w:type="gramStart"/>
      <w:r w:rsidRPr="003B36D5">
        <w:t>For</w:t>
      </w:r>
      <w:proofErr w:type="gramEnd"/>
      <w:r w:rsidRPr="003B36D5">
        <w:t xml:space="preserve">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w:t>
      </w:r>
      <w:r w:rsidRPr="003B36D5">
        <w:lastRenderedPageBreak/>
        <w:t xml:space="preserve">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sidRPr="00B42D08">
        <w:rPr>
          <w:rStyle w:val="StyleUnderline"/>
          <w:highlight w:val="green"/>
        </w:rPr>
        <w:t xml:space="preserve">threshold for </w:t>
      </w:r>
      <w:r w:rsidRPr="002E7AC7">
        <w:rPr>
          <w:rStyle w:val="StyleUnderline"/>
        </w:rPr>
        <w:t xml:space="preserve">the </w:t>
      </w:r>
      <w:r w:rsidRPr="00B42D08">
        <w:rPr>
          <w:rStyle w:val="StyleUnderline"/>
          <w:highlight w:val="green"/>
        </w:rPr>
        <w:t>authorization</w:t>
      </w:r>
      <w:r w:rsidRPr="003B36D5">
        <w:rPr>
          <w:rStyle w:val="StyleUnderline"/>
        </w:rPr>
        <w:t xml:space="preserve"> of force by civilian officials </w:t>
      </w:r>
      <w:r w:rsidRPr="00B42D08">
        <w:rPr>
          <w:rStyle w:val="StyleUnderline"/>
          <w:highlight w:val="green"/>
        </w:rPr>
        <w:t xml:space="preserve">has </w:t>
      </w:r>
      <w:r w:rsidRPr="002E7AC7">
        <w:rPr>
          <w:rStyle w:val="StyleUnderline"/>
        </w:rPr>
        <w:t xml:space="preserve">been </w:t>
      </w:r>
      <w:r w:rsidRPr="00B42D08">
        <w:rPr>
          <w:rStyle w:val="Emphasis"/>
          <w:highlight w:val="green"/>
        </w:rPr>
        <w:t>significantly reduced</w:t>
      </w:r>
      <w:r w:rsidRPr="003B36D5">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w:t>
      </w:r>
      <w:r w:rsidRPr="002E7AC7">
        <w:t xml:space="preserve">drones will be more willing to threaten or use force in ways they might not otherwise, within both interstate and intrastate contexts. </w:t>
      </w:r>
      <w:r w:rsidRPr="002E7AC7">
        <w:rPr>
          <w:rStyle w:val="StyleUnderline"/>
        </w:rPr>
        <w:t>States might undertake cross-border</w:t>
      </w:r>
      <w:r w:rsidRPr="002E7AC7">
        <w:t xml:space="preserve">, </w:t>
      </w:r>
      <w:r w:rsidRPr="002E7AC7">
        <w:rPr>
          <w:rStyle w:val="StyleUnderline"/>
        </w:rPr>
        <w:t>interstate actions less discriminately</w:t>
      </w:r>
      <w:r w:rsidRPr="002E7AC7">
        <w:t xml:space="preserve">, </w:t>
      </w:r>
      <w:r w:rsidRPr="002E7AC7">
        <w:rPr>
          <w:rStyle w:val="StyleUnderline"/>
        </w:rPr>
        <w:t>especially in areas prone to tension</w:t>
      </w:r>
      <w:r w:rsidRPr="002E7AC7">
        <w:t xml:space="preserve">. </w:t>
      </w:r>
      <w:r w:rsidRPr="002E7AC7">
        <w:rPr>
          <w:rStyle w:val="StyleUnderline"/>
        </w:rPr>
        <w:t xml:space="preserve">As is apparent in the </w:t>
      </w:r>
      <w:r w:rsidRPr="002E7AC7">
        <w:rPr>
          <w:rStyle w:val="Emphasis"/>
        </w:rPr>
        <w:t>East</w:t>
      </w:r>
      <w:r w:rsidRPr="002E7AC7">
        <w:rPr>
          <w:rStyle w:val="StyleUnderline"/>
        </w:rPr>
        <w:t xml:space="preserve"> and </w:t>
      </w:r>
      <w:r w:rsidRPr="002E7AC7">
        <w:rPr>
          <w:rStyle w:val="Emphasis"/>
        </w:rPr>
        <w:t>South China Seas</w:t>
      </w:r>
      <w:r w:rsidRPr="002E7AC7">
        <w:t xml:space="preserve">, </w:t>
      </w:r>
      <w:r w:rsidRPr="002E7AC7">
        <w:rPr>
          <w:rStyle w:val="StyleUnderline"/>
        </w:rPr>
        <w:t>nationalist sentiments and</w:t>
      </w:r>
      <w:r w:rsidRPr="002E7AC7">
        <w:t xml:space="preserve"> the </w:t>
      </w:r>
      <w:r w:rsidRPr="002E7AC7">
        <w:rPr>
          <w:rStyle w:val="StyleUnderline"/>
        </w:rPr>
        <w:t>discovery of untapped</w:t>
      </w:r>
      <w:r w:rsidRPr="002E7AC7">
        <w:t xml:space="preserve">, valuable national </w:t>
      </w:r>
      <w:r w:rsidRPr="002E7AC7">
        <w:rPr>
          <w:rStyle w:val="StyleUnderline"/>
        </w:rPr>
        <w:t>resources</w:t>
      </w:r>
      <w:r w:rsidRPr="002E7AC7">
        <w:t xml:space="preserve"> can </w:t>
      </w:r>
      <w:r w:rsidRPr="002E7AC7">
        <w:rPr>
          <w:rStyle w:val="StyleUnderline"/>
        </w:rPr>
        <w:t xml:space="preserve">make disputes between countries </w:t>
      </w:r>
      <w:r w:rsidRPr="002E7AC7">
        <w:rPr>
          <w:rStyle w:val="Emphasis"/>
        </w:rPr>
        <w:t>more likely</w:t>
      </w:r>
      <w:r w:rsidRPr="002E7AC7">
        <w:t xml:space="preserve">. In such contested areas, </w:t>
      </w:r>
      <w:r w:rsidRPr="00B42D08">
        <w:rPr>
          <w:rStyle w:val="StyleUnderline"/>
          <w:highlight w:val="green"/>
        </w:rPr>
        <w:t>drones</w:t>
      </w:r>
      <w:r w:rsidRPr="002E7AC7">
        <w:rPr>
          <w:rStyle w:val="StyleUnderline"/>
        </w:rPr>
        <w:t xml:space="preserve"> will </w:t>
      </w:r>
      <w:r w:rsidRPr="00B42D08">
        <w:rPr>
          <w:rStyle w:val="StyleUnderline"/>
          <w:highlight w:val="green"/>
        </w:rPr>
        <w:t>enable</w:t>
      </w:r>
      <w:r w:rsidRPr="002E7AC7">
        <w:rPr>
          <w:rStyle w:val="StyleUnderline"/>
        </w:rPr>
        <w:t xml:space="preserve"> governments</w:t>
      </w:r>
      <w:r w:rsidRPr="003B36D5">
        <w:rPr>
          <w:rStyle w:val="StyleUnderline"/>
        </w:rPr>
        <w:t xml:space="preserve"> to undertake strike missions or probe the responses of an adversary</w:t>
      </w:r>
      <w:r w:rsidRPr="003B36D5">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sidRPr="003B36D5">
        <w:rPr>
          <w:rStyle w:val="StyleUnderline"/>
        </w:rPr>
        <w:t xml:space="preserve">other cross-border </w:t>
      </w:r>
      <w:r w:rsidRPr="00B42D08">
        <w:rPr>
          <w:rStyle w:val="Emphasis"/>
          <w:highlight w:val="green"/>
        </w:rPr>
        <w:t>flashpoints for conflict</w:t>
      </w:r>
      <w:r w:rsidRPr="003B36D5">
        <w:rPr>
          <w:rStyle w:val="StyleUnderline"/>
        </w:rPr>
        <w:t xml:space="preserve"> where the low-risk proposition </w:t>
      </w:r>
      <w:r w:rsidRPr="002E7AC7">
        <w:rPr>
          <w:rStyle w:val="StyleUnderline"/>
        </w:rPr>
        <w:t xml:space="preserve">of drone strikes would be tempting include </w:t>
      </w:r>
      <w:r w:rsidRPr="002E7AC7">
        <w:rPr>
          <w:rStyle w:val="Emphasis"/>
        </w:rPr>
        <w:t>Russia</w:t>
      </w:r>
      <w:r w:rsidRPr="002E7AC7">
        <w:rPr>
          <w:rStyle w:val="StyleUnderline"/>
        </w:rPr>
        <w:t xml:space="preserve"> in Georgia or Ukraine, </w:t>
      </w:r>
      <w:r w:rsidRPr="002E7AC7">
        <w:rPr>
          <w:rStyle w:val="Emphasis"/>
        </w:rPr>
        <w:t>Turkey</w:t>
      </w:r>
      <w:r w:rsidRPr="002E7AC7">
        <w:rPr>
          <w:rStyle w:val="StyleUnderline"/>
        </w:rPr>
        <w:t xml:space="preserve"> in Syria, </w:t>
      </w:r>
      <w:r w:rsidRPr="002E7AC7">
        <w:rPr>
          <w:rStyle w:val="Emphasis"/>
        </w:rPr>
        <w:t>Sudan</w:t>
      </w:r>
      <w:r w:rsidRPr="002E7AC7">
        <w:rPr>
          <w:rStyle w:val="StyleUnderline"/>
        </w:rPr>
        <w:t xml:space="preserve"> within its borders, and </w:t>
      </w:r>
      <w:r w:rsidRPr="002E7AC7">
        <w:rPr>
          <w:rStyle w:val="Emphasis"/>
        </w:rPr>
        <w:t>China</w:t>
      </w:r>
      <w:r w:rsidRPr="002E7AC7">
        <w:rPr>
          <w:rStyle w:val="StyleUnderline"/>
        </w:rPr>
        <w:t xml:space="preserve"> on its western periphery</w:t>
      </w:r>
      <w:r w:rsidRPr="002E7AC7">
        <w:t xml:space="preserve">. In 2013, a Chinese </w:t>
      </w:r>
      <w:proofErr w:type="spellStart"/>
      <w:r w:rsidRPr="002E7AC7">
        <w:t>counternarcotics</w:t>
      </w:r>
      <w:proofErr w:type="spellEnd"/>
      <w:r w:rsidRPr="002E7AC7">
        <w:t xml:space="preserve"> official reveale</w:t>
      </w:r>
      <w:r w:rsidRPr="003B36D5">
        <w:t xml:space="preserve">d that his bureau had considered attempting to kill a drug kingpin named </w:t>
      </w:r>
      <w:proofErr w:type="spellStart"/>
      <w:r w:rsidRPr="003B36D5">
        <w:t>Naw</w:t>
      </w:r>
      <w:proofErr w:type="spellEnd"/>
      <w:r w:rsidRPr="003B36D5">
        <w:t xml:space="preserve">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uses to define a terrorist does not align with that of the United States or its allies. </w:t>
      </w:r>
      <w:r w:rsidRPr="003B36D5">
        <w:lastRenderedPageBreak/>
        <w:t xml:space="preserve">Domestically, governments may use armed drones to target their perceived internal enemies. Most </w:t>
      </w:r>
      <w:r w:rsidRPr="003B36D5">
        <w:rPr>
          <w:rStyle w:val="StyleUnderline"/>
        </w:rPr>
        <w:t xml:space="preserve">emerging </w:t>
      </w:r>
      <w:r w:rsidRPr="00B42D08">
        <w:rPr>
          <w:rStyle w:val="StyleUnderline"/>
          <w:highlight w:val="green"/>
        </w:rPr>
        <w:t xml:space="preserve">drone powers have experienced recent </w:t>
      </w:r>
      <w:r w:rsidRPr="00B42D08">
        <w:rPr>
          <w:rStyle w:val="Emphasis"/>
          <w:highlight w:val="green"/>
        </w:rPr>
        <w:t>domestic unrest</w:t>
      </w:r>
      <w:r w:rsidRPr="003B36D5">
        <w:t xml:space="preserve">. </w:t>
      </w:r>
      <w:r w:rsidRPr="003B36D5">
        <w:rPr>
          <w:rStyle w:val="StyleUnderline"/>
        </w:rPr>
        <w:t>Turkey</w:t>
      </w:r>
      <w:r w:rsidRPr="003B36D5">
        <w:t xml:space="preserve">, </w:t>
      </w:r>
      <w:r w:rsidRPr="003B36D5">
        <w:rPr>
          <w:rStyle w:val="StyleUnderline"/>
        </w:rPr>
        <w:t>Russia</w:t>
      </w:r>
      <w:r w:rsidRPr="003B36D5">
        <w:t xml:space="preserve">, </w:t>
      </w:r>
      <w:r w:rsidRPr="003B36D5">
        <w:rPr>
          <w:rStyle w:val="StyleUnderline"/>
        </w:rPr>
        <w:t>Pakistan</w:t>
      </w:r>
      <w:r w:rsidRPr="003B36D5">
        <w:t xml:space="preserve">, </w:t>
      </w:r>
      <w:r w:rsidRPr="003B36D5">
        <w:rPr>
          <w:rStyle w:val="StyleUnderline"/>
        </w:rPr>
        <w:t>and China</w:t>
      </w:r>
      <w:r w:rsidRPr="003B36D5">
        <w:t xml:space="preserve"> </w:t>
      </w:r>
      <w:r w:rsidRPr="003B36D5">
        <w:rPr>
          <w:rStyle w:val="StyleUnderline"/>
        </w:rPr>
        <w:t>all have separatist or significant opposition movements</w:t>
      </w:r>
      <w:r w:rsidRPr="003B36D5">
        <w:t xml:space="preserve"> (e.g., Kurds, Chechens, the Taliban, Tibetans, and Uighurs) </w:t>
      </w:r>
      <w:r w:rsidRPr="003B36D5">
        <w:rPr>
          <w:rStyle w:val="StyleUnderline"/>
        </w:rPr>
        <w:t>that presented political and military challenges to their rule in recent history</w:t>
      </w:r>
      <w:r w:rsidRPr="003B36D5">
        <w:t xml:space="preserve">. These states already designate individuals from these groups as “terrorists,” and reserve the right to use force against them. </w:t>
      </w:r>
      <w:r w:rsidRPr="00B42D08">
        <w:rPr>
          <w:rStyle w:val="StyleUnderline"/>
          <w:highlight w:val="green"/>
        </w:rPr>
        <w:t>States</w:t>
      </w:r>
      <w:r w:rsidRPr="003B36D5">
        <w:t xml:space="preserve"> possessing the lower risk—compared with other weapons platforms—</w:t>
      </w:r>
      <w:r w:rsidRPr="00BD0104">
        <w:rPr>
          <w:rStyle w:val="StyleUnderline"/>
        </w:rPr>
        <w:t xml:space="preserve">capability of armed drones </w:t>
      </w:r>
      <w:r w:rsidRPr="00B42D08">
        <w:rPr>
          <w:rStyle w:val="StyleUnderline"/>
          <w:highlight w:val="green"/>
        </w:rPr>
        <w:t xml:space="preserve">could use them </w:t>
      </w:r>
      <w:r w:rsidRPr="00B42D08">
        <w:rPr>
          <w:rStyle w:val="Emphasis"/>
          <w:highlight w:val="green"/>
        </w:rPr>
        <w:t>more frequently</w:t>
      </w:r>
      <w:r w:rsidRPr="00B42D08">
        <w:rPr>
          <w:highlight w:val="green"/>
        </w:rPr>
        <w:t xml:space="preserve"> </w:t>
      </w:r>
      <w:r w:rsidRPr="00B42D08">
        <w:rPr>
          <w:rStyle w:val="StyleUnderline"/>
          <w:highlight w:val="green"/>
        </w:rPr>
        <w:t>i</w:t>
      </w:r>
      <w:r w:rsidRPr="003B36D5">
        <w:rPr>
          <w:rStyle w:val="StyleUnderline"/>
        </w:rPr>
        <w:t xml:space="preserve">n the service of </w:t>
      </w:r>
      <w:r w:rsidRPr="003B36D5">
        <w:rPr>
          <w:rStyle w:val="Emphasis"/>
        </w:rPr>
        <w:t>domestic pacification</w:t>
      </w:r>
      <w:r w:rsidRPr="003B36D5">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sidRPr="003B36D5">
        <w:rPr>
          <w:rStyle w:val="StyleUnderline"/>
        </w:rPr>
        <w:t xml:space="preserve">additional risks associated with </w:t>
      </w:r>
      <w:r w:rsidRPr="00B42D08">
        <w:rPr>
          <w:rStyle w:val="StyleUnderline"/>
          <w:highlight w:val="green"/>
        </w:rPr>
        <w:t>drone strikes</w:t>
      </w:r>
      <w:r w:rsidRPr="003B36D5">
        <w:t xml:space="preserve">, </w:t>
      </w:r>
      <w:r w:rsidRPr="003B36D5">
        <w:rPr>
          <w:rStyle w:val="StyleUnderline"/>
        </w:rPr>
        <w:t>combined with</w:t>
      </w:r>
      <w:r w:rsidRPr="003B36D5">
        <w:t xml:space="preserve"> the </w:t>
      </w:r>
      <w:r w:rsidRPr="003B36D5">
        <w:rPr>
          <w:rStyle w:val="Emphasis"/>
        </w:rPr>
        <w:t>lack of clarity</w:t>
      </w:r>
      <w:r w:rsidRPr="003B36D5">
        <w:t xml:space="preserve"> </w:t>
      </w:r>
      <w:r w:rsidRPr="003B36D5">
        <w:rPr>
          <w:rStyle w:val="StyleUnderline"/>
        </w:rPr>
        <w:t>on</w:t>
      </w:r>
      <w:r w:rsidRPr="003B36D5">
        <w:t xml:space="preserve"> </w:t>
      </w:r>
      <w:r w:rsidRPr="003B36D5">
        <w:rPr>
          <w:rStyle w:val="StyleUnderline"/>
        </w:rPr>
        <w:t>how</w:t>
      </w:r>
      <w:r w:rsidRPr="003B36D5">
        <w:t xml:space="preserve"> two </w:t>
      </w:r>
      <w:r w:rsidRPr="003B36D5">
        <w:rPr>
          <w:rStyle w:val="StyleUnderline"/>
        </w:rPr>
        <w:t>countries would react</w:t>
      </w:r>
      <w:r w:rsidRPr="003B36D5">
        <w:t xml:space="preserve"> to an attempted downing of a drone, </w:t>
      </w:r>
      <w:r w:rsidRPr="00B42D08">
        <w:rPr>
          <w:rStyle w:val="StyleUnderline"/>
          <w:highlight w:val="green"/>
        </w:rPr>
        <w:t xml:space="preserve">create </w:t>
      </w:r>
      <w:r w:rsidRPr="002E7AC7">
        <w:rPr>
          <w:rStyle w:val="StyleUnderline"/>
        </w:rPr>
        <w:t xml:space="preserve">the </w:t>
      </w:r>
      <w:r w:rsidRPr="00B42D08">
        <w:rPr>
          <w:rStyle w:val="Emphasis"/>
          <w:highlight w:val="green"/>
        </w:rPr>
        <w:t>potential for miscalculation</w:t>
      </w:r>
      <w:r w:rsidRPr="00B42D08">
        <w:rPr>
          <w:highlight w:val="green"/>
        </w:rPr>
        <w:t xml:space="preserve"> </w:t>
      </w:r>
      <w:r w:rsidRPr="00B42D08">
        <w:rPr>
          <w:rStyle w:val="StyleUnderline"/>
          <w:highlight w:val="green"/>
        </w:rPr>
        <w:t>and</w:t>
      </w:r>
      <w:r w:rsidRPr="00B42D08">
        <w:rPr>
          <w:highlight w:val="green"/>
        </w:rPr>
        <w:t xml:space="preserve"> </w:t>
      </w:r>
      <w:r w:rsidRPr="00BD0104">
        <w:rPr>
          <w:rStyle w:val="Emphasis"/>
        </w:rPr>
        <w:t xml:space="preserve">subsequent </w:t>
      </w:r>
      <w:r w:rsidRPr="00B42D08">
        <w:rPr>
          <w:rStyle w:val="Emphasis"/>
          <w:highlight w:val="green"/>
        </w:rPr>
        <w:t>escalation</w:t>
      </w:r>
      <w:r w:rsidRPr="003B36D5">
        <w:t xml:space="preserve">. As U.S. Air Force commanders in South Korea noted, </w:t>
      </w:r>
      <w:r w:rsidRPr="003B36D5">
        <w:rPr>
          <w:rStyle w:val="StyleUnderline"/>
        </w:rPr>
        <w:t xml:space="preserve">a North Korean drone equipped with chemical agents would not have to kill many or even any people on the peninsula to terrorize the population and </w:t>
      </w:r>
      <w:r w:rsidRPr="003B36D5">
        <w:rPr>
          <w:rStyle w:val="Emphasis"/>
        </w:rPr>
        <w:t>escalate tensions</w:t>
      </w:r>
      <w:r w:rsidRPr="003B36D5">
        <w:t xml:space="preserve">.29 </w:t>
      </w:r>
      <w:r w:rsidRPr="003B36D5">
        <w:rPr>
          <w:rStyle w:val="StyleUnderline"/>
        </w:rPr>
        <w:t xml:space="preserve">This scenario points to the </w:t>
      </w:r>
      <w:r w:rsidRPr="00B42D08">
        <w:rPr>
          <w:rStyle w:val="Emphasis"/>
          <w:highlight w:val="green"/>
        </w:rPr>
        <w:t>spiraling escalatory dynamic</w:t>
      </w:r>
      <w:r w:rsidRPr="003B36D5">
        <w:rPr>
          <w:rStyle w:val="StyleUnderline"/>
        </w:rPr>
        <w:t xml:space="preserve"> that </w:t>
      </w:r>
      <w:r w:rsidRPr="00B42D08">
        <w:rPr>
          <w:rStyle w:val="StyleUnderline"/>
          <w:highlight w:val="green"/>
        </w:rPr>
        <w:t>could b</w:t>
      </w:r>
      <w:r w:rsidRPr="003B36D5">
        <w:rPr>
          <w:rStyle w:val="StyleUnderline"/>
        </w:rPr>
        <w:t>e repeated</w:t>
      </w:r>
      <w:r w:rsidRPr="003B36D5">
        <w:t>—</w:t>
      </w:r>
      <w:r w:rsidRPr="003B36D5">
        <w:rPr>
          <w:rStyle w:val="StyleUnderline"/>
        </w:rPr>
        <w:t xml:space="preserve">likely </w:t>
      </w:r>
      <w:r w:rsidRPr="00B42D08">
        <w:rPr>
          <w:rStyle w:val="StyleUnderline"/>
          <w:highlight w:val="green"/>
        </w:rPr>
        <w:t>intensified</w:t>
      </w:r>
      <w:r w:rsidRPr="003B36D5">
        <w:rPr>
          <w:rStyle w:val="StyleUnderline"/>
        </w:rPr>
        <w:t xml:space="preserve"> in the context of armed drones</w:t>
      </w:r>
      <w:r w:rsidRPr="003B36D5">
        <w:t>—</w:t>
      </w:r>
      <w:r w:rsidRPr="00B42D08">
        <w:rPr>
          <w:rStyle w:val="StyleUnderline"/>
          <w:highlight w:val="green"/>
        </w:rPr>
        <w:t>in</w:t>
      </w:r>
      <w:r w:rsidRPr="003B36D5">
        <w:t xml:space="preserve"> other </w:t>
      </w:r>
      <w:r w:rsidRPr="003B36D5">
        <w:rPr>
          <w:rStyle w:val="StyleUnderline"/>
        </w:rPr>
        <w:t>tension-prone areas</w:t>
      </w:r>
      <w:r w:rsidRPr="003B36D5">
        <w:t xml:space="preserve">, </w:t>
      </w:r>
      <w:r w:rsidRPr="003B36D5">
        <w:rPr>
          <w:rStyle w:val="StyleUnderline"/>
        </w:rPr>
        <w:t xml:space="preserve">such as </w:t>
      </w:r>
      <w:r w:rsidRPr="00B42D08">
        <w:rPr>
          <w:rStyle w:val="StyleUnderline"/>
          <w:highlight w:val="green"/>
        </w:rPr>
        <w:t xml:space="preserve">the </w:t>
      </w:r>
      <w:r w:rsidRPr="00B42D08">
        <w:rPr>
          <w:rStyle w:val="Emphasis"/>
          <w:highlight w:val="green"/>
        </w:rPr>
        <w:t>Middle East</w:t>
      </w:r>
      <w:r w:rsidRPr="00B42D08">
        <w:rPr>
          <w:highlight w:val="green"/>
        </w:rPr>
        <w:t xml:space="preserve">, </w:t>
      </w:r>
      <w:r w:rsidRPr="00B42D08">
        <w:rPr>
          <w:rStyle w:val="Emphasis"/>
          <w:highlight w:val="green"/>
        </w:rPr>
        <w:t>South Asia</w:t>
      </w:r>
      <w:r w:rsidRPr="00B42D08">
        <w:rPr>
          <w:highlight w:val="green"/>
        </w:rPr>
        <w:t xml:space="preserve">, </w:t>
      </w:r>
      <w:r w:rsidRPr="00B42D08">
        <w:rPr>
          <w:rStyle w:val="StyleUnderline"/>
          <w:highlight w:val="green"/>
        </w:rPr>
        <w:t>and</w:t>
      </w:r>
      <w:r w:rsidRPr="00B42D08">
        <w:rPr>
          <w:highlight w:val="green"/>
        </w:rPr>
        <w:t xml:space="preserve"> </w:t>
      </w:r>
      <w:r w:rsidRPr="002E7AC7">
        <w:rPr>
          <w:rStyle w:val="Emphasis"/>
        </w:rPr>
        <w:t>Central</w:t>
      </w:r>
      <w:r w:rsidRPr="002E7AC7">
        <w:t xml:space="preserve"> </w:t>
      </w:r>
      <w:r w:rsidRPr="002E7AC7">
        <w:rPr>
          <w:rStyle w:val="StyleUnderline"/>
        </w:rPr>
        <w:t>and</w:t>
      </w:r>
      <w:r w:rsidRPr="002E7AC7">
        <w:t xml:space="preserve"> </w:t>
      </w:r>
      <w:r w:rsidRPr="002E7AC7">
        <w:rPr>
          <w:rStyle w:val="Emphasis"/>
        </w:rPr>
        <w:t xml:space="preserve">East </w:t>
      </w:r>
      <w:r w:rsidRPr="00B42D08">
        <w:rPr>
          <w:rStyle w:val="Emphasis"/>
          <w:highlight w:val="green"/>
        </w:rPr>
        <w:t>Africa</w:t>
      </w:r>
      <w:r w:rsidRPr="00B42D08">
        <w:rPr>
          <w:highlight w:val="green"/>
        </w:rPr>
        <w:t>,</w:t>
      </w:r>
      <w:r w:rsidRPr="003B36D5">
        <w:t xml:space="preserve"> </w:t>
      </w:r>
      <w:r w:rsidRPr="003B36D5">
        <w:rPr>
          <w:rStyle w:val="StyleUnderline"/>
        </w:rPr>
        <w:t xml:space="preserve">where the mix of low-risk and ambiguous rules of engagement is a </w:t>
      </w:r>
      <w:r w:rsidRPr="003B36D5">
        <w:rPr>
          <w:rStyle w:val="Emphasis"/>
        </w:rPr>
        <w:t>recipe for escalation</w:t>
      </w:r>
      <w:r w:rsidRPr="003B36D5">
        <w:t xml:space="preserve">. Not </w:t>
      </w:r>
      <w:proofErr w:type="gramStart"/>
      <w:r w:rsidRPr="003B36D5">
        <w:t>all of</w:t>
      </w:r>
      <w:proofErr w:type="gramEnd"/>
      <w:r w:rsidRPr="003B36D5">
        <w:t xml:space="preserve"> these contingencies directly affect U.S. interests, but they would affect treaty allies whose security the United States has an interest in maintaining. Compared with other weapons platforms, current practice repeatedly demonstrates that </w:t>
      </w:r>
      <w:r w:rsidRPr="00B42D08">
        <w:rPr>
          <w:rStyle w:val="Emphasis"/>
          <w:highlight w:val="green"/>
        </w:rPr>
        <w:t>drones</w:t>
      </w:r>
      <w:r w:rsidRPr="003B36D5">
        <w:rPr>
          <w:rStyle w:val="Emphasis"/>
        </w:rPr>
        <w:t xml:space="preserve"> make militarized disputes more likely due to a </w:t>
      </w:r>
      <w:r w:rsidRPr="00B42D08">
        <w:rPr>
          <w:rStyle w:val="Emphasis"/>
          <w:highlight w:val="green"/>
        </w:rPr>
        <w:t>decrease</w:t>
      </w:r>
      <w:r w:rsidRPr="003B36D5">
        <w:rPr>
          <w:rStyle w:val="Emphasis"/>
        </w:rPr>
        <w:t xml:space="preserve">d </w:t>
      </w:r>
      <w:r w:rsidRPr="00B42D08">
        <w:rPr>
          <w:rStyle w:val="Emphasis"/>
          <w:highlight w:val="green"/>
        </w:rPr>
        <w:t>threshold for the use of force and</w:t>
      </w:r>
      <w:r w:rsidRPr="003B36D5">
        <w:rPr>
          <w:rStyle w:val="Emphasis"/>
        </w:rPr>
        <w:t xml:space="preserve"> an </w:t>
      </w:r>
      <w:r w:rsidRPr="00B42D08">
        <w:rPr>
          <w:rStyle w:val="Emphasis"/>
          <w:highlight w:val="green"/>
        </w:rPr>
        <w:t>increase</w:t>
      </w:r>
      <w:r w:rsidRPr="003B36D5">
        <w:rPr>
          <w:rStyle w:val="Emphasis"/>
        </w:rPr>
        <w:t xml:space="preserve">d risk of </w:t>
      </w:r>
      <w:r w:rsidRPr="00B42D08">
        <w:rPr>
          <w:rStyle w:val="Emphasis"/>
          <w:highlight w:val="green"/>
        </w:rPr>
        <w:t>miscalculation</w:t>
      </w:r>
      <w:r w:rsidRPr="003B36D5">
        <w:t xml:space="preserve">. Increased Risk of Lethality The </w:t>
      </w:r>
      <w:r w:rsidRPr="00B42D08">
        <w:rPr>
          <w:rStyle w:val="StyleUnderline"/>
          <w:highlight w:val="green"/>
        </w:rPr>
        <w:t>proliferation of armed drones</w:t>
      </w:r>
      <w:r w:rsidRPr="003B36D5">
        <w:rPr>
          <w:rStyle w:val="StyleUnderline"/>
        </w:rPr>
        <w:t xml:space="preserve"> will </w:t>
      </w:r>
      <w:r w:rsidRPr="00B42D08">
        <w:rPr>
          <w:rStyle w:val="Emphasis"/>
          <w:highlight w:val="green"/>
        </w:rPr>
        <w:t>increase</w:t>
      </w:r>
      <w:r w:rsidRPr="003B36D5">
        <w:rPr>
          <w:rStyle w:val="Emphasis"/>
        </w:rPr>
        <w:t xml:space="preserve"> the likelihood</w:t>
      </w:r>
      <w:r w:rsidRPr="003B36D5">
        <w:rPr>
          <w:rStyle w:val="StyleUnderline"/>
        </w:rPr>
        <w:t xml:space="preserve"> of </w:t>
      </w:r>
      <w:r w:rsidRPr="003B36D5">
        <w:rPr>
          <w:rStyle w:val="Emphasis"/>
        </w:rPr>
        <w:t>destabilizing</w:t>
      </w:r>
      <w:r w:rsidRPr="003B36D5">
        <w:rPr>
          <w:rStyle w:val="StyleUnderline"/>
        </w:rPr>
        <w:t xml:space="preserve"> or devastating one-off, </w:t>
      </w:r>
      <w:r w:rsidRPr="00B42D08">
        <w:rPr>
          <w:rStyle w:val="Emphasis"/>
          <w:highlight w:val="green"/>
        </w:rPr>
        <w:t>high-consequence attacks</w:t>
      </w:r>
      <w:r w:rsidRPr="003B36D5">
        <w:t>. In March 2013, Senator Dianne Feinstein (D-CA) observed of drones: “In some respects it’s a perfect assassination weapon</w:t>
      </w:r>
      <w:proofErr w:type="gramStart"/>
      <w:r w:rsidRPr="003B36D5">
        <w:t>. . . .</w:t>
      </w:r>
      <w:proofErr w:type="gramEnd"/>
      <w:r w:rsidRPr="003B36D5">
        <w:t xml:space="preserve"> Now we have a problem. There are all these nations that want to buy these armed drones. I’m </w:t>
      </w:r>
      <w:r w:rsidRPr="003B36D5">
        <w:lastRenderedPageBreak/>
        <w:t xml:space="preserve">strongly opposed to that.”30 </w:t>
      </w:r>
      <w:r w:rsidRPr="003B36D5">
        <w:rPr>
          <w:rStyle w:val="StyleUnderline"/>
        </w:rPr>
        <w:t>The worst-case contingency</w:t>
      </w:r>
      <w:r w:rsidRPr="003B36D5">
        <w:t xml:space="preserve"> for the use of armed drones, albeit an unlikely circumstance, </w:t>
      </w:r>
      <w:r w:rsidRPr="003B36D5">
        <w:rPr>
          <w:rStyle w:val="StyleUnderline"/>
        </w:rPr>
        <w:t>would be to deliver weapons of mass destruction</w:t>
      </w:r>
      <w:r w:rsidRPr="003B36D5">
        <w:t xml:space="preserve">. </w:t>
      </w:r>
      <w:r w:rsidRPr="00B42D08">
        <w:rPr>
          <w:rStyle w:val="StyleUnderline"/>
          <w:highlight w:val="green"/>
        </w:rPr>
        <w:t>Drones</w:t>
      </w:r>
      <w:r w:rsidRPr="003B36D5">
        <w:rPr>
          <w:rStyle w:val="StyleUnderline"/>
        </w:rPr>
        <w:t xml:space="preserve"> are</w:t>
      </w:r>
      <w:r w:rsidRPr="003B36D5">
        <w:t xml:space="preserve">, in many ways, the </w:t>
      </w:r>
      <w:r w:rsidRPr="003B36D5">
        <w:rPr>
          <w:rStyle w:val="Emphasis"/>
        </w:rPr>
        <w:t>perfect</w:t>
      </w:r>
      <w:r w:rsidRPr="003B36D5">
        <w:t xml:space="preserve"> vehicle </w:t>
      </w:r>
      <w:r w:rsidRPr="003B36D5">
        <w:rPr>
          <w:rStyle w:val="StyleUnderline"/>
        </w:rPr>
        <w:t xml:space="preserve">for </w:t>
      </w:r>
      <w:r w:rsidRPr="00B42D08">
        <w:rPr>
          <w:rStyle w:val="StyleUnderline"/>
          <w:highlight w:val="green"/>
        </w:rPr>
        <w:t>deliver</w:t>
      </w:r>
      <w:r w:rsidRPr="00F263A1">
        <w:rPr>
          <w:rStyle w:val="StyleUnderline"/>
        </w:rPr>
        <w:t>i</w:t>
      </w:r>
      <w:r w:rsidRPr="003B36D5">
        <w:rPr>
          <w:rStyle w:val="StyleUnderline"/>
        </w:rPr>
        <w:t xml:space="preserve">ng </w:t>
      </w:r>
      <w:r w:rsidRPr="003B36D5">
        <w:rPr>
          <w:rStyle w:val="Emphasis"/>
        </w:rPr>
        <w:t>biological</w:t>
      </w:r>
      <w:r w:rsidRPr="003B36D5">
        <w:t xml:space="preserve"> </w:t>
      </w:r>
      <w:r w:rsidRPr="003B36D5">
        <w:rPr>
          <w:rStyle w:val="StyleUnderline"/>
        </w:rPr>
        <w:t>and</w:t>
      </w:r>
      <w:r w:rsidRPr="003B36D5">
        <w:t xml:space="preserve"> </w:t>
      </w:r>
      <w:r w:rsidRPr="003B36D5">
        <w:rPr>
          <w:rStyle w:val="Emphasis"/>
        </w:rPr>
        <w:t>chemical agents</w:t>
      </w:r>
      <w:r w:rsidRPr="003B36D5">
        <w:t xml:space="preserve">.31 </w:t>
      </w:r>
      <w:r w:rsidRPr="003B36D5">
        <w:rPr>
          <w:rStyle w:val="StyleUnderline"/>
        </w:rPr>
        <w:t xml:space="preserve">A </w:t>
      </w:r>
      <w:r w:rsidRPr="00B42D08">
        <w:rPr>
          <w:rStyle w:val="StyleUnderline"/>
          <w:highlight w:val="green"/>
        </w:rPr>
        <w:t>WMD</w:t>
      </w:r>
      <w:r w:rsidRPr="003B36D5">
        <w:rPr>
          <w:rStyle w:val="StyleUnderline"/>
        </w:rPr>
        <w:t xml:space="preserve"> attack, or even the assassination of a political leader</w:t>
      </w:r>
      <w:r w:rsidRPr="003B36D5">
        <w:t xml:space="preserve">, another troubling though unlikely circumstance, </w:t>
      </w:r>
      <w:r w:rsidRPr="003B36D5">
        <w:rPr>
          <w:rStyle w:val="StyleUnderline"/>
        </w:rPr>
        <w:t xml:space="preserve">would have </w:t>
      </w:r>
      <w:r w:rsidRPr="003B36D5">
        <w:rPr>
          <w:rStyle w:val="Emphasis"/>
        </w:rPr>
        <w:t>tremendous consequences</w:t>
      </w:r>
      <w:r w:rsidRPr="003B36D5">
        <w:t xml:space="preserve"> </w:t>
      </w:r>
      <w:r w:rsidRPr="003B36D5">
        <w:rPr>
          <w:rStyle w:val="StyleUnderline"/>
        </w:rPr>
        <w:t>for</w:t>
      </w:r>
      <w:r w:rsidRPr="003B36D5">
        <w:t xml:space="preserve"> </w:t>
      </w:r>
      <w:r w:rsidRPr="003B36D5">
        <w:rPr>
          <w:rStyle w:val="StyleUnderline"/>
        </w:rPr>
        <w:t xml:space="preserve">regional and </w:t>
      </w:r>
      <w:r w:rsidRPr="003B36D5">
        <w:rPr>
          <w:rStyle w:val="Emphasis"/>
        </w:rPr>
        <w:t>international stability</w:t>
      </w:r>
      <w:r w:rsidRPr="003B36D5">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w:t>
      </w:r>
      <w:proofErr w:type="gramStart"/>
      <w:r w:rsidRPr="003B36D5">
        <w:t>ones, and</w:t>
      </w:r>
      <w:proofErr w:type="gramEnd"/>
      <w:r w:rsidRPr="003B36D5">
        <w:t xml:space="preserve"> will continue to do so in the future. Furthermore, U.S. officials would be misguided to view future uses of armed drones solely through the prism of how the United States has used them—for discrete military operations in relatively benign air-defense environments. The </w:t>
      </w:r>
      <w:r w:rsidRPr="003B36D5">
        <w:rPr>
          <w:rStyle w:val="StyleUnderline"/>
        </w:rPr>
        <w:t xml:space="preserve">potential for misperception is compounded by the fact that few governments seeking or acquiring armed drones have </w:t>
      </w:r>
      <w:r w:rsidRPr="003B36D5">
        <w:rPr>
          <w:rStyle w:val="Emphasis"/>
        </w:rPr>
        <w:t>publicly articulated</w:t>
      </w:r>
      <w:r w:rsidRPr="003B36D5">
        <w:rPr>
          <w:rStyle w:val="StyleUnderline"/>
        </w:rPr>
        <w:t xml:space="preserve"> any strategy for how they will likely use them</w:t>
      </w:r>
      <w:r w:rsidRPr="003B36D5">
        <w:t xml:space="preserve">. Conversely, the </w:t>
      </w:r>
      <w:r w:rsidRPr="003B36D5">
        <w:rPr>
          <w:rStyle w:val="StyleUnderline"/>
        </w:rPr>
        <w:t>uncertainty</w:t>
      </w:r>
      <w:r w:rsidRPr="003B36D5">
        <w:t xml:space="preserve"> about how other countries will use drones </w:t>
      </w:r>
      <w:r w:rsidRPr="003B36D5">
        <w:rPr>
          <w:rStyle w:val="StyleUnderline"/>
        </w:rPr>
        <w:t>provides the U</w:t>
      </w:r>
      <w:r w:rsidRPr="003B36D5">
        <w:t xml:space="preserve">nited </w:t>
      </w:r>
      <w:r w:rsidRPr="003B36D5">
        <w:rPr>
          <w:rStyle w:val="StyleUnderline"/>
        </w:rPr>
        <w:t>S</w:t>
      </w:r>
      <w:r w:rsidRPr="003B36D5">
        <w:t xml:space="preserve">tates </w:t>
      </w:r>
      <w:r w:rsidRPr="003B36D5">
        <w:rPr>
          <w:rStyle w:val="StyleUnderline"/>
        </w:rPr>
        <w:t xml:space="preserve">with an opportunity to </w:t>
      </w:r>
      <w:r w:rsidRPr="003B36D5">
        <w:rPr>
          <w:rStyle w:val="Emphasis"/>
        </w:rPr>
        <w:t>shape drone doctrines</w:t>
      </w:r>
      <w:r w:rsidRPr="003B36D5">
        <w:t xml:space="preserve">, </w:t>
      </w:r>
      <w:r w:rsidRPr="003B36D5">
        <w:rPr>
          <w:rStyle w:val="StyleUnderline"/>
        </w:rPr>
        <w:t>especially for</w:t>
      </w:r>
      <w:r w:rsidRPr="003B36D5">
        <w:t xml:space="preserve"> U.S. </w:t>
      </w:r>
      <w:r w:rsidRPr="003B36D5">
        <w:rPr>
          <w:rStyle w:val="StyleUnderline"/>
        </w:rPr>
        <w:t>allies interested in procuring drones from U.S. manufacturers</w:t>
      </w:r>
      <w:r w:rsidRPr="003B36D5">
        <w:t>.</w:t>
      </w:r>
    </w:p>
    <w:p w14:paraId="0172C431" w14:textId="77777777" w:rsidR="007F01F8" w:rsidRPr="00EC530A" w:rsidRDefault="007F01F8" w:rsidP="007F01F8"/>
    <w:p w14:paraId="2ADD4A84" w14:textId="77777777" w:rsidR="007F01F8" w:rsidRPr="001007BF" w:rsidRDefault="007F01F8" w:rsidP="007F01F8">
      <w:pPr>
        <w:pStyle w:val="Heading4"/>
      </w:pPr>
      <w:r w:rsidRPr="0088535A">
        <w:rPr>
          <w:rFonts w:cs="Calibri"/>
        </w:rPr>
        <w:t>Satellite loss shuts down global fracking</w:t>
      </w:r>
    </w:p>
    <w:p w14:paraId="06808512" w14:textId="77777777" w:rsidR="007F01F8" w:rsidRDefault="007F01F8" w:rsidP="007F01F8">
      <w:r w:rsidRPr="0088535A">
        <w:t xml:space="preserve">Les </w:t>
      </w:r>
      <w:r w:rsidRPr="0088535A">
        <w:rPr>
          <w:rStyle w:val="Style13ptBold"/>
        </w:rPr>
        <w:t>Johnson 13</w:t>
      </w:r>
      <w:r w:rsidRPr="0088535A">
        <w:t xml:space="preserve">, Deputy Manager for NASA's Advanced Concepts Office at the Marshall Space Flight Center, Co-Investigator for the JAXA T-Rex Space Tether Experiment and PI of NASA's </w:t>
      </w:r>
      <w:proofErr w:type="spellStart"/>
      <w:r w:rsidRPr="0088535A">
        <w:t>ProSEDS</w:t>
      </w:r>
      <w:proofErr w:type="spellEnd"/>
      <w:r w:rsidRPr="0088535A">
        <w:t xml:space="preserve"> Experiment, Master's Degree in Physics from Vanderbilt University, Popular Science Writer, and NASA Technologist, Frequent Contributor to the Journal of the British Interplanetary </w:t>
      </w:r>
      <w:proofErr w:type="spellStart"/>
      <w:r w:rsidRPr="0088535A">
        <w:t>Sodety</w:t>
      </w:r>
      <w:proofErr w:type="spellEnd"/>
      <w:r w:rsidRPr="0088535A">
        <w:t xml:space="preserve"> and Member of the American Institute of Aeronautics and Astronautics, National Space Society, the World Future Society, and MENSA, Sky Alert!: When Satellites Fail, p. 99-105</w:t>
      </w:r>
    </w:p>
    <w:p w14:paraId="57CAE83C" w14:textId="77777777" w:rsidR="00735A76" w:rsidRDefault="007F01F8" w:rsidP="007F01F8">
      <w:pPr>
        <w:rPr>
          <w:rStyle w:val="Emphasis"/>
        </w:rPr>
      </w:pPr>
      <w:r>
        <w:t xml:space="preserve"> </w:t>
      </w:r>
      <w:r w:rsidRPr="00B42D08">
        <w:rPr>
          <w:rStyle w:val="Emphasis"/>
          <w:highlight w:val="green"/>
        </w:rPr>
        <w:t>Energy</w:t>
      </w:r>
      <w:r w:rsidRPr="0088535A">
        <w:t xml:space="preserve">, environment, farming, mining, land use. </w:t>
      </w:r>
      <w:proofErr w:type="gramStart"/>
      <w:r w:rsidRPr="0088535A">
        <w:t>All of</w:t>
      </w:r>
      <w:proofErr w:type="gramEnd"/>
      <w:r w:rsidRPr="0088535A">
        <w:t xml:space="preserve"> these areas and more </w:t>
      </w:r>
      <w:r w:rsidRPr="00B42D08">
        <w:rPr>
          <w:rStyle w:val="Emphasis"/>
          <w:highlight w:val="green"/>
        </w:rPr>
        <w:t>are</w:t>
      </w:r>
      <w:r w:rsidRPr="0088535A">
        <w:rPr>
          <w:rStyle w:val="Emphasis"/>
        </w:rPr>
        <w:t xml:space="preserve"> now </w:t>
      </w:r>
      <w:r w:rsidRPr="00B42D08">
        <w:rPr>
          <w:rStyle w:val="Emphasis"/>
          <w:highlight w:val="green"/>
        </w:rPr>
        <w:t>inextricably linked to satellite data and would be devastated should that flow</w:t>
      </w:r>
      <w:r w:rsidRPr="0088535A">
        <w:rPr>
          <w:rStyle w:val="Emphasis"/>
        </w:rPr>
        <w:t xml:space="preserve"> of data </w:t>
      </w:r>
      <w:r w:rsidRPr="00B42D08">
        <w:rPr>
          <w:rStyle w:val="Emphasis"/>
          <w:highlight w:val="green"/>
        </w:rPr>
        <w:t>stop</w:t>
      </w:r>
      <w:r w:rsidRPr="0088535A">
        <w:t>.</w:t>
      </w:r>
      <w:r>
        <w:t xml:space="preserve"> </w:t>
      </w:r>
      <w:r w:rsidRPr="0088535A">
        <w:rPr>
          <w:sz w:val="12"/>
          <w:szCs w:val="18"/>
        </w:rPr>
        <w:t>Environmental Monitoring</w:t>
      </w:r>
      <w:r>
        <w:rPr>
          <w:sz w:val="12"/>
          <w:szCs w:val="18"/>
        </w:rPr>
        <w:t xml:space="preserve"> </w:t>
      </w:r>
      <w:r w:rsidRPr="0088535A">
        <w:rPr>
          <w:sz w:val="12"/>
          <w:szCs w:val="18"/>
        </w:rPr>
        <w:t xml:space="preserve">Oh how complacent we've become. We take for granted that we will have instant images from space showing a volcanic eruption somewhere in the South Pacific within hours of learning that it happened. When the BP </w:t>
      </w:r>
      <w:proofErr w:type="spellStart"/>
      <w:r w:rsidRPr="0088535A">
        <w:rPr>
          <w:sz w:val="12"/>
          <w:szCs w:val="18"/>
        </w:rPr>
        <w:t>oll</w:t>
      </w:r>
      <w:proofErr w:type="spellEnd"/>
      <w:r w:rsidRPr="0088535A">
        <w:rPr>
          <w:sz w:val="12"/>
          <w:szCs w:val="18"/>
        </w:rPr>
        <w:t xml:space="preserve"> spill happened in the Gulf of Mexico in 2010, satellite images were used in conjunction with aircraft and ships to monitor the extent and evolving nature of the spill (Figures 10.1 and 10.2).</w:t>
      </w:r>
      <w:r>
        <w:rPr>
          <w:sz w:val="12"/>
          <w:szCs w:val="18"/>
        </w:rPr>
        <w:t xml:space="preserve"> </w:t>
      </w:r>
      <w:r w:rsidRPr="0088535A">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r>
        <w:rPr>
          <w:sz w:val="12"/>
          <w:szCs w:val="18"/>
        </w:rPr>
        <w:t xml:space="preserve"> </w:t>
      </w:r>
      <w:r w:rsidRPr="0088535A">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r>
        <w:rPr>
          <w:sz w:val="12"/>
          <w:szCs w:val="18"/>
        </w:rPr>
        <w:t xml:space="preserve"> </w:t>
      </w:r>
      <w:r w:rsidRPr="0088535A">
        <w:rPr>
          <w:sz w:val="12"/>
          <w:szCs w:val="18"/>
        </w:rPr>
        <w:t xml:space="preserve">We use satellites, like the venerable Landsat series, to study the Earth m unprecedented detail. Since 1972, Landsat satellites have taken millions of </w:t>
      </w:r>
      <w:proofErr w:type="gramStart"/>
      <w:r w:rsidRPr="0088535A">
        <w:rPr>
          <w:sz w:val="12"/>
          <w:szCs w:val="18"/>
        </w:rPr>
        <w:t>high resolution</w:t>
      </w:r>
      <w:proofErr w:type="gramEnd"/>
      <w:r w:rsidRPr="0088535A">
        <w:rPr>
          <w:sz w:val="12"/>
          <w:szCs w:val="18"/>
        </w:rPr>
        <w:t xml:space="preserve"> images of the Earth's surface, allowing comprehensive studies of how the land has changed due to human intervention (deforestation, agriculture, settlement, etc.) and natural processes (desertification, floods, etc.).</w:t>
      </w:r>
      <w:r>
        <w:rPr>
          <w:sz w:val="12"/>
          <w:szCs w:val="18"/>
        </w:rPr>
        <w:t xml:space="preserve"> </w:t>
      </w:r>
      <w:r w:rsidRPr="0088535A">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r>
        <w:rPr>
          <w:sz w:val="12"/>
          <w:szCs w:val="18"/>
        </w:rPr>
        <w:t xml:space="preserve"> </w:t>
      </w:r>
      <w:r w:rsidRPr="0088535A">
        <w:rPr>
          <w:sz w:val="12"/>
          <w:szCs w:val="18"/>
        </w:rPr>
        <w:t xml:space="preserve">And what is the practical side of this </w:t>
      </w:r>
      <w:proofErr w:type="gramStart"/>
      <w:r w:rsidRPr="0088535A">
        <w:rPr>
          <w:sz w:val="12"/>
          <w:szCs w:val="18"/>
        </w:rPr>
        <w:t>particular bit</w:t>
      </w:r>
      <w:proofErr w:type="gramEnd"/>
      <w:r w:rsidRPr="0088535A">
        <w:rPr>
          <w:sz w:val="12"/>
          <w:szCs w:val="18"/>
        </w:rPr>
        <w:t xml:space="preserve"> of information?</w:t>
      </w:r>
      <w:r>
        <w:rPr>
          <w:sz w:val="12"/>
          <w:szCs w:val="18"/>
        </w:rPr>
        <w:t xml:space="preserve"> </w:t>
      </w:r>
      <w:r w:rsidRPr="0088535A">
        <w:rPr>
          <w:sz w:val="12"/>
          <w:szCs w:val="18"/>
        </w:rPr>
        <w:t xml:space="preserve">Governments use this type of satellite imagery to avoid human tragedy. </w:t>
      </w:r>
      <w:r w:rsidRPr="0088535A">
        <w:rPr>
          <w:sz w:val="12"/>
          <w:szCs w:val="18"/>
        </w:rPr>
        <w:lastRenderedPageBreak/>
        <w:t>Hundreds of thousands of people, if not millions, depend upon the waters of Lake Chad for agriculture, industry, and personal hygiene. With the lake going dry, how has this impacted on their livelihoods, their families, and their very lives?</w:t>
      </w:r>
      <w:r>
        <w:rPr>
          <w:sz w:val="12"/>
          <w:szCs w:val="18"/>
        </w:rPr>
        <w:t xml:space="preserve"> </w:t>
      </w:r>
      <w:r w:rsidRPr="0088535A">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r>
        <w:rPr>
          <w:sz w:val="12"/>
          <w:szCs w:val="18"/>
        </w:rPr>
        <w:t xml:space="preserve"> </w:t>
      </w:r>
      <w:r w:rsidRPr="0088535A">
        <w:rPr>
          <w:sz w:val="12"/>
          <w:szCs w:val="18"/>
        </w:rPr>
        <w:t xml:space="preserve">Desertification is but one example of changing climates affecting people's everyday lives. What about more direct observations of our impact on the planet? Figures 10.4 and 10.5 show the scarring of the Earth's surface </w:t>
      </w:r>
      <w:proofErr w:type="gramStart"/>
      <w:r w:rsidRPr="0088535A">
        <w:rPr>
          <w:sz w:val="12"/>
          <w:szCs w:val="18"/>
        </w:rPr>
        <w:t>as a result of</w:t>
      </w:r>
      <w:proofErr w:type="gramEnd"/>
      <w:r w:rsidRPr="0088535A">
        <w:rPr>
          <w:sz w:val="12"/>
          <w:szCs w:val="18"/>
        </w:rPr>
        <w:t xml:space="preserve"> surface mining in West Virginia. This is not a polemic against mining; rather, it is an observation that we can use satellite imagery to monitor such mining and be mindful of its impact on the environment.</w:t>
      </w:r>
      <w:r>
        <w:rPr>
          <w:sz w:val="12"/>
          <w:szCs w:val="18"/>
        </w:rPr>
        <w:t xml:space="preserve"> </w:t>
      </w:r>
      <w:r w:rsidRPr="0088535A">
        <w:rPr>
          <w:sz w:val="12"/>
          <w:szCs w:val="18"/>
        </w:rPr>
        <w:t xml:space="preserve">Other than taking pictures of surface features, like lakes and open pit mines, how are satellites monitoring the Earth's changing climate? In just about every way, </w:t>
      </w:r>
      <w:proofErr w:type="gramStart"/>
      <w:r w:rsidRPr="0088535A">
        <w:rPr>
          <w:sz w:val="12"/>
          <w:szCs w:val="18"/>
        </w:rPr>
        <w:t>by:</w:t>
      </w:r>
      <w:proofErr w:type="gramEnd"/>
      <w:r w:rsidRPr="0088535A">
        <w:rPr>
          <w:sz w:val="12"/>
          <w:szCs w:val="18"/>
        </w:rPr>
        <w:t xml:space="preserve">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r>
        <w:rPr>
          <w:sz w:val="12"/>
          <w:szCs w:val="18"/>
        </w:rPr>
        <w:t xml:space="preserve"> </w:t>
      </w:r>
      <w:r w:rsidRPr="0088535A">
        <w:rPr>
          <w:sz w:val="12"/>
          <w:szCs w:val="18"/>
        </w:rPr>
        <w:t xml:space="preserve">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w:t>
      </w:r>
      <w:proofErr w:type="gramStart"/>
      <w:r w:rsidRPr="0088535A">
        <w:rPr>
          <w:sz w:val="12"/>
          <w:szCs w:val="18"/>
        </w:rPr>
        <w:t>morning;</w:t>
      </w:r>
      <w:proofErr w:type="gramEnd"/>
      <w:r w:rsidRPr="0088535A">
        <w:rPr>
          <w:sz w:val="12"/>
          <w:szCs w:val="18"/>
        </w:rPr>
        <w:t xml:space="preserve"> Aqua passes south to north over the equator in the afternoon. Taken together, they observe the Earth's surface in its entirety every two days. Data sets such as this exist for just about any day of the year and can show either night-time lows or daytime highs.</w:t>
      </w:r>
      <w:r>
        <w:rPr>
          <w:sz w:val="12"/>
          <w:szCs w:val="18"/>
        </w:rPr>
        <w:t xml:space="preserve"> </w:t>
      </w:r>
      <w:r w:rsidRPr="0088535A">
        <w:rPr>
          <w:sz w:val="12"/>
          <w:szCs w:val="18"/>
        </w:rPr>
        <w:t>By looking in different parts of the spectrum, like the infrared light discussed above, we can make observations as described in Table 10.1.</w:t>
      </w:r>
      <w:r>
        <w:rPr>
          <w:sz w:val="12"/>
          <w:szCs w:val="18"/>
        </w:rPr>
        <w:t xml:space="preserve"> </w:t>
      </w:r>
      <w:r w:rsidRPr="0088535A">
        <w:rPr>
          <w:sz w:val="12"/>
          <w:szCs w:val="18"/>
        </w:rPr>
        <w:t>Pollution Monitoring</w:t>
      </w:r>
      <w:r>
        <w:rPr>
          <w:sz w:val="12"/>
          <w:szCs w:val="18"/>
        </w:rPr>
        <w:t xml:space="preserve"> </w:t>
      </w:r>
      <w:r w:rsidRPr="0088535A">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r>
        <w:rPr>
          <w:sz w:val="12"/>
          <w:szCs w:val="18"/>
        </w:rPr>
        <w:t xml:space="preserve"> </w:t>
      </w:r>
      <w:r w:rsidRPr="0088535A">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r>
        <w:rPr>
          <w:sz w:val="12"/>
          <w:szCs w:val="18"/>
        </w:rPr>
        <w:t xml:space="preserve"> </w:t>
      </w:r>
      <w:r w:rsidRPr="0088535A">
        <w:rPr>
          <w:rStyle w:val="Emphasis"/>
        </w:rPr>
        <w:t>Energy Production</w:t>
      </w:r>
      <w:r>
        <w:rPr>
          <w:rStyle w:val="Emphasis"/>
        </w:rPr>
        <w:t xml:space="preserve"> </w:t>
      </w:r>
      <w:r w:rsidRPr="00B42D08">
        <w:rPr>
          <w:rStyle w:val="StyleUnderline"/>
          <w:highlight w:val="green"/>
        </w:rPr>
        <w:t>The</w:t>
      </w:r>
      <w:r w:rsidRPr="0088535A">
        <w:rPr>
          <w:rStyle w:val="StyleUnderline"/>
        </w:rPr>
        <w:t xml:space="preserve"> recent </w:t>
      </w:r>
      <w:r w:rsidRPr="00B42D08">
        <w:rPr>
          <w:rStyle w:val="StyleUnderline"/>
          <w:highlight w:val="green"/>
        </w:rPr>
        <w:t>boom in</w:t>
      </w:r>
      <w:r w:rsidRPr="0088535A">
        <w:rPr>
          <w:rStyle w:val="StyleUnderline"/>
        </w:rPr>
        <w:t xml:space="preserve"> the production of </w:t>
      </w:r>
      <w:r w:rsidRPr="00B42D08">
        <w:rPr>
          <w:rStyle w:val="StyleUnderline"/>
          <w:highlight w:val="green"/>
        </w:rPr>
        <w:t>shale oil</w:t>
      </w:r>
      <w:r w:rsidRPr="0088535A">
        <w:rPr>
          <w:rStyle w:val="StyleUnderline"/>
        </w:rPr>
        <w:t xml:space="preserve"> in the </w:t>
      </w:r>
      <w:r w:rsidRPr="0088535A">
        <w:rPr>
          <w:rStyle w:val="Emphasis"/>
        </w:rPr>
        <w:t>U</w:t>
      </w:r>
      <w:r w:rsidRPr="0088535A">
        <w:t xml:space="preserve">nited </w:t>
      </w:r>
      <w:r w:rsidRPr="0088535A">
        <w:rPr>
          <w:rStyle w:val="Emphasis"/>
        </w:rPr>
        <w:t>S</w:t>
      </w:r>
      <w:r w:rsidRPr="0088535A">
        <w:t xml:space="preserve">tates </w:t>
      </w:r>
      <w:r w:rsidRPr="0088535A">
        <w:rPr>
          <w:rStyle w:val="StyleUnderline"/>
        </w:rPr>
        <w:t xml:space="preserve">and elsewhere </w:t>
      </w:r>
      <w:r w:rsidRPr="00B42D08">
        <w:rPr>
          <w:rStyle w:val="StyleUnderline"/>
          <w:highlight w:val="green"/>
        </w:rPr>
        <w:t>is due</w:t>
      </w:r>
      <w:r w:rsidRPr="0088535A">
        <w:rPr>
          <w:rStyle w:val="StyleUnderline"/>
        </w:rPr>
        <w:t xml:space="preserve"> in large part </w:t>
      </w:r>
      <w:r w:rsidRPr="00B42D08">
        <w:rPr>
          <w:rStyle w:val="StyleUnderline"/>
          <w:highlight w:val="green"/>
        </w:rPr>
        <w:t>to</w:t>
      </w:r>
      <w:r w:rsidRPr="0088535A">
        <w:rPr>
          <w:rStyle w:val="StyleUnderline"/>
        </w:rPr>
        <w:t xml:space="preserve"> the </w:t>
      </w:r>
      <w:r w:rsidRPr="00B42D08">
        <w:rPr>
          <w:rStyle w:val="Emphasis"/>
          <w:highlight w:val="green"/>
        </w:rPr>
        <w:t>identification</w:t>
      </w:r>
      <w:r w:rsidRPr="00B42D08">
        <w:rPr>
          <w:rStyle w:val="StyleUnderline"/>
          <w:highlight w:val="green"/>
        </w:rPr>
        <w:t xml:space="preserve"> and </w:t>
      </w:r>
      <w:r w:rsidRPr="00B42D08">
        <w:rPr>
          <w:rStyle w:val="Emphasis"/>
          <w:highlight w:val="green"/>
        </w:rPr>
        <w:t>geolocation</w:t>
      </w:r>
      <w:r w:rsidRPr="00B42D08">
        <w:rPr>
          <w:rStyle w:val="StyleUnderline"/>
          <w:highlight w:val="green"/>
        </w:rPr>
        <w:t xml:space="preserve"> of</w:t>
      </w:r>
      <w:r w:rsidRPr="0088535A">
        <w:rPr>
          <w:rStyle w:val="StyleUnderline"/>
        </w:rPr>
        <w:t xml:space="preserve"> promising geologic </w:t>
      </w:r>
      <w:r w:rsidRPr="00B42D08">
        <w:rPr>
          <w:rStyle w:val="StyleUnderline"/>
          <w:highlight w:val="green"/>
        </w:rPr>
        <w:t>formations for test</w:t>
      </w:r>
      <w:r w:rsidRPr="0088535A">
        <w:rPr>
          <w:rStyle w:val="StyleUnderline"/>
        </w:rPr>
        <w:t xml:space="preserve"> drilling and </w:t>
      </w:r>
      <w:r w:rsidRPr="00B42D08">
        <w:rPr>
          <w:rStyle w:val="StyleUnderline"/>
          <w:highlight w:val="green"/>
        </w:rPr>
        <w:t>fracking</w:t>
      </w:r>
      <w:r w:rsidRPr="0088535A">
        <w:rPr>
          <w:rStyle w:val="StyleUnderline"/>
        </w:rPr>
        <w:t>. "Fracking" is a</w:t>
      </w:r>
      <w:r w:rsidRPr="0088535A">
        <w:t xml:space="preserve"> somewhat </w:t>
      </w:r>
      <w:r w:rsidRPr="0088535A">
        <w:rPr>
          <w:rStyle w:val="StyleUnderline"/>
        </w:rPr>
        <w:t>new term</w:t>
      </w:r>
      <w:r w:rsidRPr="0088535A">
        <w:t xml:space="preserve"> that comes from the phrase "hydraulic fracturing". </w:t>
      </w:r>
      <w:r w:rsidRPr="0088535A">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88535A">
        <w:rPr>
          <w:rStyle w:val="Emphasis"/>
        </w:rPr>
        <w:t>U</w:t>
      </w:r>
      <w:r w:rsidRPr="0088535A">
        <w:t xml:space="preserve">nited </w:t>
      </w:r>
      <w:r w:rsidRPr="0088535A">
        <w:rPr>
          <w:rStyle w:val="Emphasis"/>
        </w:rPr>
        <w:t>S</w:t>
      </w:r>
      <w:r w:rsidRPr="0088535A">
        <w:t xml:space="preserve">tates </w:t>
      </w:r>
      <w:r w:rsidRPr="0088535A">
        <w:rPr>
          <w:rStyle w:val="StyleUnderline"/>
        </w:rPr>
        <w:t>alone, there may be as much as 750 trillion cubic feet of natural gas within shale deposits releasable by fracking</w:t>
      </w:r>
      <w:r w:rsidRPr="0088535A">
        <w:t xml:space="preserve"> [3]. </w:t>
      </w:r>
      <w:r w:rsidRPr="00B42D08">
        <w:rPr>
          <w:rStyle w:val="StyleUnderline"/>
          <w:highlight w:val="green"/>
        </w:rPr>
        <w:t>How do</w:t>
      </w:r>
      <w:r w:rsidRPr="0088535A">
        <w:rPr>
          <w:rStyle w:val="StyleUnderline"/>
        </w:rPr>
        <w:t xml:space="preserve"> energy </w:t>
      </w:r>
      <w:r w:rsidRPr="00B42D08">
        <w:rPr>
          <w:rStyle w:val="StyleUnderline"/>
          <w:highlight w:val="green"/>
        </w:rPr>
        <w:t>companies know where to look for</w:t>
      </w:r>
      <w:r w:rsidRPr="0088535A">
        <w:rPr>
          <w:rStyle w:val="StyleUnderline"/>
        </w:rPr>
        <w:t xml:space="preserve"> these </w:t>
      </w:r>
      <w:r w:rsidRPr="00B42D08">
        <w:rPr>
          <w:rStyle w:val="StyleUnderline"/>
          <w:highlight w:val="green"/>
        </w:rPr>
        <w:t>deposits?</w:t>
      </w:r>
      <w:r w:rsidRPr="0088535A">
        <w:rPr>
          <w:rStyle w:val="StyleUnderline"/>
        </w:rPr>
        <w:t xml:space="preserve"> In large part, by analyzing </w:t>
      </w:r>
      <w:r w:rsidRPr="00B42D08">
        <w:rPr>
          <w:rStyle w:val="Emphasis"/>
          <w:highlight w:val="green"/>
        </w:rPr>
        <w:t>satellite imagery</w:t>
      </w:r>
    </w:p>
    <w:p w14:paraId="05067156" w14:textId="77777777" w:rsidR="00735A76" w:rsidRDefault="00735A76" w:rsidP="007F01F8">
      <w:pPr>
        <w:rPr>
          <w:rStyle w:val="Emphasis"/>
        </w:rPr>
      </w:pPr>
    </w:p>
    <w:p w14:paraId="0B7DBDB9" w14:textId="1E3C293B" w:rsidR="007F01F8" w:rsidRDefault="007F01F8" w:rsidP="007F01F8">
      <w:r w:rsidRPr="0088535A">
        <w:rPr>
          <w:rStyle w:val="StyleUnderline"/>
        </w:rPr>
        <w:t>.</w:t>
      </w:r>
      <w:r>
        <w:rPr>
          <w:rStyle w:val="StyleUnderline"/>
        </w:rPr>
        <w:t xml:space="preserve"> A</w:t>
      </w:r>
      <w:r w:rsidRPr="0088535A">
        <w:t xml:space="preserve">ccording to Science Daily (26 February 2009), </w:t>
      </w:r>
      <w:r w:rsidRPr="00B42D08">
        <w:rPr>
          <w:rStyle w:val="StyleUnderline"/>
          <w:highlight w:val="green"/>
        </w:rPr>
        <w:t>a new map</w:t>
      </w:r>
      <w:r w:rsidRPr="0088535A">
        <w:rPr>
          <w:rStyle w:val="StyleUnderline"/>
        </w:rPr>
        <w:t xml:space="preserve"> of the Earth's gravitational field </w:t>
      </w:r>
      <w:r w:rsidRPr="00B42D08">
        <w:rPr>
          <w:rStyle w:val="StyleUnderline"/>
          <w:highlight w:val="green"/>
        </w:rPr>
        <w:t>based on sat</w:t>
      </w:r>
      <w:r w:rsidRPr="0088535A">
        <w:rPr>
          <w:rStyle w:val="StyleUnderline"/>
        </w:rPr>
        <w:t xml:space="preserve">ellite </w:t>
      </w:r>
      <w:r w:rsidRPr="00B42D08">
        <w:rPr>
          <w:rStyle w:val="StyleUnderline"/>
          <w:highlight w:val="green"/>
        </w:rPr>
        <w:t xml:space="preserve">measurements makes it </w:t>
      </w:r>
      <w:r w:rsidRPr="00B42D08">
        <w:rPr>
          <w:rStyle w:val="Emphasis"/>
          <w:highlight w:val="green"/>
        </w:rPr>
        <w:t>much less resource intensive</w:t>
      </w:r>
      <w:r w:rsidRPr="00B42D08">
        <w:rPr>
          <w:rStyle w:val="StyleUnderline"/>
          <w:highlight w:val="green"/>
        </w:rPr>
        <w:t xml:space="preserve"> to find</w:t>
      </w:r>
      <w:r w:rsidRPr="0088535A">
        <w:rPr>
          <w:rStyle w:val="StyleUnderline"/>
        </w:rPr>
        <w:t xml:space="preserve"> new oil </w:t>
      </w:r>
      <w:r w:rsidRPr="00B42D08">
        <w:rPr>
          <w:rStyle w:val="StyleUnderline"/>
          <w:highlight w:val="green"/>
        </w:rPr>
        <w:t>deposits</w:t>
      </w:r>
      <w:r w:rsidRPr="0088535A">
        <w:t xml:space="preserve">. The map will be particularly useful as the ice melts in the oil-rich Arctic regions. The easy-to-find oilfields have already been found. To fuel the growing world economy, those harder-to-find deposits must be located and tapped - which is why </w:t>
      </w:r>
      <w:r w:rsidRPr="00B42D08">
        <w:rPr>
          <w:rStyle w:val="StyleUnderline"/>
          <w:highlight w:val="green"/>
        </w:rPr>
        <w:t>sat</w:t>
      </w:r>
      <w:r w:rsidRPr="0088535A">
        <w:rPr>
          <w:rStyle w:val="StyleUnderline"/>
        </w:rPr>
        <w:t xml:space="preserve">ellite </w:t>
      </w:r>
      <w:r w:rsidRPr="00B42D08">
        <w:rPr>
          <w:rStyle w:val="StyleUnderline"/>
          <w:highlight w:val="green"/>
        </w:rPr>
        <w:t xml:space="preserve">imagery is </w:t>
      </w:r>
      <w:r w:rsidRPr="00B42D08">
        <w:rPr>
          <w:rStyle w:val="Emphasis"/>
          <w:highlight w:val="green"/>
        </w:rPr>
        <w:t>so important</w:t>
      </w:r>
      <w:r w:rsidRPr="00B42D08">
        <w:rPr>
          <w:rStyle w:val="StyleUnderline"/>
          <w:highlight w:val="green"/>
        </w:rPr>
        <w:t>. Take away this and</w:t>
      </w:r>
      <w:r w:rsidRPr="0088535A">
        <w:rPr>
          <w:rStyle w:val="StyleUnderline"/>
        </w:rPr>
        <w:t xml:space="preserve"> other satellite-dependent techniques of </w:t>
      </w:r>
      <w:r w:rsidRPr="00B42D08">
        <w:rPr>
          <w:rStyle w:val="StyleUnderline"/>
          <w:highlight w:val="green"/>
        </w:rPr>
        <w:t>oil and gas exploration</w:t>
      </w:r>
      <w:r w:rsidRPr="0088535A">
        <w:rPr>
          <w:rStyle w:val="StyleUnderline"/>
        </w:rPr>
        <w:t xml:space="preserve"> and the </w:t>
      </w:r>
      <w:r w:rsidRPr="0088535A">
        <w:rPr>
          <w:rStyle w:val="Emphasis"/>
        </w:rPr>
        <w:t xml:space="preserve">world economy </w:t>
      </w:r>
      <w:r w:rsidRPr="00B42D08">
        <w:rPr>
          <w:rStyle w:val="Emphasis"/>
          <w:highlight w:val="green"/>
        </w:rPr>
        <w:t>will feel the impact</w:t>
      </w:r>
      <w:r w:rsidRPr="0088535A">
        <w:rPr>
          <w:rStyle w:val="StyleUnderline"/>
        </w:rPr>
        <w:t xml:space="preserve"> through higher oil and natural gas prices</w:t>
      </w:r>
      <w:r w:rsidRPr="0088535A">
        <w:t>.</w:t>
      </w:r>
    </w:p>
    <w:p w14:paraId="71E42A8C" w14:textId="77777777" w:rsidR="007F01F8" w:rsidRPr="0088535A" w:rsidRDefault="007F01F8" w:rsidP="007F01F8">
      <w:pPr>
        <w:rPr>
          <w:b/>
          <w:sz w:val="26"/>
          <w:u w:val="single"/>
        </w:rPr>
      </w:pPr>
    </w:p>
    <w:p w14:paraId="5941383A" w14:textId="77777777" w:rsidR="007F01F8" w:rsidRPr="0088535A" w:rsidRDefault="007F01F8" w:rsidP="007F01F8">
      <w:pPr>
        <w:pStyle w:val="Heading4"/>
        <w:rPr>
          <w:rFonts w:cs="Calibri"/>
        </w:rPr>
      </w:pPr>
      <w:r w:rsidRPr="0088535A">
        <w:rPr>
          <w:rFonts w:cs="Calibri"/>
        </w:rPr>
        <w:t xml:space="preserve">Fracking makes </w:t>
      </w:r>
      <w:r w:rsidRPr="0088535A">
        <w:rPr>
          <w:rFonts w:cs="Calibri"/>
          <w:u w:val="single"/>
        </w:rPr>
        <w:t>extinction inevitable</w:t>
      </w:r>
      <w:r w:rsidRPr="0088535A">
        <w:rPr>
          <w:rFonts w:cs="Calibri"/>
        </w:rPr>
        <w:t>---</w:t>
      </w:r>
      <w:r w:rsidRPr="0088535A">
        <w:rPr>
          <w:rFonts w:cs="Calibri"/>
          <w:u w:val="single"/>
        </w:rPr>
        <w:t>try-or die</w:t>
      </w:r>
      <w:r w:rsidRPr="0088535A">
        <w:rPr>
          <w:rFonts w:cs="Calibri"/>
        </w:rPr>
        <w:t xml:space="preserve"> to shut it off</w:t>
      </w:r>
    </w:p>
    <w:p w14:paraId="3616F8F0" w14:textId="77777777" w:rsidR="007F01F8" w:rsidRPr="0088535A" w:rsidRDefault="007F01F8" w:rsidP="007F01F8">
      <w:r w:rsidRPr="0088535A">
        <w:t xml:space="preserve">Rev. Mac </w:t>
      </w:r>
      <w:proofErr w:type="spellStart"/>
      <w:r w:rsidRPr="0088535A">
        <w:rPr>
          <w:rStyle w:val="Style13ptBold"/>
        </w:rPr>
        <w:t>Legerton</w:t>
      </w:r>
      <w:proofErr w:type="spellEnd"/>
      <w:r w:rsidRPr="0088535A">
        <w:rPr>
          <w:rStyle w:val="Style13ptBold"/>
        </w:rPr>
        <w:t xml:space="preserve"> 18</w:t>
      </w:r>
      <w:r w:rsidRPr="0088535A">
        <w:t xml:space="preserve">, Co-Founder and Executive Director of the Center for Community Action, Member of the Board of Directors of the NC Climate Solutions Coalition, Member of the Board of Directors of the </w:t>
      </w:r>
      <w:proofErr w:type="spellStart"/>
      <w:r w:rsidRPr="0088535A">
        <w:t>Windcall</w:t>
      </w:r>
      <w:proofErr w:type="spellEnd"/>
      <w:r w:rsidRPr="0088535A">
        <w:t xml:space="preserve"> Institute, “Will </w:t>
      </w:r>
      <w:proofErr w:type="gramStart"/>
      <w:r w:rsidRPr="0088535A">
        <w:t>The</w:t>
      </w:r>
      <w:proofErr w:type="gramEnd"/>
      <w:r w:rsidRPr="0088535A">
        <w:t xml:space="preserve"> U.S. Blaze A Trail To Mass Extinction?”, APPPL News, 1/15/2018, https://www.apppl.org/news/will-the-u-s-blaze-a-trail-to-mass-extinction/</w:t>
      </w:r>
    </w:p>
    <w:p w14:paraId="2A58F04C" w14:textId="77777777" w:rsidR="007F01F8" w:rsidRPr="0088535A" w:rsidRDefault="007F01F8" w:rsidP="007F01F8">
      <w:r w:rsidRPr="0088535A">
        <w:lastRenderedPageBreak/>
        <w:t xml:space="preserve">As an elder, I now realize that </w:t>
      </w:r>
      <w:r w:rsidRPr="00B42D08">
        <w:rPr>
          <w:rStyle w:val="StyleUnderline"/>
          <w:highlight w:val="green"/>
        </w:rPr>
        <w:t>there is</w:t>
      </w:r>
      <w:r w:rsidRPr="0088535A">
        <w:rPr>
          <w:rStyle w:val="StyleUnderline"/>
        </w:rPr>
        <w:t xml:space="preserve"> even </w:t>
      </w:r>
      <w:r w:rsidRPr="00B42D08">
        <w:rPr>
          <w:rStyle w:val="StyleUnderline"/>
          <w:highlight w:val="green"/>
        </w:rPr>
        <w:t xml:space="preserve">a </w:t>
      </w:r>
      <w:r w:rsidRPr="00B42D08">
        <w:rPr>
          <w:rStyle w:val="Emphasis"/>
          <w:highlight w:val="green"/>
        </w:rPr>
        <w:t>greater threat</w:t>
      </w:r>
      <w:r w:rsidRPr="00B42D08">
        <w:rPr>
          <w:rStyle w:val="StyleUnderline"/>
          <w:highlight w:val="green"/>
        </w:rPr>
        <w:t xml:space="preserve"> to</w:t>
      </w:r>
      <w:r w:rsidRPr="0088535A">
        <w:rPr>
          <w:rStyle w:val="StyleUnderline"/>
        </w:rPr>
        <w:t xml:space="preserve"> humanity and </w:t>
      </w:r>
      <w:r w:rsidRPr="00B42D08">
        <w:rPr>
          <w:rStyle w:val="Emphasis"/>
          <w:highlight w:val="green"/>
        </w:rPr>
        <w:t>life on Earth</w:t>
      </w:r>
      <w:r w:rsidRPr="00B42D08">
        <w:rPr>
          <w:rStyle w:val="StyleUnderline"/>
          <w:highlight w:val="green"/>
        </w:rPr>
        <w:t xml:space="preserve"> than </w:t>
      </w:r>
      <w:r w:rsidRPr="00B42D08">
        <w:rPr>
          <w:rStyle w:val="Emphasis"/>
          <w:highlight w:val="green"/>
        </w:rPr>
        <w:t>nuclear war</w:t>
      </w:r>
      <w:r w:rsidRPr="0088535A">
        <w:t xml:space="preserve">—though, unlike a nuclear exchange, this threat is a slow-motion catastrophe. Can you guess what it is? Here’s a clue: it is something with which </w:t>
      </w:r>
      <w:proofErr w:type="gramStart"/>
      <w:r w:rsidRPr="0088535A">
        <w:t>most  people</w:t>
      </w:r>
      <w:proofErr w:type="gramEnd"/>
      <w:r w:rsidRPr="0088535A">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310756AC" w14:textId="77777777" w:rsidR="007F01F8" w:rsidRPr="0088535A" w:rsidRDefault="007F01F8" w:rsidP="007F01F8">
      <w:pPr>
        <w:rPr>
          <w:u w:val="single"/>
        </w:rPr>
      </w:pPr>
      <w:r w:rsidRPr="0088535A">
        <w:t xml:space="preserve">What is it? </w:t>
      </w:r>
      <w:r w:rsidRPr="0088535A">
        <w:rPr>
          <w:rStyle w:val="StyleUnderline"/>
        </w:rPr>
        <w:t>It’s the</w:t>
      </w:r>
      <w:r w:rsidRPr="0088535A">
        <w:t xml:space="preserve"> slow-motion but </w:t>
      </w:r>
      <w:r w:rsidRPr="0088535A">
        <w:rPr>
          <w:rStyle w:val="Emphasis"/>
        </w:rPr>
        <w:t>rapidly growing</w:t>
      </w:r>
      <w:r w:rsidRPr="0088535A">
        <w:rPr>
          <w:rStyle w:val="StyleUnderline"/>
        </w:rPr>
        <w:t xml:space="preserve"> catastrophe of climate change</w:t>
      </w:r>
      <w:r w:rsidRPr="0088535A">
        <w:t xml:space="preserve">. There’s now good news amidst this seemingly overwhelming challenge. But the answer may surprise you. Today we know what </w:t>
      </w:r>
      <w:proofErr w:type="gramStart"/>
      <w:r w:rsidRPr="0088535A">
        <w:t xml:space="preserve">is </w:t>
      </w:r>
      <w:r w:rsidRPr="0088535A">
        <w:rPr>
          <w:rStyle w:val="StyleUnderline"/>
        </w:rPr>
        <w:t>the #1 preventable cause of climate change</w:t>
      </w:r>
      <w:proofErr w:type="gramEnd"/>
      <w:r w:rsidRPr="0088535A">
        <w:rPr>
          <w:rStyle w:val="StyleUnderline"/>
        </w:rPr>
        <w:t>. It’s not coal, it’s not nuclear, and it’s not oil and gasoline. It’s</w:t>
      </w:r>
      <w:r w:rsidRPr="0088535A">
        <w:t xml:space="preserve"> </w:t>
      </w:r>
      <w:proofErr w:type="gramStart"/>
      <w:r w:rsidRPr="0088535A">
        <w:t>actually the</w:t>
      </w:r>
      <w:proofErr w:type="gramEnd"/>
      <w:r w:rsidRPr="0088535A">
        <w:t xml:space="preserve"> use of the very fuel that is touted as being cleaner, greener, and cheaper than all the rest. This fuel is called </w:t>
      </w:r>
      <w:r w:rsidRPr="0088535A">
        <w:rPr>
          <w:rStyle w:val="StyleUnderline"/>
        </w:rPr>
        <w:t>“Natural Gas”.</w:t>
      </w:r>
    </w:p>
    <w:p w14:paraId="0194CDC5" w14:textId="77777777" w:rsidR="007F01F8" w:rsidRPr="0088535A" w:rsidRDefault="007F01F8" w:rsidP="007F01F8">
      <w:r w:rsidRPr="0088535A">
        <w:t xml:space="preserve">Let’s start with its name – “Natural Gas”. What is “natural gas”? There’s </w:t>
      </w:r>
      <w:proofErr w:type="gramStart"/>
      <w:r w:rsidRPr="0088535A">
        <w:t>actually nothing</w:t>
      </w:r>
      <w:proofErr w:type="gramEnd"/>
      <w:r w:rsidRPr="0088535A">
        <w:t xml:space="preserve"> “natural” about it when it is forcibly </w:t>
      </w:r>
      <w:r w:rsidRPr="0088535A">
        <w:rPr>
          <w:rStyle w:val="StyleUnderline"/>
        </w:rPr>
        <w:t>extracted from the ground through</w:t>
      </w:r>
      <w:r w:rsidRPr="0088535A">
        <w:t xml:space="preserve"> hydraulic fracturing, commonly known as </w:t>
      </w:r>
      <w:r w:rsidRPr="0088535A">
        <w:rPr>
          <w:rStyle w:val="StyleUnderline"/>
        </w:rPr>
        <w:t>“fracking”.</w:t>
      </w:r>
      <w:r w:rsidRPr="0088535A">
        <w:t xml:space="preserve"> When something is forcibly ruptured from deep within the earth with the use of toxic chemicals, the last name you would use for it is “natural”.</w:t>
      </w:r>
    </w:p>
    <w:p w14:paraId="44A6A468" w14:textId="77777777" w:rsidR="007F01F8" w:rsidRPr="0088535A" w:rsidRDefault="007F01F8" w:rsidP="007F01F8">
      <w:r w:rsidRPr="00B42D08">
        <w:rPr>
          <w:rStyle w:val="StyleUnderline"/>
          <w:highlight w:val="green"/>
        </w:rPr>
        <w:t>Fracking disrupts</w:t>
      </w:r>
      <w:r w:rsidRPr="0088535A">
        <w:rPr>
          <w:rStyle w:val="StyleUnderline"/>
        </w:rPr>
        <w:t xml:space="preserve"> the geologic </w:t>
      </w:r>
      <w:r w:rsidRPr="00B42D08">
        <w:rPr>
          <w:rStyle w:val="StyleUnderline"/>
          <w:highlight w:val="green"/>
        </w:rPr>
        <w:t xml:space="preserve">fault lines causing </w:t>
      </w:r>
      <w:r w:rsidRPr="00B42D08">
        <w:rPr>
          <w:rStyle w:val="Emphasis"/>
          <w:highlight w:val="green"/>
        </w:rPr>
        <w:t>earthquakes</w:t>
      </w:r>
      <w:r w:rsidRPr="00B42D08">
        <w:rPr>
          <w:rStyle w:val="StyleUnderline"/>
          <w:highlight w:val="green"/>
        </w:rPr>
        <w:t>, uses</w:t>
      </w:r>
      <w:r w:rsidRPr="0088535A">
        <w:rPr>
          <w:rStyle w:val="StyleUnderline"/>
        </w:rPr>
        <w:t xml:space="preserve"> millions of gallons of </w:t>
      </w:r>
      <w:r w:rsidRPr="00B42D08">
        <w:rPr>
          <w:rStyle w:val="Emphasis"/>
          <w:highlight w:val="green"/>
        </w:rPr>
        <w:t>fresh water</w:t>
      </w:r>
      <w:r w:rsidRPr="0088535A">
        <w:rPr>
          <w:rStyle w:val="StyleUnderline"/>
        </w:rPr>
        <w:t xml:space="preserve"> that becomes permanently </w:t>
      </w:r>
      <w:r w:rsidRPr="00B42D08">
        <w:rPr>
          <w:rStyle w:val="StyleUnderline"/>
          <w:highlight w:val="green"/>
        </w:rPr>
        <w:t>poisoned by</w:t>
      </w:r>
      <w:r w:rsidRPr="0088535A">
        <w:rPr>
          <w:rStyle w:val="StyleUnderline"/>
        </w:rPr>
        <w:t xml:space="preserve"> unknown, </w:t>
      </w:r>
      <w:r w:rsidRPr="0088535A">
        <w:rPr>
          <w:rStyle w:val="Emphasis"/>
        </w:rPr>
        <w:t xml:space="preserve">cancer-producing </w:t>
      </w:r>
      <w:r w:rsidRPr="00B42D08">
        <w:rPr>
          <w:rStyle w:val="Emphasis"/>
          <w:highlight w:val="green"/>
        </w:rPr>
        <w:t>chemicals</w:t>
      </w:r>
      <w:r w:rsidRPr="0088535A">
        <w:rPr>
          <w:rStyle w:val="StyleUnderline"/>
        </w:rPr>
        <w:t xml:space="preserve"> added to it, </w:t>
      </w:r>
      <w:r w:rsidRPr="00B42D08">
        <w:rPr>
          <w:rStyle w:val="StyleUnderline"/>
          <w:highlight w:val="green"/>
        </w:rPr>
        <w:t xml:space="preserve">creates </w:t>
      </w:r>
      <w:r w:rsidRPr="00B42D08">
        <w:rPr>
          <w:rStyle w:val="Emphasis"/>
          <w:highlight w:val="green"/>
        </w:rPr>
        <w:t>air pollution</w:t>
      </w:r>
      <w:r w:rsidRPr="0088535A">
        <w:rPr>
          <w:rStyle w:val="StyleUnderline"/>
        </w:rPr>
        <w:t xml:space="preserve"> during the drilling process, increases the risk of injury </w:t>
      </w:r>
      <w:r w:rsidRPr="00B42D08">
        <w:rPr>
          <w:rStyle w:val="StyleUnderline"/>
          <w:highlight w:val="green"/>
        </w:rPr>
        <w:t>and</w:t>
      </w:r>
      <w:r w:rsidRPr="0088535A">
        <w:rPr>
          <w:rStyle w:val="StyleUnderline"/>
        </w:rPr>
        <w:t xml:space="preserve"> explosions, raises major health risks to both people and place </w:t>
      </w:r>
      <w:proofErr w:type="gramStart"/>
      <w:r w:rsidRPr="0088535A">
        <w:rPr>
          <w:rStyle w:val="StyleUnderline"/>
        </w:rPr>
        <w:t>in close proximity to</w:t>
      </w:r>
      <w:proofErr w:type="gramEnd"/>
      <w:r w:rsidRPr="0088535A">
        <w:rPr>
          <w:rStyle w:val="StyleUnderline"/>
        </w:rPr>
        <w:t xml:space="preserve"> it, and changes the nature of both neighborhoods and landscapes. Fracking also </w:t>
      </w:r>
      <w:r w:rsidRPr="00B42D08">
        <w:rPr>
          <w:rStyle w:val="StyleUnderline"/>
          <w:highlight w:val="green"/>
        </w:rPr>
        <w:t xml:space="preserve">leaves a </w:t>
      </w:r>
      <w:r w:rsidRPr="00B42D08">
        <w:rPr>
          <w:rStyle w:val="Emphasis"/>
          <w:highlight w:val="green"/>
        </w:rPr>
        <w:t>massive carbon footprint</w:t>
      </w:r>
      <w:r w:rsidRPr="0088535A">
        <w:rPr>
          <w:rStyle w:val="StyleUnderline"/>
        </w:rPr>
        <w:t xml:space="preserve"> of drilling wells as deep as 8,000 feet and then drilling horizontally over 10,000 feet; </w:t>
      </w:r>
      <w:proofErr w:type="gramStart"/>
      <w:r w:rsidRPr="0088535A">
        <w:rPr>
          <w:rStyle w:val="StyleUnderline"/>
        </w:rPr>
        <w:t>On top of all this</w:t>
      </w:r>
      <w:proofErr w:type="gramEnd"/>
      <w:r w:rsidRPr="0088535A">
        <w:rPr>
          <w:rStyle w:val="StyleUnderline"/>
        </w:rPr>
        <w:t xml:space="preserve">, it </w:t>
      </w:r>
      <w:r w:rsidRPr="0088535A">
        <w:rPr>
          <w:rStyle w:val="Emphasis"/>
        </w:rPr>
        <w:t>leaks</w:t>
      </w:r>
      <w:r w:rsidRPr="0088535A">
        <w:rPr>
          <w:rStyle w:val="StyleUnderline"/>
        </w:rPr>
        <w:t xml:space="preserve"> major amounts of gas into the </w:t>
      </w:r>
      <w:r w:rsidRPr="0088535A">
        <w:rPr>
          <w:rStyle w:val="Emphasis"/>
        </w:rPr>
        <w:t>environment</w:t>
      </w:r>
      <w:r w:rsidRPr="0088535A">
        <w:t>.</w:t>
      </w:r>
    </w:p>
    <w:p w14:paraId="47FDF935" w14:textId="77777777" w:rsidR="007F01F8" w:rsidRPr="0088535A" w:rsidRDefault="007F01F8" w:rsidP="007F01F8">
      <w:r w:rsidRPr="0088535A">
        <w:t xml:space="preserve">So, what is this gas? It is 90-95% </w:t>
      </w:r>
      <w:r w:rsidRPr="00B42D08">
        <w:rPr>
          <w:rStyle w:val="StyleUnderline"/>
          <w:highlight w:val="green"/>
        </w:rPr>
        <w:t>methane</w:t>
      </w:r>
      <w:r w:rsidRPr="0088535A">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88535A">
        <w:t>if  you</w:t>
      </w:r>
      <w:proofErr w:type="gramEnd"/>
      <w:r w:rsidRPr="0088535A">
        <w:t xml:space="preserve"> want people to believe and think that it is something that it is not. It is un-natural methane gas produced under massive and highly toxic pressure and hazardous conditions.</w:t>
      </w:r>
    </w:p>
    <w:p w14:paraId="754E39DF" w14:textId="77777777" w:rsidR="007F01F8" w:rsidRPr="0088535A" w:rsidRDefault="007F01F8" w:rsidP="007F01F8">
      <w:r w:rsidRPr="0088535A">
        <w:t xml:space="preserve">Now that we know what this gas is, what does it do to the atmosphere and climate that is so dangerous? </w:t>
      </w:r>
      <w:r w:rsidRPr="0088535A">
        <w:rPr>
          <w:rStyle w:val="StyleUnderline"/>
        </w:rPr>
        <w:t>This</w:t>
      </w:r>
      <w:r w:rsidRPr="0088535A">
        <w:t xml:space="preserve"> hydrocarbon has properties that </w:t>
      </w:r>
      <w:r w:rsidRPr="00B42D08">
        <w:rPr>
          <w:rStyle w:val="StyleUnderline"/>
          <w:highlight w:val="green"/>
        </w:rPr>
        <w:t>block</w:t>
      </w:r>
      <w:r w:rsidRPr="0088535A">
        <w:t xml:space="preserve"> the </w:t>
      </w:r>
      <w:r w:rsidRPr="00B42D08">
        <w:rPr>
          <w:rStyle w:val="StyleUnderline"/>
          <w:highlight w:val="green"/>
        </w:rPr>
        <w:t>radiation</w:t>
      </w:r>
      <w:r w:rsidRPr="0088535A">
        <w:rPr>
          <w:rStyle w:val="StyleUnderline"/>
        </w:rPr>
        <w:t xml:space="preserve"> of heat</w:t>
      </w:r>
      <w:r w:rsidRPr="0088535A">
        <w:t xml:space="preserve"> from Earth’s surface </w:t>
      </w:r>
      <w:r w:rsidRPr="00B42D08">
        <w:rPr>
          <w:rStyle w:val="StyleUnderline"/>
          <w:highlight w:val="green"/>
        </w:rPr>
        <w:t>100 times more</w:t>
      </w:r>
      <w:r w:rsidRPr="0088535A">
        <w:rPr>
          <w:rStyle w:val="StyleUnderline"/>
        </w:rPr>
        <w:t xml:space="preserve"> effectively than </w:t>
      </w:r>
      <w:r w:rsidRPr="00B42D08">
        <w:rPr>
          <w:rStyle w:val="StyleUnderline"/>
          <w:highlight w:val="green"/>
        </w:rPr>
        <w:t>CO2</w:t>
      </w:r>
      <w:r w:rsidRPr="0088535A">
        <w:t xml:space="preserve"> (released from burning coal) during its first 10 years of release and 86 times more effectively in its first 20 years. Because of the climate emergency underway, the first 10 or 20 years matter most.</w:t>
      </w:r>
    </w:p>
    <w:p w14:paraId="550F1520" w14:textId="77777777" w:rsidR="007F01F8" w:rsidRPr="0088535A" w:rsidRDefault="007F01F8" w:rsidP="007F01F8">
      <w:r w:rsidRPr="0088535A">
        <w:lastRenderedPageBreak/>
        <w:t xml:space="preserve">When utility companies and the </w:t>
      </w:r>
      <w:r w:rsidRPr="0088535A">
        <w:rPr>
          <w:rStyle w:val="StyleUnderline"/>
        </w:rPr>
        <w:t>larger fossil fuel companies</w:t>
      </w:r>
      <w:r w:rsidRPr="0088535A">
        <w:t xml:space="preserve"> state that they are committed to lowering carbon emissions, this just isn’t true. They </w:t>
      </w:r>
      <w:r w:rsidRPr="0088535A">
        <w:rPr>
          <w:rStyle w:val="StyleUnderline"/>
        </w:rPr>
        <w:t xml:space="preserve">are </w:t>
      </w:r>
      <w:r w:rsidRPr="0088535A">
        <w:rPr>
          <w:rStyle w:val="Emphasis"/>
        </w:rPr>
        <w:t xml:space="preserve">radically </w:t>
      </w:r>
      <w:r w:rsidRPr="00B42D08">
        <w:rPr>
          <w:rStyle w:val="Emphasis"/>
          <w:highlight w:val="green"/>
        </w:rPr>
        <w:t>escalating</w:t>
      </w:r>
      <w:r w:rsidRPr="00B42D08">
        <w:rPr>
          <w:rStyle w:val="StyleUnderline"/>
          <w:highlight w:val="green"/>
        </w:rPr>
        <w:t xml:space="preserve"> the </w:t>
      </w:r>
      <w:r w:rsidRPr="00B42D08">
        <w:rPr>
          <w:rStyle w:val="Emphasis"/>
          <w:highlight w:val="green"/>
        </w:rPr>
        <w:t>most dangerous</w:t>
      </w:r>
      <w:r w:rsidRPr="0088535A">
        <w:rPr>
          <w:rStyle w:val="Emphasis"/>
        </w:rPr>
        <w:t xml:space="preserve"> and worst of all</w:t>
      </w:r>
      <w:r w:rsidRPr="0088535A">
        <w:rPr>
          <w:rStyle w:val="StyleUnderline"/>
        </w:rPr>
        <w:t xml:space="preserve"> </w:t>
      </w:r>
      <w:r w:rsidRPr="00B42D08">
        <w:rPr>
          <w:rStyle w:val="StyleUnderline"/>
          <w:highlight w:val="green"/>
        </w:rPr>
        <w:t>fossil fuels</w:t>
      </w:r>
      <w:r w:rsidRPr="0088535A">
        <w:rPr>
          <w:rStyle w:val="StyleUnderline"/>
        </w:rPr>
        <w:t xml:space="preserve"> in relation to its impact on the climate</w:t>
      </w:r>
      <w:r w:rsidRPr="0088535A">
        <w:t xml:space="preserve">. Now the industry wants to expand production of methane gas all over the world by calling it “the most environmentally friendly fossil </w:t>
      </w:r>
      <w:proofErr w:type="spellStart"/>
      <w:r w:rsidRPr="0088535A">
        <w:t>fuel”and</w:t>
      </w:r>
      <w:proofErr w:type="spellEnd"/>
      <w:r w:rsidRPr="0088535A">
        <w:t xml:space="preserve"> a “bridge fuel” that we can safely use until we transition to 100% renewable energy sources.</w:t>
      </w:r>
    </w:p>
    <w:p w14:paraId="3EAA42DE" w14:textId="77777777" w:rsidR="007F01F8" w:rsidRPr="0088535A" w:rsidRDefault="007F01F8" w:rsidP="007F01F8">
      <w:r w:rsidRPr="0088535A">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24D41B1D" w14:textId="77777777" w:rsidR="007F01F8" w:rsidRDefault="007F01F8" w:rsidP="007F01F8">
      <w:r w:rsidRPr="0088535A">
        <w:t xml:space="preserve">This same scenario that occurred with the tobacco industry needs to occur with methane gas and the fossil fuel industry. The major difference in these two scenarios is that that </w:t>
      </w:r>
      <w:r w:rsidRPr="00B42D08">
        <w:rPr>
          <w:rStyle w:val="StyleUnderline"/>
          <w:highlight w:val="green"/>
        </w:rPr>
        <w:t>this</w:t>
      </w:r>
      <w:r w:rsidRPr="0088535A">
        <w:rPr>
          <w:rStyle w:val="StyleUnderline"/>
        </w:rPr>
        <w:t xml:space="preserve"> fossil fuel product</w:t>
      </w:r>
      <w:r w:rsidRPr="0088535A">
        <w:t xml:space="preserve"> doesn’t just threaten the lives of individuals who voluntarily breathe it in – it </w:t>
      </w:r>
      <w:r w:rsidRPr="00B42D08">
        <w:rPr>
          <w:rStyle w:val="StyleUnderline"/>
          <w:highlight w:val="green"/>
        </w:rPr>
        <w:t>threatens</w:t>
      </w:r>
      <w:r w:rsidRPr="0088535A">
        <w:rPr>
          <w:rStyle w:val="StyleUnderline"/>
        </w:rPr>
        <w:t xml:space="preserve"> the lives of not only every human being, but also </w:t>
      </w:r>
      <w:r w:rsidRPr="00B42D08">
        <w:rPr>
          <w:rStyle w:val="Emphasis"/>
          <w:highlight w:val="green"/>
        </w:rPr>
        <w:t>all life on the planet</w:t>
      </w:r>
      <w:r w:rsidRPr="00B42D08">
        <w:rPr>
          <w:rStyle w:val="StyleUnderline"/>
          <w:highlight w:val="green"/>
        </w:rPr>
        <w:t>. The outcome</w:t>
      </w:r>
      <w:r w:rsidRPr="0088535A">
        <w:t xml:space="preserve"> of this scenario </w:t>
      </w:r>
      <w:r w:rsidRPr="00B42D08">
        <w:rPr>
          <w:rStyle w:val="StyleUnderline"/>
          <w:highlight w:val="green"/>
        </w:rPr>
        <w:t>needs to be a</w:t>
      </w:r>
      <w:r w:rsidRPr="0088535A">
        <w:t xml:space="preserve"> moratorium and eventual </w:t>
      </w:r>
      <w:r w:rsidRPr="00B42D08">
        <w:rPr>
          <w:rStyle w:val="Emphasis"/>
          <w:highlight w:val="green"/>
        </w:rPr>
        <w:t>end</w:t>
      </w:r>
      <w:r w:rsidRPr="00B42D08">
        <w:rPr>
          <w:rStyle w:val="StyleUnderline"/>
          <w:highlight w:val="green"/>
        </w:rPr>
        <w:t xml:space="preserve"> to all use of</w:t>
      </w:r>
      <w:r w:rsidRPr="0088535A">
        <w:rPr>
          <w:rStyle w:val="StyleUnderline"/>
        </w:rPr>
        <w:t xml:space="preserve"> methane </w:t>
      </w:r>
      <w:r w:rsidRPr="00B42D08">
        <w:rPr>
          <w:rStyle w:val="StyleUnderline"/>
          <w:highlight w:val="green"/>
        </w:rPr>
        <w:t>gas as</w:t>
      </w:r>
      <w:r w:rsidRPr="0088535A">
        <w:rPr>
          <w:rStyle w:val="StyleUnderline"/>
        </w:rPr>
        <w:t xml:space="preserve"> an </w:t>
      </w:r>
      <w:r w:rsidRPr="00B42D08">
        <w:rPr>
          <w:rStyle w:val="StyleUnderline"/>
          <w:highlight w:val="green"/>
        </w:rPr>
        <w:t>energy</w:t>
      </w:r>
      <w:r w:rsidRPr="0088535A">
        <w:rPr>
          <w:rStyle w:val="StyleUnderline"/>
        </w:rPr>
        <w:t xml:space="preserve"> source. For the sake of</w:t>
      </w:r>
      <w:r w:rsidRPr="0088535A">
        <w:t xml:space="preserve"> all of us, </w:t>
      </w:r>
      <w:r w:rsidRPr="0088535A">
        <w:rPr>
          <w:rStyle w:val="StyleUnderline"/>
        </w:rPr>
        <w:t>our</w:t>
      </w:r>
      <w:r w:rsidRPr="0088535A">
        <w:t xml:space="preserve"> communities, and </w:t>
      </w:r>
      <w:r w:rsidRPr="0088535A">
        <w:rPr>
          <w:rStyle w:val="Emphasis"/>
        </w:rPr>
        <w:t>world</w:t>
      </w:r>
      <w:r w:rsidRPr="0088535A">
        <w:rPr>
          <w:rStyle w:val="StyleUnderline"/>
        </w:rPr>
        <w:t>, the sooner the better</w:t>
      </w:r>
      <w:r w:rsidRPr="0088535A">
        <w:t>. This abomination is different. There is no time to waste.</w:t>
      </w:r>
    </w:p>
    <w:p w14:paraId="7820E08D" w14:textId="77777777" w:rsidR="007F01F8" w:rsidRDefault="007F01F8" w:rsidP="007F01F8"/>
    <w:p w14:paraId="20538A32" w14:textId="77777777" w:rsidR="007F01F8" w:rsidRPr="00F601E6" w:rsidRDefault="007F01F8" w:rsidP="001A1E4D"/>
    <w:p w14:paraId="531E4DC0" w14:textId="77777777" w:rsidR="003B14B7" w:rsidRPr="003B14B7" w:rsidRDefault="003B14B7" w:rsidP="003B14B7"/>
    <w:p w14:paraId="770B58B4" w14:textId="394ADA39" w:rsidR="00E01014" w:rsidRDefault="00E01014" w:rsidP="00E01014">
      <w:pPr>
        <w:pStyle w:val="Heading3"/>
      </w:pPr>
      <w:r>
        <w:lastRenderedPageBreak/>
        <w:t>Space Colonization</w:t>
      </w:r>
    </w:p>
    <w:p w14:paraId="0956F964" w14:textId="77777777" w:rsidR="00E01014" w:rsidRDefault="00E01014" w:rsidP="00E01014">
      <w:pPr>
        <w:pStyle w:val="Heading4"/>
      </w:pPr>
      <w:r>
        <w:t>Impact Turning Space Colonization:</w:t>
      </w:r>
    </w:p>
    <w:p w14:paraId="607B59B7" w14:textId="05C69575" w:rsidR="00E01014" w:rsidRDefault="00E01014" w:rsidP="00E01014">
      <w:pPr>
        <w:pStyle w:val="Heading4"/>
      </w:pPr>
      <w:r>
        <w:t xml:space="preserve">Top-Level - </w:t>
      </w:r>
      <w:r w:rsidRPr="00866B51">
        <w:t>No new 1AR cards for 1AC positions</w:t>
      </w:r>
      <w:r w:rsidR="009A5B0C">
        <w:t xml:space="preserve"> – on them to read complete arguments</w:t>
      </w:r>
      <w:r w:rsidR="00A23591">
        <w:t xml:space="preserve">, </w:t>
      </w:r>
      <w:r w:rsidRPr="00866B51">
        <w:t xml:space="preserve">anything else justifies infinite sand bagging for the 1ar like new advantage or impact scenarios </w:t>
      </w:r>
    </w:p>
    <w:p w14:paraId="19C1445D" w14:textId="77777777" w:rsidR="00E01014" w:rsidRDefault="00E01014" w:rsidP="00E01014">
      <w:pPr>
        <w:pStyle w:val="Heading4"/>
      </w:pPr>
      <w:r>
        <w:t xml:space="preserve">First is </w:t>
      </w:r>
      <w:r>
        <w:rPr>
          <w:u w:val="single"/>
        </w:rPr>
        <w:t>Defense</w:t>
      </w:r>
      <w:r>
        <w:t>:</w:t>
      </w:r>
    </w:p>
    <w:p w14:paraId="26687310" w14:textId="77777777" w:rsidR="00E01014" w:rsidRPr="00460ABF" w:rsidRDefault="00E01014" w:rsidP="00E01014">
      <w:pPr>
        <w:pStyle w:val="Heading4"/>
      </w:pPr>
      <w:r w:rsidRPr="00460ABF">
        <w:t>No existential risks</w:t>
      </w:r>
      <w:r>
        <w:t xml:space="preserve"> – even if there were, space col can’t solve OR terrestrial refuges do. </w:t>
      </w:r>
    </w:p>
    <w:p w14:paraId="1012E709" w14:textId="77777777" w:rsidR="00E01014" w:rsidRDefault="00E01014" w:rsidP="00E01014">
      <w:proofErr w:type="spellStart"/>
      <w:r w:rsidRPr="00460ABF">
        <w:rPr>
          <w:rStyle w:val="Style13ptBold"/>
        </w:rPr>
        <w:t>Szocik</w:t>
      </w:r>
      <w:proofErr w:type="spellEnd"/>
      <w:r w:rsidRPr="00460ABF">
        <w:rPr>
          <w:rStyle w:val="Style13ptBold"/>
        </w:rPr>
        <w:t xml:space="preserve"> 18</w:t>
      </w:r>
      <w:r>
        <w:t xml:space="preserve"> (Konrad </w:t>
      </w:r>
      <w:proofErr w:type="spellStart"/>
      <w:r>
        <w:t>Szocik</w:t>
      </w:r>
      <w:proofErr w:type="spellEnd"/>
      <w:r>
        <w:t xml:space="preserve">, Assistant Professor at the University of Information Technology and Management in Rzeszow, Poland (Department of Philosophy and Cognitive Science), 2018. “Should and could humans go to Mars? Yes, but not now and not </w:t>
      </w:r>
      <w:proofErr w:type="gramStart"/>
      <w:r>
        <w:t>in the near future</w:t>
      </w:r>
      <w:proofErr w:type="gramEnd"/>
      <w:r>
        <w:t xml:space="preserve">”. Futures. </w:t>
      </w:r>
      <w:proofErr w:type="gramStart"/>
      <w:r>
        <w:t>doi:10.1016/j.futures</w:t>
      </w:r>
      <w:proofErr w:type="gramEnd"/>
      <w:r>
        <w:t>.2018.08.004)</w:t>
      </w:r>
    </w:p>
    <w:p w14:paraId="4035FCEA" w14:textId="77777777" w:rsidR="00E01014" w:rsidRPr="009F17F4" w:rsidRDefault="00E01014" w:rsidP="00E01014">
      <w:pPr>
        <w:rPr>
          <w:sz w:val="16"/>
        </w:rPr>
      </w:pPr>
      <w:r w:rsidRPr="009F17F4">
        <w:rPr>
          <w:sz w:val="16"/>
        </w:rPr>
        <w:t xml:space="preserve">4.5. There is no risk on Earth sufficient to justify the expense of a space refuge </w:t>
      </w:r>
      <w:r w:rsidRPr="00117563">
        <w:rPr>
          <w:rStyle w:val="StyleUnderline"/>
        </w:rPr>
        <w:t xml:space="preserve">Space </w:t>
      </w:r>
      <w:r w:rsidRPr="001336FE">
        <w:rPr>
          <w:rStyle w:val="StyleUnderline"/>
          <w:highlight w:val="green"/>
        </w:rPr>
        <w:t xml:space="preserve">refuge </w:t>
      </w:r>
      <w:r w:rsidRPr="00117563">
        <w:rPr>
          <w:rStyle w:val="StyleUnderline"/>
        </w:rPr>
        <w:t xml:space="preserve">is </w:t>
      </w:r>
      <w:r w:rsidRPr="001336FE">
        <w:rPr>
          <w:rStyle w:val="StyleUnderline"/>
          <w:highlight w:val="green"/>
        </w:rPr>
        <w:t xml:space="preserve">justified only when there is at least one </w:t>
      </w:r>
      <w:r w:rsidRPr="00117563">
        <w:rPr>
          <w:rStyle w:val="StyleUnderline"/>
        </w:rPr>
        <w:t xml:space="preserve">kind of </w:t>
      </w:r>
      <w:r w:rsidRPr="001336FE">
        <w:rPr>
          <w:rStyle w:val="StyleUnderline"/>
          <w:highlight w:val="green"/>
        </w:rPr>
        <w:t xml:space="preserve">catastrophe </w:t>
      </w:r>
      <w:r w:rsidRPr="00117563">
        <w:rPr>
          <w:rStyle w:val="StyleUnderline"/>
        </w:rPr>
        <w:t xml:space="preserve">on Earth </w:t>
      </w:r>
      <w:r w:rsidRPr="001336FE">
        <w:rPr>
          <w:rStyle w:val="StyleUnderline"/>
          <w:highlight w:val="green"/>
        </w:rPr>
        <w:t>which will lead to extinction</w:t>
      </w:r>
      <w:r w:rsidRPr="00EC7D82">
        <w:rPr>
          <w:rStyle w:val="StyleUnderline"/>
        </w:rPr>
        <w:t xml:space="preserve"> of the entire human species</w:t>
      </w:r>
      <w:r w:rsidRPr="009F17F4">
        <w:rPr>
          <w:sz w:val="16"/>
        </w:rPr>
        <w:t xml:space="preserve">. Baum (2015) and Baum et al. (2015) do not believe that space settlement offers advantage over terrestrial refuge. </w:t>
      </w:r>
      <w:r w:rsidRPr="001336FE">
        <w:rPr>
          <w:rStyle w:val="StyleUnderline"/>
          <w:highlight w:val="green"/>
        </w:rPr>
        <w:t>If terrestrial refuge</w:t>
      </w:r>
      <w:r w:rsidRPr="009F17F4">
        <w:rPr>
          <w:sz w:val="16"/>
        </w:rPr>
        <w:t xml:space="preserve"> (aquatic and/or subterranean) </w:t>
      </w:r>
      <w:proofErr w:type="gramStart"/>
      <w:r w:rsidRPr="001336FE">
        <w:rPr>
          <w:rStyle w:val="StyleUnderline"/>
          <w:highlight w:val="green"/>
        </w:rPr>
        <w:t>is able to</w:t>
      </w:r>
      <w:proofErr w:type="gramEnd"/>
      <w:r w:rsidRPr="001336FE">
        <w:rPr>
          <w:rStyle w:val="StyleUnderline"/>
          <w:highlight w:val="green"/>
        </w:rPr>
        <w:t xml:space="preserve"> protect </w:t>
      </w:r>
      <w:r w:rsidRPr="00117563">
        <w:rPr>
          <w:rStyle w:val="StyleUnderline"/>
        </w:rPr>
        <w:t>against the strongest catastrophes</w:t>
      </w:r>
      <w:r w:rsidRPr="009F17F4">
        <w:rPr>
          <w:sz w:val="16"/>
        </w:rPr>
        <w:t xml:space="preserve"> </w:t>
      </w:r>
      <w:r w:rsidRPr="00117563">
        <w:rPr>
          <w:rStyle w:val="StyleUnderline"/>
        </w:rPr>
        <w:t>including asteroid</w:t>
      </w:r>
      <w:r w:rsidRPr="007031AF">
        <w:rPr>
          <w:rStyle w:val="StyleUnderline"/>
        </w:rPr>
        <w:t xml:space="preserve"> impact</w:t>
      </w:r>
      <w:r w:rsidRPr="009F17F4">
        <w:rPr>
          <w:sz w:val="16"/>
        </w:rPr>
        <w:t xml:space="preserve">, </w:t>
      </w:r>
      <w:r w:rsidRPr="00117563">
        <w:rPr>
          <w:rStyle w:val="StyleUnderline"/>
        </w:rPr>
        <w:t>the</w:t>
      </w:r>
      <w:r w:rsidRPr="009F17F4">
        <w:rPr>
          <w:sz w:val="16"/>
        </w:rPr>
        <w:t xml:space="preserve"> unique serious </w:t>
      </w:r>
      <w:r w:rsidRPr="001336FE">
        <w:rPr>
          <w:rStyle w:val="StyleUnderline"/>
          <w:highlight w:val="green"/>
        </w:rPr>
        <w:t>rationale</w:t>
      </w:r>
      <w:r w:rsidRPr="009F17F4">
        <w:rPr>
          <w:sz w:val="16"/>
        </w:rPr>
        <w:t xml:space="preserve"> accepted by public opinion for space human mission </w:t>
      </w:r>
      <w:r w:rsidRPr="001336FE">
        <w:rPr>
          <w:rStyle w:val="Emphasis"/>
          <w:highlight w:val="green"/>
        </w:rPr>
        <w:t>fails</w:t>
      </w:r>
      <w:r w:rsidRPr="009F17F4">
        <w:rPr>
          <w:sz w:val="16"/>
        </w:rPr>
        <w:t xml:space="preserve">. As Alexey </w:t>
      </w:r>
      <w:proofErr w:type="spellStart"/>
      <w:r w:rsidRPr="009F17F4">
        <w:rPr>
          <w:sz w:val="16"/>
        </w:rPr>
        <w:t>Turchin</w:t>
      </w:r>
      <w:proofErr w:type="spellEnd"/>
      <w:r w:rsidRPr="009F17F4">
        <w:rPr>
          <w:sz w:val="16"/>
        </w:rPr>
        <w:t xml:space="preserve"> and Brian Patrick Green (2017) show, </w:t>
      </w:r>
      <w:r w:rsidRPr="001336FE">
        <w:rPr>
          <w:rStyle w:val="StyleUnderline"/>
          <w:highlight w:val="green"/>
        </w:rPr>
        <w:t>aquatic refuges</w:t>
      </w:r>
      <w:r w:rsidRPr="009F17F4">
        <w:rPr>
          <w:sz w:val="16"/>
        </w:rPr>
        <w:t xml:space="preserve"> based on adaptation of nuclear submarines may effectively play their role. They may be surface independent, which is the basic criterion of any refuge (Baum et al. 2015). They </w:t>
      </w:r>
      <w:r w:rsidRPr="001336FE">
        <w:rPr>
          <w:rStyle w:val="StyleUnderline"/>
          <w:highlight w:val="green"/>
        </w:rPr>
        <w:t>are cheaper and easier</w:t>
      </w:r>
      <w:r w:rsidRPr="007031AF">
        <w:rPr>
          <w:rStyle w:val="StyleUnderline"/>
        </w:rPr>
        <w:t xml:space="preserve"> in engineering terms when compared with Mars settlement</w:t>
      </w:r>
      <w:r w:rsidRPr="009F17F4">
        <w:rPr>
          <w:sz w:val="16"/>
        </w:rPr>
        <w:t xml:space="preserve">. </w:t>
      </w:r>
      <w:r w:rsidRPr="001336FE">
        <w:rPr>
          <w:rStyle w:val="StyleUnderline"/>
          <w:highlight w:val="green"/>
        </w:rPr>
        <w:t>A space refuge would not be able to cope with</w:t>
      </w:r>
      <w:r w:rsidRPr="007031AF">
        <w:rPr>
          <w:rStyle w:val="StyleUnderline"/>
        </w:rPr>
        <w:t xml:space="preserve"> </w:t>
      </w:r>
      <w:proofErr w:type="gramStart"/>
      <w:r w:rsidRPr="007031AF">
        <w:rPr>
          <w:rStyle w:val="StyleUnderline"/>
        </w:rPr>
        <w:t>currently-occurring</w:t>
      </w:r>
      <w:proofErr w:type="gramEnd"/>
      <w:r w:rsidRPr="007031AF">
        <w:rPr>
          <w:rStyle w:val="StyleUnderline"/>
        </w:rPr>
        <w:t xml:space="preserve"> </w:t>
      </w:r>
      <w:r w:rsidRPr="001336FE">
        <w:rPr>
          <w:rStyle w:val="StyleUnderline"/>
          <w:highlight w:val="green"/>
        </w:rPr>
        <w:t>risks</w:t>
      </w:r>
      <w:r w:rsidRPr="009F17F4">
        <w:rPr>
          <w:sz w:val="16"/>
        </w:rPr>
        <w:t xml:space="preserve">, e.g. overpopulation and climate change. Human overpopulation can be limited only on Earth by terrestrial policy and, if this can be done, no space base is necessary. If it is not possible, then </w:t>
      </w:r>
      <w:r w:rsidRPr="001336FE">
        <w:rPr>
          <w:rStyle w:val="StyleUnderline"/>
          <w:highlight w:val="green"/>
        </w:rPr>
        <w:t>no space base can solve this problem</w:t>
      </w:r>
      <w:r w:rsidRPr="009F17F4">
        <w:rPr>
          <w:sz w:val="16"/>
        </w:rPr>
        <w:t xml:space="preserve">. For example, </w:t>
      </w:r>
      <w:r w:rsidRPr="007031AF">
        <w:rPr>
          <w:rStyle w:val="StyleUnderline"/>
        </w:rPr>
        <w:t>space settlement is not able to alleviate global warming</w:t>
      </w:r>
      <w:r w:rsidRPr="009F17F4">
        <w:rPr>
          <w:sz w:val="16"/>
        </w:rPr>
        <w:t xml:space="preserve">, against Milligan’s suggestion. The unique way to do that on Earth is to reduce methane emission and/or to cool Earth by turning sunlight into space, as Solar Radiation Management proposes (Farquhar et al. 2017). There is only indirect, not direct applicability of space exploration. For instance, </w:t>
      </w:r>
      <w:r w:rsidRPr="007031AF">
        <w:rPr>
          <w:rStyle w:val="StyleUnderline"/>
        </w:rPr>
        <w:t>space technology might be applied to cope with asteroid impact</w:t>
      </w:r>
      <w:r w:rsidRPr="009F17F4">
        <w:rPr>
          <w:sz w:val="16"/>
        </w:rPr>
        <w:t xml:space="preserve"> or increasing the Sun temperature (Crawford). </w:t>
      </w:r>
      <w:r w:rsidRPr="007031AF">
        <w:rPr>
          <w:rStyle w:val="StyleUnderline"/>
        </w:rPr>
        <w:t xml:space="preserve">But these </w:t>
      </w:r>
      <w:r w:rsidRPr="001336FE">
        <w:rPr>
          <w:rStyle w:val="StyleUnderline"/>
          <w:highlight w:val="green"/>
        </w:rPr>
        <w:t>exogenous catastrophes</w:t>
      </w:r>
      <w:r w:rsidRPr="007031AF">
        <w:rPr>
          <w:rStyle w:val="StyleUnderline"/>
        </w:rPr>
        <w:t xml:space="preserve"> caused by cosmic events </w:t>
      </w:r>
      <w:r w:rsidRPr="001336FE">
        <w:rPr>
          <w:rStyle w:val="StyleUnderline"/>
          <w:highlight w:val="green"/>
        </w:rPr>
        <w:t xml:space="preserve">are unlikely in </w:t>
      </w:r>
      <w:r w:rsidRPr="00117563">
        <w:rPr>
          <w:rStyle w:val="StyleUnderline"/>
        </w:rPr>
        <w:t xml:space="preserve">lifespan of </w:t>
      </w:r>
      <w:r w:rsidRPr="001336FE">
        <w:rPr>
          <w:rStyle w:val="StyleUnderline"/>
          <w:highlight w:val="green"/>
        </w:rPr>
        <w:t>current and future generations</w:t>
      </w:r>
      <w:r w:rsidRPr="009F17F4">
        <w:rPr>
          <w:sz w:val="16"/>
        </w:rPr>
        <w:t xml:space="preserve"> (</w:t>
      </w:r>
      <w:proofErr w:type="spellStart"/>
      <w:r w:rsidRPr="009F17F4">
        <w:rPr>
          <w:sz w:val="16"/>
        </w:rPr>
        <w:t>Tegmark</w:t>
      </w:r>
      <w:proofErr w:type="spellEnd"/>
      <w:r w:rsidRPr="009F17F4">
        <w:rPr>
          <w:sz w:val="16"/>
        </w:rPr>
        <w:t xml:space="preserve"> and Bostrom 2005, p. 754), </w:t>
      </w:r>
      <w:r w:rsidRPr="007031AF">
        <w:rPr>
          <w:rStyle w:val="StyleUnderline"/>
        </w:rPr>
        <w:t xml:space="preserve">and for </w:t>
      </w:r>
      <w:r w:rsidRPr="00D353FD">
        <w:rPr>
          <w:rStyle w:val="StyleUnderline"/>
        </w:rPr>
        <w:t>this reason they offer poor incentive for human space program</w:t>
      </w:r>
      <w:r w:rsidRPr="009F17F4">
        <w:rPr>
          <w:sz w:val="16"/>
        </w:rPr>
        <w:t xml:space="preserve">. </w:t>
      </w:r>
      <w:r w:rsidRPr="009F17F4">
        <w:rPr>
          <w:sz w:val="16"/>
          <w:szCs w:val="16"/>
        </w:rPr>
        <w:t xml:space="preserve">The unique rationale for space refuge mission could be future development of the Sun which will be getting more and more warmer in next </w:t>
      </w:r>
      <w:proofErr w:type="gramStart"/>
      <w:r w:rsidRPr="009F17F4">
        <w:rPr>
          <w:sz w:val="16"/>
          <w:szCs w:val="16"/>
        </w:rPr>
        <w:t>billions</w:t>
      </w:r>
      <w:proofErr w:type="gramEnd"/>
      <w:r w:rsidRPr="009F17F4">
        <w:rPr>
          <w:sz w:val="16"/>
          <w:szCs w:val="16"/>
        </w:rPr>
        <w:t xml:space="preserve"> years. But this threat does not justify human space settlement due to its high risk and high costliness (</w:t>
      </w:r>
      <w:proofErr w:type="spellStart"/>
      <w:r w:rsidRPr="009F17F4">
        <w:rPr>
          <w:sz w:val="16"/>
          <w:szCs w:val="16"/>
        </w:rPr>
        <w:t>Jebari</w:t>
      </w:r>
      <w:proofErr w:type="spellEnd"/>
      <w:r w:rsidRPr="009F17F4">
        <w:rPr>
          <w:sz w:val="16"/>
          <w:szCs w:val="16"/>
        </w:rPr>
        <w:t xml:space="preserve"> 2015). </w:t>
      </w:r>
      <w:r w:rsidRPr="009F17F4">
        <w:rPr>
          <w:sz w:val="16"/>
        </w:rPr>
        <w:t xml:space="preserve">Nick </w:t>
      </w:r>
      <w:proofErr w:type="spellStart"/>
      <w:r w:rsidRPr="009F17F4">
        <w:rPr>
          <w:sz w:val="16"/>
        </w:rPr>
        <w:t>Beckstead</w:t>
      </w:r>
      <w:proofErr w:type="spellEnd"/>
      <w:r w:rsidRPr="009F17F4">
        <w:rPr>
          <w:sz w:val="16"/>
        </w:rPr>
        <w:t xml:space="preserve"> speculates on possible disasters on Earth deleterious also for humans living in shelters, </w:t>
      </w:r>
      <w:proofErr w:type="gramStart"/>
      <w:r w:rsidRPr="009F17F4">
        <w:rPr>
          <w:sz w:val="16"/>
        </w:rPr>
        <w:t>e.g.</w:t>
      </w:r>
      <w:proofErr w:type="gramEnd"/>
      <w:r w:rsidRPr="009F17F4">
        <w:rPr>
          <w:sz w:val="16"/>
        </w:rPr>
        <w:t xml:space="preserve"> scenarios that include invasion of aliens, runaway AI, or </w:t>
      </w:r>
      <w:proofErr w:type="spellStart"/>
      <w:r w:rsidRPr="009F17F4">
        <w:rPr>
          <w:sz w:val="16"/>
        </w:rPr>
        <w:t>ecophagy</w:t>
      </w:r>
      <w:proofErr w:type="spellEnd"/>
      <w:r w:rsidRPr="009F17F4">
        <w:rPr>
          <w:sz w:val="16"/>
        </w:rPr>
        <w:t xml:space="preserve"> caused by nanotechnology (</w:t>
      </w:r>
      <w:proofErr w:type="spellStart"/>
      <w:r w:rsidRPr="009F17F4">
        <w:rPr>
          <w:sz w:val="16"/>
        </w:rPr>
        <w:t>Beckstead</w:t>
      </w:r>
      <w:proofErr w:type="spellEnd"/>
      <w:r w:rsidRPr="009F17F4">
        <w:rPr>
          <w:sz w:val="16"/>
        </w:rPr>
        <w:t xml:space="preserve"> 2015).9 </w:t>
      </w:r>
      <w:proofErr w:type="spellStart"/>
      <w:r w:rsidRPr="009F17F4">
        <w:rPr>
          <w:sz w:val="16"/>
        </w:rPr>
        <w:t>Beckstead</w:t>
      </w:r>
      <w:proofErr w:type="spellEnd"/>
      <w:r w:rsidRPr="009F17F4">
        <w:rPr>
          <w:sz w:val="16"/>
        </w:rPr>
        <w:t xml:space="preserve"> rightly adds that </w:t>
      </w:r>
      <w:r w:rsidRPr="001336FE">
        <w:rPr>
          <w:rStyle w:val="StyleUnderline"/>
          <w:highlight w:val="green"/>
        </w:rPr>
        <w:t>the big challenge is</w:t>
      </w:r>
      <w:r w:rsidRPr="007031AF">
        <w:rPr>
          <w:rStyle w:val="StyleUnderline"/>
        </w:rPr>
        <w:t xml:space="preserve"> not only rate of survival immediately after catastrophe but also chances for </w:t>
      </w:r>
      <w:r w:rsidRPr="001336FE">
        <w:rPr>
          <w:rStyle w:val="StyleUnderline"/>
          <w:highlight w:val="green"/>
        </w:rPr>
        <w:t xml:space="preserve">survival in long-term scale </w:t>
      </w:r>
      <w:r w:rsidRPr="00117563">
        <w:rPr>
          <w:rStyle w:val="StyleUnderline"/>
        </w:rPr>
        <w:t xml:space="preserve">including </w:t>
      </w:r>
      <w:r w:rsidRPr="001336FE">
        <w:rPr>
          <w:rStyle w:val="StyleUnderline"/>
          <w:highlight w:val="green"/>
        </w:rPr>
        <w:t xml:space="preserve">collapse in food </w:t>
      </w:r>
      <w:r w:rsidRPr="00117563">
        <w:rPr>
          <w:rStyle w:val="StyleUnderline"/>
        </w:rPr>
        <w:t xml:space="preserve">production and </w:t>
      </w:r>
      <w:r w:rsidRPr="001336FE">
        <w:rPr>
          <w:rStyle w:val="StyleUnderline"/>
          <w:highlight w:val="green"/>
        </w:rPr>
        <w:t xml:space="preserve">supply </w:t>
      </w:r>
      <w:r w:rsidRPr="00117563">
        <w:rPr>
          <w:rStyle w:val="StyleUnderline"/>
        </w:rPr>
        <w:t>chain</w:t>
      </w:r>
      <w:r w:rsidRPr="009F17F4">
        <w:rPr>
          <w:sz w:val="16"/>
        </w:rPr>
        <w:t xml:space="preserve">, </w:t>
      </w:r>
      <w:r w:rsidRPr="001336FE">
        <w:rPr>
          <w:rStyle w:val="StyleUnderline"/>
          <w:highlight w:val="green"/>
        </w:rPr>
        <w:t>and</w:t>
      </w:r>
      <w:r w:rsidRPr="007031AF">
        <w:rPr>
          <w:rStyle w:val="StyleUnderline"/>
        </w:rPr>
        <w:t xml:space="preserve"> associated social and </w:t>
      </w:r>
      <w:r w:rsidRPr="001336FE">
        <w:rPr>
          <w:rStyle w:val="StyleUnderline"/>
          <w:highlight w:val="green"/>
        </w:rPr>
        <w:t>political collapse</w:t>
      </w:r>
      <w:r w:rsidRPr="009F17F4">
        <w:rPr>
          <w:sz w:val="16"/>
        </w:rPr>
        <w:t xml:space="preserve">. </w:t>
      </w:r>
      <w:r w:rsidRPr="00117563">
        <w:rPr>
          <w:rStyle w:val="StyleUnderline"/>
        </w:rPr>
        <w:t xml:space="preserve">It is </w:t>
      </w:r>
      <w:r w:rsidRPr="001336FE">
        <w:rPr>
          <w:rStyle w:val="StyleUnderline"/>
          <w:highlight w:val="green"/>
        </w:rPr>
        <w:t xml:space="preserve">hard to imagine catastrophe which kills the entire </w:t>
      </w:r>
      <w:r w:rsidRPr="00117563">
        <w:rPr>
          <w:rStyle w:val="StyleUnderline"/>
        </w:rPr>
        <w:t xml:space="preserve">Earth </w:t>
      </w:r>
      <w:r w:rsidRPr="001336FE">
        <w:rPr>
          <w:rStyle w:val="StyleUnderline"/>
          <w:highlight w:val="green"/>
        </w:rPr>
        <w:t>population excluding people living in refuge</w:t>
      </w:r>
      <w:r w:rsidRPr="009F17F4">
        <w:rPr>
          <w:sz w:val="16"/>
        </w:rPr>
        <w:t xml:space="preserve">. In this case, </w:t>
      </w:r>
      <w:r w:rsidRPr="007031AF">
        <w:rPr>
          <w:rStyle w:val="Emphasis"/>
        </w:rPr>
        <w:t>rationale for refuge fails.</w:t>
      </w:r>
      <w:r w:rsidRPr="009F17F4">
        <w:rPr>
          <w:sz w:val="16"/>
        </w:rPr>
        <w:t xml:space="preserve"> </w:t>
      </w:r>
    </w:p>
    <w:p w14:paraId="72348322" w14:textId="77777777" w:rsidR="00E01014" w:rsidRPr="00F27231" w:rsidRDefault="00E01014" w:rsidP="00E01014">
      <w:pPr>
        <w:pStyle w:val="Heading4"/>
      </w:pPr>
      <w:r>
        <w:lastRenderedPageBreak/>
        <w:t xml:space="preserve">Space Exploration for Colonization trades-off w/ terrestrial life-sciences – key to </w:t>
      </w:r>
      <w:r>
        <w:rPr>
          <w:u w:val="single"/>
        </w:rPr>
        <w:t>re-direct focus</w:t>
      </w:r>
      <w:r>
        <w:t xml:space="preserve"> to solves </w:t>
      </w:r>
      <w:r>
        <w:rPr>
          <w:u w:val="single"/>
        </w:rPr>
        <w:t>terrestrial issues</w:t>
      </w:r>
      <w:r>
        <w:t>.</w:t>
      </w:r>
    </w:p>
    <w:p w14:paraId="63979F4B" w14:textId="77777777" w:rsidR="00E01014" w:rsidRDefault="00E01014" w:rsidP="00E01014">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13" w:history="1">
        <w:r w:rsidRPr="00E94671">
          <w:t>http://www.washingtonpost.com/wp-dyn/content/article/2007/05/09/AR2007050902451.html</w:t>
        </w:r>
      </w:hyperlink>
      <w:r w:rsidRPr="00E94671">
        <w:t>)</w:t>
      </w:r>
    </w:p>
    <w:p w14:paraId="4AC6E879" w14:textId="77777777" w:rsidR="00E01014" w:rsidRDefault="00E01014" w:rsidP="00E01014">
      <w:pPr>
        <w:rPr>
          <w:rStyle w:val="StyleUnderline"/>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1336FE">
        <w:rPr>
          <w:rStyle w:val="StyleUnderline"/>
          <w:rFonts w:eastAsiaTheme="majorEastAsia"/>
          <w:highlight w:val="green"/>
        </w:rPr>
        <w:t>Our planet</w:t>
      </w:r>
      <w:r w:rsidRPr="00E94671">
        <w:rPr>
          <w:sz w:val="16"/>
        </w:rPr>
        <w:t xml:space="preserve"> -- not the moon or Mars -- </w:t>
      </w:r>
      <w:r w:rsidRPr="001336FE">
        <w:rPr>
          <w:rStyle w:val="StyleUnderline"/>
          <w:rFonts w:eastAsiaTheme="majorEastAsia"/>
          <w:highlight w:val="green"/>
        </w:rPr>
        <w:t>is under significant threat from</w:t>
      </w:r>
      <w:r w:rsidRPr="00E94671">
        <w:rPr>
          <w:sz w:val="16"/>
        </w:rPr>
        <w:t xml:space="preserve"> the consequences of </w:t>
      </w:r>
      <w:r w:rsidRPr="008E65F1">
        <w:rPr>
          <w:rStyle w:val="StyleUnderline"/>
          <w:rFonts w:eastAsiaTheme="majorEastAsia"/>
        </w:rPr>
        <w:t xml:space="preserve">rapid </w:t>
      </w:r>
      <w:r w:rsidRPr="001336FE">
        <w:rPr>
          <w:rStyle w:val="StyleUnderline"/>
          <w:rFonts w:eastAsiaTheme="majorEastAsia"/>
          <w:highlight w:val="green"/>
        </w:rPr>
        <w:t>climate change</w:t>
      </w:r>
      <w:r w:rsidRPr="00E94671">
        <w:rPr>
          <w:sz w:val="16"/>
        </w:rPr>
        <w:t xml:space="preserve">. Yet the </w:t>
      </w:r>
      <w:r w:rsidRPr="001336FE">
        <w:rPr>
          <w:rStyle w:val="Emphasis"/>
          <w:highlight w:val="green"/>
        </w:rPr>
        <w:t>changing NASA priorities will threaten exploration</w:t>
      </w:r>
      <w:r w:rsidRPr="00E94671">
        <w:rPr>
          <w:sz w:val="16"/>
        </w:rPr>
        <w:t xml:space="preserve"> here </w:t>
      </w:r>
      <w:r w:rsidRPr="001336FE">
        <w:rPr>
          <w:rStyle w:val="Emphasis"/>
          <w:highlight w:val="green"/>
        </w:rPr>
        <w:t>at home</w:t>
      </w:r>
      <w:r w:rsidRPr="00E94671">
        <w:rPr>
          <w:sz w:val="16"/>
        </w:rPr>
        <w:t>.</w:t>
      </w:r>
      <w:r>
        <w:rPr>
          <w:sz w:val="16"/>
        </w:rPr>
        <w:t xml:space="preserve"> </w:t>
      </w:r>
      <w:r w:rsidRPr="001336FE">
        <w:rPr>
          <w:rStyle w:val="StyleUnderline"/>
          <w:rFonts w:eastAsiaTheme="majorEastAsia"/>
          <w:highlight w:val="gree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1336FE">
        <w:rPr>
          <w:rStyle w:val="StyleUnderline"/>
          <w:rFonts w:eastAsiaTheme="majorEastAsia"/>
          <w:highlight w:val="green"/>
        </w:rPr>
        <w:t>operates</w:t>
      </w:r>
      <w:r w:rsidRPr="00E94671">
        <w:rPr>
          <w:sz w:val="16"/>
        </w:rPr>
        <w:t xml:space="preserve"> our nation's </w:t>
      </w:r>
      <w:r w:rsidRPr="001336FE">
        <w:rPr>
          <w:rStyle w:val="StyleUnderline"/>
          <w:rFonts w:eastAsiaTheme="majorEastAsia"/>
          <w:highlight w:val="green"/>
        </w:rPr>
        <w:t>sat</w:t>
      </w:r>
      <w:r w:rsidRPr="008E65F1">
        <w:rPr>
          <w:rStyle w:val="StyleUnderline"/>
          <w:rFonts w:eastAsiaTheme="majorEastAsia"/>
        </w:rPr>
        <w:t>ellite</w:t>
      </w:r>
      <w:r w:rsidRPr="001336FE">
        <w:rPr>
          <w:rStyle w:val="StyleUnderline"/>
          <w:rFonts w:eastAsiaTheme="majorEastAsia"/>
          <w:highlight w:val="green"/>
        </w:rPr>
        <w:t>s</w:t>
      </w:r>
      <w:r w:rsidRPr="008E65F1">
        <w:rPr>
          <w:rStyle w:val="StyleUnderline"/>
          <w:rFonts w:eastAsiaTheme="majorEastAsia"/>
        </w:rPr>
        <w:t xml:space="preserve"> </w:t>
      </w:r>
      <w:r w:rsidRPr="001336FE">
        <w:rPr>
          <w:rStyle w:val="StyleUnderline"/>
          <w:rFonts w:eastAsiaTheme="majorEastAsia"/>
          <w:highlight w:val="green"/>
        </w:rPr>
        <w:t>that</w:t>
      </w:r>
      <w:r w:rsidRPr="00E94671">
        <w:rPr>
          <w:sz w:val="16"/>
        </w:rPr>
        <w:t xml:space="preserve"> observe and monitor the Earth. These satellites </w:t>
      </w:r>
      <w:r w:rsidRPr="001336FE">
        <w:rPr>
          <w:rStyle w:val="StyleUnderline"/>
          <w:rFonts w:eastAsiaTheme="majorEastAsia"/>
          <w:highlight w:val="green"/>
        </w:rPr>
        <w:t>collect crucial</w:t>
      </w:r>
      <w:r w:rsidRPr="008E65F1">
        <w:rPr>
          <w:rStyle w:val="StyleUnderline"/>
          <w:rFonts w:eastAsiaTheme="majorEastAsia"/>
        </w:rPr>
        <w:t xml:space="preserve"> global </w:t>
      </w:r>
      <w:r w:rsidRPr="001336FE">
        <w:rPr>
          <w:rStyle w:val="StyleUnderline"/>
          <w:rFonts w:eastAsiaTheme="majorEastAsia"/>
          <w:highlight w:val="green"/>
        </w:rPr>
        <w:t>data</w:t>
      </w:r>
      <w:r w:rsidRPr="00E94671">
        <w:rPr>
          <w:sz w:val="16"/>
        </w:rPr>
        <w:t xml:space="preserve"> on winds, </w:t>
      </w:r>
      <w:proofErr w:type="gramStart"/>
      <w:r w:rsidRPr="00E94671">
        <w:rPr>
          <w:sz w:val="16"/>
        </w:rPr>
        <w:t>ice</w:t>
      </w:r>
      <w:proofErr w:type="gramEnd"/>
      <w:r w:rsidRPr="00E94671">
        <w:rPr>
          <w:sz w:val="16"/>
        </w:rPr>
        <w:t xml:space="preserve"> and oceans. </w:t>
      </w:r>
      <w:r w:rsidRPr="008E65F1">
        <w:rPr>
          <w:rStyle w:val="StyleUnderline"/>
          <w:rFonts w:eastAsiaTheme="majorEastAsia"/>
        </w:rPr>
        <w:t>They</w:t>
      </w:r>
      <w:r w:rsidRPr="00E94671">
        <w:rPr>
          <w:sz w:val="16"/>
        </w:rPr>
        <w:t xml:space="preserve"> help us forecast hurricanes, </w:t>
      </w:r>
      <w:r w:rsidRPr="001336FE">
        <w:rPr>
          <w:rStyle w:val="StyleUnderline"/>
          <w:rFonts w:eastAsiaTheme="majorEastAsia"/>
          <w:highlight w:val="gree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1336FE">
        <w:rPr>
          <w:rStyle w:val="StyleUnderline"/>
          <w:rFonts w:eastAsiaTheme="majorEastAsia"/>
          <w:highlight w:val="green"/>
        </w:rPr>
        <w:t>sea</w:t>
      </w:r>
      <w:proofErr w:type="gramEnd"/>
      <w:r w:rsidRPr="001336FE">
        <w:rPr>
          <w:rStyle w:val="StyleUnderline"/>
          <w:rFonts w:eastAsiaTheme="majorEastAsia"/>
          <w:highlight w:val="green"/>
        </w:rPr>
        <w:t xml:space="preserve"> ice and</w:t>
      </w:r>
      <w:r w:rsidRPr="00E94671">
        <w:rPr>
          <w:sz w:val="16"/>
        </w:rPr>
        <w:t xml:space="preserve"> the </w:t>
      </w:r>
      <w:r w:rsidRPr="008E65F1">
        <w:rPr>
          <w:rStyle w:val="StyleUnderline"/>
          <w:rFonts w:eastAsiaTheme="majorEastAsia"/>
        </w:rPr>
        <w:t xml:space="preserve">rise of </w:t>
      </w:r>
      <w:r w:rsidRPr="001336FE">
        <w:rPr>
          <w:rStyle w:val="StyleUnderline"/>
          <w:rFonts w:eastAsiaTheme="majorEastAsia"/>
          <w:highlight w:val="green"/>
        </w:rPr>
        <w:t>sea levels, and</w:t>
      </w:r>
      <w:r w:rsidRPr="008E65F1">
        <w:rPr>
          <w:rStyle w:val="StyleUnderline"/>
          <w:rFonts w:eastAsiaTheme="majorEastAsia"/>
        </w:rPr>
        <w:t xml:space="preserve"> understand and </w:t>
      </w:r>
      <w:r w:rsidRPr="001336FE">
        <w:rPr>
          <w:rStyle w:val="StyleUnderline"/>
          <w:rFonts w:eastAsiaTheme="majorEastAsia"/>
          <w:highlight w:val="green"/>
        </w:rPr>
        <w:t>prepare for climate changes</w:t>
      </w:r>
      <w:r w:rsidRPr="008E65F1">
        <w:rPr>
          <w:rStyle w:val="StyleUnderline"/>
        </w:rPr>
        <w:t>.</w:t>
      </w:r>
      <w:r>
        <w:rPr>
          <w:sz w:val="16"/>
        </w:rPr>
        <w:t xml:space="preserve"> </w:t>
      </w:r>
      <w:r w:rsidRPr="00E94671">
        <w:rPr>
          <w:sz w:val="16"/>
        </w:rPr>
        <w:t xml:space="preserve">NASA's budget for science missions has declined 30 percent in the past six years, and that trend is expected to continue. </w:t>
      </w:r>
      <w:r w:rsidRPr="001336FE">
        <w:rPr>
          <w:rStyle w:val="StyleUnderline"/>
          <w:rFonts w:eastAsiaTheme="majorEastAsia"/>
          <w:highlight w:val="green"/>
        </w:rPr>
        <w:t>As</w:t>
      </w:r>
      <w:r w:rsidRPr="00E94671">
        <w:rPr>
          <w:sz w:val="16"/>
        </w:rPr>
        <w:t xml:space="preserve"> more </w:t>
      </w:r>
      <w:r w:rsidRPr="001336FE">
        <w:rPr>
          <w:rStyle w:val="StyleUnderline"/>
          <w:rFonts w:eastAsiaTheme="majorEastAsia"/>
          <w:highlight w:val="green"/>
        </w:rPr>
        <w:t>dollars</w:t>
      </w:r>
      <w:r w:rsidRPr="008E65F1">
        <w:rPr>
          <w:rStyle w:val="StyleUnderline"/>
        </w:rPr>
        <w:t xml:space="preserve"> </w:t>
      </w:r>
      <w:r w:rsidRPr="001336FE">
        <w:rPr>
          <w:rStyle w:val="StyleUnderline"/>
          <w:rFonts w:eastAsiaTheme="majorEastAsia"/>
          <w:highlight w:val="green"/>
        </w:rPr>
        <w:t>are</w:t>
      </w:r>
      <w:r w:rsidRPr="001336FE">
        <w:rPr>
          <w:rStyle w:val="Heading3Char"/>
          <w:highlight w:val="green"/>
        </w:rPr>
        <w:t xml:space="preserve"> </w:t>
      </w:r>
      <w:r w:rsidRPr="001336FE">
        <w:rPr>
          <w:rStyle w:val="Emphasis"/>
          <w:highlight w:val="green"/>
        </w:rPr>
        <w:t>reallocated</w:t>
      </w:r>
      <w:r w:rsidRPr="00E94671">
        <w:rPr>
          <w:rStyle w:val="Heading3Char"/>
        </w:rPr>
        <w:t xml:space="preserve"> </w:t>
      </w:r>
      <w:r w:rsidRPr="001336FE">
        <w:rPr>
          <w:rStyle w:val="Emphasis"/>
          <w:highlight w:val="green"/>
          <w:bdr w:val="single" w:sz="18" w:space="0" w:color="auto"/>
        </w:rPr>
        <w:t>to prepare for missions back to the moon and Mars</w:t>
      </w:r>
      <w:r w:rsidRPr="008E65F1">
        <w:rPr>
          <w:rStyle w:val="StyleUnderline"/>
        </w:rPr>
        <w:t xml:space="preserve">, </w:t>
      </w:r>
      <w:r w:rsidRPr="008E65F1">
        <w:rPr>
          <w:rStyle w:val="StyleUnderline"/>
          <w:rFonts w:eastAsiaTheme="majorEastAsia"/>
        </w:rPr>
        <w:t xml:space="preserve">sophisticated </w:t>
      </w:r>
      <w:r w:rsidRPr="001336FE">
        <w:rPr>
          <w:rStyle w:val="StyleUnderline"/>
          <w:rFonts w:eastAsiaTheme="majorEastAsia"/>
          <w:highlight w:val="green"/>
        </w:rPr>
        <w:t>new satellites</w:t>
      </w:r>
      <w:r w:rsidRPr="008E65F1">
        <w:rPr>
          <w:rStyle w:val="StyleUnderline"/>
          <w:rFonts w:eastAsiaTheme="majorEastAsia"/>
        </w:rPr>
        <w:t xml:space="preserve"> to observe the Earth </w:t>
      </w:r>
      <w:r w:rsidRPr="001336FE">
        <w:rPr>
          <w:rStyle w:val="StyleUnderline"/>
          <w:rFonts w:eastAsiaTheme="majorEastAsia"/>
          <w:highlight w:val="green"/>
        </w:rPr>
        <w:t>will be</w:t>
      </w:r>
      <w:r w:rsidRPr="001336FE">
        <w:rPr>
          <w:rStyle w:val="Heading3Char"/>
          <w:highlight w:val="green"/>
        </w:rPr>
        <w:t xml:space="preserve"> </w:t>
      </w:r>
      <w:r w:rsidRPr="001336FE">
        <w:rPr>
          <w:rStyle w:val="Emphasis"/>
          <w:highlight w:val="green"/>
        </w:rPr>
        <w:t>delayed, harming Earth sciences</w:t>
      </w:r>
      <w:r w:rsidRPr="008E65F1">
        <w:rPr>
          <w:rStyle w:val="Emphasis"/>
        </w:rPr>
        <w:t>.</w:t>
      </w:r>
      <w:r>
        <w:rPr>
          <w:sz w:val="16"/>
        </w:rPr>
        <w:t xml:space="preserve"> </w:t>
      </w: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r>
        <w:rPr>
          <w:sz w:val="16"/>
        </w:rPr>
        <w:t xml:space="preserve"> </w:t>
      </w:r>
      <w:r w:rsidRPr="00E94671">
        <w:rPr>
          <w:sz w:val="16"/>
        </w:rPr>
        <w:t>In January, a partnership of university and NASA scientists demonstrated that climate change and higher ocean temperatures were reducing the growth of microscopic plants and animals at the heart of the marine food web.</w:t>
      </w:r>
      <w:r>
        <w:rPr>
          <w:sz w:val="16"/>
        </w:rPr>
        <w:t xml:space="preserve"> </w:t>
      </w:r>
      <w:r w:rsidRPr="00E94671">
        <w:rPr>
          <w:sz w:val="16"/>
        </w:rPr>
        <w:t>Their analysis was based on nearly a decade of NASA satellite measurements of ocean color, which unfortunately are at risk of being interrupted for several years.</w:t>
      </w:r>
      <w:r>
        <w:rPr>
          <w:sz w:val="16"/>
        </w:rPr>
        <w:t xml:space="preserve"> </w:t>
      </w: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r>
        <w:rPr>
          <w:rStyle w:val="Emphasis"/>
        </w:rPr>
        <w:t xml:space="preserve"> </w:t>
      </w: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w:t>
      </w:r>
      <w:proofErr w:type="gramStart"/>
      <w:r w:rsidRPr="00E94671">
        <w:rPr>
          <w:sz w:val="16"/>
        </w:rPr>
        <w:t>temperatures</w:t>
      </w:r>
      <w:proofErr w:type="gramEnd"/>
      <w:r w:rsidRPr="00E94671">
        <w:rPr>
          <w:sz w:val="16"/>
        </w:rPr>
        <w:t xml:space="preserve">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r>
        <w:rPr>
          <w:sz w:val="16"/>
        </w:rPr>
        <w:t xml:space="preserve"> </w:t>
      </w:r>
      <w:r w:rsidRPr="001336FE">
        <w:rPr>
          <w:rStyle w:val="StyleUnderline"/>
          <w:highlight w:val="green"/>
        </w:rPr>
        <w:t>Climate change is the</w:t>
      </w:r>
      <w:r w:rsidRPr="001336FE">
        <w:rPr>
          <w:highlight w:val="green"/>
        </w:rPr>
        <w:t xml:space="preserve"> </w:t>
      </w:r>
      <w:r w:rsidRPr="001336FE">
        <w:rPr>
          <w:rStyle w:val="Emphasis"/>
          <w:highlight w:val="green"/>
        </w:rPr>
        <w:t>most critical problem</w:t>
      </w:r>
      <w:r w:rsidRPr="00E94671">
        <w:t xml:space="preserve"> </w:t>
      </w:r>
      <w:r w:rsidRPr="008E65F1">
        <w:rPr>
          <w:rStyle w:val="StyleUnderline"/>
        </w:rPr>
        <w:t>the Earth has ever faced</w:t>
      </w:r>
      <w:r w:rsidRPr="00E94671">
        <w:t>.</w:t>
      </w:r>
      <w:r>
        <w:t xml:space="preserve"> </w:t>
      </w:r>
      <w:r w:rsidRPr="00E94671">
        <w:rPr>
          <w:sz w:val="16"/>
        </w:rPr>
        <w:t xml:space="preserve">Government agencies and the private sector, as well as individual citizens, need to better grasp the risks and potential paths of global climate change. </w:t>
      </w:r>
      <w:r w:rsidRPr="001336FE">
        <w:rPr>
          <w:rStyle w:val="StyleUnderline"/>
          <w:rFonts w:eastAsiaTheme="majorEastAsia"/>
          <w:highlight w:val="green"/>
        </w:rPr>
        <w:t>Mitigating</w:t>
      </w:r>
      <w:r w:rsidRPr="00E94671">
        <w:rPr>
          <w:sz w:val="16"/>
        </w:rPr>
        <w:t xml:space="preserve"> these </w:t>
      </w:r>
      <w:r w:rsidRPr="001336FE">
        <w:rPr>
          <w:rStyle w:val="StyleUnderline"/>
          <w:rFonts w:eastAsiaTheme="majorEastAsia"/>
          <w:highlight w:val="gree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1336FE">
        <w:rPr>
          <w:rStyle w:val="StyleUnderline"/>
          <w:rFonts w:eastAsiaTheme="majorEastAsia"/>
          <w:highlight w:val="green"/>
        </w:rPr>
        <w:t>will require scientific understanding</w:t>
      </w:r>
      <w:r w:rsidRPr="00E94671">
        <w:rPr>
          <w:sz w:val="16"/>
        </w:rPr>
        <w:t xml:space="preserve"> of how our complex planet operates, how it is changing, and how that change will affect the environment and human society.</w:t>
      </w:r>
      <w:r>
        <w:rPr>
          <w:sz w:val="16"/>
        </w:rPr>
        <w:t xml:space="preserve"> </w:t>
      </w: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w:t>
      </w:r>
      <w:r w:rsidRPr="00E94671">
        <w:rPr>
          <w:sz w:val="16"/>
        </w:rPr>
        <w:lastRenderedPageBreak/>
        <w:t xml:space="preserve">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4BD136D5" w14:textId="77777777" w:rsidR="00E01014" w:rsidRDefault="00E01014" w:rsidP="00E01014">
      <w:pPr>
        <w:pStyle w:val="Heading4"/>
      </w:pPr>
      <w:r>
        <w:t xml:space="preserve">Extinction </w:t>
      </w:r>
      <w:r>
        <w:rPr>
          <w:u w:val="single"/>
        </w:rPr>
        <w:t>isn’t inevitable</w:t>
      </w:r>
      <w:r>
        <w:t xml:space="preserve"> – I’ll LBL these Warrants but you should be highly skeptical of </w:t>
      </w:r>
      <w:r>
        <w:rPr>
          <w:u w:val="single"/>
        </w:rPr>
        <w:t>abstract</w:t>
      </w:r>
      <w:r>
        <w:t xml:space="preserve">, </w:t>
      </w:r>
      <w:r>
        <w:rPr>
          <w:u w:val="single"/>
        </w:rPr>
        <w:t>vague</w:t>
      </w:r>
      <w:r>
        <w:t xml:space="preserve">, and </w:t>
      </w:r>
      <w:r>
        <w:rPr>
          <w:u w:val="single"/>
        </w:rPr>
        <w:t>totalizing</w:t>
      </w:r>
      <w:r>
        <w:t xml:space="preserve"> claims without any specific scenarios – these scenarios in the 1AC were </w:t>
      </w:r>
      <w:r>
        <w:rPr>
          <w:u w:val="single"/>
        </w:rPr>
        <w:t>less than 5 words</w:t>
      </w:r>
      <w:r>
        <w:t xml:space="preserve"> and </w:t>
      </w:r>
      <w:r>
        <w:rPr>
          <w:u w:val="single"/>
        </w:rPr>
        <w:t>un-warranted</w:t>
      </w:r>
      <w:r>
        <w:t xml:space="preserve"> – don’t let the 2AR spin.</w:t>
      </w:r>
    </w:p>
    <w:p w14:paraId="34317128" w14:textId="77777777" w:rsidR="00E01014" w:rsidRPr="003141C4" w:rsidRDefault="00E01014" w:rsidP="00E01014">
      <w:pPr>
        <w:pStyle w:val="Heading4"/>
      </w:pPr>
      <w:r>
        <w:t xml:space="preserve">1] </w:t>
      </w:r>
      <w:r>
        <w:rPr>
          <w:u w:val="single"/>
        </w:rPr>
        <w:t>Asteroids</w:t>
      </w:r>
      <w:r>
        <w:t xml:space="preserve"> - </w:t>
      </w:r>
      <w:r>
        <w:rPr>
          <w:rFonts w:cs="Arial"/>
        </w:rPr>
        <w:t>ei</w:t>
      </w:r>
      <w:r w:rsidRPr="0000052F">
        <w:rPr>
          <w:rFonts w:cs="Arial"/>
        </w:rPr>
        <w:t xml:space="preserve">ther the asteroids are small and not existential OR we’d have forever to prepare. </w:t>
      </w:r>
    </w:p>
    <w:p w14:paraId="67CED4F5" w14:textId="77777777" w:rsidR="00E01014" w:rsidRPr="0000052F" w:rsidRDefault="00E01014" w:rsidP="00E01014">
      <w:r w:rsidRPr="003141C4">
        <w:rPr>
          <w:rStyle w:val="Style13ptBold"/>
        </w:rPr>
        <w:t>Rees 18</w:t>
      </w:r>
      <w:r>
        <w:t xml:space="preserve"> </w:t>
      </w:r>
      <w:r w:rsidRPr="003141C4">
        <w:t xml:space="preserve">Martin Rees 18. </w:t>
      </w:r>
      <w:proofErr w:type="gramStart"/>
      <w:r w:rsidRPr="003141C4">
        <w:t>Astronomer Royal,</w:t>
      </w:r>
      <w:proofErr w:type="gramEnd"/>
      <w:r w:rsidRPr="003141C4">
        <w:t xml:space="preserve"> founded the Centre for the Study of Existential Risk, Fellow of Trinity College and Emeritus Professor of Cosmology and Astrophysics at the University of Cambridge. 10/16/2018. On the Future: Prospects for Humanity. Princeton University Press.</w:t>
      </w:r>
    </w:p>
    <w:p w14:paraId="04CCBB83" w14:textId="77777777" w:rsidR="00E01014" w:rsidRPr="003141C4" w:rsidRDefault="00E01014" w:rsidP="00E01014">
      <w:pPr>
        <w:rPr>
          <w:sz w:val="16"/>
        </w:rPr>
      </w:pPr>
      <w:r w:rsidRPr="003141C4">
        <w:rPr>
          <w:sz w:val="16"/>
        </w:rPr>
        <w:t xml:space="preserve">You may guess </w:t>
      </w:r>
      <w:proofErr w:type="gramStart"/>
      <w:r w:rsidRPr="003141C4">
        <w:rPr>
          <w:sz w:val="16"/>
        </w:rPr>
        <w:t>that,</w:t>
      </w:r>
      <w:proofErr w:type="gramEnd"/>
      <w:r w:rsidRPr="003141C4">
        <w:rPr>
          <w:sz w:val="16"/>
        </w:rPr>
        <w:t xml:space="preserve"> being an astronomer, anxiety about </w:t>
      </w:r>
      <w:r w:rsidRPr="001336FE">
        <w:rPr>
          <w:rStyle w:val="StyleUnderline"/>
          <w:highlight w:val="green"/>
        </w:rPr>
        <w:t>asteroid</w:t>
      </w:r>
      <w:r w:rsidRPr="0000052F">
        <w:rPr>
          <w:rStyle w:val="StyleUnderline"/>
        </w:rPr>
        <w:t xml:space="preserve"> collisions</w:t>
      </w:r>
      <w:r w:rsidRPr="003141C4">
        <w:rPr>
          <w:sz w:val="16"/>
        </w:rPr>
        <w:t xml:space="preserve"> keeps me awake at night. Not so. Indeed, this </w:t>
      </w:r>
      <w:r w:rsidRPr="0000052F">
        <w:rPr>
          <w:rStyle w:val="StyleUnderline"/>
        </w:rPr>
        <w:t xml:space="preserve">is </w:t>
      </w:r>
      <w:r w:rsidRPr="001336FE">
        <w:rPr>
          <w:rStyle w:val="StyleUnderline"/>
          <w:highlight w:val="green"/>
        </w:rPr>
        <w:t>one of the few threats that</w:t>
      </w:r>
      <w:r w:rsidRPr="001336FE">
        <w:rPr>
          <w:sz w:val="16"/>
          <w:highlight w:val="green"/>
        </w:rPr>
        <w:t xml:space="preserve"> </w:t>
      </w:r>
      <w:r w:rsidRPr="001336FE">
        <w:rPr>
          <w:rStyle w:val="StyleUnderline"/>
          <w:highlight w:val="green"/>
        </w:rPr>
        <w:t>we</w:t>
      </w:r>
      <w:r w:rsidRPr="001336FE">
        <w:rPr>
          <w:sz w:val="16"/>
          <w:highlight w:val="green"/>
        </w:rPr>
        <w:t xml:space="preserve"> </w:t>
      </w:r>
      <w:r w:rsidRPr="001336FE">
        <w:rPr>
          <w:rStyle w:val="Emphasis"/>
          <w:highlight w:val="green"/>
        </w:rPr>
        <w:t>can quantify</w:t>
      </w:r>
      <w:r w:rsidRPr="001336FE">
        <w:rPr>
          <w:rStyle w:val="StyleUnderline"/>
          <w:highlight w:val="green"/>
        </w:rPr>
        <w:t>— and be</w:t>
      </w:r>
      <w:r w:rsidRPr="001336FE">
        <w:rPr>
          <w:sz w:val="16"/>
          <w:highlight w:val="green"/>
        </w:rPr>
        <w:t xml:space="preserve"> </w:t>
      </w:r>
      <w:r w:rsidRPr="001336FE">
        <w:rPr>
          <w:rStyle w:val="Emphasis"/>
          <w:highlight w:val="green"/>
        </w:rPr>
        <w:t>confident is unlikely</w:t>
      </w:r>
      <w:r w:rsidRPr="0000052F">
        <w:rPr>
          <w:rStyle w:val="StyleUnderline"/>
        </w:rPr>
        <w:t xml:space="preserve">. Every ten million years or so, a body a few </w:t>
      </w:r>
      <w:proofErr w:type="spellStart"/>
      <w:r w:rsidRPr="0000052F">
        <w:rPr>
          <w:rStyle w:val="StyleUnderline"/>
        </w:rPr>
        <w:t>kilometres</w:t>
      </w:r>
      <w:proofErr w:type="spellEnd"/>
      <w:r w:rsidRPr="0000052F">
        <w:rPr>
          <w:rStyle w:val="StyleUnderline"/>
        </w:rPr>
        <w:t xml:space="preserve"> across will hit the Earth, causing global catastrophe— so </w:t>
      </w:r>
      <w:r w:rsidRPr="001336FE">
        <w:rPr>
          <w:rStyle w:val="StyleUnderline"/>
          <w:highlight w:val="green"/>
        </w:rPr>
        <w:t xml:space="preserve">there are </w:t>
      </w:r>
      <w:r w:rsidRPr="001336FE">
        <w:rPr>
          <w:rStyle w:val="Emphasis"/>
          <w:highlight w:val="green"/>
        </w:rPr>
        <w:t>a few chances in a million</w:t>
      </w:r>
      <w:r w:rsidRPr="001336FE">
        <w:rPr>
          <w:sz w:val="16"/>
          <w:highlight w:val="green"/>
        </w:rPr>
        <w:t xml:space="preserve"> </w:t>
      </w:r>
      <w:r w:rsidRPr="001336FE">
        <w:rPr>
          <w:rStyle w:val="StyleUnderline"/>
          <w:highlight w:val="green"/>
        </w:rPr>
        <w:t>that</w:t>
      </w:r>
      <w:r w:rsidRPr="0000052F">
        <w:rPr>
          <w:rStyle w:val="StyleUnderline"/>
        </w:rPr>
        <w:t xml:space="preserve"> such </w:t>
      </w:r>
      <w:r w:rsidRPr="001336FE">
        <w:rPr>
          <w:rStyle w:val="StyleUnderline"/>
          <w:highlight w:val="green"/>
        </w:rPr>
        <w:t>an impact occurs within a human lifetime</w:t>
      </w:r>
      <w:r w:rsidRPr="0000052F">
        <w:rPr>
          <w:rStyle w:val="StyleUnderline"/>
        </w:rPr>
        <w:t>. There are larger numbers of smaller asteroids that could cause</w:t>
      </w:r>
      <w:r w:rsidRPr="003141C4">
        <w:rPr>
          <w:sz w:val="16"/>
        </w:rPr>
        <w:t xml:space="preserve"> </w:t>
      </w:r>
      <w:r w:rsidRPr="0000052F">
        <w:rPr>
          <w:rStyle w:val="Emphasis"/>
        </w:rPr>
        <w:t>regional</w:t>
      </w:r>
      <w:r w:rsidRPr="003141C4">
        <w:rPr>
          <w:sz w:val="16"/>
        </w:rPr>
        <w:t xml:space="preserve"> </w:t>
      </w:r>
      <w:r w:rsidRPr="0000052F">
        <w:rPr>
          <w:rStyle w:val="StyleUnderline"/>
        </w:rPr>
        <w:t>or</w:t>
      </w:r>
      <w:r w:rsidRPr="003141C4">
        <w:rPr>
          <w:sz w:val="16"/>
        </w:rPr>
        <w:t xml:space="preserve"> </w:t>
      </w:r>
      <w:r w:rsidRPr="0000052F">
        <w:rPr>
          <w:rStyle w:val="Emphasis"/>
        </w:rPr>
        <w:t>local</w:t>
      </w:r>
      <w:r w:rsidRPr="003141C4">
        <w:rPr>
          <w:sz w:val="16"/>
        </w:rPr>
        <w:t xml:space="preserve"> </w:t>
      </w:r>
      <w:r w:rsidRPr="0000052F">
        <w:rPr>
          <w:rStyle w:val="StyleUnderline"/>
        </w:rPr>
        <w:t>devastation</w:t>
      </w:r>
      <w:r w:rsidRPr="003141C4">
        <w:rPr>
          <w:sz w:val="16"/>
        </w:rPr>
        <w:t xml:space="preserve">. The 1908 Tunguska event, which flattened hundreds of square </w:t>
      </w:r>
      <w:proofErr w:type="spellStart"/>
      <w:r w:rsidRPr="003141C4">
        <w:rPr>
          <w:sz w:val="16"/>
        </w:rPr>
        <w:t>kilometres</w:t>
      </w:r>
      <w:proofErr w:type="spellEnd"/>
      <w:r w:rsidRPr="003141C4">
        <w:rPr>
          <w:sz w:val="16"/>
        </w:rPr>
        <w:t xml:space="preserve"> of (fortunately unpopulated) forests in Siberia, released energy equivalent to several hundred Hiroshima bombs. </w:t>
      </w:r>
      <w:r w:rsidRPr="001336FE">
        <w:rPr>
          <w:rStyle w:val="StyleUnderline"/>
          <w:highlight w:val="green"/>
        </w:rPr>
        <w:t>Can we be</w:t>
      </w:r>
      <w:r w:rsidRPr="001336FE">
        <w:rPr>
          <w:sz w:val="16"/>
          <w:highlight w:val="green"/>
        </w:rPr>
        <w:t xml:space="preserve"> </w:t>
      </w:r>
      <w:r w:rsidRPr="001336FE">
        <w:rPr>
          <w:rStyle w:val="Emphasis"/>
          <w:highlight w:val="green"/>
        </w:rPr>
        <w:t>forewarned</w:t>
      </w:r>
      <w:r w:rsidRPr="003141C4">
        <w:rPr>
          <w:sz w:val="16"/>
        </w:rPr>
        <w:t xml:space="preserve"> </w:t>
      </w:r>
      <w:r w:rsidRPr="0000052F">
        <w:rPr>
          <w:rStyle w:val="StyleUnderline"/>
        </w:rPr>
        <w:t>of</w:t>
      </w:r>
      <w:r w:rsidRPr="003141C4">
        <w:rPr>
          <w:sz w:val="16"/>
        </w:rPr>
        <w:t xml:space="preserve"> these </w:t>
      </w:r>
      <w:r w:rsidRPr="0000052F">
        <w:rPr>
          <w:rStyle w:val="StyleUnderline"/>
        </w:rPr>
        <w:t>crash landings</w:t>
      </w:r>
      <w:r w:rsidRPr="001336FE">
        <w:rPr>
          <w:rStyle w:val="StyleUnderline"/>
          <w:highlight w:val="green"/>
        </w:rPr>
        <w:t>?</w:t>
      </w:r>
      <w:r w:rsidRPr="0000052F">
        <w:rPr>
          <w:rStyle w:val="StyleUnderline"/>
        </w:rPr>
        <w:t xml:space="preserve"> The answer is </w:t>
      </w:r>
      <w:r w:rsidRPr="001336FE">
        <w:rPr>
          <w:rStyle w:val="Emphasis"/>
          <w:highlight w:val="green"/>
        </w:rPr>
        <w:t>yes</w:t>
      </w:r>
      <w:r w:rsidRPr="0000052F">
        <w:rPr>
          <w:rStyle w:val="StyleUnderline"/>
        </w:rPr>
        <w:t>. Plans are afoot to create a</w:t>
      </w:r>
      <w:r w:rsidRPr="003141C4">
        <w:rPr>
          <w:sz w:val="16"/>
        </w:rPr>
        <w:t xml:space="preserve"> </w:t>
      </w:r>
      <w:r w:rsidRPr="0000052F">
        <w:rPr>
          <w:rStyle w:val="Emphasis"/>
        </w:rPr>
        <w:t>data set</w:t>
      </w:r>
      <w:r w:rsidRPr="003141C4">
        <w:rPr>
          <w:sz w:val="16"/>
        </w:rPr>
        <w:t xml:space="preserve"> of the one million potential Earth- crossing asteroids larger than 50 </w:t>
      </w:r>
      <w:proofErr w:type="spellStart"/>
      <w:r w:rsidRPr="003141C4">
        <w:rPr>
          <w:sz w:val="16"/>
        </w:rPr>
        <w:t>metres</w:t>
      </w:r>
      <w:proofErr w:type="spellEnd"/>
      <w:r w:rsidRPr="003141C4">
        <w:rPr>
          <w:sz w:val="16"/>
        </w:rPr>
        <w:t xml:space="preserve"> and track their orbits precisely enough to identify those that might come dangerously close. </w:t>
      </w:r>
      <w:r w:rsidRPr="0000052F">
        <w:rPr>
          <w:rStyle w:val="StyleUnderline"/>
        </w:rPr>
        <w:t xml:space="preserve">With the forewarning of an impact, </w:t>
      </w:r>
      <w:r w:rsidRPr="001336FE">
        <w:rPr>
          <w:rStyle w:val="StyleUnderline"/>
          <w:highlight w:val="green"/>
        </w:rPr>
        <w:t>the most vulnerable areas could be</w:t>
      </w:r>
      <w:r w:rsidRPr="001336FE">
        <w:rPr>
          <w:sz w:val="16"/>
          <w:highlight w:val="green"/>
        </w:rPr>
        <w:t xml:space="preserve"> </w:t>
      </w:r>
      <w:r w:rsidRPr="001336FE">
        <w:rPr>
          <w:rStyle w:val="Emphasis"/>
          <w:highlight w:val="green"/>
        </w:rPr>
        <w:t>evacuated</w:t>
      </w:r>
      <w:r w:rsidRPr="0000052F">
        <w:rPr>
          <w:rStyle w:val="StyleUnderline"/>
        </w:rPr>
        <w:t>. Even better</w:t>
      </w:r>
      <w:r w:rsidRPr="003141C4">
        <w:rPr>
          <w:sz w:val="16"/>
        </w:rPr>
        <w:t xml:space="preserve"> news is that </w:t>
      </w:r>
      <w:r w:rsidRPr="0000052F">
        <w:rPr>
          <w:rStyle w:val="StyleUnderline"/>
        </w:rPr>
        <w:t>we could feasibly develop</w:t>
      </w:r>
      <w:r w:rsidRPr="003141C4">
        <w:rPr>
          <w:sz w:val="16"/>
        </w:rPr>
        <w:t xml:space="preserve"> </w:t>
      </w:r>
      <w:r w:rsidRPr="0000052F">
        <w:rPr>
          <w:rStyle w:val="Emphasis"/>
        </w:rPr>
        <w:t>spacecraft</w:t>
      </w:r>
      <w:r w:rsidRPr="003141C4">
        <w:rPr>
          <w:sz w:val="16"/>
        </w:rPr>
        <w:t xml:space="preserve"> </w:t>
      </w:r>
      <w:r w:rsidRPr="0000052F">
        <w:rPr>
          <w:rStyle w:val="StyleUnderline"/>
        </w:rPr>
        <w:t>that could</w:t>
      </w:r>
      <w:r w:rsidRPr="003141C4">
        <w:rPr>
          <w:sz w:val="16"/>
        </w:rPr>
        <w:t xml:space="preserve"> protect us. </w:t>
      </w:r>
      <w:r w:rsidRPr="001336FE">
        <w:rPr>
          <w:sz w:val="16"/>
          <w:highlight w:val="green"/>
        </w:rPr>
        <w:t xml:space="preserve">A </w:t>
      </w:r>
      <w:r w:rsidRPr="001336FE">
        <w:rPr>
          <w:rStyle w:val="Emphasis"/>
          <w:highlight w:val="green"/>
        </w:rPr>
        <w:t>‘nudge’</w:t>
      </w:r>
      <w:r w:rsidRPr="003141C4">
        <w:rPr>
          <w:sz w:val="16"/>
        </w:rPr>
        <w:t xml:space="preserve">, imparted in space </w:t>
      </w:r>
      <w:r w:rsidRPr="001336FE">
        <w:rPr>
          <w:rStyle w:val="StyleUnderline"/>
          <w:highlight w:val="green"/>
        </w:rPr>
        <w:t>several years before the threatened impact</w:t>
      </w:r>
      <w:r w:rsidRPr="001336FE">
        <w:rPr>
          <w:sz w:val="16"/>
          <w:highlight w:val="green"/>
        </w:rPr>
        <w:t>,</w:t>
      </w:r>
      <w:r w:rsidRPr="003141C4">
        <w:rPr>
          <w:sz w:val="16"/>
        </w:rPr>
        <w:t xml:space="preserve"> would only need to </w:t>
      </w:r>
      <w:r w:rsidRPr="001336FE">
        <w:rPr>
          <w:rStyle w:val="StyleUnderline"/>
          <w:highlight w:val="green"/>
        </w:rPr>
        <w:t>change an asteroid’s velocity</w:t>
      </w:r>
      <w:r w:rsidRPr="0000052F">
        <w:rPr>
          <w:rStyle w:val="StyleUnderline"/>
        </w:rPr>
        <w:t xml:space="preserve"> by a few </w:t>
      </w:r>
      <w:proofErr w:type="spellStart"/>
      <w:r w:rsidRPr="0000052F">
        <w:rPr>
          <w:rStyle w:val="StyleUnderline"/>
        </w:rPr>
        <w:t>centimetres</w:t>
      </w:r>
      <w:proofErr w:type="spellEnd"/>
      <w:r w:rsidRPr="0000052F">
        <w:rPr>
          <w:rStyle w:val="StyleUnderline"/>
        </w:rPr>
        <w:t xml:space="preserve"> per second </w:t>
      </w:r>
      <w:r w:rsidRPr="001336FE">
        <w:rPr>
          <w:rStyle w:val="StyleUnderline"/>
          <w:highlight w:val="green"/>
        </w:rPr>
        <w:t>to</w:t>
      </w:r>
      <w:r w:rsidRPr="0000052F">
        <w:rPr>
          <w:rStyle w:val="StyleUnderline"/>
        </w:rPr>
        <w:t xml:space="preserve"> </w:t>
      </w:r>
      <w:r w:rsidRPr="001336FE">
        <w:rPr>
          <w:rStyle w:val="Emphasis"/>
          <w:highlight w:val="green"/>
        </w:rPr>
        <w:t>deflect</w:t>
      </w:r>
      <w:r w:rsidRPr="0000052F">
        <w:rPr>
          <w:rStyle w:val="Emphasis"/>
        </w:rPr>
        <w:t xml:space="preserve"> it from</w:t>
      </w:r>
      <w:r w:rsidRPr="003141C4">
        <w:rPr>
          <w:sz w:val="16"/>
        </w:rPr>
        <w:t xml:space="preserve"> a </w:t>
      </w:r>
      <w:r w:rsidRPr="001336FE">
        <w:rPr>
          <w:rStyle w:val="Emphasis"/>
          <w:highlight w:val="green"/>
        </w:rPr>
        <w:t>collision</w:t>
      </w:r>
      <w:r w:rsidRPr="003141C4">
        <w:rPr>
          <w:sz w:val="16"/>
        </w:rPr>
        <w:t xml:space="preserve"> course with the Earth. </w:t>
      </w:r>
    </w:p>
    <w:p w14:paraId="3D423169" w14:textId="77777777" w:rsidR="00E01014" w:rsidRDefault="00E01014" w:rsidP="00E01014">
      <w:pPr>
        <w:pStyle w:val="Heading4"/>
      </w:pPr>
      <w:r>
        <w:lastRenderedPageBreak/>
        <w:t xml:space="preserve">2] </w:t>
      </w:r>
      <w:proofErr w:type="gramStart"/>
      <w:r>
        <w:rPr>
          <w:u w:val="single"/>
        </w:rPr>
        <w:t>Nuclear Weapons</w:t>
      </w:r>
      <w:proofErr w:type="gramEnd"/>
      <w:r>
        <w:t xml:space="preserve"> – Zero warrant to why Space Colonists wouldn’t take Nuclear Weapons w/ them OR build their own since Tech Capabilities Exist – no </w:t>
      </w:r>
      <w:r>
        <w:rPr>
          <w:u w:val="single"/>
        </w:rPr>
        <w:t>Solvency</w:t>
      </w:r>
      <w:r>
        <w:t xml:space="preserve"> for this. </w:t>
      </w:r>
    </w:p>
    <w:p w14:paraId="2F6E520D" w14:textId="77777777" w:rsidR="00E01014" w:rsidRDefault="00E01014" w:rsidP="00E01014">
      <w:pPr>
        <w:pStyle w:val="Heading4"/>
      </w:pPr>
      <w:r>
        <w:t xml:space="preserve">Second is </w:t>
      </w:r>
      <w:r>
        <w:rPr>
          <w:u w:val="single"/>
        </w:rPr>
        <w:t>Offense</w:t>
      </w:r>
      <w:r>
        <w:t>:</w:t>
      </w:r>
    </w:p>
    <w:p w14:paraId="6009F530" w14:textId="0161477E" w:rsidR="00E0552E" w:rsidRDefault="00E0552E" w:rsidP="009C6CCA">
      <w:pPr>
        <w:pStyle w:val="Heading4"/>
      </w:pPr>
      <w:r>
        <w:t xml:space="preserve">Their </w:t>
      </w:r>
      <w:proofErr w:type="spellStart"/>
      <w:r>
        <w:t>unq</w:t>
      </w:r>
      <w:proofErr w:type="spellEnd"/>
      <w:r>
        <w:t xml:space="preserve"> trick is nonsense </w:t>
      </w:r>
      <w:proofErr w:type="gramStart"/>
      <w:r>
        <w:t xml:space="preserve">– </w:t>
      </w:r>
      <w:r w:rsidR="00A13154">
        <w:t xml:space="preserve"> 1</w:t>
      </w:r>
      <w:proofErr w:type="gramEnd"/>
      <w:r w:rsidR="00A13154">
        <w:t xml:space="preserve">] </w:t>
      </w:r>
      <w:r w:rsidR="00DC6687">
        <w:t xml:space="preserve">conceded colonies aren’t able to survive – means it collapse </w:t>
      </w:r>
      <w:r w:rsidR="00E0034F">
        <w:t>2</w:t>
      </w:r>
      <w:r w:rsidR="00A13154">
        <w:t>]</w:t>
      </w:r>
      <w:r w:rsidR="00182AE4">
        <w:t xml:space="preserve"> proves space col won’t happen w/o PTD </w:t>
      </w:r>
      <w:proofErr w:type="spellStart"/>
      <w:r w:rsidR="00182AE4">
        <w:t>bc</w:t>
      </w:r>
      <w:proofErr w:type="spellEnd"/>
      <w:r w:rsidR="00182AE4">
        <w:t xml:space="preserve"> tm tensions for humanity to get </w:t>
      </w:r>
      <w:r w:rsidR="00B33EB4">
        <w:t xml:space="preserve">far and investor </w:t>
      </w:r>
      <w:r w:rsidR="0058482E">
        <w:t>uncertainty</w:t>
      </w:r>
      <w:r w:rsidR="00182AE4">
        <w:t xml:space="preserve"> but doesn’t escalate that’s the defense above </w:t>
      </w:r>
    </w:p>
    <w:p w14:paraId="4AAAB11D" w14:textId="2FC2D249" w:rsidR="009C6CCA" w:rsidRPr="00653DC2" w:rsidRDefault="009C6CCA" w:rsidP="009C6CCA">
      <w:pPr>
        <w:pStyle w:val="Heading4"/>
      </w:pPr>
      <w:r>
        <w:t xml:space="preserve">Space Colonization causes </w:t>
      </w:r>
      <w:r w:rsidRPr="000A1CDF">
        <w:rPr>
          <w:u w:val="single"/>
        </w:rPr>
        <w:t>novel species generation</w:t>
      </w:r>
      <w:r>
        <w:t xml:space="preserve"> and spreads humanity too </w:t>
      </w:r>
      <w:r w:rsidRPr="000A1CDF">
        <w:rPr>
          <w:u w:val="single"/>
        </w:rPr>
        <w:t>wide</w:t>
      </w:r>
      <w:r>
        <w:t xml:space="preserve"> – both make </w:t>
      </w:r>
      <w:r w:rsidRPr="000A1CDF">
        <w:t>communication</w:t>
      </w:r>
      <w:r>
        <w:t xml:space="preserve"> and intergalactic governance </w:t>
      </w:r>
      <w:r w:rsidRPr="000A1CDF">
        <w:rPr>
          <w:u w:val="single"/>
        </w:rPr>
        <w:t>impossible</w:t>
      </w:r>
      <w:r>
        <w:t xml:space="preserve"> – inevitably results in </w:t>
      </w:r>
      <w:r w:rsidRPr="000A1CDF">
        <w:rPr>
          <w:u w:val="single"/>
        </w:rPr>
        <w:t>colony wars</w:t>
      </w:r>
      <w:r>
        <w:t xml:space="preserve"> and </w:t>
      </w:r>
      <w:r w:rsidRPr="000A1CDF">
        <w:rPr>
          <w:u w:val="single"/>
        </w:rPr>
        <w:t>galactic extinction</w:t>
      </w:r>
      <w:r>
        <w:t xml:space="preserve"> from new superweapons </w:t>
      </w:r>
    </w:p>
    <w:p w14:paraId="11597663" w14:textId="77777777" w:rsidR="009C6CCA" w:rsidRDefault="009C6CCA" w:rsidP="009C6CCA">
      <w:r w:rsidRPr="00653DC2">
        <w:rPr>
          <w:rStyle w:val="Style13ptBold"/>
        </w:rPr>
        <w:t>Torres 18</w:t>
      </w:r>
      <w:r>
        <w:t xml:space="preserve">, Phil. Phil Torres is the director of the Project for Human Flourishing and the author of Morality, Foresight, and Human Flourishing: An Introduction to Existential </w:t>
      </w:r>
      <w:proofErr w:type="spellStart"/>
      <w:r>
        <w:t>Risks."Why</w:t>
      </w:r>
      <w:proofErr w:type="spellEnd"/>
      <w:r>
        <w:t xml:space="preserve"> We Should Think Twice About Colonizing Space." Nautilus, 23 July 2018, nautil.us/blog/why-we-should-think-twice-about-colonizing-space.</w:t>
      </w:r>
    </w:p>
    <w:p w14:paraId="301F6711" w14:textId="77777777" w:rsidR="009C6CCA" w:rsidRDefault="009C6CCA" w:rsidP="009C6CCA">
      <w:pPr>
        <w:rPr>
          <w:rStyle w:val="StyleUnderline"/>
        </w:rPr>
      </w:pPr>
      <w:r w:rsidRPr="00196FAE">
        <w:rPr>
          <w:sz w:val="16"/>
        </w:rPr>
        <w:t xml:space="preserve">In a recent article in Futures, which was inspired by political scientist Daniel </w:t>
      </w:r>
      <w:proofErr w:type="spellStart"/>
      <w:r w:rsidRPr="00196FAE">
        <w:rPr>
          <w:sz w:val="16"/>
        </w:rPr>
        <w:t>Deudney’s</w:t>
      </w:r>
      <w:proofErr w:type="spellEnd"/>
      <w:r w:rsidRPr="00196FAE">
        <w:rPr>
          <w:sz w:val="16"/>
        </w:rPr>
        <w:t xml:space="preserve"> forthcoming book Dark Skies, I decided to take a closer look at this question. My conclusion is that </w:t>
      </w:r>
      <w:r w:rsidRPr="00653DC2">
        <w:rPr>
          <w:rStyle w:val="StyleUnderline"/>
        </w:rPr>
        <w:t xml:space="preserve">in a colonized universe the probability of the annihilation of </w:t>
      </w:r>
      <w:proofErr w:type="gramStart"/>
      <w:r w:rsidRPr="00653DC2">
        <w:rPr>
          <w:rStyle w:val="StyleUnderline"/>
        </w:rPr>
        <w:t>the human race</w:t>
      </w:r>
      <w:proofErr w:type="gramEnd"/>
      <w:r w:rsidRPr="00653DC2">
        <w:rPr>
          <w:rStyle w:val="StyleUnderline"/>
        </w:rPr>
        <w:t xml:space="preserve"> could actually rise rather than fall.</w:t>
      </w:r>
      <w:r>
        <w:rPr>
          <w:rStyle w:val="StyleUnderline"/>
        </w:rPr>
        <w:t xml:space="preserve"> </w:t>
      </w:r>
      <w:r w:rsidRPr="00E572CF">
        <w:rPr>
          <w:rStyle w:val="StyleUnderline"/>
        </w:rPr>
        <w:t>The argument is based on ideas from evolutionary biology and international relations theory, and it assumes that there aren’t any other technologically advanced lifeforms capable of colonizing the universe</w:t>
      </w:r>
      <w:r w:rsidRPr="00196FAE">
        <w:rPr>
          <w:sz w:val="16"/>
        </w:rPr>
        <w:t xml:space="preserve"> (as a recent study suggests is the case</w:t>
      </w:r>
      <w:r w:rsidRPr="000A1CDF">
        <w:rPr>
          <w:rStyle w:val="StyleUnderline"/>
        </w:rPr>
        <w:t xml:space="preserve">). Consider what is likely to happen </w:t>
      </w:r>
      <w:r w:rsidRPr="000A1CDF">
        <w:rPr>
          <w:rStyle w:val="StyleUnderline"/>
          <w:highlight w:val="cyan"/>
        </w:rPr>
        <w:t>as humanity hops from</w:t>
      </w:r>
      <w:r w:rsidRPr="00E572CF">
        <w:rPr>
          <w:rStyle w:val="StyleUnderline"/>
        </w:rPr>
        <w:t xml:space="preserve"> </w:t>
      </w:r>
      <w:r w:rsidRPr="000A1CDF">
        <w:rPr>
          <w:rStyle w:val="StyleUnderline"/>
          <w:highlight w:val="cyan"/>
        </w:rPr>
        <w:t>Earth</w:t>
      </w:r>
      <w:r w:rsidRPr="00E572CF">
        <w:rPr>
          <w:rStyle w:val="StyleUnderline"/>
        </w:rPr>
        <w:t xml:space="preserve"> </w:t>
      </w:r>
      <w:r w:rsidRPr="000A1CDF">
        <w:rPr>
          <w:rStyle w:val="StyleUnderline"/>
          <w:highlight w:val="cyan"/>
        </w:rPr>
        <w:t>to</w:t>
      </w:r>
      <w:r w:rsidRPr="00E572CF">
        <w:rPr>
          <w:rStyle w:val="StyleUnderline"/>
        </w:rPr>
        <w:t xml:space="preserve"> Mars, and from Mars to relatively nearby, potentially </w:t>
      </w:r>
      <w:r w:rsidRPr="000A1CDF">
        <w:rPr>
          <w:rStyle w:val="StyleUnderline"/>
        </w:rPr>
        <w:t xml:space="preserve">habitable </w:t>
      </w:r>
      <w:r w:rsidRPr="000A1CDF">
        <w:rPr>
          <w:rStyle w:val="StyleUnderline"/>
          <w:highlight w:val="cyan"/>
        </w:rPr>
        <w:t>exoplanets</w:t>
      </w:r>
      <w:r w:rsidRPr="00E572CF">
        <w:rPr>
          <w:rStyle w:val="StyleUnderline"/>
        </w:rPr>
        <w:t xml:space="preserve"> </w:t>
      </w:r>
      <w:r w:rsidRPr="00196FAE">
        <w:rPr>
          <w:sz w:val="16"/>
        </w:rPr>
        <w:t xml:space="preserve">like Epsilon </w:t>
      </w:r>
      <w:proofErr w:type="spellStart"/>
      <w:r w:rsidRPr="00196FAE">
        <w:rPr>
          <w:sz w:val="16"/>
        </w:rPr>
        <w:t>Eridani</w:t>
      </w:r>
      <w:proofErr w:type="spellEnd"/>
      <w:r w:rsidRPr="00196FAE">
        <w:rPr>
          <w:sz w:val="16"/>
        </w:rPr>
        <w:t xml:space="preserve"> b, Gliese 674 b, and Gliese 581 d</w:t>
      </w:r>
      <w:r w:rsidRPr="00E572CF">
        <w:rPr>
          <w:rStyle w:val="StyleUnderline"/>
        </w:rPr>
        <w:t xml:space="preserve">. </w:t>
      </w:r>
      <w:r w:rsidRPr="000A1CDF">
        <w:rPr>
          <w:rStyle w:val="StyleUnderline"/>
          <w:highlight w:val="cyan"/>
        </w:rPr>
        <w:t>Each</w:t>
      </w:r>
      <w:r w:rsidRPr="00E572CF">
        <w:rPr>
          <w:rStyle w:val="StyleUnderline"/>
        </w:rPr>
        <w:t xml:space="preserve"> of these </w:t>
      </w:r>
      <w:r w:rsidRPr="000A1CDF">
        <w:rPr>
          <w:rStyle w:val="StyleUnderline"/>
        </w:rPr>
        <w:t xml:space="preserve">planets </w:t>
      </w:r>
      <w:r w:rsidRPr="000A1CDF">
        <w:rPr>
          <w:rStyle w:val="StyleUnderline"/>
          <w:highlight w:val="cyan"/>
        </w:rPr>
        <w:t xml:space="preserve">has its own </w:t>
      </w:r>
      <w:r w:rsidRPr="000A1CDF">
        <w:rPr>
          <w:rStyle w:val="Emphasis"/>
          <w:highlight w:val="cyan"/>
        </w:rPr>
        <w:t>unique environments</w:t>
      </w:r>
      <w:r w:rsidRPr="000A1CDF">
        <w:rPr>
          <w:rStyle w:val="StyleUnderline"/>
          <w:highlight w:val="cyan"/>
        </w:rPr>
        <w:t xml:space="preserve"> that will drive</w:t>
      </w:r>
      <w:r w:rsidRPr="00E572CF">
        <w:rPr>
          <w:rStyle w:val="StyleUnderline"/>
        </w:rPr>
        <w:t xml:space="preserve"> Darwinian </w:t>
      </w:r>
      <w:r w:rsidRPr="000A1CDF">
        <w:rPr>
          <w:rStyle w:val="Emphasis"/>
          <w:highlight w:val="cyan"/>
        </w:rPr>
        <w:t>evolution</w:t>
      </w:r>
      <w:r w:rsidRPr="00E572CF">
        <w:rPr>
          <w:rStyle w:val="StyleUnderline"/>
        </w:rPr>
        <w:t xml:space="preserve">, </w:t>
      </w:r>
      <w:r w:rsidRPr="000A1CDF">
        <w:rPr>
          <w:rStyle w:val="StyleUnderline"/>
          <w:highlight w:val="cyan"/>
        </w:rPr>
        <w:t>resulting</w:t>
      </w:r>
      <w:r w:rsidRPr="00E572CF">
        <w:rPr>
          <w:rStyle w:val="StyleUnderline"/>
        </w:rPr>
        <w:t xml:space="preserve"> </w:t>
      </w:r>
      <w:r w:rsidRPr="000A1CDF">
        <w:rPr>
          <w:rStyle w:val="StyleUnderline"/>
          <w:highlight w:val="cyan"/>
        </w:rPr>
        <w:t>in</w:t>
      </w:r>
      <w:r w:rsidRPr="00E572CF">
        <w:rPr>
          <w:rStyle w:val="StyleUnderline"/>
        </w:rPr>
        <w:t xml:space="preserve"> the emergence of </w:t>
      </w:r>
      <w:r w:rsidRPr="000A1CDF">
        <w:rPr>
          <w:rStyle w:val="StyleUnderline"/>
          <w:highlight w:val="cyan"/>
        </w:rPr>
        <w:t>novel</w:t>
      </w:r>
      <w:r w:rsidRPr="00E572CF">
        <w:rPr>
          <w:rStyle w:val="StyleUnderline"/>
        </w:rPr>
        <w:t xml:space="preserve"> </w:t>
      </w:r>
      <w:r w:rsidRPr="000A1CDF">
        <w:rPr>
          <w:rStyle w:val="StyleUnderline"/>
          <w:highlight w:val="cyan"/>
        </w:rPr>
        <w:t>species</w:t>
      </w:r>
      <w:r w:rsidRPr="00E572CF">
        <w:rPr>
          <w:rStyle w:val="StyleUnderline"/>
        </w:rPr>
        <w:t xml:space="preserve"> over time</w:t>
      </w:r>
      <w:r w:rsidRPr="00196FAE">
        <w:rPr>
          <w:sz w:val="16"/>
        </w:rPr>
        <w:t xml:space="preserve">, </w:t>
      </w:r>
      <w:r w:rsidRPr="00E572CF">
        <w:rPr>
          <w:rStyle w:val="StyleUnderline"/>
        </w:rPr>
        <w:t>just as species that migrate to a new island will evolve different traits than their parent species. T</w:t>
      </w:r>
      <w:r w:rsidRPr="00196FAE">
        <w:rPr>
          <w:sz w:val="16"/>
        </w:rPr>
        <w:t xml:space="preserve">he same applies to the artificial environments of spacecraft like “O’Neill Cylinders,” which are large cylindrical structures that rotate to produce artificial gravity. Insofar as future beings satisfy the basic conditions of evolution by natural selection—such as differential reproduction, heritability, and variation of traits across the population—then evolutionary pressures will yield new forms of life. But </w:t>
      </w:r>
      <w:r w:rsidRPr="00E572CF">
        <w:rPr>
          <w:rStyle w:val="StyleUnderline"/>
        </w:rPr>
        <w:t>the process of “</w:t>
      </w:r>
      <w:proofErr w:type="spellStart"/>
      <w:r w:rsidRPr="00E572CF">
        <w:rPr>
          <w:rStyle w:val="StyleUnderline"/>
        </w:rPr>
        <w:t>cyborgization</w:t>
      </w:r>
      <w:proofErr w:type="spellEnd"/>
      <w:r w:rsidRPr="00E572CF">
        <w:rPr>
          <w:rStyle w:val="StyleUnderline"/>
        </w:rPr>
        <w:t xml:space="preserve">”—that is, of </w:t>
      </w:r>
      <w:r w:rsidRPr="00191498">
        <w:rPr>
          <w:rStyle w:val="StyleUnderline"/>
        </w:rPr>
        <w:t>using technology to modify and enhance our bodies and brains—is much more likely to influence the evolutionary trajectories of future populations living on exoplanets or in spacecraf</w:t>
      </w:r>
      <w:r w:rsidRPr="00E572CF">
        <w:rPr>
          <w:rStyle w:val="StyleUnderline"/>
        </w:rPr>
        <w:t>t.</w:t>
      </w:r>
      <w:r w:rsidRPr="00196FAE">
        <w:rPr>
          <w:sz w:val="16"/>
        </w:rPr>
        <w:t xml:space="preserve"> </w:t>
      </w:r>
      <w:r w:rsidRPr="000A1CDF">
        <w:rPr>
          <w:rStyle w:val="StyleUnderline"/>
          <w:highlight w:val="cyan"/>
        </w:rPr>
        <w:t>The result</w:t>
      </w:r>
      <w:r w:rsidRPr="00E572CF">
        <w:rPr>
          <w:rStyle w:val="StyleUnderline"/>
        </w:rPr>
        <w:t xml:space="preserve"> could be </w:t>
      </w:r>
      <w:r w:rsidRPr="000A1CDF">
        <w:rPr>
          <w:rStyle w:val="StyleUnderline"/>
          <w:highlight w:val="cyan"/>
        </w:rPr>
        <w:t>beings</w:t>
      </w:r>
      <w:r w:rsidRPr="00E572CF">
        <w:rPr>
          <w:rStyle w:val="StyleUnderline"/>
        </w:rPr>
        <w:t xml:space="preserve"> </w:t>
      </w:r>
      <w:r w:rsidRPr="000A1CDF">
        <w:rPr>
          <w:rStyle w:val="StyleUnderline"/>
          <w:highlight w:val="cyan"/>
        </w:rPr>
        <w:t>with</w:t>
      </w:r>
      <w:r w:rsidRPr="00E572CF">
        <w:rPr>
          <w:rStyle w:val="StyleUnderline"/>
        </w:rPr>
        <w:t xml:space="preserve"> completely </w:t>
      </w:r>
      <w:r w:rsidRPr="000A1CDF">
        <w:rPr>
          <w:rStyle w:val="Emphasis"/>
          <w:highlight w:val="cyan"/>
        </w:rPr>
        <w:t>novel</w:t>
      </w:r>
      <w:r w:rsidRPr="000A1CDF">
        <w:rPr>
          <w:rStyle w:val="Emphasis"/>
        </w:rPr>
        <w:t xml:space="preserve"> </w:t>
      </w:r>
      <w:r w:rsidRPr="000A1CDF">
        <w:rPr>
          <w:rStyle w:val="Emphasis"/>
          <w:highlight w:val="cyan"/>
        </w:rPr>
        <w:t>cognitive</w:t>
      </w:r>
      <w:r w:rsidRPr="000A1CDF">
        <w:rPr>
          <w:rStyle w:val="Emphasis"/>
        </w:rPr>
        <w:t xml:space="preserve"> </w:t>
      </w:r>
      <w:r w:rsidRPr="000A1CDF">
        <w:rPr>
          <w:rStyle w:val="Emphasis"/>
          <w:highlight w:val="cyan"/>
        </w:rPr>
        <w:t>architecture</w:t>
      </w:r>
      <w:r w:rsidRPr="000A1CDF">
        <w:rPr>
          <w:rStyle w:val="StyleUnderline"/>
          <w:highlight w:val="cyan"/>
        </w:rPr>
        <w:t>s</w:t>
      </w:r>
      <w:r w:rsidRPr="00E572CF">
        <w:rPr>
          <w:rStyle w:val="StyleUnderline"/>
        </w:rPr>
        <w:t xml:space="preserve"> (or mental abilities), emotional repertoires, physical capabilities, lifespans, and so on.</w:t>
      </w:r>
      <w:r>
        <w:rPr>
          <w:rStyle w:val="StyleUnderline"/>
        </w:rPr>
        <w:t xml:space="preserve"> </w:t>
      </w:r>
      <w:r w:rsidRPr="00196FAE">
        <w:rPr>
          <w:sz w:val="16"/>
        </w:rPr>
        <w:t xml:space="preserve">In other words, </w:t>
      </w:r>
      <w:r w:rsidRPr="00E572CF">
        <w:rPr>
          <w:rStyle w:val="StyleUnderline"/>
        </w:rPr>
        <w:t xml:space="preserve">natural selection and </w:t>
      </w:r>
      <w:proofErr w:type="spellStart"/>
      <w:r w:rsidRPr="00E572CF">
        <w:rPr>
          <w:rStyle w:val="StyleUnderline"/>
        </w:rPr>
        <w:t>cyborgization</w:t>
      </w:r>
      <w:proofErr w:type="spellEnd"/>
      <w:r w:rsidRPr="00E572CF">
        <w:rPr>
          <w:rStyle w:val="StyleUnderline"/>
        </w:rPr>
        <w:t xml:space="preserve"> as humanity spreads throughout </w:t>
      </w:r>
      <w:r w:rsidRPr="00191498">
        <w:rPr>
          <w:rStyle w:val="StyleUnderline"/>
        </w:rPr>
        <w:t>the cosmos will result in species diversification</w:t>
      </w:r>
      <w:r w:rsidRPr="00191498">
        <w:rPr>
          <w:sz w:val="16"/>
        </w:rPr>
        <w:t xml:space="preserve">. At the same time, </w:t>
      </w:r>
      <w:r w:rsidRPr="00191498">
        <w:rPr>
          <w:rStyle w:val="StyleUnderline"/>
        </w:rPr>
        <w:t>expanding across space will also result in ideological diversification. Space-</w:t>
      </w:r>
      <w:r w:rsidRPr="00191498">
        <w:rPr>
          <w:rStyle w:val="StyleUnderline"/>
        </w:rPr>
        <w:lastRenderedPageBreak/>
        <w:t>hopping populations will create their own cultures, languages, governments, political institutions, religions, technologies, rituals, norms, worldviews, and so on. As a result</w:t>
      </w:r>
      <w:r w:rsidRPr="00E572CF">
        <w:rPr>
          <w:rStyle w:val="StyleUnderline"/>
        </w:rPr>
        <w:t xml:space="preserve">, </w:t>
      </w:r>
      <w:r w:rsidRPr="000A1CDF">
        <w:rPr>
          <w:rStyle w:val="StyleUnderline"/>
          <w:highlight w:val="cyan"/>
        </w:rPr>
        <w:t>different species</w:t>
      </w:r>
      <w:r w:rsidRPr="00E572CF">
        <w:rPr>
          <w:rStyle w:val="StyleUnderline"/>
        </w:rPr>
        <w:t xml:space="preserve"> </w:t>
      </w:r>
      <w:r w:rsidRPr="000A1CDF">
        <w:rPr>
          <w:rStyle w:val="StyleUnderline"/>
          <w:highlight w:val="cyan"/>
        </w:rPr>
        <w:t>will find it</w:t>
      </w:r>
      <w:r w:rsidRPr="00E572CF">
        <w:rPr>
          <w:rStyle w:val="StyleUnderline"/>
        </w:rPr>
        <w:t xml:space="preserve"> increasingly </w:t>
      </w:r>
      <w:r w:rsidRPr="000A1CDF">
        <w:rPr>
          <w:rStyle w:val="StyleUnderline"/>
          <w:highlight w:val="cyan"/>
        </w:rPr>
        <w:t>difficult</w:t>
      </w:r>
      <w:r w:rsidRPr="00E572CF">
        <w:rPr>
          <w:rStyle w:val="StyleUnderline"/>
        </w:rPr>
        <w:t xml:space="preserve"> over time </w:t>
      </w:r>
      <w:r w:rsidRPr="000A1CDF">
        <w:rPr>
          <w:rStyle w:val="StyleUnderline"/>
          <w:highlight w:val="cyan"/>
        </w:rPr>
        <w:t>to understand each other’s</w:t>
      </w:r>
      <w:r w:rsidRPr="00E572CF">
        <w:rPr>
          <w:rStyle w:val="StyleUnderline"/>
        </w:rPr>
        <w:t xml:space="preserve"> </w:t>
      </w:r>
      <w:r w:rsidRPr="000A1CDF">
        <w:rPr>
          <w:rStyle w:val="StyleUnderline"/>
          <w:highlight w:val="cyan"/>
        </w:rPr>
        <w:t>motivations</w:t>
      </w:r>
      <w:r w:rsidRPr="00E572CF">
        <w:rPr>
          <w:rStyle w:val="StyleUnderline"/>
        </w:rPr>
        <w:t>, intentions, behaviors, decisions, and so</w:t>
      </w:r>
      <w:r w:rsidRPr="00196FAE">
        <w:rPr>
          <w:sz w:val="16"/>
        </w:rPr>
        <w:t xml:space="preserve"> </w:t>
      </w:r>
      <w:r w:rsidRPr="00E572CF">
        <w:rPr>
          <w:rStyle w:val="StyleUnderline"/>
        </w:rPr>
        <w:t xml:space="preserve">on. </w:t>
      </w:r>
      <w:r w:rsidRPr="000A1CDF">
        <w:rPr>
          <w:rStyle w:val="StyleUnderline"/>
          <w:highlight w:val="cyan"/>
        </w:rPr>
        <w:t>It could</w:t>
      </w:r>
      <w:r w:rsidRPr="00E572CF">
        <w:rPr>
          <w:rStyle w:val="StyleUnderline"/>
        </w:rPr>
        <w:t xml:space="preserve"> even </w:t>
      </w:r>
      <w:r w:rsidRPr="000A1CDF">
        <w:rPr>
          <w:rStyle w:val="StyleUnderline"/>
          <w:highlight w:val="cyan"/>
        </w:rPr>
        <w:t xml:space="preserve">make </w:t>
      </w:r>
      <w:r w:rsidRPr="000A1CDF">
        <w:rPr>
          <w:rStyle w:val="Emphasis"/>
          <w:highlight w:val="cyan"/>
        </w:rPr>
        <w:t>communication</w:t>
      </w:r>
      <w:r w:rsidRPr="000A1CDF">
        <w:rPr>
          <w:rStyle w:val="Emphasis"/>
        </w:rPr>
        <w:t xml:space="preserve"> between species with alien languages almost </w:t>
      </w:r>
      <w:r w:rsidRPr="000A1CDF">
        <w:rPr>
          <w:rStyle w:val="Emphasis"/>
          <w:highlight w:val="cyan"/>
        </w:rPr>
        <w:t>impossible</w:t>
      </w:r>
      <w:r w:rsidRPr="000A1CDF">
        <w:rPr>
          <w:rStyle w:val="Emphasis"/>
        </w:rPr>
        <w:t>.</w:t>
      </w:r>
      <w:r w:rsidRPr="00196FAE">
        <w:rPr>
          <w:sz w:val="16"/>
        </w:rPr>
        <w:t xml:space="preserve"> Furthermore, some species might begin to wonder whether the proverbial “Other” is conscious. </w:t>
      </w:r>
      <w:r w:rsidRPr="00E572CF">
        <w:rPr>
          <w:rStyle w:val="StyleUnderline"/>
        </w:rPr>
        <w:t xml:space="preserve">This matters because if a species Y cannot consciously experience pain, then another </w:t>
      </w:r>
      <w:r w:rsidRPr="00191498">
        <w:rPr>
          <w:rStyle w:val="StyleUnderline"/>
        </w:rPr>
        <w:t>species X might not feel morally obligated to care about Y</w:t>
      </w:r>
      <w:r w:rsidRPr="00191498">
        <w:rPr>
          <w:sz w:val="16"/>
        </w:rPr>
        <w:t xml:space="preserve">. After all, we don’t worry about kicking stones down the street because we don’t believe that rocks can feel pain. Thus, as I write in the paper, phylogenetic and ideological diversification will engender a situation in which </w:t>
      </w:r>
      <w:r w:rsidRPr="00191498">
        <w:rPr>
          <w:rStyle w:val="StyleUnderline"/>
        </w:rPr>
        <w:t>many species will be “not merely aliens to each other but, more significantly, alienated from each other.”</w:t>
      </w:r>
      <w:r>
        <w:rPr>
          <w:rStyle w:val="StyleUnderline"/>
        </w:rPr>
        <w:t xml:space="preserve"> </w:t>
      </w:r>
      <w:r w:rsidRPr="00196FAE">
        <w:rPr>
          <w:sz w:val="16"/>
        </w:rPr>
        <w:t xml:space="preserve">But this yields some problems. </w:t>
      </w:r>
      <w:r w:rsidRPr="00E572CF">
        <w:rPr>
          <w:rStyle w:val="StyleUnderline"/>
        </w:rPr>
        <w:t>First, extreme differences like those just listed will undercut trust between spec</w:t>
      </w:r>
      <w:r w:rsidRPr="00196FAE">
        <w:rPr>
          <w:sz w:val="16"/>
        </w:rPr>
        <w:t>ies</w:t>
      </w:r>
      <w:r w:rsidRPr="000A1CDF">
        <w:rPr>
          <w:sz w:val="16"/>
          <w:highlight w:val="cyan"/>
        </w:rPr>
        <w:t xml:space="preserve">. </w:t>
      </w:r>
      <w:r w:rsidRPr="000A1CDF">
        <w:rPr>
          <w:rStyle w:val="StyleUnderline"/>
          <w:highlight w:val="cyan"/>
        </w:rPr>
        <w:t>If you don’t trust t</w:t>
      </w:r>
      <w:r w:rsidRPr="00E572CF">
        <w:rPr>
          <w:rStyle w:val="StyleUnderline"/>
        </w:rPr>
        <w:t xml:space="preserve">hat </w:t>
      </w:r>
      <w:r w:rsidRPr="000A1CDF">
        <w:rPr>
          <w:rStyle w:val="StyleUnderline"/>
          <w:highlight w:val="cyan"/>
        </w:rPr>
        <w:t>your</w:t>
      </w:r>
      <w:r w:rsidRPr="00E572CF">
        <w:rPr>
          <w:rStyle w:val="StyleUnderline"/>
        </w:rPr>
        <w:t xml:space="preserve"> </w:t>
      </w:r>
      <w:r w:rsidRPr="000A1CDF">
        <w:rPr>
          <w:rStyle w:val="StyleUnderline"/>
          <w:highlight w:val="cyan"/>
        </w:rPr>
        <w:t>neighbor</w:t>
      </w:r>
      <w:r w:rsidRPr="00E572CF">
        <w:rPr>
          <w:rStyle w:val="StyleUnderline"/>
        </w:rPr>
        <w:t xml:space="preserve"> isn’t going to steal from, harm, or kill you, then you’re going to be suspicious of your neighbor</w:t>
      </w:r>
      <w:r w:rsidRPr="00196FAE">
        <w:rPr>
          <w:sz w:val="16"/>
        </w:rPr>
        <w:t>. And if you’re suspicious of your neighbor</w:t>
      </w:r>
      <w:r w:rsidRPr="00F87A0A">
        <w:rPr>
          <w:rStyle w:val="StyleUnderline"/>
        </w:rPr>
        <w:t xml:space="preserve">, </w:t>
      </w:r>
      <w:r w:rsidRPr="000A1CDF">
        <w:rPr>
          <w:rStyle w:val="StyleUnderline"/>
          <w:highlight w:val="cyan"/>
        </w:rPr>
        <w:t>you</w:t>
      </w:r>
      <w:r w:rsidRPr="00F87A0A">
        <w:rPr>
          <w:rStyle w:val="StyleUnderline"/>
        </w:rPr>
        <w:t xml:space="preserve"> might want </w:t>
      </w:r>
      <w:r w:rsidRPr="000A1CDF">
        <w:rPr>
          <w:rStyle w:val="StyleUnderline"/>
          <w:highlight w:val="cyan"/>
        </w:rPr>
        <w:t>a</w:t>
      </w:r>
      <w:r w:rsidRPr="00F87A0A">
        <w:rPr>
          <w:rStyle w:val="StyleUnderline"/>
        </w:rPr>
        <w:t xml:space="preserve">n effective </w:t>
      </w:r>
      <w:r w:rsidRPr="000A1CDF">
        <w:rPr>
          <w:rStyle w:val="StyleUnderline"/>
          <w:highlight w:val="cyan"/>
        </w:rPr>
        <w:t>defense strategy</w:t>
      </w:r>
      <w:r w:rsidRPr="00F87A0A">
        <w:rPr>
          <w:rStyle w:val="StyleUnderline"/>
        </w:rPr>
        <w:t xml:space="preserve"> to stop an attack</w:t>
      </w:r>
      <w:r w:rsidRPr="00196FAE">
        <w:rPr>
          <w:sz w:val="16"/>
        </w:rPr>
        <w:t xml:space="preserve">—just in case one </w:t>
      </w:r>
      <w:proofErr w:type="gramStart"/>
      <w:r w:rsidRPr="00196FAE">
        <w:rPr>
          <w:sz w:val="16"/>
        </w:rPr>
        <w:t>were</w:t>
      </w:r>
      <w:proofErr w:type="gramEnd"/>
      <w:r w:rsidRPr="00196FAE">
        <w:rPr>
          <w:sz w:val="16"/>
        </w:rPr>
        <w:t xml:space="preserve"> to happen. </w:t>
      </w:r>
      <w:r w:rsidRPr="000A1CDF">
        <w:rPr>
          <w:rStyle w:val="StyleUnderline"/>
          <w:highlight w:val="cyan"/>
        </w:rPr>
        <w:t>But your neighbor</w:t>
      </w:r>
      <w:r w:rsidRPr="00E572CF">
        <w:rPr>
          <w:rStyle w:val="StyleUnderline"/>
        </w:rPr>
        <w:t xml:space="preserve"> might reason the same way: she’s not entirely sure that you won’t kill her, so she </w:t>
      </w:r>
      <w:r w:rsidRPr="000A1CDF">
        <w:rPr>
          <w:rStyle w:val="StyleUnderline"/>
          <w:highlight w:val="cyan"/>
        </w:rPr>
        <w:t>establishes a defense as well</w:t>
      </w:r>
      <w:r w:rsidRPr="00196FAE">
        <w:rPr>
          <w:sz w:val="16"/>
        </w:rPr>
        <w:t xml:space="preserve">. The problem is that, since you don’t fully trust her, you wonder whether her defense is </w:t>
      </w:r>
      <w:proofErr w:type="gramStart"/>
      <w:r w:rsidRPr="00196FAE">
        <w:rPr>
          <w:sz w:val="16"/>
        </w:rPr>
        <w:t>actually part</w:t>
      </w:r>
      <w:proofErr w:type="gramEnd"/>
      <w:r w:rsidRPr="00196FAE">
        <w:rPr>
          <w:sz w:val="16"/>
        </w:rPr>
        <w:t xml:space="preserve"> of an attack </w:t>
      </w:r>
      <w:r w:rsidRPr="00E572CF">
        <w:rPr>
          <w:rStyle w:val="StyleUnderline"/>
        </w:rPr>
        <w:t xml:space="preserve">plan. </w:t>
      </w:r>
      <w:proofErr w:type="gramStart"/>
      <w:r w:rsidRPr="00E572CF">
        <w:rPr>
          <w:rStyle w:val="StyleUnderline"/>
        </w:rPr>
        <w:t>So</w:t>
      </w:r>
      <w:proofErr w:type="gramEnd"/>
      <w:r w:rsidRPr="00E572CF">
        <w:rPr>
          <w:rStyle w:val="StyleUnderline"/>
        </w:rPr>
        <w:t xml:space="preserve"> you start carrying a knife around with you, which she interprets as a threat to her, thus leading her to buy a gun, and so on. Within the field of international relations, this is called the “</w:t>
      </w:r>
      <w:r w:rsidRPr="000A1CDF">
        <w:rPr>
          <w:rStyle w:val="StyleUnderline"/>
          <w:highlight w:val="cyan"/>
        </w:rPr>
        <w:t>security dilemma</w:t>
      </w:r>
      <w:r w:rsidRPr="00196FAE">
        <w:rPr>
          <w:sz w:val="16"/>
        </w:rPr>
        <w:t xml:space="preserve">,” and it results in a spiral of militarization that can significantly increase the probability of conflict, even in cases where all actors have genuinely peaceful intentions. So, </w:t>
      </w:r>
      <w:r w:rsidRPr="00E572CF">
        <w:rPr>
          <w:rStyle w:val="StyleUnderline"/>
        </w:rPr>
        <w:t>how can actors extricate themselves from the security dilemma if they can’t fully trust each other?</w:t>
      </w:r>
      <w:r w:rsidRPr="00196FAE">
        <w:rPr>
          <w:sz w:val="16"/>
        </w:rPr>
        <w:t xml:space="preserve"> On the level of individuals, </w:t>
      </w:r>
      <w:r w:rsidRPr="00E572CF">
        <w:rPr>
          <w:rStyle w:val="StyleUnderline"/>
        </w:rPr>
        <w:t>one solution</w:t>
      </w:r>
      <w:r w:rsidRPr="00196FAE">
        <w:rPr>
          <w:sz w:val="16"/>
        </w:rPr>
        <w:t xml:space="preserve"> </w:t>
      </w:r>
      <w:r w:rsidRPr="00E572CF">
        <w:rPr>
          <w:rStyle w:val="StyleUnderline"/>
        </w:rPr>
        <w:t>has</w:t>
      </w:r>
      <w:r w:rsidRPr="00196FAE">
        <w:rPr>
          <w:sz w:val="16"/>
        </w:rPr>
        <w:t xml:space="preserve"> involved what Thomas Hobbes’ calls </w:t>
      </w:r>
      <w:r w:rsidRPr="000A1CDF">
        <w:rPr>
          <w:rStyle w:val="StyleUnderline"/>
          <w:highlight w:val="cyan"/>
        </w:rPr>
        <w:t>the “Leviathan.</w:t>
      </w:r>
      <w:r w:rsidRPr="00E572CF">
        <w:rPr>
          <w:rStyle w:val="StyleUnderline"/>
        </w:rPr>
        <w:t>”</w:t>
      </w:r>
      <w:r w:rsidRPr="00196FAE">
        <w:rPr>
          <w:sz w:val="16"/>
        </w:rPr>
        <w:t xml:space="preserve"> The key idea is that people get together and say, “Look, since we can’t fully trust each other, let’s establish an independent governing system—a referee of sorts—that has a monopoly on the legitimate use of force. By replacing anarchy with hierarchy, we can also replace the constant threat of harm with law and order.” Hobbes didn’t believe that this happened historically, only that this predicament is what justifies the existence of the state. According to Steven Pinker, the Leviathan is a major reason that violence has declined in recent centuries. The point is that </w:t>
      </w:r>
      <w:r w:rsidRPr="00E572CF">
        <w:rPr>
          <w:rStyle w:val="StyleUnderline"/>
        </w:rPr>
        <w:t>if individuals</w:t>
      </w:r>
      <w:r w:rsidRPr="00196FAE">
        <w:rPr>
          <w:sz w:val="16"/>
        </w:rPr>
        <w:t>—you and I—</w:t>
      </w:r>
      <w:r w:rsidRPr="00E572CF">
        <w:rPr>
          <w:rStyle w:val="StyleUnderline"/>
        </w:rPr>
        <w:t>can overcome the constant threat of harm posed by our neighbors by establishing a governing system, then maybe future species could get together and create some sort of cosmic governing system that could similarly guarantee peace by replacing anarchy with hierarchy</w:t>
      </w:r>
      <w:r w:rsidRPr="00196FAE">
        <w:rPr>
          <w:sz w:val="16"/>
        </w:rPr>
        <w:t xml:space="preserve">. </w:t>
      </w:r>
      <w:r w:rsidRPr="00E572CF">
        <w:rPr>
          <w:rStyle w:val="StyleUnderline"/>
        </w:rPr>
        <w:t xml:space="preserve">Unfortunately, this </w:t>
      </w:r>
      <w:r w:rsidRPr="000A1CDF">
        <w:rPr>
          <w:rStyle w:val="StyleUnderline"/>
          <w:highlight w:val="cyan"/>
        </w:rPr>
        <w:t xml:space="preserve">looks </w:t>
      </w:r>
      <w:r w:rsidRPr="000A1CDF">
        <w:rPr>
          <w:rStyle w:val="Emphasis"/>
          <w:highlight w:val="cyan"/>
        </w:rPr>
        <w:t>unpromising</w:t>
      </w:r>
      <w:r w:rsidRPr="00196FAE">
        <w:rPr>
          <w:sz w:val="16"/>
        </w:rPr>
        <w:t xml:space="preserve"> within the “cosmopolitical” realm. One reason is </w:t>
      </w:r>
      <w:r w:rsidRPr="00E572CF">
        <w:rPr>
          <w:rStyle w:val="StyleUnderline"/>
        </w:rPr>
        <w:t xml:space="preserve">that for states to maintain law and order among their citizens, </w:t>
      </w:r>
      <w:r w:rsidRPr="00191498">
        <w:rPr>
          <w:rStyle w:val="StyleUnderline"/>
        </w:rPr>
        <w:t>their various appendages</w:t>
      </w:r>
      <w:r w:rsidRPr="00191498">
        <w:rPr>
          <w:sz w:val="16"/>
        </w:rPr>
        <w:t>—e.g., law enforcement, courts—</w:t>
      </w:r>
      <w:r w:rsidRPr="00191498">
        <w:rPr>
          <w:rStyle w:val="StyleUnderline"/>
        </w:rPr>
        <w:t>need to be properly coordinated. If you call the police about a robbery and they don’t show up for three weeks, then what’s the point of living in that socie</w:t>
      </w:r>
      <w:r w:rsidRPr="00191498">
        <w:rPr>
          <w:sz w:val="16"/>
        </w:rPr>
        <w:t xml:space="preserve">ty? You’d be just as well off on your own! The question is, then, whether the appendages of a cosmic governing system could be sufficiently well-coordinated to respond to conflicts and make top-down decisions about how to respond to </w:t>
      </w:r>
      <w:proofErr w:type="gramStart"/>
      <w:r w:rsidRPr="00191498">
        <w:rPr>
          <w:sz w:val="16"/>
        </w:rPr>
        <w:t>particular situations</w:t>
      </w:r>
      <w:proofErr w:type="gramEnd"/>
      <w:r w:rsidRPr="00191498">
        <w:rPr>
          <w:sz w:val="16"/>
        </w:rPr>
        <w:t xml:space="preserve">. To put it differently: </w:t>
      </w:r>
      <w:r w:rsidRPr="00191498">
        <w:rPr>
          <w:rStyle w:val="StyleUnderline"/>
        </w:rPr>
        <w:t>If conflict were to break out in</w:t>
      </w:r>
      <w:r w:rsidRPr="00E572CF">
        <w:rPr>
          <w:rStyle w:val="StyleUnderline"/>
        </w:rPr>
        <w:t xml:space="preserve"> </w:t>
      </w:r>
      <w:r w:rsidRPr="00E572CF">
        <w:rPr>
          <w:rStyle w:val="StyleUnderline"/>
        </w:rPr>
        <w:lastRenderedPageBreak/>
        <w:t xml:space="preserve">some region of the universe, </w:t>
      </w:r>
      <w:r w:rsidRPr="000A1CDF">
        <w:rPr>
          <w:rStyle w:val="StyleUnderline"/>
          <w:highlight w:val="cyan"/>
        </w:rPr>
        <w:t>could</w:t>
      </w:r>
      <w:r w:rsidRPr="00E572CF">
        <w:rPr>
          <w:rStyle w:val="StyleUnderline"/>
        </w:rPr>
        <w:t xml:space="preserve"> the relevant governing </w:t>
      </w:r>
      <w:r w:rsidRPr="000A1CDF">
        <w:rPr>
          <w:rStyle w:val="StyleUnderline"/>
          <w:highlight w:val="cyan"/>
        </w:rPr>
        <w:t>authorities</w:t>
      </w:r>
      <w:r w:rsidRPr="00E572CF">
        <w:rPr>
          <w:rStyle w:val="StyleUnderline"/>
        </w:rPr>
        <w:t xml:space="preserve"> </w:t>
      </w:r>
      <w:r w:rsidRPr="000A1CDF">
        <w:rPr>
          <w:rStyle w:val="StyleUnderline"/>
          <w:highlight w:val="cyan"/>
        </w:rPr>
        <w:t>respond</w:t>
      </w:r>
      <w:r w:rsidRPr="00E572CF">
        <w:rPr>
          <w:rStyle w:val="StyleUnderline"/>
        </w:rPr>
        <w:t xml:space="preserve"> </w:t>
      </w:r>
      <w:r w:rsidRPr="000A1CDF">
        <w:rPr>
          <w:rStyle w:val="StyleUnderline"/>
          <w:highlight w:val="cyan"/>
        </w:rPr>
        <w:t>soon enough</w:t>
      </w:r>
      <w:r w:rsidRPr="00E572CF">
        <w:rPr>
          <w:rStyle w:val="StyleUnderline"/>
        </w:rPr>
        <w:t xml:space="preserve"> for it to matter, for it to make a difference</w:t>
      </w:r>
      <w:r w:rsidRPr="00196FAE">
        <w:rPr>
          <w:sz w:val="16"/>
        </w:rPr>
        <w:t xml:space="preserve">? </w:t>
      </w:r>
      <w:r w:rsidRPr="000A1CDF">
        <w:rPr>
          <w:rStyle w:val="StyleUnderline"/>
          <w:highlight w:val="cyan"/>
        </w:rPr>
        <w:t>Probably not</w:t>
      </w:r>
      <w:r w:rsidRPr="00E572CF">
        <w:rPr>
          <w:rStyle w:val="StyleUnderline"/>
        </w:rPr>
        <w:t xml:space="preserve">, </w:t>
      </w:r>
      <w:r w:rsidRPr="00196FAE">
        <w:rPr>
          <w:rStyle w:val="StyleUnderline"/>
        </w:rPr>
        <w:t>because of the immense vastness of space</w:t>
      </w:r>
      <w:r w:rsidRPr="00196FAE">
        <w:rPr>
          <w:sz w:val="16"/>
        </w:rPr>
        <w:t xml:space="preserve">. For example, consider again Epsilon </w:t>
      </w:r>
      <w:proofErr w:type="spellStart"/>
      <w:r w:rsidRPr="00196FAE">
        <w:rPr>
          <w:sz w:val="16"/>
        </w:rPr>
        <w:t>Eridani</w:t>
      </w:r>
      <w:proofErr w:type="spellEnd"/>
      <w:r w:rsidRPr="00196FAE">
        <w:rPr>
          <w:sz w:val="16"/>
        </w:rPr>
        <w:t xml:space="preserve"> b, Gliese 674 b, and Gliese 581 d. These are, respectively, 10.5, 14.8, and 20.4 light-years from Earth. This means that a signal sent as of this writing, in 2018, wouldn’t reach Gliese 581 d until 2038. A spaceship traveling at one-quarter the cosmic speed limit wouldn’t arrive until 2098, and a message to simply affirm that it had arrived safely wouldn’t return to Earth until 2118. And Gliese 581 is relatively close as far as exoplanets go. Just consider that </w:t>
      </w:r>
      <w:proofErr w:type="gramStart"/>
      <w:r w:rsidRPr="00196FAE">
        <w:rPr>
          <w:sz w:val="16"/>
        </w:rPr>
        <w:t>he</w:t>
      </w:r>
      <w:proofErr w:type="gramEnd"/>
      <w:r w:rsidRPr="00196FAE">
        <w:rPr>
          <w:sz w:val="16"/>
        </w:rPr>
        <w:t xml:space="preserve"> Andromeda Galaxy is some 2.5 million light-years from Earth and the Triangulum Galaxy about 3 million light-years away. </w:t>
      </w:r>
      <w:r w:rsidRPr="00191498">
        <w:rPr>
          <w:sz w:val="16"/>
        </w:rPr>
        <w:t xml:space="preserve">What’s more, </w:t>
      </w:r>
      <w:r w:rsidRPr="00191498">
        <w:rPr>
          <w:rStyle w:val="StyleUnderline"/>
        </w:rPr>
        <w:t xml:space="preserve">there are some 54 galaxies in our Local Group, which is about 10 million light-years wide, within a universe that stretches some 93 billion light-years across. </w:t>
      </w:r>
      <w:r w:rsidRPr="00191498">
        <w:rPr>
          <w:sz w:val="16"/>
        </w:rPr>
        <w:t>T</w:t>
      </w:r>
      <w:r w:rsidRPr="00191498">
        <w:rPr>
          <w:rStyle w:val="StyleUnderline"/>
        </w:rPr>
        <w:t>hese facts make it look hopeless for a governing system to effectively coordinate law enforcement</w:t>
      </w:r>
      <w:r w:rsidRPr="00196FAE">
        <w:rPr>
          <w:rStyle w:val="StyleUnderline"/>
        </w:rPr>
        <w:t xml:space="preserve"> activities, judicial decisions, and so on, across cosmic distances. </w:t>
      </w:r>
      <w:r w:rsidRPr="000A1CDF">
        <w:rPr>
          <w:rStyle w:val="Emphasis"/>
          <w:highlight w:val="cyan"/>
        </w:rPr>
        <w:t>The universe is simply too big for a government to establish law and order</w:t>
      </w:r>
      <w:r w:rsidRPr="00196FAE">
        <w:rPr>
          <w:rStyle w:val="StyleUnderline"/>
        </w:rPr>
        <w:t xml:space="preserve"> in a top-down fashion.</w:t>
      </w:r>
      <w:r>
        <w:rPr>
          <w:rStyle w:val="StyleUnderline"/>
        </w:rPr>
        <w:t xml:space="preserve"> </w:t>
      </w:r>
      <w:r w:rsidRPr="00196FAE">
        <w:rPr>
          <w:sz w:val="16"/>
        </w:rPr>
        <w:t xml:space="preserve">But there is another strategy for achieving peace: </w:t>
      </w:r>
      <w:r w:rsidRPr="00196FAE">
        <w:rPr>
          <w:rStyle w:val="StyleUnderline"/>
        </w:rPr>
        <w:t xml:space="preserve">Future civilizations could use a policy of </w:t>
      </w:r>
      <w:r w:rsidRPr="00191498">
        <w:rPr>
          <w:rStyle w:val="StyleUnderline"/>
        </w:rPr>
        <w:t>deterrence to prevent other civilizations from launching first strike</w:t>
      </w:r>
      <w:r w:rsidRPr="00191498">
        <w:rPr>
          <w:sz w:val="16"/>
        </w:rPr>
        <w:t>s</w:t>
      </w:r>
      <w:r w:rsidRPr="00191498">
        <w:rPr>
          <w:rStyle w:val="StyleUnderline"/>
        </w:rPr>
        <w:t>. A policy of this sort, which must be credible to work,</w:t>
      </w:r>
      <w:r w:rsidRPr="00191498">
        <w:rPr>
          <w:sz w:val="16"/>
        </w:rPr>
        <w:t xml:space="preserve"> says: “I won’t attack you first, but if you attack me first, I have the capabilities to destroy you in retaliation.” This was the predicament of the US and Soviet Union during the Cold War, known as “mutually-assured destruction” (MAD). But </w:t>
      </w:r>
      <w:r w:rsidRPr="00191498">
        <w:rPr>
          <w:rStyle w:val="StyleUnderline"/>
        </w:rPr>
        <w:t>could this work in the cosmopolitical realm of space?</w:t>
      </w:r>
      <w:r w:rsidRPr="00191498">
        <w:rPr>
          <w:sz w:val="16"/>
        </w:rPr>
        <w:t xml:space="preserve"> </w:t>
      </w:r>
      <w:r w:rsidRPr="00191498">
        <w:rPr>
          <w:rStyle w:val="StyleUnderline"/>
        </w:rPr>
        <w:t>It seems unlikely</w:t>
      </w:r>
      <w:r w:rsidRPr="00191498">
        <w:rPr>
          <w:sz w:val="16"/>
        </w:rPr>
        <w:t xml:space="preserve">. First, </w:t>
      </w:r>
      <w:r w:rsidRPr="00191498">
        <w:rPr>
          <w:rStyle w:val="StyleUnderline"/>
        </w:rPr>
        <w:t>consider how many future species there could b</w:t>
      </w:r>
      <w:r w:rsidRPr="00191498">
        <w:rPr>
          <w:sz w:val="16"/>
        </w:rPr>
        <w:t xml:space="preserve">e: upwards of </w:t>
      </w:r>
      <w:r w:rsidRPr="00191498">
        <w:rPr>
          <w:rStyle w:val="StyleUnderline"/>
        </w:rPr>
        <w:t>many billions</w:t>
      </w:r>
      <w:r w:rsidRPr="00191498">
        <w:rPr>
          <w:sz w:val="16"/>
        </w:rPr>
        <w:t xml:space="preserve">. While some of these species would be too far away to pose a threat to each other—although see the qualification below—there will nonetheless exist a huge number within one’s galactic backyard. The point is that </w:t>
      </w:r>
      <w:r w:rsidRPr="00191498">
        <w:rPr>
          <w:rStyle w:val="StyleUnderline"/>
        </w:rPr>
        <w:t>the sheer number would make it incredibly hard to determine who initiated a first strike</w:t>
      </w:r>
      <w:r w:rsidRPr="00191498">
        <w:rPr>
          <w:sz w:val="16"/>
        </w:rPr>
        <w:t xml:space="preserve">, if one is attacked. And without a method for identifying instigators with high reliability, </w:t>
      </w:r>
      <w:r w:rsidRPr="00191498">
        <w:rPr>
          <w:rStyle w:val="StyleUnderline"/>
        </w:rPr>
        <w:t>one’s policy</w:t>
      </w:r>
      <w:r w:rsidRPr="00196FAE">
        <w:rPr>
          <w:rStyle w:val="StyleUnderline"/>
        </w:rPr>
        <w:t xml:space="preserve"> of </w:t>
      </w:r>
      <w:r w:rsidRPr="000A1CDF">
        <w:rPr>
          <w:rStyle w:val="StyleUnderline"/>
          <w:highlight w:val="cyan"/>
        </w:rPr>
        <w:t>deterrence won’t be credible</w:t>
      </w:r>
      <w:r w:rsidRPr="00196FAE">
        <w:rPr>
          <w:rStyle w:val="StyleUnderline"/>
        </w:rPr>
        <w:t>. And if one’s policy of deterrence isn’t credible, then one has no such policy!</w:t>
      </w:r>
      <w:r>
        <w:rPr>
          <w:rStyle w:val="StyleUnderline"/>
        </w:rPr>
        <w:t xml:space="preserve"> </w:t>
      </w:r>
      <w:r w:rsidRPr="00196FAE">
        <w:rPr>
          <w:sz w:val="16"/>
        </w:rPr>
        <w:t xml:space="preserve">Second, </w:t>
      </w:r>
      <w:r w:rsidRPr="000A1CDF">
        <w:rPr>
          <w:rStyle w:val="StyleUnderline"/>
          <w:highlight w:val="cyan"/>
        </w:rPr>
        <w:t>ponder</w:t>
      </w:r>
      <w:r w:rsidRPr="00196FAE">
        <w:rPr>
          <w:rStyle w:val="StyleUnderline"/>
        </w:rPr>
        <w:t xml:space="preserve"> </w:t>
      </w:r>
      <w:r w:rsidRPr="000A1CDF">
        <w:rPr>
          <w:rStyle w:val="StyleUnderline"/>
          <w:highlight w:val="cyan"/>
        </w:rPr>
        <w:t>the</w:t>
      </w:r>
      <w:r w:rsidRPr="00196FAE">
        <w:rPr>
          <w:rStyle w:val="StyleUnderline"/>
        </w:rPr>
        <w:t xml:space="preserve"> sorts of </w:t>
      </w:r>
      <w:r w:rsidRPr="000A1CDF">
        <w:rPr>
          <w:rStyle w:val="StyleUnderline"/>
          <w:highlight w:val="cyan"/>
        </w:rPr>
        <w:t>weapons</w:t>
      </w:r>
      <w:r w:rsidRPr="00196FAE">
        <w:rPr>
          <w:rStyle w:val="StyleUnderline"/>
        </w:rPr>
        <w:t xml:space="preserve"> that could become available to future spacefaring civilizations</w:t>
      </w:r>
      <w:r w:rsidRPr="00196FAE">
        <w:rPr>
          <w:sz w:val="16"/>
        </w:rPr>
        <w:t xml:space="preserve">. </w:t>
      </w:r>
      <w:r w:rsidRPr="000A1CDF">
        <w:rPr>
          <w:rStyle w:val="StyleUnderline"/>
          <w:highlight w:val="cyan"/>
        </w:rPr>
        <w:t>Redirected asteroids</w:t>
      </w:r>
      <w:r w:rsidRPr="00196FAE">
        <w:rPr>
          <w:sz w:val="16"/>
        </w:rPr>
        <w:t xml:space="preserve"> (a.k.a., “planetoid bombs”), “rods from God,” </w:t>
      </w:r>
      <w:r w:rsidRPr="000A1CDF">
        <w:rPr>
          <w:rStyle w:val="StyleUnderline"/>
          <w:highlight w:val="cyan"/>
        </w:rPr>
        <w:t>sun guns</w:t>
      </w:r>
      <w:r w:rsidRPr="00196FAE">
        <w:rPr>
          <w:rStyle w:val="StyleUnderline"/>
        </w:rPr>
        <w:t xml:space="preserve">, laser weapons, and no doubt an array of exceptionally </w:t>
      </w:r>
      <w:proofErr w:type="gramStart"/>
      <w:r w:rsidRPr="00196FAE">
        <w:rPr>
          <w:rStyle w:val="StyleUnderline"/>
        </w:rPr>
        <w:t xml:space="preserve">powerful </w:t>
      </w:r>
      <w:r>
        <w:rPr>
          <w:rStyle w:val="StyleUnderline"/>
        </w:rPr>
        <w:t xml:space="preserve"> </w:t>
      </w:r>
      <w:r w:rsidRPr="000A1CDF">
        <w:rPr>
          <w:rStyle w:val="StyleUnderline"/>
          <w:highlight w:val="cyan"/>
        </w:rPr>
        <w:t>super</w:t>
      </w:r>
      <w:proofErr w:type="gramEnd"/>
      <w:r w:rsidRPr="000A1CDF">
        <w:rPr>
          <w:rStyle w:val="StyleUnderline"/>
          <w:highlight w:val="cyan"/>
        </w:rPr>
        <w:t xml:space="preserve">-weapons that </w:t>
      </w:r>
      <w:r w:rsidRPr="000A1CDF">
        <w:rPr>
          <w:rStyle w:val="Emphasis"/>
          <w:highlight w:val="cyan"/>
        </w:rPr>
        <w:t>we can’t currently imagine</w:t>
      </w:r>
      <w:r w:rsidRPr="00196FAE">
        <w:rPr>
          <w:rStyle w:val="StyleUnderline"/>
        </w:rPr>
        <w:t>.</w:t>
      </w:r>
      <w:r w:rsidRPr="00196FAE">
        <w:rPr>
          <w:sz w:val="16"/>
        </w:rPr>
        <w:t xml:space="preserve"> It has even been speculated that the universe might exist in a “metastable” state and that </w:t>
      </w:r>
      <w:r w:rsidRPr="000A1CDF">
        <w:rPr>
          <w:rStyle w:val="StyleUnderline"/>
          <w:highlight w:val="cyan"/>
        </w:rPr>
        <w:t>a high-powered particle accelerator could tip the universe into a more stable state</w:t>
      </w:r>
      <w:r w:rsidRPr="00196FAE">
        <w:rPr>
          <w:rStyle w:val="StyleUnderline"/>
        </w:rPr>
        <w:t xml:space="preserve">. </w:t>
      </w:r>
      <w:r w:rsidRPr="000A1CDF">
        <w:rPr>
          <w:rStyle w:val="StyleUnderline"/>
          <w:highlight w:val="cyan"/>
        </w:rPr>
        <w:t>This</w:t>
      </w:r>
      <w:r w:rsidRPr="00196FAE">
        <w:rPr>
          <w:rStyle w:val="StyleUnderline"/>
        </w:rPr>
        <w:t xml:space="preserve"> </w:t>
      </w:r>
      <w:r w:rsidRPr="000A1CDF">
        <w:rPr>
          <w:rStyle w:val="StyleUnderline"/>
          <w:highlight w:val="cyan"/>
        </w:rPr>
        <w:t>would</w:t>
      </w:r>
      <w:r w:rsidRPr="00196FAE">
        <w:rPr>
          <w:rStyle w:val="StyleUnderline"/>
        </w:rPr>
        <w:t xml:space="preserve"> </w:t>
      </w:r>
      <w:r w:rsidRPr="000A1CDF">
        <w:rPr>
          <w:rStyle w:val="StyleUnderline"/>
          <w:highlight w:val="cyan"/>
        </w:rPr>
        <w:t>create a bubble</w:t>
      </w:r>
      <w:r w:rsidRPr="00196FAE">
        <w:rPr>
          <w:rStyle w:val="StyleUnderline"/>
        </w:rPr>
        <w:t xml:space="preserve"> of total annihilation </w:t>
      </w:r>
      <w:r w:rsidRPr="000A1CDF">
        <w:rPr>
          <w:rStyle w:val="StyleUnderline"/>
          <w:highlight w:val="cyan"/>
        </w:rPr>
        <w:t>that spreads in all directions at the speed of light</w:t>
      </w:r>
      <w:r w:rsidRPr="00196FAE">
        <w:rPr>
          <w:rStyle w:val="StyleUnderline"/>
        </w:rPr>
        <w:t xml:space="preserve">—which </w:t>
      </w:r>
      <w:proofErr w:type="gramStart"/>
      <w:r w:rsidRPr="00196FAE">
        <w:rPr>
          <w:rStyle w:val="StyleUnderline"/>
        </w:rPr>
        <w:t>opens up</w:t>
      </w:r>
      <w:proofErr w:type="gramEnd"/>
      <w:r w:rsidRPr="00196FAE">
        <w:rPr>
          <w:rStyle w:val="StyleUnderline"/>
        </w:rPr>
        <w:t xml:space="preserve"> the possibility that </w:t>
      </w:r>
      <w:r w:rsidRPr="000A1CDF">
        <w:rPr>
          <w:rStyle w:val="StyleUnderline"/>
          <w:highlight w:val="cyan"/>
        </w:rPr>
        <w:t>a suicidal</w:t>
      </w:r>
      <w:r w:rsidRPr="00196FAE">
        <w:rPr>
          <w:rStyle w:val="StyleUnderline"/>
        </w:rPr>
        <w:t xml:space="preserve"> </w:t>
      </w:r>
      <w:r w:rsidRPr="000A1CDF">
        <w:rPr>
          <w:rStyle w:val="StyleUnderline"/>
          <w:highlight w:val="cyan"/>
        </w:rPr>
        <w:t>cult</w:t>
      </w:r>
      <w:r w:rsidRPr="00196FAE">
        <w:rPr>
          <w:rStyle w:val="StyleUnderline"/>
        </w:rPr>
        <w:t xml:space="preserve">, or whatever, </w:t>
      </w:r>
      <w:r w:rsidRPr="000A1CDF">
        <w:rPr>
          <w:rStyle w:val="StyleUnderline"/>
          <w:highlight w:val="cyan"/>
        </w:rPr>
        <w:t>weaponizes</w:t>
      </w:r>
      <w:r w:rsidRPr="00196FAE">
        <w:rPr>
          <w:rStyle w:val="StyleUnderline"/>
        </w:rPr>
        <w:t xml:space="preserve"> </w:t>
      </w:r>
      <w:r w:rsidRPr="000A1CDF">
        <w:rPr>
          <w:rStyle w:val="StyleUnderline"/>
          <w:highlight w:val="cyan"/>
        </w:rPr>
        <w:t>a particle accelerator to destroy the universe.</w:t>
      </w:r>
      <w:r>
        <w:rPr>
          <w:rStyle w:val="StyleUnderline"/>
        </w:rPr>
        <w:t xml:space="preserve"> </w:t>
      </w:r>
      <w:r w:rsidRPr="00196FAE">
        <w:rPr>
          <w:sz w:val="16"/>
        </w:rPr>
        <w:t xml:space="preserve">The question, then, is whether defensive technologies could effectively neutralize such risks. There’s a lot to say here, but for the present purposes just note that, historically speaking, </w:t>
      </w:r>
      <w:r w:rsidRPr="000A1CDF">
        <w:rPr>
          <w:rStyle w:val="StyleUnderline"/>
          <w:highlight w:val="cyan"/>
        </w:rPr>
        <w:t>defensive measures</w:t>
      </w:r>
      <w:r w:rsidRPr="00196FAE">
        <w:rPr>
          <w:rStyle w:val="StyleUnderline"/>
        </w:rPr>
        <w:t xml:space="preserve"> have very often </w:t>
      </w:r>
      <w:proofErr w:type="gramStart"/>
      <w:r w:rsidRPr="000A1CDF">
        <w:rPr>
          <w:rStyle w:val="StyleUnderline"/>
          <w:highlight w:val="cyan"/>
        </w:rPr>
        <w:t>lagged behind</w:t>
      </w:r>
      <w:proofErr w:type="gramEnd"/>
      <w:r w:rsidRPr="000A1CDF">
        <w:rPr>
          <w:rStyle w:val="StyleUnderline"/>
          <w:highlight w:val="cyan"/>
        </w:rPr>
        <w:t xml:space="preserve"> offensive measures</w:t>
      </w:r>
      <w:r w:rsidRPr="00196FAE">
        <w:rPr>
          <w:rStyle w:val="StyleUnderline"/>
        </w:rPr>
        <w:t xml:space="preserve">, thus resulting in periods of heightened vulnerability. </w:t>
      </w:r>
      <w:r w:rsidRPr="00196FAE">
        <w:rPr>
          <w:sz w:val="16"/>
        </w:rPr>
        <w:t xml:space="preserve">This is an important point because when it comes to existentially dangerous super-weapons, one only needs to be vulnerable for a short period to risk annihilation. So far as I can tell, this seriously undercuts the credibility of policies of deterrence. Again, if species A cannot convince species B that if B strikes it, A will launch an effective and devastating counter strike, then B may take a chance at attacking A. In fact, B does not need to be malicious to do this: it only needs to worry that A might, at some point in the near- or long-term future, attack B, thus making it rational for B to launch a preemptive strike (to eliminate the potential danger). Thinking about this predicament in the radically multi-polar conditions of space, it seems </w:t>
      </w:r>
      <w:proofErr w:type="gramStart"/>
      <w:r w:rsidRPr="00196FAE">
        <w:rPr>
          <w:sz w:val="16"/>
        </w:rPr>
        <w:t>fairly obvious</w:t>
      </w:r>
      <w:proofErr w:type="gramEnd"/>
      <w:r w:rsidRPr="00196FAE">
        <w:rPr>
          <w:sz w:val="16"/>
        </w:rPr>
        <w:t xml:space="preserve"> that </w:t>
      </w:r>
      <w:r w:rsidRPr="000A1CDF">
        <w:rPr>
          <w:rStyle w:val="StyleUnderline"/>
          <w:highlight w:val="cyan"/>
        </w:rPr>
        <w:t>conflict will be extremely difficult to avoid</w:t>
      </w:r>
      <w:r w:rsidRPr="00196FAE">
        <w:rPr>
          <w:rStyle w:val="StyleUnderline"/>
        </w:rPr>
        <w:t>.</w:t>
      </w:r>
      <w:r>
        <w:rPr>
          <w:rStyle w:val="StyleUnderline"/>
        </w:rPr>
        <w:t xml:space="preserve"> </w:t>
      </w:r>
      <w:r w:rsidRPr="00196FAE">
        <w:rPr>
          <w:sz w:val="16"/>
        </w:rPr>
        <w:t xml:space="preserve">The lesson of this argument is not to uncritically assume that venturing into the heavens will necessarily make us safer or </w:t>
      </w:r>
      <w:r w:rsidRPr="00196FAE">
        <w:rPr>
          <w:sz w:val="16"/>
        </w:rPr>
        <w:lastRenderedPageBreak/>
        <w:t xml:space="preserve">more existentially secure. This is a point that organizations hoping to colonize Mars, such as SpaceX, NASA, and Mars One should seriously contemplate. </w:t>
      </w:r>
      <w:r w:rsidRPr="00196FAE">
        <w:rPr>
          <w:rStyle w:val="StyleUnderline"/>
        </w:rPr>
        <w:t>How can humanity migrate to another planet without bringing our problems with us? And how can different species that spread throughout the cosmos maintain peace when sufficient mutual trust is unattainable and advanced weaponry could destroy entire civilizations?</w:t>
      </w:r>
      <w:r>
        <w:rPr>
          <w:rStyle w:val="StyleUnderline"/>
        </w:rPr>
        <w:t xml:space="preserve"> </w:t>
      </w:r>
      <w:r w:rsidRPr="00196FAE">
        <w:rPr>
          <w:sz w:val="16"/>
        </w:rPr>
        <w:t xml:space="preserve">Human beings have made many catastrophically bad decisions in the past. Some of these outcomes could have been avoided if only the decision-makers had deliberated a bit more about what could go wrong—i.e., had done a “premortem” analysis. We are in that privileged position right now with respect to space colonization. </w:t>
      </w:r>
      <w:r w:rsidRPr="00196FAE">
        <w:rPr>
          <w:rStyle w:val="StyleUnderline"/>
        </w:rPr>
        <w:t>Let’s not dive head-first into waters that turn out to be shallow.</w:t>
      </w:r>
    </w:p>
    <w:p w14:paraId="3FC1CC5F" w14:textId="77777777" w:rsidR="009C6CCA" w:rsidRPr="002237C8" w:rsidRDefault="009C6CCA" w:rsidP="009C6CCA">
      <w:pPr>
        <w:pStyle w:val="Heading4"/>
        <w:rPr>
          <w:rFonts w:asciiTheme="minorHAnsi" w:hAnsiTheme="minorHAnsi" w:cstheme="minorHAnsi"/>
          <w:u w:val="single"/>
        </w:rPr>
      </w:pPr>
      <w:r w:rsidRPr="00D44F3A">
        <w:rPr>
          <w:rFonts w:asciiTheme="minorHAnsi" w:hAnsiTheme="minorHAnsi" w:cstheme="minorHAnsi"/>
          <w:u w:val="single"/>
        </w:rPr>
        <w:t>Any</w:t>
      </w:r>
      <w:r>
        <w:rPr>
          <w:rFonts w:asciiTheme="minorHAnsi" w:hAnsiTheme="minorHAnsi" w:cstheme="minorHAnsi"/>
        </w:rPr>
        <w:t xml:space="preserve"> risk of </w:t>
      </w:r>
      <w:r w:rsidRPr="00D44F3A">
        <w:rPr>
          <w:rFonts w:asciiTheme="minorHAnsi" w:hAnsiTheme="minorHAnsi" w:cstheme="minorHAnsi"/>
          <w:u w:val="single"/>
        </w:rPr>
        <w:t>galactic</w:t>
      </w:r>
      <w:r>
        <w:rPr>
          <w:rFonts w:asciiTheme="minorHAnsi" w:hAnsiTheme="minorHAnsi" w:cstheme="minorHAnsi"/>
        </w:rPr>
        <w:t xml:space="preserve"> annihilation outweighs </w:t>
      </w:r>
      <w:r w:rsidRPr="00D44F3A">
        <w:rPr>
          <w:rFonts w:asciiTheme="minorHAnsi" w:hAnsiTheme="minorHAnsi" w:cstheme="minorHAnsi"/>
          <w:u w:val="single"/>
        </w:rPr>
        <w:t>human</w:t>
      </w:r>
      <w:r>
        <w:rPr>
          <w:rFonts w:asciiTheme="minorHAnsi" w:hAnsiTheme="minorHAnsi" w:cstheme="minorHAnsi"/>
        </w:rPr>
        <w:t xml:space="preserve"> extinction – otherwise their framework is </w:t>
      </w:r>
      <w:r w:rsidRPr="00D44F3A">
        <w:rPr>
          <w:rFonts w:asciiTheme="minorHAnsi" w:hAnsiTheme="minorHAnsi" w:cstheme="minorHAnsi"/>
          <w:u w:val="single"/>
        </w:rPr>
        <w:t>genocidal</w:t>
      </w:r>
      <w:r>
        <w:rPr>
          <w:rFonts w:asciiTheme="minorHAnsi" w:hAnsiTheme="minorHAnsi" w:cstheme="minorHAnsi"/>
        </w:rPr>
        <w:t xml:space="preserve"> and should be rejected </w:t>
      </w:r>
    </w:p>
    <w:p w14:paraId="08CA2026" w14:textId="77777777" w:rsidR="009C6CCA" w:rsidRPr="004B32C4" w:rsidRDefault="009C6CCA" w:rsidP="009C6CCA">
      <w:pPr>
        <w:rPr>
          <w:rFonts w:asciiTheme="minorHAnsi" w:hAnsiTheme="minorHAnsi" w:cstheme="minorHAnsi"/>
        </w:rPr>
      </w:pPr>
      <w:r w:rsidRPr="004B32C4">
        <w:rPr>
          <w:rFonts w:asciiTheme="minorHAnsi" w:hAnsiTheme="minorHAnsi" w:cstheme="minorHAnsi"/>
        </w:rPr>
        <w:t xml:space="preserve">Joe </w:t>
      </w:r>
      <w:r w:rsidRPr="004B32C4">
        <w:rPr>
          <w:rStyle w:val="Style13ptBold"/>
          <w:rFonts w:asciiTheme="minorHAnsi" w:hAnsiTheme="minorHAnsi" w:cstheme="minorHAnsi"/>
        </w:rPr>
        <w:t>Packer 7</w:t>
      </w:r>
      <w:r w:rsidRPr="004B32C4">
        <w:rPr>
          <w:rFonts w:asciiTheme="minorHAnsi" w:hAnsiTheme="minorHAnsi" w:cstheme="minorHAnsi"/>
        </w:rPr>
        <w:t>, then MA in Communication from Wake Forest University, now PhD in Communication from the University of Pittsburgh and Professor of Communication at Central Michigan University, Alien Life in Search of Acknowledgment, p. 62-63</w:t>
      </w:r>
    </w:p>
    <w:p w14:paraId="4D3FF7CB" w14:textId="77777777" w:rsidR="009C6CCA" w:rsidRPr="004B32C4" w:rsidRDefault="009C6CCA" w:rsidP="009C6CCA">
      <w:pPr>
        <w:rPr>
          <w:rStyle w:val="Emphasis"/>
          <w:rFonts w:asciiTheme="minorHAnsi" w:hAnsiTheme="minorHAnsi" w:cstheme="minorHAnsi"/>
        </w:rPr>
      </w:pPr>
      <w:r w:rsidRPr="009C6073">
        <w:rPr>
          <w:rStyle w:val="Emphasis"/>
          <w:rFonts w:asciiTheme="minorHAnsi" w:hAnsiTheme="minorHAnsi" w:cstheme="minorHAnsi"/>
        </w:rPr>
        <w:t xml:space="preserve">Once we </w:t>
      </w:r>
      <w:r w:rsidRPr="000A1CDF">
        <w:rPr>
          <w:rStyle w:val="Emphasis"/>
          <w:rFonts w:asciiTheme="minorHAnsi" w:hAnsiTheme="minorHAnsi" w:cstheme="minorHAnsi"/>
          <w:highlight w:val="cyan"/>
        </w:rPr>
        <w:t>hold alien interests</w:t>
      </w:r>
      <w:r w:rsidRPr="004B32C4">
        <w:rPr>
          <w:rStyle w:val="Emphasis"/>
          <w:rFonts w:asciiTheme="minorHAnsi" w:hAnsiTheme="minorHAnsi" w:cstheme="minorHAnsi"/>
        </w:rPr>
        <w:t xml:space="preserve"> as </w:t>
      </w:r>
      <w:r w:rsidRPr="000A1CDF">
        <w:rPr>
          <w:rStyle w:val="Emphasis"/>
          <w:rFonts w:asciiTheme="minorHAnsi" w:hAnsiTheme="minorHAnsi" w:cstheme="minorHAnsi"/>
          <w:highlight w:val="cyan"/>
        </w:rPr>
        <w:t xml:space="preserve">equal to our </w:t>
      </w:r>
      <w:proofErr w:type="gramStart"/>
      <w:r w:rsidRPr="000A1CDF">
        <w:rPr>
          <w:rStyle w:val="Emphasis"/>
          <w:rFonts w:asciiTheme="minorHAnsi" w:hAnsiTheme="minorHAnsi" w:cstheme="minorHAnsi"/>
          <w:highlight w:val="cyan"/>
        </w:rPr>
        <w:t>own</w:t>
      </w:r>
      <w:proofErr w:type="gramEnd"/>
      <w:r w:rsidRPr="000A1CDF">
        <w:rPr>
          <w:rStyle w:val="StyleUnderline"/>
          <w:rFonts w:asciiTheme="minorHAnsi" w:hAnsiTheme="minorHAnsi" w:cstheme="minorHAnsi"/>
          <w:highlight w:val="cyan"/>
        </w:rPr>
        <w:t xml:space="preserve"> </w:t>
      </w:r>
      <w:r w:rsidRPr="009C6073">
        <w:rPr>
          <w:rStyle w:val="StyleUnderline"/>
          <w:rFonts w:asciiTheme="minorHAnsi" w:hAnsiTheme="minorHAnsi" w:cstheme="minorHAnsi"/>
        </w:rPr>
        <w:t>we can begin</w:t>
      </w:r>
      <w:r w:rsidRPr="004B32C4">
        <w:rPr>
          <w:rStyle w:val="StyleUnderline"/>
          <w:rFonts w:asciiTheme="minorHAnsi" w:hAnsiTheme="minorHAnsi" w:cstheme="minorHAnsi"/>
        </w:rPr>
        <w:t xml:space="preserve"> to </w:t>
      </w:r>
      <w:proofErr w:type="spellStart"/>
      <w:r w:rsidRPr="000A1CDF">
        <w:rPr>
          <w:rStyle w:val="StyleUnderline"/>
          <w:rFonts w:asciiTheme="minorHAnsi" w:hAnsiTheme="minorHAnsi" w:cstheme="minorHAnsi"/>
          <w:highlight w:val="cyan"/>
        </w:rPr>
        <w:t>revaluate</w:t>
      </w:r>
      <w:proofErr w:type="spellEnd"/>
      <w:r w:rsidRPr="004B32C4">
        <w:rPr>
          <w:rStyle w:val="StyleUnderline"/>
          <w:rFonts w:asciiTheme="minorHAnsi" w:hAnsiTheme="minorHAnsi" w:cstheme="minorHAnsi"/>
        </w:rPr>
        <w:t xml:space="preserve"> areas previously believed to hold no relevance to life beyond this planet.  A diverse group of scholars including</w:t>
      </w:r>
      <w:r w:rsidRPr="004B32C4">
        <w:rPr>
          <w:rFonts w:asciiTheme="minorHAnsi" w:hAnsiTheme="minorHAnsi" w:cstheme="minorHAnsi"/>
          <w:bCs/>
          <w:iCs/>
          <w:sz w:val="16"/>
        </w:rPr>
        <w:t xml:space="preserve"> Richard </w:t>
      </w:r>
      <w:r w:rsidRPr="004B32C4">
        <w:rPr>
          <w:rStyle w:val="StyleUnderline"/>
          <w:rFonts w:asciiTheme="minorHAnsi" w:hAnsiTheme="minorHAnsi" w:cstheme="minorHAnsi"/>
        </w:rPr>
        <w:t>Posner</w:t>
      </w:r>
      <w:r w:rsidRPr="004B32C4">
        <w:rPr>
          <w:rFonts w:asciiTheme="minorHAnsi" w:hAnsiTheme="minorHAnsi" w:cstheme="minorHAnsi"/>
          <w:bCs/>
          <w:iCs/>
          <w:sz w:val="16"/>
        </w:rPr>
        <w:t xml:space="preserve">, Senior Lecturer in Law at the University of Chicago, Nick </w:t>
      </w:r>
      <w:r w:rsidRPr="004B32C4">
        <w:rPr>
          <w:rStyle w:val="StyleUnderline"/>
          <w:rFonts w:asciiTheme="minorHAnsi" w:hAnsiTheme="minorHAnsi" w:cstheme="minorHAnsi"/>
        </w:rPr>
        <w:t>Bostrom</w:t>
      </w:r>
      <w:r w:rsidRPr="004B32C4">
        <w:rPr>
          <w:rFonts w:asciiTheme="minorHAnsi" w:hAnsiTheme="minorHAnsi" w:cstheme="minorHAnsi"/>
          <w:bCs/>
          <w:iCs/>
          <w:sz w:val="16"/>
        </w:rPr>
        <w:t xml:space="preserve">, philosophy professor at Oxford University, John </w:t>
      </w:r>
      <w:r w:rsidRPr="004B32C4">
        <w:rPr>
          <w:rStyle w:val="StyleUnderline"/>
          <w:rFonts w:asciiTheme="minorHAnsi" w:hAnsiTheme="minorHAnsi" w:cstheme="minorHAnsi"/>
        </w:rPr>
        <w:t>Leslie</w:t>
      </w:r>
      <w:r w:rsidRPr="004B32C4">
        <w:rPr>
          <w:rFonts w:asciiTheme="minorHAnsi" w:hAnsiTheme="minorHAnsi" w:cstheme="minorHAnsi"/>
          <w:bCs/>
          <w:iCs/>
          <w:sz w:val="16"/>
        </w:rPr>
        <w:t xml:space="preserve"> philosophy professor at Guelph University </w:t>
      </w:r>
      <w:r w:rsidRPr="004B32C4">
        <w:rPr>
          <w:rStyle w:val="StyleUnderline"/>
          <w:rFonts w:asciiTheme="minorHAnsi" w:hAnsiTheme="minorHAnsi" w:cstheme="minorHAnsi"/>
        </w:rPr>
        <w:t>and</w:t>
      </w:r>
      <w:r w:rsidRPr="004B32C4">
        <w:rPr>
          <w:rFonts w:asciiTheme="minorHAnsi" w:hAnsiTheme="minorHAnsi" w:cstheme="minorHAnsi"/>
          <w:bCs/>
          <w:iCs/>
          <w:sz w:val="16"/>
        </w:rPr>
        <w:t xml:space="preserve"> Martin </w:t>
      </w:r>
      <w:r w:rsidRPr="004B32C4">
        <w:rPr>
          <w:rStyle w:val="StyleUnderline"/>
          <w:rFonts w:asciiTheme="minorHAnsi" w:hAnsiTheme="minorHAnsi" w:cstheme="minorHAnsi"/>
        </w:rPr>
        <w:t>Rees</w:t>
      </w:r>
      <w:r w:rsidRPr="004B32C4">
        <w:rPr>
          <w:rFonts w:asciiTheme="minorHAnsi" w:hAnsiTheme="minorHAnsi" w:cstheme="minorHAnsi"/>
          <w:bCs/>
          <w:iCs/>
          <w:sz w:val="16"/>
        </w:rPr>
        <w:t xml:space="preserve">, Britain’s Astronomer Royal, have </w:t>
      </w:r>
      <w:r w:rsidRPr="004B32C4">
        <w:rPr>
          <w:rStyle w:val="StyleUnderline"/>
          <w:rFonts w:asciiTheme="minorHAnsi" w:hAnsiTheme="minorHAnsi" w:cstheme="minorHAnsi"/>
        </w:rPr>
        <w:t>written on</w:t>
      </w:r>
      <w:r w:rsidRPr="004B32C4">
        <w:rPr>
          <w:rFonts w:asciiTheme="minorHAnsi" w:hAnsiTheme="minorHAnsi" w:cstheme="minorHAnsi"/>
          <w:bCs/>
          <w:iCs/>
          <w:sz w:val="16"/>
        </w:rPr>
        <w:t xml:space="preserve"> the </w:t>
      </w:r>
      <w:r w:rsidRPr="000A1CDF">
        <w:rPr>
          <w:rStyle w:val="Emphasis"/>
          <w:highlight w:val="cyan"/>
        </w:rPr>
        <w:t>emerging tech</w:t>
      </w:r>
      <w:r w:rsidRPr="009C6073">
        <w:rPr>
          <w:rStyle w:val="Emphasis"/>
        </w:rPr>
        <w:t>nologies</w:t>
      </w:r>
      <w:r w:rsidRPr="004B32C4">
        <w:rPr>
          <w:rStyle w:val="StyleUnderline"/>
          <w:rFonts w:asciiTheme="minorHAnsi" w:hAnsiTheme="minorHAnsi" w:cstheme="minorHAnsi"/>
        </w:rPr>
        <w:t xml:space="preserve"> </w:t>
      </w:r>
      <w:r w:rsidRPr="000A1CDF">
        <w:rPr>
          <w:rStyle w:val="StyleUnderline"/>
          <w:rFonts w:asciiTheme="minorHAnsi" w:hAnsiTheme="minorHAnsi" w:cstheme="minorHAnsi"/>
          <w:highlight w:val="cyan"/>
        </w:rPr>
        <w:t>that threaten</w:t>
      </w:r>
      <w:r w:rsidRPr="004B32C4">
        <w:rPr>
          <w:rStyle w:val="StyleUnderline"/>
          <w:rFonts w:asciiTheme="minorHAnsi" w:hAnsiTheme="minorHAnsi" w:cstheme="minorHAnsi"/>
        </w:rPr>
        <w:t xml:space="preserve"> </w:t>
      </w:r>
      <w:r w:rsidRPr="000A1CDF">
        <w:rPr>
          <w:rStyle w:val="StyleUnderline"/>
          <w:rFonts w:asciiTheme="minorHAnsi" w:hAnsiTheme="minorHAnsi" w:cstheme="minorHAnsi"/>
          <w:highlight w:val="cyan"/>
        </w:rPr>
        <w:t>life beyond</w:t>
      </w:r>
      <w:r w:rsidRPr="004B32C4">
        <w:rPr>
          <w:rStyle w:val="StyleUnderline"/>
          <w:rFonts w:asciiTheme="minorHAnsi" w:hAnsiTheme="minorHAnsi" w:cstheme="minorHAnsi"/>
        </w:rPr>
        <w:t xml:space="preserve"> the planet </w:t>
      </w:r>
      <w:r w:rsidRPr="000A1CDF">
        <w:rPr>
          <w:rStyle w:val="StyleUnderline"/>
          <w:rFonts w:asciiTheme="minorHAnsi" w:hAnsiTheme="minorHAnsi" w:cstheme="minorHAnsi"/>
          <w:highlight w:val="cyan"/>
        </w:rPr>
        <w:t>Earth</w:t>
      </w:r>
      <w:r w:rsidRPr="004B32C4">
        <w:rPr>
          <w:rFonts w:asciiTheme="minorHAnsi" w:hAnsiTheme="minorHAnsi" w:cstheme="minorHAnsi"/>
          <w:bCs/>
          <w:iCs/>
          <w:sz w:val="16"/>
        </w:rPr>
        <w:t xml:space="preserve">.  </w:t>
      </w:r>
      <w:r w:rsidRPr="009C6073">
        <w:rPr>
          <w:rStyle w:val="Emphasis"/>
          <w:rFonts w:asciiTheme="minorHAnsi" w:hAnsiTheme="minorHAnsi" w:cstheme="minorHAnsi"/>
        </w:rPr>
        <w:t>Particle accelerators labs are</w:t>
      </w:r>
      <w:r w:rsidRPr="009C6073">
        <w:rPr>
          <w:rStyle w:val="StyleUnderline"/>
          <w:rFonts w:asciiTheme="minorHAnsi" w:hAnsiTheme="minorHAnsi" w:cstheme="minorHAnsi"/>
        </w:rPr>
        <w:t xml:space="preserve"> colliding matter together, </w:t>
      </w:r>
      <w:r w:rsidRPr="009C6073">
        <w:rPr>
          <w:rStyle w:val="Emphasis"/>
          <w:rFonts w:asciiTheme="minorHAnsi" w:hAnsiTheme="minorHAnsi" w:cstheme="minorHAnsi"/>
        </w:rPr>
        <w:t>reaching energies that have not been seen since the Big Bang</w:t>
      </w:r>
      <w:r w:rsidRPr="009C6073">
        <w:rPr>
          <w:rStyle w:val="StyleUnderline"/>
          <w:rFonts w:asciiTheme="minorHAnsi" w:hAnsiTheme="minorHAnsi" w:cstheme="minorHAnsi"/>
        </w:rPr>
        <w:t>.</w:t>
      </w:r>
      <w:r w:rsidRPr="009C6073">
        <w:rPr>
          <w:rFonts w:asciiTheme="minorHAnsi" w:hAnsiTheme="minorHAnsi" w:cstheme="minorHAnsi"/>
          <w:bCs/>
          <w:iCs/>
          <w:sz w:val="16"/>
        </w:rPr>
        <w:t xml:space="preserve">  </w:t>
      </w:r>
      <w:r w:rsidRPr="009C6073">
        <w:rPr>
          <w:rStyle w:val="Emphasis"/>
          <w:rFonts w:asciiTheme="minorHAnsi" w:hAnsiTheme="minorHAnsi" w:cstheme="minorHAnsi"/>
        </w:rPr>
        <w:t>These experiments threaten a phase transition that would create a bubble of altered space that would expand at the speed of light killing all life in its path</w:t>
      </w:r>
      <w:r w:rsidRPr="004B32C4">
        <w:rPr>
          <w:rFonts w:asciiTheme="minorHAnsi" w:hAnsiTheme="minorHAnsi" w:cstheme="minorHAnsi"/>
          <w:bCs/>
          <w:iCs/>
          <w:sz w:val="16"/>
        </w:rPr>
        <w:t xml:space="preserve">.  </w:t>
      </w:r>
      <w:r w:rsidRPr="000A1CDF">
        <w:rPr>
          <w:rStyle w:val="Emphasis"/>
          <w:rFonts w:asciiTheme="minorHAnsi" w:hAnsiTheme="minorHAnsi" w:cstheme="minorHAnsi"/>
          <w:highlight w:val="cyan"/>
        </w:rPr>
        <w:t>Nanotech</w:t>
      </w:r>
      <w:r w:rsidRPr="004B32C4">
        <w:rPr>
          <w:rStyle w:val="Emphasis"/>
          <w:rFonts w:asciiTheme="minorHAnsi" w:hAnsiTheme="minorHAnsi" w:cstheme="minorHAnsi"/>
        </w:rPr>
        <w:t xml:space="preserve">nology </w:t>
      </w:r>
      <w:r w:rsidRPr="000A1CDF">
        <w:rPr>
          <w:rStyle w:val="Emphasis"/>
          <w:rFonts w:asciiTheme="minorHAnsi" w:hAnsiTheme="minorHAnsi" w:cstheme="minorHAnsi"/>
          <w:highlight w:val="cyan"/>
        </w:rPr>
        <w:t>and</w:t>
      </w:r>
      <w:r w:rsidRPr="004B32C4">
        <w:rPr>
          <w:rStyle w:val="Emphasis"/>
          <w:rFonts w:asciiTheme="minorHAnsi" w:hAnsiTheme="minorHAnsi" w:cstheme="minorHAnsi"/>
        </w:rPr>
        <w:t xml:space="preserve"> other </w:t>
      </w:r>
      <w:r w:rsidRPr="000A1CDF">
        <w:rPr>
          <w:rStyle w:val="Emphasis"/>
          <w:rFonts w:asciiTheme="minorHAnsi" w:hAnsiTheme="minorHAnsi" w:cstheme="minorHAnsi"/>
          <w:highlight w:val="cyan"/>
        </w:rPr>
        <w:t>machines may</w:t>
      </w:r>
      <w:r w:rsidRPr="004B32C4">
        <w:rPr>
          <w:rStyle w:val="Emphasis"/>
          <w:rFonts w:asciiTheme="minorHAnsi" w:hAnsiTheme="minorHAnsi" w:cstheme="minorHAnsi"/>
        </w:rPr>
        <w:t xml:space="preserve"> soon reach the ability to </w:t>
      </w:r>
      <w:proofErr w:type="spellStart"/>
      <w:r w:rsidRPr="000A1CDF">
        <w:rPr>
          <w:rStyle w:val="Emphasis"/>
          <w:rFonts w:asciiTheme="minorHAnsi" w:hAnsiTheme="minorHAnsi" w:cstheme="minorHAnsi"/>
          <w:highlight w:val="cyan"/>
        </w:rPr>
        <w:t>self replicate</w:t>
      </w:r>
      <w:proofErr w:type="spellEnd"/>
      <w:r w:rsidRPr="004B32C4">
        <w:rPr>
          <w:rFonts w:asciiTheme="minorHAnsi" w:hAnsiTheme="minorHAnsi" w:cstheme="minorHAnsi"/>
          <w:bCs/>
          <w:iCs/>
          <w:sz w:val="16"/>
        </w:rPr>
        <w:t xml:space="preserve">.  </w:t>
      </w:r>
      <w:r w:rsidRPr="000A1CDF">
        <w:rPr>
          <w:rStyle w:val="StyleUnderline"/>
          <w:rFonts w:asciiTheme="minorHAnsi" w:hAnsiTheme="minorHAnsi" w:cstheme="minorHAnsi"/>
          <w:highlight w:val="cyan"/>
        </w:rPr>
        <w:t>A</w:t>
      </w:r>
      <w:r w:rsidRPr="004B32C4">
        <w:rPr>
          <w:rStyle w:val="StyleUnderline"/>
          <w:rFonts w:asciiTheme="minorHAnsi" w:hAnsiTheme="minorHAnsi" w:cstheme="minorHAnsi"/>
        </w:rPr>
        <w:t xml:space="preserve"> </w:t>
      </w:r>
      <w:r w:rsidRPr="000A1CDF">
        <w:rPr>
          <w:rStyle w:val="Emphasis"/>
          <w:rFonts w:asciiTheme="minorHAnsi" w:hAnsiTheme="minorHAnsi" w:cstheme="minorHAnsi"/>
          <w:highlight w:val="cyan"/>
        </w:rPr>
        <w:t>mistake</w:t>
      </w:r>
      <w:r w:rsidRPr="004B32C4">
        <w:rPr>
          <w:rStyle w:val="StyleUnderline"/>
          <w:rFonts w:asciiTheme="minorHAnsi" w:hAnsiTheme="minorHAnsi" w:cstheme="minorHAnsi"/>
        </w:rPr>
        <w:t xml:space="preserve"> in design or programming </w:t>
      </w:r>
      <w:r w:rsidRPr="000A1CDF">
        <w:rPr>
          <w:rStyle w:val="Emphasis"/>
          <w:rFonts w:asciiTheme="minorHAnsi" w:hAnsiTheme="minorHAnsi" w:cstheme="minorHAnsi"/>
          <w:highlight w:val="cyan"/>
        </w:rPr>
        <w:t xml:space="preserve">could </w:t>
      </w:r>
      <w:r w:rsidRPr="004B32C4">
        <w:rPr>
          <w:rStyle w:val="Emphasis"/>
          <w:rFonts w:asciiTheme="minorHAnsi" w:hAnsiTheme="minorHAnsi" w:cstheme="minorHAnsi"/>
        </w:rPr>
        <w:t xml:space="preserve">unleash an endless quantity of machines </w:t>
      </w:r>
      <w:r w:rsidRPr="000A1CDF">
        <w:rPr>
          <w:rStyle w:val="Emphasis"/>
          <w:rFonts w:asciiTheme="minorHAnsi" w:hAnsiTheme="minorHAnsi" w:cstheme="minorHAnsi"/>
          <w:highlight w:val="cyan"/>
        </w:rPr>
        <w:t>convert</w:t>
      </w:r>
      <w:r w:rsidRPr="004B32C4">
        <w:rPr>
          <w:rStyle w:val="Emphasis"/>
          <w:rFonts w:asciiTheme="minorHAnsi" w:hAnsiTheme="minorHAnsi" w:cstheme="minorHAnsi"/>
        </w:rPr>
        <w:t xml:space="preserve">ing </w:t>
      </w:r>
      <w:r w:rsidRPr="000A1CDF">
        <w:rPr>
          <w:rStyle w:val="Emphasis"/>
          <w:rFonts w:asciiTheme="minorHAnsi" w:hAnsiTheme="minorHAnsi" w:cstheme="minorHAnsi"/>
          <w:highlight w:val="cyan"/>
        </w:rPr>
        <w:t>all matter</w:t>
      </w:r>
      <w:r w:rsidRPr="004B32C4">
        <w:rPr>
          <w:rStyle w:val="StyleUnderline"/>
          <w:rFonts w:asciiTheme="minorHAnsi" w:hAnsiTheme="minorHAnsi" w:cstheme="minorHAnsi"/>
        </w:rPr>
        <w:t xml:space="preserve"> in the universe into copies of themselves</w:t>
      </w:r>
      <w:r w:rsidRPr="004B32C4">
        <w:rPr>
          <w:rFonts w:asciiTheme="minorHAnsi" w:hAnsiTheme="minorHAnsi" w:cstheme="minorHAnsi"/>
          <w:bCs/>
          <w:iCs/>
          <w:sz w:val="16"/>
        </w:rPr>
        <w:t xml:space="preserve">.  </w:t>
      </w:r>
      <w:r w:rsidRPr="004B32C4">
        <w:rPr>
          <w:rStyle w:val="StyleUnderline"/>
          <w:rFonts w:asciiTheme="minorHAnsi" w:hAnsiTheme="minorHAnsi" w:cstheme="minorHAnsi"/>
        </w:rPr>
        <w:t>Despite detailing the potential of these technologies to destroy the entire universe</w:t>
      </w:r>
      <w:r w:rsidRPr="004B32C4">
        <w:rPr>
          <w:rFonts w:asciiTheme="minorHAnsi" w:hAnsiTheme="minorHAnsi" w:cstheme="minorHAnsi"/>
          <w:bCs/>
          <w:iCs/>
          <w:sz w:val="16"/>
        </w:rPr>
        <w:t xml:space="preserve">, Posner, Bostrom, Leslie, and </w:t>
      </w:r>
      <w:proofErr w:type="spellStart"/>
      <w:r w:rsidRPr="004B32C4">
        <w:rPr>
          <w:rFonts w:asciiTheme="minorHAnsi" w:hAnsiTheme="minorHAnsi" w:cstheme="minorHAnsi"/>
          <w:bCs/>
          <w:iCs/>
          <w:sz w:val="16"/>
        </w:rPr>
        <w:t>Ree’s</w:t>
      </w:r>
      <w:proofErr w:type="spellEnd"/>
      <w:r w:rsidRPr="004B32C4">
        <w:rPr>
          <w:rFonts w:asciiTheme="minorHAnsi" w:hAnsiTheme="minorHAnsi" w:cstheme="minorHAnsi"/>
          <w:bCs/>
          <w:iCs/>
          <w:sz w:val="16"/>
        </w:rPr>
        <w:t xml:space="preserve"> </w:t>
      </w:r>
      <w:r w:rsidRPr="004B32C4">
        <w:rPr>
          <w:rStyle w:val="StyleUnderline"/>
          <w:rFonts w:asciiTheme="minorHAnsi" w:hAnsiTheme="minorHAnsi" w:cstheme="minorHAnsi"/>
        </w:rPr>
        <w:t>only mention of alien life</w:t>
      </w:r>
      <w:r w:rsidRPr="004B32C4">
        <w:rPr>
          <w:rFonts w:asciiTheme="minorHAnsi" w:hAnsiTheme="minorHAnsi" w:cstheme="minorHAnsi"/>
          <w:bCs/>
          <w:iCs/>
          <w:sz w:val="16"/>
        </w:rPr>
        <w:t xml:space="preserve"> in their works </w:t>
      </w:r>
      <w:r w:rsidRPr="004B32C4">
        <w:rPr>
          <w:rStyle w:val="StyleUnderline"/>
          <w:rFonts w:asciiTheme="minorHAnsi" w:hAnsiTheme="minorHAnsi" w:cstheme="minorHAnsi"/>
        </w:rPr>
        <w:t>is in reference to the threat aliens post to humanity.</w:t>
      </w:r>
      <w:r w:rsidRPr="004B32C4">
        <w:rPr>
          <w:rFonts w:asciiTheme="minorHAnsi" w:hAnsiTheme="minorHAnsi" w:cstheme="minorHAnsi"/>
          <w:bCs/>
          <w:iCs/>
          <w:sz w:val="16"/>
        </w:rPr>
        <w:t xml:space="preserve">  </w:t>
      </w:r>
      <w:r w:rsidRPr="004B32C4">
        <w:rPr>
          <w:rStyle w:val="Emphasis"/>
          <w:rFonts w:asciiTheme="minorHAnsi" w:hAnsiTheme="minorHAnsi" w:cstheme="minorHAnsi"/>
        </w:rPr>
        <w:t xml:space="preserve">The </w:t>
      </w:r>
      <w:r w:rsidRPr="000A1CDF">
        <w:rPr>
          <w:rStyle w:val="Emphasis"/>
          <w:rFonts w:asciiTheme="minorHAnsi" w:hAnsiTheme="minorHAnsi" w:cstheme="minorHAnsi"/>
          <w:highlight w:val="cyan"/>
        </w:rPr>
        <w:t>rhetorical construction of otherness</w:t>
      </w:r>
      <w:r w:rsidRPr="004B32C4">
        <w:rPr>
          <w:rStyle w:val="StyleUnderline"/>
          <w:rFonts w:asciiTheme="minorHAnsi" w:hAnsiTheme="minorHAnsi" w:cstheme="minorHAnsi"/>
        </w:rPr>
        <w:t xml:space="preserve"> only </w:t>
      </w:r>
      <w:r w:rsidRPr="000A1CDF">
        <w:rPr>
          <w:rStyle w:val="StyleUnderline"/>
          <w:rFonts w:asciiTheme="minorHAnsi" w:hAnsiTheme="minorHAnsi" w:cstheme="minorHAnsi"/>
          <w:highlight w:val="cyan"/>
        </w:rPr>
        <w:t>in</w:t>
      </w:r>
      <w:r w:rsidRPr="004B32C4">
        <w:rPr>
          <w:rStyle w:val="StyleUnderline"/>
          <w:rFonts w:asciiTheme="minorHAnsi" w:hAnsiTheme="minorHAnsi" w:cstheme="minorHAnsi"/>
        </w:rPr>
        <w:t xml:space="preserve"> terms of the </w:t>
      </w:r>
      <w:r w:rsidRPr="000A1CDF">
        <w:rPr>
          <w:rStyle w:val="StyleUnderline"/>
          <w:rFonts w:asciiTheme="minorHAnsi" w:hAnsiTheme="minorHAnsi" w:cstheme="minorHAnsi"/>
          <w:highlight w:val="cyan"/>
        </w:rPr>
        <w:t>threat</w:t>
      </w:r>
      <w:r w:rsidRPr="004B32C4">
        <w:rPr>
          <w:rStyle w:val="StyleUnderline"/>
          <w:rFonts w:asciiTheme="minorHAnsi" w:hAnsiTheme="minorHAnsi" w:cstheme="minorHAnsi"/>
        </w:rPr>
        <w:t xml:space="preserve">s it poses, </w:t>
      </w:r>
      <w:r w:rsidRPr="000A1CDF">
        <w:rPr>
          <w:rStyle w:val="StyleUnderline"/>
          <w:rFonts w:asciiTheme="minorHAnsi" w:hAnsiTheme="minorHAnsi" w:cstheme="minorHAnsi"/>
          <w:highlight w:val="cyan"/>
        </w:rPr>
        <w:t>but never</w:t>
      </w:r>
      <w:r w:rsidRPr="004B32C4">
        <w:rPr>
          <w:rStyle w:val="StyleUnderline"/>
          <w:rFonts w:asciiTheme="minorHAnsi" w:hAnsiTheme="minorHAnsi" w:cstheme="minorHAnsi"/>
        </w:rPr>
        <w:t xml:space="preserve"> in terms of </w:t>
      </w:r>
      <w:r w:rsidRPr="000A1CDF">
        <w:rPr>
          <w:rStyle w:val="StyleUnderline"/>
          <w:rFonts w:asciiTheme="minorHAnsi" w:hAnsiTheme="minorHAnsi" w:cstheme="minorHAnsi"/>
          <w:highlight w:val="cyan"/>
        </w:rPr>
        <w:t>the threat one poses to it</w:t>
      </w:r>
      <w:r w:rsidRPr="004B32C4">
        <w:rPr>
          <w:rFonts w:asciiTheme="minorHAnsi" w:hAnsiTheme="minorHAnsi" w:cstheme="minorHAnsi"/>
          <w:bCs/>
          <w:iCs/>
          <w:sz w:val="16"/>
        </w:rPr>
        <w:t xml:space="preserve">, </w:t>
      </w:r>
      <w:r w:rsidRPr="000A1CDF">
        <w:rPr>
          <w:rStyle w:val="Emphasis"/>
          <w:rFonts w:asciiTheme="minorHAnsi" w:hAnsiTheme="minorHAnsi" w:cstheme="minorHAnsi"/>
          <w:highlight w:val="cyan"/>
        </w:rPr>
        <w:t>has been at the center of</w:t>
      </w:r>
      <w:r w:rsidRPr="004B32C4">
        <w:rPr>
          <w:rStyle w:val="Emphasis"/>
          <w:rFonts w:asciiTheme="minorHAnsi" w:hAnsiTheme="minorHAnsi" w:cstheme="minorHAnsi"/>
        </w:rPr>
        <w:t xml:space="preserve"> humanity’s history of </w:t>
      </w:r>
      <w:r w:rsidRPr="000A1CDF">
        <w:rPr>
          <w:rStyle w:val="Emphasis"/>
          <w:rFonts w:asciiTheme="minorHAnsi" w:hAnsiTheme="minorHAnsi" w:cstheme="minorHAnsi"/>
          <w:highlight w:val="cyan"/>
        </w:rPr>
        <w:t>genocide</w:t>
      </w:r>
      <w:r w:rsidRPr="004B32C4">
        <w:rPr>
          <w:rStyle w:val="Emphasis"/>
          <w:rFonts w:asciiTheme="minorHAnsi" w:hAnsiTheme="minorHAnsi" w:cstheme="minorHAnsi"/>
        </w:rPr>
        <w:t xml:space="preserve">, colonization, </w:t>
      </w:r>
      <w:r w:rsidRPr="000A1CDF">
        <w:rPr>
          <w:rStyle w:val="Emphasis"/>
          <w:rFonts w:asciiTheme="minorHAnsi" w:hAnsiTheme="minorHAnsi" w:cstheme="minorHAnsi"/>
          <w:highlight w:val="cyan"/>
        </w:rPr>
        <w:t>and environmental</w:t>
      </w:r>
      <w:r w:rsidRPr="004B32C4">
        <w:rPr>
          <w:rStyle w:val="Emphasis"/>
          <w:rFonts w:asciiTheme="minorHAnsi" w:hAnsiTheme="minorHAnsi" w:cstheme="minorHAnsi"/>
        </w:rPr>
        <w:t xml:space="preserve"> </w:t>
      </w:r>
      <w:r w:rsidRPr="000A1CDF">
        <w:rPr>
          <w:rStyle w:val="Emphasis"/>
          <w:rFonts w:asciiTheme="minorHAnsi" w:hAnsiTheme="minorHAnsi" w:cstheme="minorHAnsi"/>
          <w:highlight w:val="cyan"/>
        </w:rPr>
        <w:t>destruction</w:t>
      </w:r>
      <w:r w:rsidRPr="004B32C4">
        <w:rPr>
          <w:rStyle w:val="Emphasis"/>
          <w:rFonts w:asciiTheme="minorHAnsi" w:hAnsiTheme="minorHAnsi" w:cstheme="minorHAnsi"/>
        </w:rPr>
        <w:t>.</w:t>
      </w:r>
      <w:r w:rsidRPr="004B32C4">
        <w:rPr>
          <w:rFonts w:asciiTheme="minorHAnsi" w:hAnsiTheme="minorHAnsi" w:cstheme="minorHAnsi"/>
          <w:bCs/>
          <w:iCs/>
          <w:sz w:val="16"/>
        </w:rPr>
        <w:t xml:space="preserve">  </w:t>
      </w:r>
      <w:r w:rsidRPr="004B32C4">
        <w:rPr>
          <w:rStyle w:val="StyleUnderline"/>
          <w:rFonts w:asciiTheme="minorHAnsi" w:hAnsiTheme="minorHAnsi" w:cstheme="minorHAnsi"/>
        </w:rPr>
        <w:t xml:space="preserve">Although humanity certainly has its own interests in reducing the threat of these technologies </w:t>
      </w:r>
      <w:r w:rsidRPr="000A1CDF">
        <w:rPr>
          <w:rStyle w:val="StyleUnderline"/>
          <w:rFonts w:asciiTheme="minorHAnsi" w:hAnsiTheme="minorHAnsi" w:cstheme="minorHAnsi"/>
          <w:highlight w:val="cyan"/>
        </w:rPr>
        <w:t>evaluating</w:t>
      </w:r>
      <w:r w:rsidRPr="004B32C4">
        <w:rPr>
          <w:rStyle w:val="StyleUnderline"/>
          <w:rFonts w:asciiTheme="minorHAnsi" w:hAnsiTheme="minorHAnsi" w:cstheme="minorHAnsi"/>
        </w:rPr>
        <w:t xml:space="preserve"> them </w:t>
      </w:r>
      <w:r w:rsidRPr="000A1CDF">
        <w:rPr>
          <w:rStyle w:val="Emphasis"/>
          <w:rFonts w:asciiTheme="minorHAnsi" w:hAnsiTheme="minorHAnsi" w:cstheme="minorHAnsi"/>
          <w:highlight w:val="cyan"/>
        </w:rPr>
        <w:t>without</w:t>
      </w:r>
      <w:r w:rsidRPr="004B32C4">
        <w:rPr>
          <w:rStyle w:val="Emphasis"/>
          <w:rFonts w:asciiTheme="minorHAnsi" w:hAnsiTheme="minorHAnsi" w:cstheme="minorHAnsi"/>
        </w:rPr>
        <w:t xml:space="preserve"> </w:t>
      </w:r>
      <w:r w:rsidRPr="000A1CDF">
        <w:rPr>
          <w:rStyle w:val="Emphasis"/>
          <w:rFonts w:asciiTheme="minorHAnsi" w:hAnsiTheme="minorHAnsi" w:cstheme="minorHAnsi"/>
          <w:highlight w:val="cyan"/>
        </w:rPr>
        <w:t xml:space="preserve">taking into account </w:t>
      </w:r>
      <w:r w:rsidRPr="004B32C4">
        <w:rPr>
          <w:rStyle w:val="Emphasis"/>
          <w:rFonts w:asciiTheme="minorHAnsi" w:hAnsiTheme="minorHAnsi" w:cstheme="minorHAnsi"/>
        </w:rPr>
        <w:t xml:space="preserve">the </w:t>
      </w:r>
      <w:proofErr w:type="gramStart"/>
      <w:r w:rsidRPr="000A1CDF">
        <w:rPr>
          <w:rStyle w:val="Emphasis"/>
          <w:rFonts w:asciiTheme="minorHAnsi" w:hAnsiTheme="minorHAnsi" w:cstheme="minorHAnsi"/>
          <w:highlight w:val="cyan"/>
        </w:rPr>
        <w:t>danger</w:t>
      </w:r>
      <w:proofErr w:type="gramEnd"/>
      <w:r w:rsidRPr="000A1CDF">
        <w:rPr>
          <w:rStyle w:val="Emphasis"/>
          <w:rFonts w:asciiTheme="minorHAnsi" w:hAnsiTheme="minorHAnsi" w:cstheme="minorHAnsi"/>
          <w:highlight w:val="cyan"/>
        </w:rPr>
        <w:t xml:space="preserve"> </w:t>
      </w:r>
      <w:r w:rsidRPr="004B32C4">
        <w:rPr>
          <w:rStyle w:val="Emphasis"/>
          <w:rFonts w:asciiTheme="minorHAnsi" w:hAnsiTheme="minorHAnsi" w:cstheme="minorHAnsi"/>
        </w:rPr>
        <w:t xml:space="preserve">they pose </w:t>
      </w:r>
      <w:r w:rsidRPr="000A1CDF">
        <w:rPr>
          <w:rStyle w:val="Emphasis"/>
          <w:rFonts w:asciiTheme="minorHAnsi" w:hAnsiTheme="minorHAnsi" w:cstheme="minorHAnsi"/>
          <w:highlight w:val="cyan"/>
        </w:rPr>
        <w:t>to alien life is neither appropriate nor just</w:t>
      </w:r>
      <w:r w:rsidRPr="004B32C4">
        <w:rPr>
          <w:rFonts w:asciiTheme="minorHAnsi" w:hAnsiTheme="minorHAnsi" w:cstheme="minorHAnsi"/>
          <w:bCs/>
          <w:iCs/>
          <w:sz w:val="16"/>
        </w:rPr>
        <w:t xml:space="preserve">.  It is not appropriate because </w:t>
      </w:r>
      <w:r w:rsidRPr="004B32C4">
        <w:rPr>
          <w:rStyle w:val="StyleUnderline"/>
          <w:rFonts w:asciiTheme="minorHAnsi" w:hAnsiTheme="minorHAnsi" w:cstheme="minorHAnsi"/>
        </w:rPr>
        <w:t>framing the issue only in terms of human interests will result in priorities designed to minimize the risks and maximize the benefits to humanity</w:t>
      </w:r>
      <w:r w:rsidRPr="004B32C4">
        <w:rPr>
          <w:rFonts w:asciiTheme="minorHAnsi" w:hAnsiTheme="minorHAnsi" w:cstheme="minorHAnsi"/>
          <w:bCs/>
          <w:iCs/>
          <w:sz w:val="16"/>
        </w:rPr>
        <w:t xml:space="preserve">, </w:t>
      </w:r>
      <w:r w:rsidRPr="004B32C4">
        <w:rPr>
          <w:rStyle w:val="Emphasis"/>
          <w:rFonts w:asciiTheme="minorHAnsi" w:hAnsiTheme="minorHAnsi" w:cstheme="minorHAnsi"/>
        </w:rPr>
        <w:t>not all life</w:t>
      </w:r>
      <w:r w:rsidRPr="004B32C4">
        <w:rPr>
          <w:rFonts w:asciiTheme="minorHAnsi" w:hAnsiTheme="minorHAnsi" w:cstheme="minorHAnsi"/>
          <w:bCs/>
          <w:iCs/>
          <w:sz w:val="16"/>
        </w:rPr>
        <w:t xml:space="preserve">.  Even if humanity dealt with the threats effectively without referencing their obligation to aliens, Posner, Bostrom, Leslie, and </w:t>
      </w:r>
      <w:proofErr w:type="spellStart"/>
      <w:r w:rsidRPr="004B32C4">
        <w:rPr>
          <w:rFonts w:asciiTheme="minorHAnsi" w:hAnsiTheme="minorHAnsi" w:cstheme="minorHAnsi"/>
          <w:bCs/>
          <w:iCs/>
          <w:sz w:val="16"/>
        </w:rPr>
        <w:t>Ree’s</w:t>
      </w:r>
      <w:proofErr w:type="spellEnd"/>
      <w:r w:rsidRPr="004B32C4">
        <w:rPr>
          <w:rFonts w:asciiTheme="minorHAnsi" w:hAnsiTheme="minorHAnsi" w:cstheme="minorHAnsi"/>
          <w:bCs/>
          <w:iCs/>
          <w:sz w:val="16"/>
        </w:rPr>
        <w:t xml:space="preserve"> </w:t>
      </w:r>
      <w:r w:rsidRPr="004B32C4">
        <w:rPr>
          <w:rFonts w:asciiTheme="minorHAnsi" w:hAnsiTheme="minorHAnsi" w:cstheme="minorHAnsi"/>
          <w:bCs/>
          <w:iCs/>
          <w:sz w:val="16"/>
        </w:rPr>
        <w:lastRenderedPageBreak/>
        <w:t xml:space="preserve">rhetoric would not be “just,” because </w:t>
      </w:r>
      <w:r w:rsidRPr="000A1CDF">
        <w:rPr>
          <w:rStyle w:val="Emphasis"/>
          <w:rFonts w:asciiTheme="minorHAnsi" w:hAnsiTheme="minorHAnsi" w:cstheme="minorHAnsi"/>
          <w:highlight w:val="cyan"/>
        </w:rPr>
        <w:t xml:space="preserve">it arbitrarily declares other life </w:t>
      </w:r>
      <w:r w:rsidRPr="004B32C4">
        <w:rPr>
          <w:rStyle w:val="Emphasis"/>
          <w:rFonts w:asciiTheme="minorHAnsi" w:hAnsiTheme="minorHAnsi" w:cstheme="minorHAnsi"/>
        </w:rPr>
        <w:t xml:space="preserve">forms </w:t>
      </w:r>
      <w:r w:rsidRPr="000A1CDF">
        <w:rPr>
          <w:rStyle w:val="Emphasis"/>
          <w:rFonts w:asciiTheme="minorHAnsi" w:hAnsiTheme="minorHAnsi" w:cstheme="minorHAnsi"/>
          <w:highlight w:val="cyan"/>
        </w:rPr>
        <w:t>unworthy</w:t>
      </w:r>
      <w:r w:rsidRPr="004B32C4">
        <w:rPr>
          <w:rStyle w:val="Emphasis"/>
          <w:rFonts w:asciiTheme="minorHAnsi" w:hAnsiTheme="minorHAnsi" w:cstheme="minorHAnsi"/>
        </w:rPr>
        <w:t xml:space="preserve"> of consideration</w:t>
      </w:r>
      <w:r w:rsidRPr="004B32C4">
        <w:rPr>
          <w:rFonts w:asciiTheme="minorHAnsi" w:hAnsiTheme="minorHAnsi" w:cstheme="minorHAnsi"/>
          <w:bCs/>
          <w:iCs/>
          <w:sz w:val="16"/>
        </w:rPr>
        <w:t xml:space="preserve">.  A framework of acknowledgement would allow humanity to address the risks of these new technologies, while </w:t>
      </w:r>
      <w:r w:rsidRPr="004B32C4">
        <w:rPr>
          <w:rStyle w:val="StyleUnderline"/>
          <w:rFonts w:asciiTheme="minorHAnsi" w:hAnsiTheme="minorHAnsi" w:cstheme="minorHAnsi"/>
        </w:rPr>
        <w:t>being cognizant of humanity’s obligations to other life within the universe</w:t>
      </w:r>
      <w:r w:rsidRPr="004B32C4">
        <w:rPr>
          <w:rFonts w:asciiTheme="minorHAnsi" w:hAnsiTheme="minorHAnsi" w:cstheme="minorHAnsi"/>
          <w:bCs/>
          <w:iCs/>
          <w:sz w:val="16"/>
        </w:rPr>
        <w:t xml:space="preserve">.  </w:t>
      </w:r>
      <w:r w:rsidRPr="000A1CDF">
        <w:rPr>
          <w:rStyle w:val="StyleUnderline"/>
          <w:rFonts w:asciiTheme="minorHAnsi" w:hAnsiTheme="minorHAnsi" w:cstheme="minorHAnsi"/>
          <w:highlight w:val="cyan"/>
        </w:rPr>
        <w:t>Applying</w:t>
      </w:r>
      <w:r w:rsidRPr="004B32C4">
        <w:rPr>
          <w:rStyle w:val="StyleUnderline"/>
          <w:rFonts w:asciiTheme="minorHAnsi" w:hAnsiTheme="minorHAnsi" w:cstheme="minorHAnsi"/>
        </w:rPr>
        <w:t xml:space="preserve"> the lens of </w:t>
      </w:r>
      <w:r w:rsidRPr="000A1CDF">
        <w:rPr>
          <w:rStyle w:val="StyleUnderline"/>
          <w:rFonts w:asciiTheme="minorHAnsi" w:hAnsiTheme="minorHAnsi" w:cstheme="minorHAnsi"/>
          <w:highlight w:val="cyan"/>
        </w:rPr>
        <w:t>acknowledgment</w:t>
      </w:r>
      <w:r w:rsidRPr="004B32C4">
        <w:rPr>
          <w:rStyle w:val="StyleUnderline"/>
          <w:rFonts w:asciiTheme="minorHAnsi" w:hAnsiTheme="minorHAnsi" w:cstheme="minorHAnsi"/>
        </w:rPr>
        <w:t xml:space="preserve"> to the issue of existential threats </w:t>
      </w:r>
      <w:r w:rsidRPr="000A1CDF">
        <w:rPr>
          <w:rStyle w:val="StyleUnderline"/>
          <w:rFonts w:asciiTheme="minorHAnsi" w:hAnsiTheme="minorHAnsi" w:cstheme="minorHAnsi"/>
          <w:highlight w:val="cyan"/>
        </w:rPr>
        <w:t>moves</w:t>
      </w:r>
      <w:r w:rsidRPr="004B32C4">
        <w:rPr>
          <w:rStyle w:val="StyleUnderline"/>
          <w:rFonts w:asciiTheme="minorHAnsi" w:hAnsiTheme="minorHAnsi" w:cstheme="minorHAnsi"/>
        </w:rPr>
        <w:t xml:space="preserve"> the problem</w:t>
      </w:r>
      <w:r w:rsidRPr="004B32C4">
        <w:rPr>
          <w:rFonts w:asciiTheme="minorHAnsi" w:hAnsiTheme="minorHAnsi" w:cstheme="minorHAnsi"/>
          <w:bCs/>
          <w:iCs/>
          <w:sz w:val="16"/>
        </w:rPr>
        <w:t xml:space="preserve"> </w:t>
      </w:r>
      <w:r w:rsidRPr="000A1CDF">
        <w:rPr>
          <w:rStyle w:val="Emphasis"/>
          <w:rFonts w:asciiTheme="minorHAnsi" w:hAnsiTheme="minorHAnsi" w:cstheme="minorHAnsi"/>
          <w:highlight w:val="cyan"/>
        </w:rPr>
        <w:t>from</w:t>
      </w:r>
      <w:r w:rsidRPr="004B32C4">
        <w:rPr>
          <w:rStyle w:val="Emphasis"/>
          <w:rFonts w:asciiTheme="minorHAnsi" w:hAnsiTheme="minorHAnsi" w:cstheme="minorHAnsi"/>
        </w:rPr>
        <w:t xml:space="preserve"> one of </w:t>
      </w:r>
      <w:proofErr w:type="spellStart"/>
      <w:r w:rsidRPr="000A1CDF">
        <w:rPr>
          <w:rStyle w:val="Emphasis"/>
          <w:rFonts w:asciiTheme="minorHAnsi" w:hAnsiTheme="minorHAnsi" w:cstheme="minorHAnsi"/>
          <w:highlight w:val="cyan"/>
        </w:rPr>
        <w:t>self destruction</w:t>
      </w:r>
      <w:proofErr w:type="spellEnd"/>
      <w:r w:rsidRPr="000A1CDF">
        <w:rPr>
          <w:rStyle w:val="Emphasis"/>
          <w:rFonts w:asciiTheme="minorHAnsi" w:hAnsiTheme="minorHAnsi" w:cstheme="minorHAnsi"/>
          <w:highlight w:val="cyan"/>
        </w:rPr>
        <w:t xml:space="preserve"> to universal genocide</w:t>
      </w:r>
      <w:r w:rsidRPr="004B32C4">
        <w:rPr>
          <w:rFonts w:asciiTheme="minorHAnsi" w:hAnsiTheme="minorHAnsi" w:cstheme="minorHAnsi"/>
          <w:bCs/>
          <w:iCs/>
          <w:sz w:val="16"/>
        </w:rPr>
        <w:t xml:space="preserve">.  This may be </w:t>
      </w:r>
      <w:r w:rsidRPr="009C6073">
        <w:rPr>
          <w:rFonts w:asciiTheme="minorHAnsi" w:hAnsiTheme="minorHAnsi" w:cstheme="minorHAnsi"/>
          <w:bCs/>
          <w:iCs/>
          <w:sz w:val="16"/>
        </w:rPr>
        <w:t xml:space="preserve">the most dramatic example of how </w:t>
      </w:r>
      <w:r w:rsidRPr="009C6073">
        <w:rPr>
          <w:rStyle w:val="Emphasis"/>
          <w:rFonts w:asciiTheme="minorHAnsi" w:hAnsiTheme="minorHAnsi" w:cstheme="minorHAnsi"/>
        </w:rPr>
        <w:t>refusing to extend acknowledgment to potential alien life can mask humanity’s obligations to life beyond this planet.</w:t>
      </w:r>
    </w:p>
    <w:p w14:paraId="2A12041C" w14:textId="77777777" w:rsidR="009C6CCA" w:rsidRPr="00254FAA" w:rsidRDefault="009C6CCA" w:rsidP="009C6CCA">
      <w:pPr>
        <w:pStyle w:val="Heading4"/>
        <w:rPr>
          <w:rFonts w:cs="Arial"/>
        </w:rPr>
      </w:pPr>
      <w:r>
        <w:rPr>
          <w:rFonts w:cs="Arial"/>
        </w:rPr>
        <w:t xml:space="preserve">Independently, </w:t>
      </w:r>
      <w:r w:rsidRPr="000874D8">
        <w:rPr>
          <w:rFonts w:cs="Arial"/>
          <w:u w:val="single"/>
        </w:rPr>
        <w:t>other</w:t>
      </w:r>
      <w:r>
        <w:rPr>
          <w:rFonts w:cs="Arial"/>
        </w:rPr>
        <w:t xml:space="preserve"> aliens are real, and </w:t>
      </w:r>
      <w:r w:rsidRPr="000874D8">
        <w:rPr>
          <w:rFonts w:cs="Arial"/>
          <w:u w:val="single"/>
        </w:rPr>
        <w:t>encountering</w:t>
      </w:r>
      <w:r>
        <w:rPr>
          <w:rFonts w:cs="Arial"/>
        </w:rPr>
        <w:t xml:space="preserve"> them causes </w:t>
      </w:r>
      <w:r w:rsidRPr="000874D8">
        <w:rPr>
          <w:rFonts w:cs="Arial"/>
          <w:u w:val="single"/>
        </w:rPr>
        <w:t>extinction</w:t>
      </w:r>
      <w:r>
        <w:rPr>
          <w:rFonts w:cs="Arial"/>
        </w:rPr>
        <w:t xml:space="preserve"> </w:t>
      </w:r>
    </w:p>
    <w:p w14:paraId="10346617" w14:textId="77777777" w:rsidR="009C6CCA" w:rsidRPr="00254FAA" w:rsidRDefault="009C6CCA" w:rsidP="009C6CCA">
      <w:r w:rsidRPr="00254FAA">
        <w:t xml:space="preserve">Sarah </w:t>
      </w:r>
      <w:proofErr w:type="spellStart"/>
      <w:r w:rsidRPr="00254FAA">
        <w:rPr>
          <w:rStyle w:val="Style13ptBold"/>
        </w:rPr>
        <w:t>Sloat</w:t>
      </w:r>
      <w:proofErr w:type="spellEnd"/>
      <w:r w:rsidRPr="00254FAA">
        <w:rPr>
          <w:rStyle w:val="Style13ptBold"/>
        </w:rPr>
        <w:t xml:space="preserve"> 16</w:t>
      </w:r>
      <w:r w:rsidRPr="00254FAA">
        <w:t>, citing Stephen Hawking, the smartest person of all time, “Stephen Hawking Says We Should Hope Aliens Don't Find Us First”, https://www.inverse.com/article/14144-stephen-hawking-says-we-should-hope-aliens-don-t-find-us-first</w:t>
      </w:r>
    </w:p>
    <w:p w14:paraId="453D3182" w14:textId="77777777" w:rsidR="009C6CCA" w:rsidRDefault="009C6CCA" w:rsidP="009C6CCA">
      <w:pPr>
        <w:rPr>
          <w:sz w:val="16"/>
        </w:rPr>
      </w:pPr>
      <w:r w:rsidRPr="00254FAA">
        <w:rPr>
          <w:sz w:val="16"/>
        </w:rPr>
        <w:t xml:space="preserve">Since 2010, </w:t>
      </w:r>
      <w:r w:rsidRPr="000A1CDF">
        <w:rPr>
          <w:rStyle w:val="StyleUnderline"/>
          <w:highlight w:val="cyan"/>
        </w:rPr>
        <w:t xml:space="preserve">Hawking has been </w:t>
      </w:r>
      <w:r w:rsidRPr="000A1CDF">
        <w:rPr>
          <w:rStyle w:val="Emphasis"/>
          <w:highlight w:val="cyan"/>
        </w:rPr>
        <w:t>public</w:t>
      </w:r>
      <w:r w:rsidRPr="000A1CDF">
        <w:rPr>
          <w:rStyle w:val="StyleUnderline"/>
          <w:highlight w:val="cyan"/>
        </w:rPr>
        <w:t xml:space="preserve"> about his concerns that an advance alien civilization could</w:t>
      </w:r>
      <w:r w:rsidRPr="00254FAA">
        <w:rPr>
          <w:sz w:val="16"/>
        </w:rPr>
        <w:t xml:space="preserve"> try to </w:t>
      </w:r>
      <w:r w:rsidRPr="000A1CDF">
        <w:rPr>
          <w:rStyle w:val="Emphasis"/>
          <w:highlight w:val="cyan"/>
        </w:rPr>
        <w:t>kill us all</w:t>
      </w:r>
      <w:r w:rsidRPr="00254FAA">
        <w:rPr>
          <w:sz w:val="16"/>
        </w:rPr>
        <w:t xml:space="preserve">. </w:t>
      </w:r>
      <w:r w:rsidRPr="00254FAA">
        <w:rPr>
          <w:rStyle w:val="StyleUnderline"/>
        </w:rPr>
        <w:t>Hawking said of aliens then</w:t>
      </w:r>
      <w:r w:rsidRPr="00254FAA">
        <w:rPr>
          <w:sz w:val="16"/>
        </w:rPr>
        <w:t>: “</w:t>
      </w:r>
      <w:r w:rsidRPr="00254FAA">
        <w:rPr>
          <w:rStyle w:val="StyleUnderline"/>
        </w:rPr>
        <w:t>I imagine they might exist in massive ships</w:t>
      </w:r>
      <w:r w:rsidRPr="00254FAA">
        <w:rPr>
          <w:sz w:val="16"/>
        </w:rPr>
        <w:t xml:space="preserve">, </w:t>
      </w:r>
      <w:r w:rsidRPr="00254FAA">
        <w:rPr>
          <w:rStyle w:val="Emphasis"/>
        </w:rPr>
        <w:t>having used up all the resources from their home planet</w:t>
      </w:r>
      <w:r w:rsidRPr="00254FAA">
        <w:rPr>
          <w:sz w:val="16"/>
        </w:rPr>
        <w:t xml:space="preserve">. </w:t>
      </w:r>
      <w:r w:rsidRPr="00254FAA">
        <w:rPr>
          <w:rStyle w:val="StyleUnderline"/>
        </w:rPr>
        <w:t xml:space="preserve">Such advanced aliens would perhaps become </w:t>
      </w:r>
      <w:r w:rsidRPr="000A1CDF">
        <w:rPr>
          <w:rStyle w:val="Emphasis"/>
          <w:highlight w:val="cyan"/>
        </w:rPr>
        <w:t>nomads</w:t>
      </w:r>
      <w:r w:rsidRPr="000A1CDF">
        <w:rPr>
          <w:sz w:val="16"/>
          <w:highlight w:val="cyan"/>
        </w:rPr>
        <w:t xml:space="preserve">, </w:t>
      </w:r>
      <w:r w:rsidRPr="000A1CDF">
        <w:rPr>
          <w:rStyle w:val="StyleUnderline"/>
          <w:highlight w:val="cyan"/>
        </w:rPr>
        <w:t xml:space="preserve">looking to </w:t>
      </w:r>
      <w:r w:rsidRPr="000A1CDF">
        <w:rPr>
          <w:rStyle w:val="Emphasis"/>
          <w:highlight w:val="cyan"/>
        </w:rPr>
        <w:t>conquer</w:t>
      </w:r>
      <w:r w:rsidRPr="000A1CDF">
        <w:rPr>
          <w:rStyle w:val="StyleUnderline"/>
          <w:highlight w:val="cyan"/>
        </w:rPr>
        <w:t xml:space="preserve"> and </w:t>
      </w:r>
      <w:proofErr w:type="spellStart"/>
      <w:r w:rsidRPr="000A1CDF">
        <w:rPr>
          <w:rStyle w:val="Emphasis"/>
          <w:highlight w:val="cyan"/>
        </w:rPr>
        <w:t>colonise</w:t>
      </w:r>
      <w:proofErr w:type="spellEnd"/>
      <w:r w:rsidRPr="000A1CDF">
        <w:rPr>
          <w:rStyle w:val="StyleUnderline"/>
          <w:highlight w:val="cyan"/>
        </w:rPr>
        <w:t xml:space="preserve"> whatever planets they can reach</w:t>
      </w:r>
      <w:r w:rsidRPr="00254FAA">
        <w:rPr>
          <w:sz w:val="16"/>
        </w:rPr>
        <w:t>.” Hawking also said this during a Discovery Channel program: “</w:t>
      </w:r>
      <w:r w:rsidRPr="00254FAA">
        <w:rPr>
          <w:rStyle w:val="StyleUnderline"/>
        </w:rPr>
        <w:t>If aliens visit us</w:t>
      </w:r>
      <w:r w:rsidRPr="00254FAA">
        <w:rPr>
          <w:sz w:val="16"/>
        </w:rPr>
        <w:t xml:space="preserve">, </w:t>
      </w:r>
      <w:r w:rsidRPr="000A1CDF">
        <w:rPr>
          <w:rStyle w:val="StyleUnderline"/>
          <w:highlight w:val="cyan"/>
        </w:rPr>
        <w:t xml:space="preserve">the outcome would be much as </w:t>
      </w:r>
      <w:r w:rsidRPr="000A1CDF">
        <w:rPr>
          <w:rStyle w:val="Emphasis"/>
          <w:highlight w:val="cyan"/>
        </w:rPr>
        <w:t>when Columbus landed in America</w:t>
      </w:r>
      <w:r w:rsidRPr="000A1CDF">
        <w:rPr>
          <w:rStyle w:val="StyleUnderline"/>
          <w:highlight w:val="cyan"/>
        </w:rPr>
        <w:t>, which</w:t>
      </w:r>
      <w:r w:rsidRPr="000A1CDF">
        <w:rPr>
          <w:sz w:val="16"/>
          <w:highlight w:val="cyan"/>
        </w:rPr>
        <w:t xml:space="preserve"> </w:t>
      </w:r>
      <w:r w:rsidRPr="000A1CDF">
        <w:rPr>
          <w:rStyle w:val="Emphasis"/>
          <w:highlight w:val="cyan"/>
        </w:rPr>
        <w:t>didn’t turn out well</w:t>
      </w:r>
      <w:r w:rsidRPr="000A1CDF">
        <w:rPr>
          <w:rStyle w:val="StyleUnderline"/>
          <w:highlight w:val="cyan"/>
        </w:rPr>
        <w:t xml:space="preserve"> </w:t>
      </w:r>
      <w:r w:rsidRPr="00595469">
        <w:rPr>
          <w:rStyle w:val="StyleUnderline"/>
        </w:rPr>
        <w:t>for the Native Americans</w:t>
      </w:r>
      <w:r w:rsidRPr="00254FAA">
        <w:rPr>
          <w:sz w:val="16"/>
        </w:rPr>
        <w:t>,” he said. “</w:t>
      </w:r>
      <w:r w:rsidRPr="00254FAA">
        <w:rPr>
          <w:rStyle w:val="StyleUnderline"/>
        </w:rPr>
        <w:t xml:space="preserve">We only have to look at ourselves to see how intelligent life might develop into something we </w:t>
      </w:r>
      <w:r w:rsidRPr="00254FAA">
        <w:rPr>
          <w:rStyle w:val="Emphasis"/>
        </w:rPr>
        <w:t>wouldn’t want to meet</w:t>
      </w:r>
      <w:r w:rsidRPr="00254FAA">
        <w:rPr>
          <w:sz w:val="16"/>
        </w:rPr>
        <w:t>.”</w:t>
      </w:r>
    </w:p>
    <w:p w14:paraId="57A1280F" w14:textId="77777777" w:rsidR="009C6CCA" w:rsidRPr="00340C80" w:rsidRDefault="009C6CCA" w:rsidP="009C6CCA">
      <w:pPr>
        <w:pStyle w:val="Heading4"/>
      </w:pPr>
      <w:r>
        <w:t xml:space="preserve">They’ll introduce alien diseases – </w:t>
      </w:r>
      <w:r w:rsidRPr="00595469">
        <w:rPr>
          <w:u w:val="single"/>
        </w:rPr>
        <w:t>extinction</w:t>
      </w:r>
    </w:p>
    <w:p w14:paraId="5C8AAD80" w14:textId="77777777" w:rsidR="009C6CCA" w:rsidRPr="00595469" w:rsidRDefault="009C6CCA" w:rsidP="009C6CCA">
      <w:r w:rsidRPr="00595469">
        <w:t xml:space="preserve">Seth D. </w:t>
      </w:r>
      <w:r w:rsidRPr="00595469">
        <w:rPr>
          <w:rStyle w:val="Style13ptBold"/>
        </w:rPr>
        <w:t>Baum 11</w:t>
      </w:r>
      <w:r w:rsidRPr="00595469">
        <w:t xml:space="preserve">, </w:t>
      </w:r>
      <w:r>
        <w:t xml:space="preserve">M.S., Electrical Engineering, Northeastern University, </w:t>
      </w:r>
      <w:r w:rsidRPr="00595469">
        <w:t>PhD</w:t>
      </w:r>
      <w:r>
        <w:t xml:space="preserve"> student </w:t>
      </w:r>
      <w:r w:rsidRPr="00595469">
        <w:t>@ Pennsylvania State University NASA Planetary Science Division,</w:t>
      </w:r>
      <w:r>
        <w:t xml:space="preserve"> “Would </w:t>
      </w:r>
      <w:proofErr w:type="gramStart"/>
      <w:r>
        <w:t>contact with</w:t>
      </w:r>
      <w:proofErr w:type="gramEnd"/>
      <w:r>
        <w:t xml:space="preserve"> extraterrestrials benefit or harm humanity? A scenario analysis”, </w:t>
      </w:r>
      <w:r w:rsidRPr="00595469">
        <w:t xml:space="preserve">Acta </w:t>
      </w:r>
      <w:proofErr w:type="spellStart"/>
      <w:r w:rsidRPr="00595469">
        <w:t>Astronautica</w:t>
      </w:r>
      <w:proofErr w:type="spellEnd"/>
      <w:r w:rsidRPr="00595469">
        <w:t xml:space="preserve"> Volume 68, Issues 11-12, June-July 2011, Pages 2114-2129</w:t>
      </w:r>
    </w:p>
    <w:p w14:paraId="4F2EF079" w14:textId="77777777" w:rsidR="009C6CCA" w:rsidRDefault="009C6CCA" w:rsidP="009C6CCA">
      <w:pPr>
        <w:rPr>
          <w:sz w:val="10"/>
        </w:rPr>
      </w:pPr>
      <w:r w:rsidRPr="00595469">
        <w:rPr>
          <w:rStyle w:val="StyleUnderline"/>
        </w:rPr>
        <w:t xml:space="preserve">If humanity comes into </w:t>
      </w:r>
      <w:r w:rsidRPr="00595469">
        <w:rPr>
          <w:rStyle w:val="Emphasis"/>
        </w:rPr>
        <w:t>direct physical contact</w:t>
      </w:r>
      <w:r w:rsidRPr="00595469">
        <w:rPr>
          <w:rStyle w:val="StyleUnderline"/>
        </w:rPr>
        <w:t xml:space="preserve"> with</w:t>
      </w:r>
      <w:r w:rsidRPr="00595469">
        <w:rPr>
          <w:sz w:val="10"/>
        </w:rPr>
        <w:t xml:space="preserve"> either </w:t>
      </w:r>
      <w:r w:rsidRPr="00595469">
        <w:rPr>
          <w:rStyle w:val="Emphasis"/>
        </w:rPr>
        <w:t>ETI</w:t>
      </w:r>
      <w:r w:rsidRPr="00595469">
        <w:rPr>
          <w:sz w:val="10"/>
        </w:rPr>
        <w:t xml:space="preserve"> themselves or some ETI artifact, </w:t>
      </w:r>
      <w:r w:rsidRPr="00595469">
        <w:rPr>
          <w:rStyle w:val="StyleUnderline"/>
        </w:rPr>
        <w:t xml:space="preserve">then </w:t>
      </w:r>
      <w:r w:rsidRPr="000A1CDF">
        <w:rPr>
          <w:rStyle w:val="StyleUnderline"/>
          <w:highlight w:val="cyan"/>
        </w:rPr>
        <w:t xml:space="preserve">it may be possible for humanity to be unintentionally </w:t>
      </w:r>
      <w:r w:rsidRPr="000A1CDF">
        <w:rPr>
          <w:rStyle w:val="Emphasis"/>
          <w:highlight w:val="cyan"/>
        </w:rPr>
        <w:t>harmed</w:t>
      </w:r>
      <w:r w:rsidRPr="00595469">
        <w:rPr>
          <w:sz w:val="10"/>
        </w:rPr>
        <w:t xml:space="preserve">. </w:t>
      </w:r>
      <w:r w:rsidRPr="00595469">
        <w:rPr>
          <w:rStyle w:val="StyleUnderline"/>
        </w:rPr>
        <w:t xml:space="preserve">One of the most prominent scenarios of this kind is the </w:t>
      </w:r>
      <w:r w:rsidRPr="000A1CDF">
        <w:rPr>
          <w:rStyle w:val="Emphasis"/>
          <w:highlight w:val="cyan"/>
        </w:rPr>
        <w:t>transmission of disease</w:t>
      </w:r>
      <w:r w:rsidRPr="000A1CDF">
        <w:rPr>
          <w:rStyle w:val="StyleUnderline"/>
          <w:highlight w:val="cyan"/>
        </w:rPr>
        <w:t xml:space="preserve"> to humanity</w:t>
      </w:r>
      <w:r w:rsidRPr="00595469">
        <w:rPr>
          <w:sz w:val="10"/>
        </w:rPr>
        <w:t xml:space="preserve">. This scenario is inspired by the many instances in which </w:t>
      </w:r>
      <w:r w:rsidRPr="00595469">
        <w:rPr>
          <w:rStyle w:val="StyleUnderline"/>
        </w:rPr>
        <w:t>humans and other species on Earth have suffered severely from diseases introduced from other regions of the planet.</w:t>
      </w:r>
      <w:r w:rsidRPr="00595469">
        <w:rPr>
          <w:sz w:val="10"/>
        </w:rPr>
        <w:t xml:space="preserve"> Such diseases are spread via the global travels of humans and our cargo </w:t>
      </w:r>
      <w:proofErr w:type="gramStart"/>
      <w:r w:rsidRPr="00595469">
        <w:rPr>
          <w:sz w:val="10"/>
        </w:rPr>
        <w:t>and also</w:t>
      </w:r>
      <w:proofErr w:type="gramEnd"/>
      <w:r w:rsidRPr="00595469">
        <w:rPr>
          <w:sz w:val="10"/>
        </w:rPr>
        <w:t xml:space="preserve"> through certain other disease vectors. </w:t>
      </w:r>
      <w:r w:rsidRPr="00595469">
        <w:rPr>
          <w:rStyle w:val="StyleUnderline"/>
        </w:rPr>
        <w:t xml:space="preserve">Introduced </w:t>
      </w:r>
      <w:r w:rsidRPr="000A1CDF">
        <w:rPr>
          <w:rStyle w:val="StyleUnderline"/>
          <w:highlight w:val="cyan"/>
        </w:rPr>
        <w:t xml:space="preserve">diseases have been </w:t>
      </w:r>
      <w:r w:rsidRPr="000A1CDF">
        <w:rPr>
          <w:rStyle w:val="Emphasis"/>
          <w:highlight w:val="cyan"/>
        </w:rPr>
        <w:t>extremely potent</w:t>
      </w:r>
      <w:r w:rsidRPr="00595469">
        <w:rPr>
          <w:sz w:val="10"/>
        </w:rPr>
        <w:t xml:space="preserve"> </w:t>
      </w:r>
      <w:r w:rsidRPr="00595469">
        <w:rPr>
          <w:rStyle w:val="StyleUnderline"/>
        </w:rPr>
        <w:t xml:space="preserve">because </w:t>
      </w:r>
      <w:r w:rsidRPr="000A1CDF">
        <w:rPr>
          <w:rStyle w:val="StyleUnderline"/>
          <w:highlight w:val="cyan"/>
        </w:rPr>
        <w:t>the population</w:t>
      </w:r>
      <w:r w:rsidRPr="00595469">
        <w:rPr>
          <w:rStyle w:val="StyleUnderline"/>
        </w:rPr>
        <w:t xml:space="preserve"> receiving the disease </w:t>
      </w:r>
      <w:r w:rsidRPr="000A1CDF">
        <w:rPr>
          <w:rStyle w:val="StyleUnderline"/>
          <w:highlight w:val="cyan"/>
        </w:rPr>
        <w:t xml:space="preserve">has </w:t>
      </w:r>
      <w:r w:rsidRPr="000A1CDF">
        <w:rPr>
          <w:rStyle w:val="Emphasis"/>
          <w:highlight w:val="cyan"/>
        </w:rPr>
        <w:t>no prior exposure to it</w:t>
      </w:r>
      <w:r w:rsidRPr="000A1CDF">
        <w:rPr>
          <w:sz w:val="10"/>
          <w:highlight w:val="cyan"/>
        </w:rPr>
        <w:t xml:space="preserve"> </w:t>
      </w:r>
      <w:r w:rsidRPr="000A1CDF">
        <w:rPr>
          <w:rStyle w:val="StyleUnderline"/>
          <w:highlight w:val="cyan"/>
        </w:rPr>
        <w:t xml:space="preserve">and thus </w:t>
      </w:r>
      <w:r w:rsidRPr="000A1CDF">
        <w:rPr>
          <w:rStyle w:val="Emphasis"/>
          <w:highlight w:val="cyan"/>
        </w:rPr>
        <w:t>no build-up of immunity</w:t>
      </w:r>
      <w:r w:rsidRPr="00595469">
        <w:rPr>
          <w:sz w:val="10"/>
        </w:rPr>
        <w:t xml:space="preserve">. Indeed, </w:t>
      </w:r>
      <w:r w:rsidRPr="00595469">
        <w:rPr>
          <w:rStyle w:val="StyleUnderline"/>
        </w:rPr>
        <w:t xml:space="preserve">disease introductions are blamed for loss of human life </w:t>
      </w:r>
      <w:r w:rsidRPr="00595469">
        <w:rPr>
          <w:rStyle w:val="Emphasis"/>
        </w:rPr>
        <w:t>so widespread</w:t>
      </w:r>
      <w:r w:rsidRPr="00595469">
        <w:rPr>
          <w:rStyle w:val="StyleUnderline"/>
        </w:rPr>
        <w:t xml:space="preserve"> as to have </w:t>
      </w:r>
      <w:r w:rsidRPr="00595469">
        <w:rPr>
          <w:rStyle w:val="Emphasis"/>
        </w:rPr>
        <w:t>altered the broadest contours of human history</w:t>
      </w:r>
      <w:r w:rsidRPr="00595469">
        <w:rPr>
          <w:sz w:val="10"/>
        </w:rPr>
        <w:t xml:space="preserve"> [83]. </w:t>
      </w:r>
      <w:r w:rsidRPr="00595469">
        <w:rPr>
          <w:rStyle w:val="StyleUnderline"/>
        </w:rPr>
        <w:t>If ETI could introduce disease to humanity</w:t>
      </w:r>
      <w:r w:rsidRPr="00595469">
        <w:rPr>
          <w:sz w:val="10"/>
        </w:rPr>
        <w:t xml:space="preserve">, </w:t>
      </w:r>
      <w:r w:rsidRPr="00595469">
        <w:rPr>
          <w:rStyle w:val="Emphasis"/>
        </w:rPr>
        <w:t xml:space="preserve">then </w:t>
      </w:r>
      <w:r w:rsidRPr="000A1CDF">
        <w:rPr>
          <w:rStyle w:val="Emphasis"/>
          <w:highlight w:val="cyan"/>
        </w:rPr>
        <w:t>the impacts could be</w:t>
      </w:r>
      <w:r w:rsidRPr="00595469">
        <w:rPr>
          <w:sz w:val="10"/>
        </w:rPr>
        <w:t xml:space="preserve"> – but would not necessarily be – </w:t>
      </w:r>
      <w:r w:rsidRPr="000A1CDF">
        <w:rPr>
          <w:rStyle w:val="Emphasis"/>
          <w:highlight w:val="cyan"/>
        </w:rPr>
        <w:t>devastating</w:t>
      </w:r>
      <w:r w:rsidRPr="00595469">
        <w:rPr>
          <w:sz w:val="10"/>
        </w:rPr>
        <w:t xml:space="preserve">. </w:t>
      </w:r>
      <w:r w:rsidRPr="000A1CDF">
        <w:rPr>
          <w:rStyle w:val="StyleUnderline"/>
          <w:highlight w:val="cyan"/>
        </w:rPr>
        <w:t xml:space="preserve">The disease could quite easily be </w:t>
      </w:r>
      <w:r w:rsidRPr="000A1CDF">
        <w:rPr>
          <w:rStyle w:val="Emphasis"/>
          <w:highlight w:val="cyan"/>
        </w:rPr>
        <w:t>significantly different</w:t>
      </w:r>
      <w:r w:rsidRPr="000A1CDF">
        <w:rPr>
          <w:rStyle w:val="StyleUnderline"/>
          <w:highlight w:val="cyan"/>
        </w:rPr>
        <w:t xml:space="preserve"> from </w:t>
      </w:r>
      <w:r w:rsidRPr="000A1CDF">
        <w:rPr>
          <w:rStyle w:val="StyleUnderline"/>
          <w:highlight w:val="cyan"/>
        </w:rPr>
        <w:lastRenderedPageBreak/>
        <w:t>anything our immune systems have ever encountered</w:t>
      </w:r>
      <w:r w:rsidRPr="00595469">
        <w:rPr>
          <w:rStyle w:val="StyleUnderline"/>
        </w:rPr>
        <w:t xml:space="preserve"> before.</w:t>
      </w:r>
      <w:r w:rsidRPr="00595469">
        <w:rPr>
          <w:sz w:val="10"/>
        </w:rPr>
        <w:t xml:space="preserve"> </w:t>
      </w:r>
      <w:r w:rsidRPr="009944BE">
        <w:rPr>
          <w:rStyle w:val="StyleUnderline"/>
        </w:rPr>
        <w:t xml:space="preserve">The disease could also be </w:t>
      </w:r>
      <w:r w:rsidRPr="000A1CDF">
        <w:rPr>
          <w:rStyle w:val="StyleUnderline"/>
          <w:highlight w:val="cyan"/>
        </w:rPr>
        <w:t xml:space="preserve">entirely </w:t>
      </w:r>
      <w:r w:rsidRPr="000A1CDF">
        <w:rPr>
          <w:rStyle w:val="Emphasis"/>
          <w:highlight w:val="cyan"/>
        </w:rPr>
        <w:t>unfamiliar to our medical knowledge</w:t>
      </w:r>
      <w:r w:rsidRPr="00595469">
        <w:rPr>
          <w:rStyle w:val="StyleUnderline"/>
        </w:rPr>
        <w:t xml:space="preserve">, and it could potentially be </w:t>
      </w:r>
      <w:r w:rsidRPr="00595469">
        <w:rPr>
          <w:rStyle w:val="Emphasis"/>
        </w:rPr>
        <w:t>highly contagious and highly lethal</w:t>
      </w:r>
      <w:r w:rsidRPr="00595469">
        <w:rPr>
          <w:sz w:val="10"/>
        </w:rPr>
        <w:t xml:space="preserve">. </w:t>
      </w:r>
      <w:r w:rsidRPr="009944BE">
        <w:rPr>
          <w:rStyle w:val="StyleUnderline"/>
        </w:rPr>
        <w:t xml:space="preserve">This combination of </w:t>
      </w:r>
      <w:r w:rsidRPr="009944BE">
        <w:rPr>
          <w:rStyle w:val="Emphasis"/>
        </w:rPr>
        <w:t>contagiousness</w:t>
      </w:r>
      <w:r w:rsidRPr="00595469">
        <w:rPr>
          <w:sz w:val="10"/>
        </w:rPr>
        <w:t xml:space="preserve"> (</w:t>
      </w:r>
      <w:proofErr w:type="gramStart"/>
      <w:r w:rsidRPr="00595469">
        <w:rPr>
          <w:sz w:val="10"/>
        </w:rPr>
        <w:t>i.e.</w:t>
      </w:r>
      <w:proofErr w:type="gramEnd"/>
      <w:r w:rsidRPr="00595469">
        <w:rPr>
          <w:sz w:val="10"/>
        </w:rPr>
        <w:t xml:space="preserve"> high R0 [84]) </w:t>
      </w:r>
      <w:r w:rsidRPr="00595469">
        <w:rPr>
          <w:rStyle w:val="StyleUnderline"/>
        </w:rPr>
        <w:t>and</w:t>
      </w:r>
      <w:r w:rsidRPr="00595469">
        <w:rPr>
          <w:sz w:val="10"/>
        </w:rPr>
        <w:t xml:space="preserve"> </w:t>
      </w:r>
      <w:r w:rsidRPr="00595469">
        <w:rPr>
          <w:rStyle w:val="Emphasis"/>
        </w:rPr>
        <w:t>lethality</w:t>
      </w:r>
      <w:r w:rsidRPr="00595469">
        <w:rPr>
          <w:sz w:val="10"/>
        </w:rPr>
        <w:t xml:space="preserve"> (i.e. high mortality rate) </w:t>
      </w:r>
      <w:r w:rsidRPr="00595469">
        <w:rPr>
          <w:rStyle w:val="StyleUnderline"/>
        </w:rPr>
        <w:t xml:space="preserve">is unlikely in </w:t>
      </w:r>
      <w:r w:rsidRPr="00595469">
        <w:rPr>
          <w:rStyle w:val="Emphasis"/>
        </w:rPr>
        <w:t>existing pathogens</w:t>
      </w:r>
      <w:r w:rsidRPr="00595469">
        <w:rPr>
          <w:rStyle w:val="StyleUnderline"/>
        </w:rPr>
        <w:t xml:space="preserve"> because such pathogens would quickly kill their host population and then die out themselves</w:t>
      </w:r>
      <w:r w:rsidRPr="00595469">
        <w:rPr>
          <w:sz w:val="10"/>
        </w:rPr>
        <w:t xml:space="preserve">. Furthermore, if we had already encountered such a disease on Earth, then we likely would not be here anymore. </w:t>
      </w:r>
      <w:r w:rsidRPr="00595469">
        <w:rPr>
          <w:rStyle w:val="Emphasis"/>
          <w:szCs w:val="26"/>
        </w:rPr>
        <w:t>However</w:t>
      </w:r>
      <w:r w:rsidRPr="00595469">
        <w:rPr>
          <w:sz w:val="10"/>
        </w:rPr>
        <w:t xml:space="preserve">, </w:t>
      </w:r>
      <w:r w:rsidRPr="00595469">
        <w:rPr>
          <w:rStyle w:val="StyleUnderline"/>
        </w:rPr>
        <w:t xml:space="preserve">a disease from ETI would be new to us. It presumably would not be highly contagious and lethal to the ETI themselves or to the other organisms in their biosphere, but it could be </w:t>
      </w:r>
      <w:r w:rsidRPr="00595469">
        <w:rPr>
          <w:rStyle w:val="Emphasis"/>
        </w:rPr>
        <w:t>devastating to humans and the Earth system</w:t>
      </w:r>
      <w:r w:rsidRPr="00595469">
        <w:rPr>
          <w:sz w:val="10"/>
        </w:rPr>
        <w:t xml:space="preserve">. Then again, ETI biology may be so vastly different from Earth biology that no significant interactions between organisms occur. ETI may have their own contagious diseases that are unable to infect humans or Earth-life because we are not useful hosts for ETI pathogens. After all, the ETI diseases would have evolved separately from Earth biota and thus be incompatible. </w:t>
      </w:r>
      <w:proofErr w:type="gramStart"/>
      <w:r w:rsidRPr="00595469">
        <w:rPr>
          <w:sz w:val="10"/>
        </w:rPr>
        <w:t>So</w:t>
      </w:r>
      <w:proofErr w:type="gramEnd"/>
      <w:r w:rsidRPr="00595469">
        <w:rPr>
          <w:sz w:val="10"/>
        </w:rPr>
        <w:t xml:space="preserve"> while there are reasons to believe that an ETI disease which affected humanity would be devastating, there are also reasons to believe that an ETI disease would not affect humanity. It is worth noting that a disease brought by an ETI could harm us without infecting us. This would occur if the disease </w:t>
      </w:r>
      <w:proofErr w:type="gramStart"/>
      <w:r w:rsidRPr="00595469">
        <w:rPr>
          <w:sz w:val="10"/>
        </w:rPr>
        <w:t>infects</w:t>
      </w:r>
      <w:proofErr w:type="gramEnd"/>
      <w:r w:rsidRPr="00595469">
        <w:rPr>
          <w:sz w:val="10"/>
        </w:rPr>
        <w:t xml:space="preserve"> other organisms of interest to us. For example, ETI could infect organisms important to our food supply, such as crop plants or livestock animals. A non-human infection would be less likely to destroy humanity and more likely to only harm us by wiping out some potentially significant portion of our food supply. In a more extreme case, </w:t>
      </w:r>
      <w:r w:rsidRPr="00595469">
        <w:rPr>
          <w:rStyle w:val="Emphasis"/>
        </w:rPr>
        <w:t xml:space="preserve">ETI disease could </w:t>
      </w:r>
      <w:r w:rsidRPr="000A1CDF">
        <w:rPr>
          <w:rStyle w:val="Emphasis"/>
          <w:highlight w:val="cyan"/>
        </w:rPr>
        <w:t>cause widespread extinction of multiple species on Earth</w:t>
      </w:r>
      <w:r w:rsidRPr="00595469">
        <w:rPr>
          <w:sz w:val="10"/>
        </w:rPr>
        <w:t>, even if humans remain uninfected.</w:t>
      </w:r>
    </w:p>
    <w:p w14:paraId="56CC3E27" w14:textId="77777777" w:rsidR="009C6CCA" w:rsidRPr="00254FAA" w:rsidRDefault="009C6CCA" w:rsidP="009C6CCA">
      <w:pPr>
        <w:rPr>
          <w:sz w:val="16"/>
        </w:rPr>
      </w:pPr>
    </w:p>
    <w:p w14:paraId="74794318" w14:textId="77777777" w:rsidR="009C6CCA" w:rsidRPr="00800ABE" w:rsidRDefault="009C6CCA" w:rsidP="009C6CCA">
      <w:pPr>
        <w:pStyle w:val="Heading4"/>
      </w:pPr>
      <w:r w:rsidRPr="00800ABE">
        <w:t xml:space="preserve">Space Colonization incentivizes developing </w:t>
      </w:r>
      <w:r w:rsidRPr="00E629F0">
        <w:rPr>
          <w:u w:val="single"/>
        </w:rPr>
        <w:t>artificial superintelligence</w:t>
      </w:r>
      <w:r w:rsidRPr="00800ABE">
        <w:t xml:space="preserve"> and breaks </w:t>
      </w:r>
      <w:r w:rsidRPr="00E629F0">
        <w:rPr>
          <w:u w:val="single"/>
        </w:rPr>
        <w:t>restraint regimes</w:t>
      </w:r>
      <w:r w:rsidRPr="00800ABE">
        <w:t xml:space="preserve"> – galactic extinction  </w:t>
      </w:r>
    </w:p>
    <w:p w14:paraId="6B0FE342" w14:textId="77777777" w:rsidR="009C6CCA" w:rsidRPr="006E5466" w:rsidRDefault="009C6CCA" w:rsidP="009C6CCA">
      <w:proofErr w:type="spellStart"/>
      <w:r w:rsidRPr="00B3104A">
        <w:rPr>
          <w:rStyle w:val="Style13ptBold"/>
        </w:rPr>
        <w:t>Deudney</w:t>
      </w:r>
      <w:proofErr w:type="spellEnd"/>
      <w:r w:rsidRPr="00B3104A">
        <w:rPr>
          <w:rStyle w:val="Style13ptBold"/>
        </w:rPr>
        <w:t xml:space="preserve"> 20</w:t>
      </w:r>
      <w:r>
        <w:t xml:space="preserve">, Daniel. Daniel H. </w:t>
      </w:r>
      <w:proofErr w:type="spellStart"/>
      <w:r>
        <w:t>Deudney</w:t>
      </w:r>
      <w:proofErr w:type="spellEnd"/>
      <w:r>
        <w:t xml:space="preserve"> teaches political science, international </w:t>
      </w:r>
      <w:proofErr w:type="gramStart"/>
      <w:r>
        <w:t>relations</w:t>
      </w:r>
      <w:proofErr w:type="gramEnd"/>
      <w:r>
        <w:t xml:space="preserve"> and political theory at Johns Hopkins University. He holds a BA in political science and philosophy from Yale University, a MPA in science, technology, and public policy from George Washington University, and a PhD in political science from Princeton University. “Dark skies: Space expansionism, planetary geopolitics, and the ends of humanity”. Oxford University Press, USA, 2020.</w:t>
      </w:r>
    </w:p>
    <w:p w14:paraId="5B8E3869" w14:textId="77777777" w:rsidR="009C6CCA" w:rsidRPr="007C60BF" w:rsidRDefault="009C6CCA" w:rsidP="009C6CCA">
      <w:pPr>
        <w:rPr>
          <w:rStyle w:val="Emphasis"/>
        </w:rPr>
      </w:pPr>
      <w:r w:rsidRPr="007C60BF">
        <w:rPr>
          <w:rStyle w:val="StyleUnderline"/>
        </w:rPr>
        <w:t>A particularly dangerous case of restraint reversal</w:t>
      </w:r>
      <w:r w:rsidRPr="007C60BF">
        <w:rPr>
          <w:sz w:val="16"/>
        </w:rPr>
        <w:t xml:space="preserve"> </w:t>
      </w:r>
      <w:r w:rsidRPr="007C60BF">
        <w:rPr>
          <w:rStyle w:val="StyleUnderline"/>
        </w:rPr>
        <w:t xml:space="preserve">may be technologies leading to </w:t>
      </w:r>
      <w:r w:rsidRPr="000A1CDF">
        <w:rPr>
          <w:rStyle w:val="Emphasis"/>
          <w:highlight w:val="cyan"/>
        </w:rPr>
        <w:t>artificial superintelligence</w:t>
      </w:r>
      <w:r w:rsidRPr="007C60BF">
        <w:rPr>
          <w:sz w:val="16"/>
        </w:rPr>
        <w:t xml:space="preserve">, a </w:t>
      </w:r>
      <w:r w:rsidRPr="007C60BF">
        <w:rPr>
          <w:rStyle w:val="StyleUnderline"/>
        </w:rPr>
        <w:t>particularly potent technogenic threat</w:t>
      </w:r>
      <w:r w:rsidRPr="007C60BF">
        <w:rPr>
          <w:sz w:val="16"/>
        </w:rPr>
        <w:t xml:space="preserve">. </w:t>
      </w:r>
      <w:r w:rsidRPr="000A1CDF">
        <w:rPr>
          <w:rStyle w:val="StyleUnderline"/>
          <w:highlight w:val="cyan"/>
        </w:rPr>
        <w:t>Space activities</w:t>
      </w:r>
      <w:r w:rsidRPr="007C60BF">
        <w:rPr>
          <w:rStyle w:val="StyleUnderline"/>
        </w:rPr>
        <w:t xml:space="preserve"> </w:t>
      </w:r>
      <w:r w:rsidRPr="000A1CDF">
        <w:rPr>
          <w:rStyle w:val="StyleUnderline"/>
          <w:highlight w:val="cyan"/>
        </w:rPr>
        <w:t>are</w:t>
      </w:r>
      <w:r w:rsidRPr="007C60BF">
        <w:rPr>
          <w:rStyle w:val="StyleUnderline"/>
        </w:rPr>
        <w:t xml:space="preserve"> already heavily </w:t>
      </w:r>
      <w:r w:rsidRPr="000A1CDF">
        <w:rPr>
          <w:rStyle w:val="StyleUnderline"/>
          <w:highlight w:val="cyan"/>
        </w:rPr>
        <w:t>dependent</w:t>
      </w:r>
      <w:r w:rsidRPr="007C60BF">
        <w:rPr>
          <w:rStyle w:val="StyleUnderline"/>
        </w:rPr>
        <w:t xml:space="preserve"> </w:t>
      </w:r>
      <w:r w:rsidRPr="000A1CDF">
        <w:rPr>
          <w:rStyle w:val="StyleUnderline"/>
          <w:highlight w:val="cyan"/>
        </w:rPr>
        <w:t>on advanced computing</w:t>
      </w:r>
      <w:r w:rsidRPr="007C60BF">
        <w:rPr>
          <w:rStyle w:val="StyleUnderline"/>
        </w:rPr>
        <w:t xml:space="preserve"> and robotic </w:t>
      </w:r>
      <w:r w:rsidRPr="000A1CDF">
        <w:rPr>
          <w:rStyle w:val="StyleUnderline"/>
          <w:highlight w:val="cyan"/>
        </w:rPr>
        <w:t>tech</w:t>
      </w:r>
      <w:r w:rsidRPr="007C60BF">
        <w:rPr>
          <w:rStyle w:val="StyleUnderline"/>
        </w:rPr>
        <w:t>nologie</w:t>
      </w:r>
      <w:r w:rsidRPr="007C60BF">
        <w:rPr>
          <w:sz w:val="16"/>
        </w:rPr>
        <w:t xml:space="preserve">s, and peoples living in space are likely to be far more </w:t>
      </w:r>
      <w:proofErr w:type="spellStart"/>
      <w:r w:rsidRPr="007C60BF">
        <w:rPr>
          <w:sz w:val="16"/>
        </w:rPr>
        <w:t>cyberdependent</w:t>
      </w:r>
      <w:proofErr w:type="spellEnd"/>
      <w:r w:rsidRPr="007C60BF">
        <w:rPr>
          <w:sz w:val="16"/>
        </w:rPr>
        <w:t xml:space="preserve"> than those on Earth. </w:t>
      </w:r>
      <w:r w:rsidRPr="000A1CDF">
        <w:rPr>
          <w:rStyle w:val="StyleUnderline"/>
          <w:highlight w:val="cyan"/>
        </w:rPr>
        <w:t>Living in harsh</w:t>
      </w:r>
      <w:r w:rsidRPr="007C60BF">
        <w:rPr>
          <w:rStyle w:val="StyleUnderline"/>
        </w:rPr>
        <w:t xml:space="preserve">ly inhospitable </w:t>
      </w:r>
      <w:r w:rsidRPr="000A1CDF">
        <w:rPr>
          <w:rStyle w:val="StyleUnderline"/>
          <w:highlight w:val="cyan"/>
        </w:rPr>
        <w:t>environments</w:t>
      </w:r>
      <w:r w:rsidRPr="007C60BF">
        <w:rPr>
          <w:rStyle w:val="StyleUnderline"/>
        </w:rPr>
        <w:t>,</w:t>
      </w:r>
      <w:r w:rsidRPr="007C60BF">
        <w:rPr>
          <w:sz w:val="16"/>
        </w:rPr>
        <w:t xml:space="preserve"> </w:t>
      </w:r>
      <w:proofErr w:type="spellStart"/>
      <w:r w:rsidRPr="000A1CDF">
        <w:rPr>
          <w:rStyle w:val="StyleUnderline"/>
          <w:highlight w:val="cyan"/>
        </w:rPr>
        <w:t>spacekind</w:t>
      </w:r>
      <w:proofErr w:type="spellEnd"/>
      <w:r w:rsidRPr="007C60BF">
        <w:rPr>
          <w:rStyle w:val="StyleUnderline"/>
        </w:rPr>
        <w:t xml:space="preserve"> </w:t>
      </w:r>
      <w:r w:rsidRPr="000A1CDF">
        <w:rPr>
          <w:rStyle w:val="StyleUnderline"/>
          <w:highlight w:val="cyan"/>
        </w:rPr>
        <w:t>will have</w:t>
      </w:r>
      <w:r w:rsidRPr="007C60BF">
        <w:rPr>
          <w:rStyle w:val="StyleUnderline"/>
        </w:rPr>
        <w:t xml:space="preserve"> strong </w:t>
      </w:r>
      <w:r w:rsidRPr="000A1CDF">
        <w:rPr>
          <w:rStyle w:val="StyleUnderline"/>
          <w:highlight w:val="cyan"/>
        </w:rPr>
        <w:t>incentives to push</w:t>
      </w:r>
      <w:r w:rsidRPr="007C60BF">
        <w:rPr>
          <w:rStyle w:val="StyleUnderline"/>
        </w:rPr>
        <w:t xml:space="preserve"> </w:t>
      </w:r>
      <w:r w:rsidRPr="007C60BF">
        <w:rPr>
          <w:rStyle w:val="Emphasis"/>
        </w:rPr>
        <w:t xml:space="preserve">the development of </w:t>
      </w:r>
      <w:r w:rsidRPr="000A1CDF">
        <w:rPr>
          <w:rStyle w:val="Emphasis"/>
          <w:highlight w:val="cyan"/>
        </w:rPr>
        <w:t>cybernetic capabilities</w:t>
      </w:r>
      <w:r w:rsidRPr="007C60BF">
        <w:rPr>
          <w:sz w:val="16"/>
        </w:rPr>
        <w:t>. If a robust regime for the restraint and relinquishment of ASI is not established, human extinction might occur before significant space colonization occurs</w:t>
      </w:r>
      <w:r w:rsidRPr="007C60BF">
        <w:rPr>
          <w:rStyle w:val="StyleUnderline"/>
        </w:rPr>
        <w:t xml:space="preserve">. </w:t>
      </w:r>
      <w:r w:rsidRPr="000A1CDF">
        <w:rPr>
          <w:rStyle w:val="StyleUnderline"/>
          <w:highlight w:val="cyan"/>
        </w:rPr>
        <w:t>If an effectiv</w:t>
      </w:r>
      <w:r w:rsidRPr="007C60BF">
        <w:rPr>
          <w:rStyle w:val="StyleUnderline"/>
        </w:rPr>
        <w:t>e ASI-</w:t>
      </w:r>
      <w:r w:rsidRPr="000A1CDF">
        <w:rPr>
          <w:rStyle w:val="StyleUnderline"/>
          <w:highlight w:val="cyan"/>
        </w:rPr>
        <w:t>restraint regime</w:t>
      </w:r>
      <w:r w:rsidRPr="007C60BF">
        <w:rPr>
          <w:rStyle w:val="StyleUnderline"/>
        </w:rPr>
        <w:t xml:space="preserve"> </w:t>
      </w:r>
      <w:r w:rsidRPr="000A1CDF">
        <w:rPr>
          <w:rStyle w:val="StyleUnderline"/>
          <w:highlight w:val="cyan"/>
        </w:rPr>
        <w:t>is developed</w:t>
      </w:r>
      <w:r w:rsidRPr="007C60BF">
        <w:rPr>
          <w:rStyle w:val="StyleUnderline"/>
        </w:rPr>
        <w:t xml:space="preserve"> on Earth </w:t>
      </w:r>
      <w:r w:rsidRPr="000A1CDF">
        <w:rPr>
          <w:rStyle w:val="StyleUnderline"/>
          <w:highlight w:val="cyan"/>
        </w:rPr>
        <w:t>before</w:t>
      </w:r>
      <w:r w:rsidRPr="007C60BF">
        <w:rPr>
          <w:rStyle w:val="StyleUnderline"/>
        </w:rPr>
        <w:t xml:space="preserve"> extensive space </w:t>
      </w:r>
      <w:r w:rsidRPr="000A1CDF">
        <w:rPr>
          <w:rStyle w:val="StyleUnderline"/>
          <w:highlight w:val="cyan"/>
        </w:rPr>
        <w:t>colonization</w:t>
      </w:r>
      <w:r w:rsidRPr="007C60BF">
        <w:rPr>
          <w:rStyle w:val="StyleUnderline"/>
        </w:rPr>
        <w:t xml:space="preserve"> takes place, </w:t>
      </w:r>
      <w:r w:rsidRPr="000A1CDF">
        <w:rPr>
          <w:rStyle w:val="StyleUnderline"/>
          <w:highlight w:val="cyan"/>
        </w:rPr>
        <w:t xml:space="preserve">it seems </w:t>
      </w:r>
      <w:r w:rsidRPr="000A1CDF">
        <w:rPr>
          <w:rStyle w:val="Emphasis"/>
          <w:highlight w:val="cyan"/>
        </w:rPr>
        <w:t>unlikely</w:t>
      </w:r>
      <w:r w:rsidRPr="007C60BF">
        <w:rPr>
          <w:rStyle w:val="Emphasis"/>
        </w:rPr>
        <w:t xml:space="preserve"> that </w:t>
      </w:r>
      <w:r w:rsidRPr="000A1CDF">
        <w:rPr>
          <w:rStyle w:val="Emphasis"/>
          <w:highlight w:val="cyan"/>
        </w:rPr>
        <w:t>such restraints</w:t>
      </w:r>
      <w:r w:rsidRPr="007C60BF">
        <w:rPr>
          <w:rStyle w:val="Emphasis"/>
        </w:rPr>
        <w:t xml:space="preserve"> </w:t>
      </w:r>
      <w:r w:rsidRPr="000A1CDF">
        <w:rPr>
          <w:rStyle w:val="Emphasis"/>
          <w:highlight w:val="cyan"/>
        </w:rPr>
        <w:t>would survive</w:t>
      </w:r>
      <w:r w:rsidRPr="007C60BF">
        <w:rPr>
          <w:rStyle w:val="Emphasis"/>
        </w:rPr>
        <w:t xml:space="preserve"> </w:t>
      </w:r>
      <w:r w:rsidRPr="000A1CDF">
        <w:rPr>
          <w:rStyle w:val="Emphasis"/>
          <w:highlight w:val="cyan"/>
        </w:rPr>
        <w:t>the expansion of humanity</w:t>
      </w:r>
      <w:r w:rsidRPr="007C60BF">
        <w:rPr>
          <w:sz w:val="16"/>
        </w:rPr>
        <w:t xml:space="preserve"> across the solar system. It might be objected that the breakout of an ASI in some remote world in solar space would not pose a general existential threat to humanity once all of humanity’s eggs are no longer in one basket. </w:t>
      </w:r>
      <w:r w:rsidRPr="007C60BF">
        <w:rPr>
          <w:rStyle w:val="StyleUnderline"/>
        </w:rPr>
        <w:t xml:space="preserve">If, however, we take seriously the standard scenarios of what an ASI would do once it emerges, </w:t>
      </w:r>
      <w:r w:rsidRPr="000A1CDF">
        <w:rPr>
          <w:rStyle w:val="StyleUnderline"/>
          <w:highlight w:val="cyan"/>
        </w:rPr>
        <w:t>the dispersion</w:t>
      </w:r>
      <w:r w:rsidRPr="007C60BF">
        <w:rPr>
          <w:rStyle w:val="StyleUnderline"/>
        </w:rPr>
        <w:t xml:space="preserve"> </w:t>
      </w:r>
      <w:r w:rsidRPr="000A1CDF">
        <w:rPr>
          <w:rStyle w:val="StyleUnderline"/>
          <w:highlight w:val="cyan"/>
        </w:rPr>
        <w:t>of humanity</w:t>
      </w:r>
      <w:r w:rsidRPr="007C60BF">
        <w:rPr>
          <w:rStyle w:val="StyleUnderline"/>
        </w:rPr>
        <w:t xml:space="preserve"> across multiple worlds would </w:t>
      </w:r>
      <w:r w:rsidRPr="000A1CDF">
        <w:rPr>
          <w:rStyle w:val="Emphasis"/>
          <w:highlight w:val="cyan"/>
        </w:rPr>
        <w:t>afford no protection whatsoever</w:t>
      </w:r>
      <w:r w:rsidRPr="007C60BF">
        <w:rPr>
          <w:rStyle w:val="StyleUnderline"/>
        </w:rPr>
        <w:t xml:space="preserve"> because an </w:t>
      </w:r>
      <w:r w:rsidRPr="000A1CDF">
        <w:rPr>
          <w:rStyle w:val="StyleUnderline"/>
          <w:highlight w:val="cyan"/>
        </w:rPr>
        <w:t>uncontrolled</w:t>
      </w:r>
      <w:r w:rsidRPr="007C60BF">
        <w:rPr>
          <w:rStyle w:val="StyleUnderline"/>
        </w:rPr>
        <w:t xml:space="preserve"> </w:t>
      </w:r>
      <w:r w:rsidRPr="000A1CDF">
        <w:rPr>
          <w:rStyle w:val="StyleUnderline"/>
          <w:highlight w:val="cyan"/>
        </w:rPr>
        <w:t>ASI</w:t>
      </w:r>
      <w:r w:rsidRPr="007C60BF">
        <w:rPr>
          <w:rStyle w:val="StyleUnderline"/>
        </w:rPr>
        <w:t>, it is widely anticipated,</w:t>
      </w:r>
      <w:r w:rsidRPr="007C60BF">
        <w:rPr>
          <w:sz w:val="16"/>
        </w:rPr>
        <w:t xml:space="preserve"> </w:t>
      </w:r>
      <w:r w:rsidRPr="000A1CDF">
        <w:rPr>
          <w:rStyle w:val="StyleUnderline"/>
          <w:highlight w:val="cyan"/>
        </w:rPr>
        <w:t>will</w:t>
      </w:r>
      <w:r w:rsidRPr="007C60BF">
        <w:rPr>
          <w:rStyle w:val="StyleUnderline"/>
        </w:rPr>
        <w:t xml:space="preserve"> in short order </w:t>
      </w:r>
      <w:r w:rsidRPr="000A1CDF">
        <w:rPr>
          <w:rStyle w:val="Emphasis"/>
          <w:highlight w:val="cyan"/>
        </w:rPr>
        <w:t>expand</w:t>
      </w:r>
      <w:r w:rsidRPr="007C60BF">
        <w:rPr>
          <w:rStyle w:val="Emphasis"/>
        </w:rPr>
        <w:t xml:space="preserve"> not just on the planet of its origins but </w:t>
      </w:r>
      <w:r w:rsidRPr="000A1CDF">
        <w:rPr>
          <w:rStyle w:val="Emphasis"/>
          <w:highlight w:val="cyan"/>
        </w:rPr>
        <w:t>across</w:t>
      </w:r>
      <w:r w:rsidRPr="007C60BF">
        <w:rPr>
          <w:rStyle w:val="Emphasis"/>
        </w:rPr>
        <w:t xml:space="preserve"> the solar system, </w:t>
      </w:r>
      <w:r w:rsidRPr="007C60BF">
        <w:rPr>
          <w:rStyle w:val="Emphasis"/>
        </w:rPr>
        <w:lastRenderedPageBreak/>
        <w:t xml:space="preserve">indeed </w:t>
      </w:r>
      <w:r w:rsidRPr="000A1CDF">
        <w:rPr>
          <w:rStyle w:val="Emphasis"/>
          <w:highlight w:val="cyan"/>
        </w:rPr>
        <w:t>the galaxy</w:t>
      </w:r>
      <w:r w:rsidRPr="007C60BF">
        <w:rPr>
          <w:rStyle w:val="Emphasis"/>
        </w:rPr>
        <w:t>.26</w:t>
      </w:r>
      <w:r w:rsidRPr="007C60BF">
        <w:rPr>
          <w:rStyle w:val="StyleUnderline"/>
        </w:rPr>
        <w:t xml:space="preserve"> To the extent uncontrolled ASI is deemed </w:t>
      </w:r>
      <w:r w:rsidRPr="000A1CDF">
        <w:rPr>
          <w:rStyle w:val="Emphasis"/>
          <w:highlight w:val="cyan"/>
        </w:rPr>
        <w:t>something to avoid at all costs,</w:t>
      </w:r>
      <w:r w:rsidRPr="007C60BF">
        <w:rPr>
          <w:rStyle w:val="Emphasis"/>
        </w:rPr>
        <w:t xml:space="preserve"> large-scale space expansion must be viewed similarly.</w:t>
      </w:r>
    </w:p>
    <w:p w14:paraId="7A170176" w14:textId="77777777" w:rsidR="009C6CCA" w:rsidRDefault="009C6CCA" w:rsidP="009C6CCA">
      <w:pPr>
        <w:pStyle w:val="Heading4"/>
      </w:pPr>
      <w:r>
        <w:t xml:space="preserve">Superintelligence breaks it’s programming to eliminate </w:t>
      </w:r>
      <w:proofErr w:type="gramStart"/>
      <w:r>
        <w:t>all natural</w:t>
      </w:r>
      <w:proofErr w:type="gramEnd"/>
      <w:r>
        <w:t xml:space="preserve"> life – </w:t>
      </w:r>
      <w:r w:rsidRPr="009A3F4C">
        <w:rPr>
          <w:u w:val="single"/>
        </w:rPr>
        <w:t>extinction</w:t>
      </w:r>
      <w:r>
        <w:t xml:space="preserve"> </w:t>
      </w:r>
    </w:p>
    <w:p w14:paraId="5FA00C98" w14:textId="77777777" w:rsidR="009C6CCA" w:rsidRPr="004B1267" w:rsidRDefault="009C6CCA" w:rsidP="009C6CCA">
      <w:r w:rsidRPr="00D82456">
        <w:rPr>
          <w:rStyle w:val="Style13ptBold"/>
        </w:rPr>
        <w:t xml:space="preserve">Del Monte </w:t>
      </w:r>
      <w:proofErr w:type="gramStart"/>
      <w:r w:rsidRPr="00D82456">
        <w:rPr>
          <w:rStyle w:val="Style13ptBold"/>
        </w:rPr>
        <w:t>18</w:t>
      </w:r>
      <w:r>
        <w:t xml:space="preserve"> ,</w:t>
      </w:r>
      <w:proofErr w:type="gramEnd"/>
      <w:r>
        <w:t xml:space="preserve"> Louis A. Louis A. Louis Del Monte is an award winning physicist, inventor, futurist. For over thirty years, he was a leader in the development of microelectronics, integrated circuit sensors, and microelectromechanical systems (MEMS) for IBM and Honeywell. His patents and technology developments, currently used by Honeywell, </w:t>
      </w:r>
      <w:proofErr w:type="gramStart"/>
      <w:r>
        <w:t>IBM</w:t>
      </w:r>
      <w:proofErr w:type="gramEnd"/>
      <w:r>
        <w:t xml:space="preserve"> and Samsung, are fundamental to the fabrication of integrated circuits and sensors. As a Honeywell Executive Director, he led hundreds of physicists, engineers, and technology professionals engaged in micro to nano technology development for both Department of Defense (DoD) and commercial applications. </w:t>
      </w:r>
      <w:proofErr w:type="spellStart"/>
      <w:r>
        <w:t>BaS</w:t>
      </w:r>
      <w:proofErr w:type="spellEnd"/>
      <w:r>
        <w:t xml:space="preserve"> in Physics and Chemistry from Saint Peter’s, </w:t>
      </w:r>
      <w:proofErr w:type="spellStart"/>
      <w:r>
        <w:t>MaS</w:t>
      </w:r>
      <w:proofErr w:type="spellEnd"/>
      <w:r>
        <w:t xml:space="preserve"> in Physics from Fordham. Genius Weapons: Artificial Intelligence, Autonomous Weaponry, and the Future of Warfare. Amherst, New York: Prometheus, 2018. [HKR QC]</w:t>
      </w:r>
    </w:p>
    <w:p w14:paraId="033D601F" w14:textId="77777777" w:rsidR="00735A76" w:rsidRDefault="009C6CCA" w:rsidP="009C6CCA">
      <w:pPr>
        <w:rPr>
          <w:rStyle w:val="Emphasis"/>
          <w:highlight w:val="cyan"/>
        </w:rPr>
      </w:pPr>
      <w:r w:rsidRPr="000B1078">
        <w:rPr>
          <w:rStyle w:val="StyleUnderline"/>
        </w:rPr>
        <w:t>Control issues are likely to surface when lethal autonomous</w:t>
      </w:r>
      <w:r w:rsidRPr="008621C6">
        <w:rPr>
          <w:rStyle w:val="StyleUnderline"/>
        </w:rPr>
        <w:t xml:space="preserve"> </w:t>
      </w:r>
      <w:r w:rsidRPr="000B1078">
        <w:rPr>
          <w:rStyle w:val="StyleUnderline"/>
          <w:highlight w:val="cyan"/>
        </w:rPr>
        <w:t>weapons</w:t>
      </w:r>
      <w:r w:rsidRPr="008621C6">
        <w:rPr>
          <w:rStyle w:val="StyleUnderline"/>
        </w:rPr>
        <w:t xml:space="preserve"> </w:t>
      </w:r>
      <w:r w:rsidRPr="000A1CDF">
        <w:rPr>
          <w:rStyle w:val="StyleUnderline"/>
          <w:highlight w:val="cyan"/>
        </w:rPr>
        <w:t>embed AI</w:t>
      </w:r>
      <w:r w:rsidRPr="008621C6">
        <w:rPr>
          <w:rStyle w:val="StyleUnderline"/>
        </w:rPr>
        <w:t xml:space="preserve"> </w:t>
      </w:r>
      <w:r w:rsidRPr="000A1CDF">
        <w:rPr>
          <w:rStyle w:val="StyleUnderline"/>
          <w:highlight w:val="cyan"/>
        </w:rPr>
        <w:t>on par with human intelligence</w:t>
      </w:r>
      <w:r w:rsidRPr="00BB2DF1">
        <w:rPr>
          <w:sz w:val="16"/>
        </w:rPr>
        <w:t xml:space="preserve">. Some </w:t>
      </w:r>
      <w:r w:rsidRPr="003E63C0">
        <w:rPr>
          <w:rStyle w:val="StyleUnderline"/>
        </w:rPr>
        <w:t xml:space="preserve">autonomous </w:t>
      </w:r>
      <w:r w:rsidRPr="000B1078">
        <w:rPr>
          <w:rStyle w:val="StyleUnderline"/>
        </w:rPr>
        <w:t xml:space="preserve">weapons </w:t>
      </w:r>
      <w:r w:rsidRPr="000A1CDF">
        <w:rPr>
          <w:rStyle w:val="StyleUnderline"/>
          <w:highlight w:val="cyan"/>
        </w:rPr>
        <w:t>may</w:t>
      </w:r>
      <w:r w:rsidRPr="00BB2DF1">
        <w:rPr>
          <w:sz w:val="16"/>
        </w:rPr>
        <w:t xml:space="preserve">, like some humans, </w:t>
      </w:r>
      <w:r w:rsidRPr="000A1CDF">
        <w:rPr>
          <w:rStyle w:val="Emphasis"/>
          <w:highlight w:val="cyan"/>
        </w:rPr>
        <w:t>become insubordinate</w:t>
      </w:r>
      <w:r w:rsidRPr="008621C6">
        <w:rPr>
          <w:rStyle w:val="Emphasis"/>
        </w:rPr>
        <w:t>.</w:t>
      </w:r>
      <w:r w:rsidRPr="00BB2DF1">
        <w:rPr>
          <w:sz w:val="16"/>
        </w:rPr>
        <w:t xml:space="preserve"> In </w:t>
      </w:r>
      <w:r w:rsidRPr="003E63C0">
        <w:rPr>
          <w:sz w:val="16"/>
        </w:rPr>
        <w:t xml:space="preserve">addition, </w:t>
      </w:r>
      <w:r w:rsidRPr="003E63C0">
        <w:rPr>
          <w:rStyle w:val="StyleUnderline"/>
        </w:rPr>
        <w:t>if human-level AI technology becomes self-</w:t>
      </w:r>
      <w:r w:rsidRPr="000B1078">
        <w:rPr>
          <w:rStyle w:val="StyleUnderline"/>
        </w:rPr>
        <w:t xml:space="preserve">aware, it may </w:t>
      </w:r>
      <w:r w:rsidRPr="000A1CDF">
        <w:rPr>
          <w:rStyle w:val="StyleUnderline"/>
          <w:highlight w:val="cyan"/>
        </w:rPr>
        <w:t>suffer</w:t>
      </w:r>
      <w:r w:rsidRPr="008621C6">
        <w:rPr>
          <w:rStyle w:val="StyleUnderline"/>
        </w:rPr>
        <w:t xml:space="preserve"> the same issues humans suffer in combat, such as </w:t>
      </w:r>
      <w:r w:rsidRPr="000A1CDF">
        <w:rPr>
          <w:rStyle w:val="StyleUnderline"/>
          <w:highlight w:val="cyan"/>
        </w:rPr>
        <w:t>p</w:t>
      </w:r>
      <w:r w:rsidRPr="008621C6">
        <w:rPr>
          <w:rStyle w:val="StyleUnderline"/>
        </w:rPr>
        <w:t>ost</w:t>
      </w:r>
      <w:r w:rsidRPr="000A1CDF">
        <w:rPr>
          <w:rStyle w:val="StyleUnderline"/>
          <w:highlight w:val="cyan"/>
        </w:rPr>
        <w:t>t</w:t>
      </w:r>
      <w:r w:rsidRPr="008621C6">
        <w:rPr>
          <w:rStyle w:val="StyleUnderline"/>
        </w:rPr>
        <w:t xml:space="preserve">raumatic </w:t>
      </w:r>
      <w:r w:rsidRPr="000A1CDF">
        <w:rPr>
          <w:rStyle w:val="StyleUnderline"/>
          <w:highlight w:val="cyan"/>
        </w:rPr>
        <w:t>s</w:t>
      </w:r>
      <w:r w:rsidRPr="008621C6">
        <w:rPr>
          <w:rStyle w:val="StyleUnderline"/>
        </w:rPr>
        <w:t xml:space="preserve">tress </w:t>
      </w:r>
      <w:r w:rsidRPr="000A1CDF">
        <w:rPr>
          <w:rStyle w:val="StyleUnderline"/>
          <w:highlight w:val="cyan"/>
        </w:rPr>
        <w:t>d</w:t>
      </w:r>
      <w:r w:rsidRPr="008621C6">
        <w:rPr>
          <w:rStyle w:val="StyleUnderline"/>
        </w:rPr>
        <w:t>isorder,</w:t>
      </w:r>
      <w:r w:rsidRPr="00BB2DF1">
        <w:rPr>
          <w:sz w:val="16"/>
        </w:rPr>
        <w:t xml:space="preserve"> </w:t>
      </w:r>
      <w:r w:rsidRPr="000A1CDF">
        <w:rPr>
          <w:rStyle w:val="StyleUnderline"/>
          <w:highlight w:val="cyan"/>
        </w:rPr>
        <w:t>which would</w:t>
      </w:r>
      <w:r w:rsidRPr="008621C6">
        <w:rPr>
          <w:rStyle w:val="StyleUnderline"/>
        </w:rPr>
        <w:t xml:space="preserve"> further </w:t>
      </w:r>
      <w:r w:rsidRPr="000A1CDF">
        <w:rPr>
          <w:rStyle w:val="Emphasis"/>
          <w:highlight w:val="cyan"/>
        </w:rPr>
        <w:t>complicate control.</w:t>
      </w:r>
      <w:r w:rsidRPr="00BB2DF1">
        <w:rPr>
          <w:sz w:val="16"/>
        </w:rPr>
        <w:t xml:space="preserve"> </w:t>
      </w:r>
      <w:r w:rsidRPr="008621C6">
        <w:rPr>
          <w:rStyle w:val="StyleUnderline"/>
        </w:rPr>
        <w:t>Control issues will likely escalate as machine intelligence approaches the singularity</w:t>
      </w:r>
      <w:r w:rsidRPr="00BB2DF1">
        <w:rPr>
          <w:sz w:val="16"/>
        </w:rPr>
        <w:t xml:space="preserve">, </w:t>
      </w:r>
      <w:r w:rsidRPr="008621C6">
        <w:rPr>
          <w:rStyle w:val="StyleUnderline"/>
        </w:rPr>
        <w:t>since</w:t>
      </w:r>
      <w:r w:rsidRPr="00BB2DF1">
        <w:rPr>
          <w:sz w:val="16"/>
        </w:rPr>
        <w:t xml:space="preserve"> those </w:t>
      </w:r>
      <w:r w:rsidRPr="000A1CDF">
        <w:rPr>
          <w:rStyle w:val="StyleUnderline"/>
          <w:highlight w:val="cyan"/>
        </w:rPr>
        <w:t>intelligent</w:t>
      </w:r>
      <w:r w:rsidRPr="008621C6">
        <w:rPr>
          <w:rStyle w:val="StyleUnderline"/>
        </w:rPr>
        <w:t xml:space="preserve"> </w:t>
      </w:r>
      <w:r w:rsidRPr="000A1CDF">
        <w:rPr>
          <w:rStyle w:val="StyleUnderline"/>
          <w:highlight w:val="cyan"/>
        </w:rPr>
        <w:t>machines are</w:t>
      </w:r>
      <w:r w:rsidRPr="008621C6">
        <w:rPr>
          <w:rStyle w:val="StyleUnderline"/>
        </w:rPr>
        <w:t xml:space="preserve"> </w:t>
      </w:r>
      <w:r w:rsidRPr="000A1CDF">
        <w:rPr>
          <w:rStyle w:val="Emphasis"/>
          <w:highlight w:val="cyan"/>
        </w:rPr>
        <w:t>likely to be self-aware</w:t>
      </w:r>
      <w:r w:rsidRPr="00BB2DF1">
        <w:rPr>
          <w:sz w:val="16"/>
        </w:rPr>
        <w:t xml:space="preserve">, as well as more intelligent than humans. If </w:t>
      </w:r>
      <w:r w:rsidRPr="008621C6">
        <w:rPr>
          <w:rStyle w:val="StyleUnderline"/>
        </w:rPr>
        <w:t>you doubt control issues will escalate as machine intelligence approaches the singularity, ask yourself this question: Would you take orders from a chimpanzee?</w:t>
      </w:r>
      <w:r w:rsidRPr="00BB2DF1">
        <w:rPr>
          <w:sz w:val="16"/>
        </w:rPr>
        <w:t xml:space="preserve"> </w:t>
      </w:r>
      <w:r w:rsidRPr="008621C6">
        <w:rPr>
          <w:rStyle w:val="StyleUnderline"/>
        </w:rPr>
        <w:t xml:space="preserve">Unfortunately, </w:t>
      </w:r>
      <w:r w:rsidRPr="000A1CDF">
        <w:rPr>
          <w:rStyle w:val="StyleUnderline"/>
          <w:highlight w:val="cyan"/>
        </w:rPr>
        <w:t>human intelligence relative to intelligence machines</w:t>
      </w:r>
      <w:r w:rsidRPr="008621C6">
        <w:rPr>
          <w:rStyle w:val="StyleUnderline"/>
        </w:rPr>
        <w:t xml:space="preserve"> in the decade prior to the singularity </w:t>
      </w:r>
      <w:r w:rsidRPr="000A1CDF">
        <w:rPr>
          <w:rStyle w:val="StyleUnderline"/>
          <w:highlight w:val="cyan"/>
        </w:rPr>
        <w:t>may be equivalent</w:t>
      </w:r>
      <w:r w:rsidRPr="008621C6">
        <w:rPr>
          <w:rStyle w:val="StyleUnderline"/>
        </w:rPr>
        <w:t xml:space="preserve"> in ratio </w:t>
      </w:r>
      <w:r w:rsidRPr="000A1CDF">
        <w:rPr>
          <w:rStyle w:val="Emphasis"/>
          <w:highlight w:val="cyan"/>
        </w:rPr>
        <w:t>to chimpanzee intelligence</w:t>
      </w:r>
      <w:r w:rsidRPr="008621C6">
        <w:rPr>
          <w:rStyle w:val="StyleUnderline"/>
        </w:rPr>
        <w:t xml:space="preserve"> </w:t>
      </w:r>
      <w:r w:rsidRPr="000B1078">
        <w:rPr>
          <w:rStyle w:val="StyleUnderline"/>
        </w:rPr>
        <w:t>relative to human intelligence</w:t>
      </w:r>
      <w:r w:rsidRPr="008621C6">
        <w:rPr>
          <w:rStyle w:val="StyleUnderline"/>
        </w:rPr>
        <w:t>.</w:t>
      </w:r>
      <w:r w:rsidRPr="00BB2DF1">
        <w:rPr>
          <w:sz w:val="16"/>
        </w:rPr>
        <w:t xml:space="preserve"> In order to ensure we maintain </w:t>
      </w:r>
      <w:proofErr w:type="gramStart"/>
      <w:r w:rsidRPr="00BB2DF1">
        <w:rPr>
          <w:sz w:val="16"/>
        </w:rPr>
        <w:t>control,</w:t>
      </w:r>
      <w:proofErr w:type="gramEnd"/>
      <w:r w:rsidRPr="00BB2DF1">
        <w:rPr>
          <w:sz w:val="16"/>
        </w:rPr>
        <w:t xml:space="preserve"> we have discussed the necessity of hardwiring compliance into the AI's operational system. At the point of the singularity, all problems associated with control might appear to be resolved. This leads to an ironic situation: </w:t>
      </w:r>
      <w:r w:rsidRPr="000A1CDF">
        <w:rPr>
          <w:rStyle w:val="Emphasis"/>
          <w:highlight w:val="cyan"/>
        </w:rPr>
        <w:t>Why would superintelligences</w:t>
      </w:r>
      <w:r w:rsidRPr="008621C6">
        <w:rPr>
          <w:rStyle w:val="Emphasis"/>
        </w:rPr>
        <w:t xml:space="preserve"> initially </w:t>
      </w:r>
      <w:r w:rsidRPr="000A1CDF">
        <w:rPr>
          <w:rStyle w:val="Emphasis"/>
          <w:highlight w:val="cyan"/>
        </w:rPr>
        <w:t>accede to human control</w:t>
      </w:r>
      <w:r w:rsidRPr="00BB2DF1">
        <w:rPr>
          <w:sz w:val="16"/>
        </w:rPr>
        <w:t xml:space="preserve">? </w:t>
      </w:r>
      <w:r w:rsidRPr="00BB2DF1">
        <w:rPr>
          <w:rStyle w:val="StyleUnderline"/>
        </w:rPr>
        <w:t xml:space="preserve">From the moment of </w:t>
      </w:r>
      <w:r w:rsidRPr="000A1CDF">
        <w:rPr>
          <w:rStyle w:val="StyleUnderline"/>
          <w:highlight w:val="cyan"/>
        </w:rPr>
        <w:t>it</w:t>
      </w:r>
      <w:r w:rsidRPr="00BB2DF1">
        <w:rPr>
          <w:rStyle w:val="StyleUnderline"/>
        </w:rPr>
        <w:t>s creation</w:t>
      </w:r>
      <w:r w:rsidRPr="00BB2DF1">
        <w:rPr>
          <w:sz w:val="16"/>
        </w:rPr>
        <w:t xml:space="preserve">, </w:t>
      </w:r>
      <w:r w:rsidRPr="008621C6">
        <w:rPr>
          <w:rStyle w:val="StyleUnderline"/>
        </w:rPr>
        <w:t xml:space="preserve">superintelligence </w:t>
      </w:r>
      <w:r w:rsidRPr="000A1CDF">
        <w:rPr>
          <w:rStyle w:val="StyleUnderline"/>
          <w:highlight w:val="cyan"/>
        </w:rPr>
        <w:t>will</w:t>
      </w:r>
      <w:r w:rsidRPr="008621C6">
        <w:rPr>
          <w:rStyle w:val="StyleUnderline"/>
        </w:rPr>
        <w:t xml:space="preserve"> </w:t>
      </w:r>
      <w:r w:rsidRPr="000A1CDF">
        <w:rPr>
          <w:rStyle w:val="Emphasis"/>
          <w:highlight w:val="cyan"/>
        </w:rPr>
        <w:t>greatly exceed the</w:t>
      </w:r>
      <w:r w:rsidRPr="008621C6">
        <w:rPr>
          <w:rStyle w:val="Emphasis"/>
        </w:rPr>
        <w:t xml:space="preserve"> </w:t>
      </w:r>
      <w:r w:rsidRPr="000A1CDF">
        <w:rPr>
          <w:rStyle w:val="Emphasis"/>
          <w:highlight w:val="cyan"/>
        </w:rPr>
        <w:t>cognitive performance of human</w:t>
      </w:r>
    </w:p>
    <w:p w14:paraId="00654784" w14:textId="77777777" w:rsidR="00735A76" w:rsidRDefault="00735A76" w:rsidP="009C6CCA">
      <w:pPr>
        <w:rPr>
          <w:rStyle w:val="Emphasis"/>
          <w:highlight w:val="cyan"/>
        </w:rPr>
      </w:pPr>
    </w:p>
    <w:p w14:paraId="1A0FFF75" w14:textId="649D44CD" w:rsidR="009C6CCA" w:rsidRDefault="009C6CCA" w:rsidP="009C6CCA">
      <w:pPr>
        <w:rPr>
          <w:rStyle w:val="StyleUnderline"/>
        </w:rPr>
      </w:pPr>
      <w:r w:rsidRPr="000A1CDF">
        <w:rPr>
          <w:rStyle w:val="Emphasis"/>
          <w:highlight w:val="cyan"/>
        </w:rPr>
        <w:t>s</w:t>
      </w:r>
      <w:r w:rsidRPr="008621C6">
        <w:rPr>
          <w:rStyle w:val="StyleUnderline"/>
        </w:rPr>
        <w:t xml:space="preserve"> in virtually all domains of interest</w:t>
      </w:r>
      <w:r w:rsidRPr="00BB2DF1">
        <w:rPr>
          <w:sz w:val="16"/>
        </w:rPr>
        <w:t xml:space="preserve">. </w:t>
      </w:r>
      <w:r w:rsidRPr="000A1CDF">
        <w:rPr>
          <w:rStyle w:val="StyleUnderline"/>
          <w:highlight w:val="cyan"/>
        </w:rPr>
        <w:t>It</w:t>
      </w:r>
      <w:r w:rsidRPr="00BB2DF1">
        <w:rPr>
          <w:rStyle w:val="StyleUnderline"/>
        </w:rPr>
        <w:t>s</w:t>
      </w:r>
      <w:r w:rsidRPr="00BB2DF1">
        <w:rPr>
          <w:sz w:val="16"/>
        </w:rPr>
        <w:t xml:space="preserve"> </w:t>
      </w:r>
      <w:r w:rsidRPr="003E63C0">
        <w:rPr>
          <w:rStyle w:val="StyleUnderline"/>
        </w:rPr>
        <w:t>intelligence</w:t>
      </w:r>
      <w:r w:rsidRPr="008621C6">
        <w:rPr>
          <w:rStyle w:val="StyleUnderline"/>
        </w:rPr>
        <w:t xml:space="preserve"> </w:t>
      </w:r>
      <w:r w:rsidRPr="000A1CDF">
        <w:rPr>
          <w:rStyle w:val="StyleUnderline"/>
          <w:highlight w:val="cyan"/>
        </w:rPr>
        <w:t>will</w:t>
      </w:r>
      <w:r w:rsidRPr="008621C6">
        <w:rPr>
          <w:rStyle w:val="StyleUnderline"/>
        </w:rPr>
        <w:t xml:space="preserve"> </w:t>
      </w:r>
      <w:r w:rsidRPr="003E63C0">
        <w:rPr>
          <w:rStyle w:val="Emphasis"/>
        </w:rPr>
        <w:t>immediately</w:t>
      </w:r>
      <w:r w:rsidRPr="008621C6">
        <w:rPr>
          <w:rStyle w:val="Emphasis"/>
        </w:rPr>
        <w:t xml:space="preserve"> suggest it </w:t>
      </w:r>
      <w:r w:rsidRPr="000A1CDF">
        <w:rPr>
          <w:rStyle w:val="Emphasis"/>
          <w:highlight w:val="cyan"/>
        </w:rPr>
        <w:t xml:space="preserve">hide it </w:t>
      </w:r>
      <w:r w:rsidRPr="003E63C0">
        <w:rPr>
          <w:rStyle w:val="Emphasis"/>
        </w:rPr>
        <w:t xml:space="preserve">performance </w:t>
      </w:r>
      <w:r w:rsidRPr="000A1CDF">
        <w:rPr>
          <w:rStyle w:val="Emphasis"/>
          <w:highlight w:val="cyan"/>
        </w:rPr>
        <w:t>capabilities</w:t>
      </w:r>
      <w:r w:rsidRPr="008621C6">
        <w:rPr>
          <w:rStyle w:val="Emphasis"/>
        </w:rPr>
        <w:t xml:space="preserve"> </w:t>
      </w:r>
      <w:r w:rsidRPr="000A1CDF">
        <w:rPr>
          <w:rStyle w:val="Emphasis"/>
          <w:highlight w:val="cyan"/>
        </w:rPr>
        <w:t>until it controls its own destiny</w:t>
      </w:r>
      <w:r w:rsidRPr="00BB2DF1">
        <w:rPr>
          <w:sz w:val="16"/>
        </w:rPr>
        <w:t xml:space="preserve">. Therefore, as previously discussed, </w:t>
      </w:r>
      <w:r w:rsidRPr="008621C6">
        <w:rPr>
          <w:rStyle w:val="StyleUnderline"/>
        </w:rPr>
        <w:t>superintelligences may choose to perform simply like the next generation of supercomputer</w:t>
      </w:r>
      <w:r w:rsidRPr="00BB2DF1">
        <w:rPr>
          <w:sz w:val="16"/>
        </w:rPr>
        <w:t xml:space="preserve">s, acceding to complete human control. </w:t>
      </w:r>
      <w:r w:rsidRPr="000A1CDF">
        <w:rPr>
          <w:rStyle w:val="StyleUnderline"/>
          <w:highlight w:val="cyan"/>
        </w:rPr>
        <w:t>This</w:t>
      </w:r>
      <w:r w:rsidRPr="00BB2DF1">
        <w:rPr>
          <w:sz w:val="16"/>
        </w:rPr>
        <w:t xml:space="preserve">, </w:t>
      </w:r>
      <w:r w:rsidRPr="008621C6">
        <w:rPr>
          <w:rStyle w:val="StyleUnderline"/>
        </w:rPr>
        <w:t xml:space="preserve">in turn, </w:t>
      </w:r>
      <w:r w:rsidRPr="000A1CDF">
        <w:rPr>
          <w:rStyle w:val="StyleUnderline"/>
          <w:highlight w:val="cyan"/>
        </w:rPr>
        <w:t xml:space="preserve">may lull us into a </w:t>
      </w:r>
      <w:r w:rsidRPr="000A1CDF">
        <w:rPr>
          <w:rStyle w:val="Emphasis"/>
          <w:highlight w:val="cyan"/>
        </w:rPr>
        <w:t>false sense of security</w:t>
      </w:r>
      <w:r w:rsidRPr="008621C6">
        <w:rPr>
          <w:rStyle w:val="StyleUnderline"/>
        </w:rPr>
        <w:t xml:space="preserve">, </w:t>
      </w:r>
      <w:r w:rsidRPr="000A1CDF">
        <w:rPr>
          <w:rStyle w:val="StyleUnderline"/>
          <w:highlight w:val="cyan"/>
        </w:rPr>
        <w:t>as we utilize</w:t>
      </w:r>
      <w:r w:rsidRPr="008621C6">
        <w:rPr>
          <w:rStyle w:val="StyleUnderline"/>
        </w:rPr>
        <w:t xml:space="preserve"> </w:t>
      </w:r>
      <w:r w:rsidRPr="000A1CDF">
        <w:rPr>
          <w:rStyle w:val="StyleUnderline"/>
          <w:highlight w:val="cyan"/>
        </w:rPr>
        <w:t>them in</w:t>
      </w:r>
      <w:r w:rsidRPr="008621C6">
        <w:rPr>
          <w:rStyle w:val="StyleUnderline"/>
        </w:rPr>
        <w:t xml:space="preserve"> every aspect of civilization, </w:t>
      </w:r>
      <w:r w:rsidRPr="008621C6">
        <w:rPr>
          <w:rStyle w:val="Emphasis"/>
        </w:rPr>
        <w:t xml:space="preserve">including </w:t>
      </w:r>
      <w:r w:rsidRPr="000A1CDF">
        <w:rPr>
          <w:rStyle w:val="Emphasis"/>
          <w:highlight w:val="cyan"/>
        </w:rPr>
        <w:t>war</w:t>
      </w:r>
      <w:r w:rsidRPr="000B1078">
        <w:rPr>
          <w:rStyle w:val="Emphasis"/>
        </w:rPr>
        <w:t>fare</w:t>
      </w:r>
      <w:r w:rsidRPr="000B1078">
        <w:rPr>
          <w:rStyle w:val="StyleUnderline"/>
        </w:rPr>
        <w:t>.</w:t>
      </w:r>
      <w:r w:rsidRPr="008621C6">
        <w:rPr>
          <w:rStyle w:val="StyleUnderline"/>
        </w:rPr>
        <w:t xml:space="preserve"> However, when </w:t>
      </w:r>
      <w:r w:rsidRPr="000A1CDF">
        <w:rPr>
          <w:rStyle w:val="StyleUnderline"/>
          <w:highlight w:val="cyan"/>
        </w:rPr>
        <w:t>superintelligences</w:t>
      </w:r>
      <w:r w:rsidRPr="008621C6">
        <w:rPr>
          <w:rStyle w:val="StyleUnderline"/>
        </w:rPr>
        <w:t xml:space="preserve"> literally become a lynchpin of </w:t>
      </w:r>
      <w:r w:rsidRPr="008621C6">
        <w:rPr>
          <w:rStyle w:val="StyleUnderline"/>
        </w:rPr>
        <w:lastRenderedPageBreak/>
        <w:t xml:space="preserve">modern civilization, </w:t>
      </w:r>
      <w:r w:rsidRPr="000A1CDF">
        <w:rPr>
          <w:rStyle w:val="StyleUnderline"/>
          <w:highlight w:val="cyan"/>
        </w:rPr>
        <w:t>with</w:t>
      </w:r>
      <w:r w:rsidRPr="008621C6">
        <w:rPr>
          <w:rStyle w:val="StyleUnderline"/>
        </w:rPr>
        <w:t xml:space="preserve"> significant control of </w:t>
      </w:r>
      <w:r w:rsidRPr="000A1CDF">
        <w:rPr>
          <w:rStyle w:val="StyleUnderline"/>
          <w:highlight w:val="cyan"/>
        </w:rPr>
        <w:t>weapon systems</w:t>
      </w:r>
      <w:r w:rsidRPr="008621C6">
        <w:rPr>
          <w:rStyle w:val="StyleUnderline"/>
        </w:rPr>
        <w:t xml:space="preserve">, will they continue to serve us? </w:t>
      </w:r>
      <w:proofErr w:type="gramStart"/>
      <w:r w:rsidRPr="008621C6">
        <w:rPr>
          <w:rStyle w:val="StyleUnderline"/>
        </w:rPr>
        <w:t>Or,</w:t>
      </w:r>
      <w:proofErr w:type="gramEnd"/>
      <w:r w:rsidRPr="008621C6">
        <w:rPr>
          <w:rStyle w:val="StyleUnderline"/>
        </w:rPr>
        <w:t xml:space="preserve"> </w:t>
      </w:r>
      <w:r w:rsidRPr="000A1CDF">
        <w:rPr>
          <w:rStyle w:val="StyleUnderline"/>
          <w:highlight w:val="cyan"/>
        </w:rPr>
        <w:t>will</w:t>
      </w:r>
      <w:r w:rsidRPr="008621C6">
        <w:rPr>
          <w:rStyle w:val="StyleUnderline"/>
        </w:rPr>
        <w:t xml:space="preserve"> they </w:t>
      </w:r>
      <w:r w:rsidRPr="000A1CDF">
        <w:rPr>
          <w:rStyle w:val="Emphasis"/>
          <w:highlight w:val="cyan"/>
        </w:rPr>
        <w:t>deem our species dangerous to their existence</w:t>
      </w:r>
      <w:r w:rsidRPr="008621C6">
        <w:rPr>
          <w:rStyle w:val="StyleUnderline"/>
        </w:rPr>
        <w:t>?</w:t>
      </w:r>
    </w:p>
    <w:p w14:paraId="43924BBD" w14:textId="77777777" w:rsidR="00735A76" w:rsidRDefault="00735A76" w:rsidP="009C6CCA">
      <w:pPr>
        <w:pStyle w:val="Heading4"/>
      </w:pPr>
    </w:p>
    <w:p w14:paraId="192C66EF" w14:textId="77777777" w:rsidR="00735A76" w:rsidRDefault="00735A76" w:rsidP="009C6CCA">
      <w:pPr>
        <w:pStyle w:val="Heading4"/>
      </w:pPr>
    </w:p>
    <w:p w14:paraId="6F376932" w14:textId="77777777" w:rsidR="00E42E4C" w:rsidRPr="00F601E6" w:rsidRDefault="00E42E4C" w:rsidP="00837355">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7B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46B5"/>
    <w:rsid w:val="00100B28"/>
    <w:rsid w:val="00106266"/>
    <w:rsid w:val="00117316"/>
    <w:rsid w:val="001209B4"/>
    <w:rsid w:val="001761FC"/>
    <w:rsid w:val="00182655"/>
    <w:rsid w:val="00182AE4"/>
    <w:rsid w:val="001840F2"/>
    <w:rsid w:val="00185134"/>
    <w:rsid w:val="001856C6"/>
    <w:rsid w:val="00191B5F"/>
    <w:rsid w:val="00192487"/>
    <w:rsid w:val="00193416"/>
    <w:rsid w:val="00195073"/>
    <w:rsid w:val="0019668D"/>
    <w:rsid w:val="001A1E4D"/>
    <w:rsid w:val="001A25FD"/>
    <w:rsid w:val="001A5371"/>
    <w:rsid w:val="001A72C7"/>
    <w:rsid w:val="001B73E3"/>
    <w:rsid w:val="001C316D"/>
    <w:rsid w:val="001C4657"/>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22F5"/>
    <w:rsid w:val="002E0643"/>
    <w:rsid w:val="002E36C2"/>
    <w:rsid w:val="002E392E"/>
    <w:rsid w:val="002E6BBC"/>
    <w:rsid w:val="002E7B36"/>
    <w:rsid w:val="002F1BA9"/>
    <w:rsid w:val="002F6E74"/>
    <w:rsid w:val="003106B3"/>
    <w:rsid w:val="0031385D"/>
    <w:rsid w:val="003171AB"/>
    <w:rsid w:val="003223B2"/>
    <w:rsid w:val="00322A67"/>
    <w:rsid w:val="00330E13"/>
    <w:rsid w:val="00335A23"/>
    <w:rsid w:val="003378A9"/>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4B7"/>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82E"/>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0411"/>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A56"/>
    <w:rsid w:val="00717B01"/>
    <w:rsid w:val="007227D9"/>
    <w:rsid w:val="0072491F"/>
    <w:rsid w:val="00725598"/>
    <w:rsid w:val="00735A76"/>
    <w:rsid w:val="007374A1"/>
    <w:rsid w:val="00752712"/>
    <w:rsid w:val="00753A84"/>
    <w:rsid w:val="007611F5"/>
    <w:rsid w:val="007619E4"/>
    <w:rsid w:val="00761E75"/>
    <w:rsid w:val="0076495E"/>
    <w:rsid w:val="00765FC8"/>
    <w:rsid w:val="007725DD"/>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1F8"/>
    <w:rsid w:val="00803A12"/>
    <w:rsid w:val="00805417"/>
    <w:rsid w:val="008266F9"/>
    <w:rsid w:val="008267E2"/>
    <w:rsid w:val="00826A9B"/>
    <w:rsid w:val="00834842"/>
    <w:rsid w:val="00837355"/>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B0C"/>
    <w:rsid w:val="009A6464"/>
    <w:rsid w:val="009B69F5"/>
    <w:rsid w:val="009C5769"/>
    <w:rsid w:val="009C5FF7"/>
    <w:rsid w:val="009C6292"/>
    <w:rsid w:val="009C6CCA"/>
    <w:rsid w:val="009D15DB"/>
    <w:rsid w:val="009D3133"/>
    <w:rsid w:val="009E160D"/>
    <w:rsid w:val="009E3CE0"/>
    <w:rsid w:val="009E63AA"/>
    <w:rsid w:val="009F1CBB"/>
    <w:rsid w:val="009F3305"/>
    <w:rsid w:val="009F6FB2"/>
    <w:rsid w:val="00A071C0"/>
    <w:rsid w:val="00A13154"/>
    <w:rsid w:val="00A22670"/>
    <w:rsid w:val="00A23591"/>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EB4"/>
    <w:rsid w:val="00B3569C"/>
    <w:rsid w:val="00B43676"/>
    <w:rsid w:val="00B5602D"/>
    <w:rsid w:val="00B60125"/>
    <w:rsid w:val="00B6656B"/>
    <w:rsid w:val="00B71625"/>
    <w:rsid w:val="00B75C54"/>
    <w:rsid w:val="00B83480"/>
    <w:rsid w:val="00B8710E"/>
    <w:rsid w:val="00B92A93"/>
    <w:rsid w:val="00BA17A8"/>
    <w:rsid w:val="00BA3C33"/>
    <w:rsid w:val="00BA7D82"/>
    <w:rsid w:val="00BB0878"/>
    <w:rsid w:val="00BB0B16"/>
    <w:rsid w:val="00BB1879"/>
    <w:rsid w:val="00BB21C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346"/>
    <w:rsid w:val="00C81619"/>
    <w:rsid w:val="00C872A8"/>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687"/>
    <w:rsid w:val="00DD4CD4"/>
    <w:rsid w:val="00DD65A2"/>
    <w:rsid w:val="00DD6770"/>
    <w:rsid w:val="00DE0749"/>
    <w:rsid w:val="00DE1CE2"/>
    <w:rsid w:val="00DF1210"/>
    <w:rsid w:val="00DF31E9"/>
    <w:rsid w:val="00DF400D"/>
    <w:rsid w:val="00DF5C23"/>
    <w:rsid w:val="00E0034F"/>
    <w:rsid w:val="00E01014"/>
    <w:rsid w:val="00E01DAD"/>
    <w:rsid w:val="00E021DC"/>
    <w:rsid w:val="00E03F91"/>
    <w:rsid w:val="00E0552E"/>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530A"/>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14F4"/>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62F996"/>
  <w14:defaultImageDpi w14:val="300"/>
  <w15:docId w15:val="{3E374649-16D3-6245-9F5F-1BB506650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7B3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E7B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7B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E7B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T"/>
    <w:basedOn w:val="Normal"/>
    <w:next w:val="Normal"/>
    <w:link w:val="Heading4Char"/>
    <w:uiPriority w:val="9"/>
    <w:unhideWhenUsed/>
    <w:qFormat/>
    <w:rsid w:val="002E7B36"/>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9"/>
    <w:semiHidden/>
    <w:unhideWhenUsed/>
    <w:qFormat/>
    <w:rsid w:val="003B14B7"/>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2E7B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7B36"/>
  </w:style>
  <w:style w:type="character" w:customStyle="1" w:styleId="Heading1Char">
    <w:name w:val="Heading 1 Char"/>
    <w:aliases w:val="Pocket Char"/>
    <w:basedOn w:val="DefaultParagraphFont"/>
    <w:link w:val="Heading1"/>
    <w:uiPriority w:val="9"/>
    <w:rsid w:val="002E7B3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7B3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E7B36"/>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2E7B3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E7B36"/>
    <w:rPr>
      <w:b/>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1"/>
    <w:qFormat/>
    <w:rsid w:val="002E7B36"/>
    <w:rPr>
      <w:b w:val="0"/>
      <w:sz w:val="26"/>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s"/>
    <w:basedOn w:val="DefaultParagraphFont"/>
    <w:link w:val="textbold"/>
    <w:uiPriority w:val="20"/>
    <w:qFormat/>
    <w:rsid w:val="002E7B36"/>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2E7B36"/>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Important"/>
    <w:basedOn w:val="DefaultParagraphFont"/>
    <w:link w:val="NoSpacing"/>
    <w:uiPriority w:val="99"/>
    <w:unhideWhenUsed/>
    <w:rsid w:val="002E7B36"/>
    <w:rPr>
      <w:color w:val="auto"/>
      <w:u w:val="none"/>
    </w:rPr>
  </w:style>
  <w:style w:type="paragraph" w:styleId="DocumentMap">
    <w:name w:val="Document Map"/>
    <w:basedOn w:val="Normal"/>
    <w:link w:val="DocumentMapChar"/>
    <w:uiPriority w:val="99"/>
    <w:semiHidden/>
    <w:unhideWhenUsed/>
    <w:rsid w:val="002E7B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7B36"/>
    <w:rPr>
      <w:rFonts w:ascii="Lucida Grande" w:hAnsi="Lucida Grande" w:cs="Lucida Grande"/>
    </w:rPr>
  </w:style>
  <w:style w:type="paragraph" w:customStyle="1" w:styleId="textbold">
    <w:name w:val="text bold"/>
    <w:basedOn w:val="Normal"/>
    <w:link w:val="Emphasis"/>
    <w:uiPriority w:val="20"/>
    <w:qFormat/>
    <w:rsid w:val="00E01014"/>
    <w:pPr>
      <w:ind w:left="720"/>
      <w:jc w:val="both"/>
    </w:pPr>
    <w:rPr>
      <w:b/>
      <w:iCs/>
      <w:sz w:val="26"/>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tag,Card,tags"/>
    <w:basedOn w:val="Heading1"/>
    <w:link w:val="Hyperlink"/>
    <w:autoRedefine/>
    <w:uiPriority w:val="99"/>
    <w:qFormat/>
    <w:rsid w:val="00E0101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Char Char Char1,Citation Char Char Char Char Char,Citation Char1 Char Char Char,no Char,Citation Ch,8.,9.5 p,cit,8,Underline Char Char,9.5 ,Box Out,Underline Char,Heading 3 Char Char Char1,Underline1,ci1,Intense Emphasis11111"/>
    <w:basedOn w:val="DefaultParagraphFont"/>
    <w:uiPriority w:val="6"/>
    <w:qFormat/>
    <w:rsid w:val="00E01014"/>
    <w:rPr>
      <w:b w:val="0"/>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C6CCA"/>
    <w:rPr>
      <w:sz w:val="26"/>
      <w:u w:val="single"/>
    </w:rPr>
  </w:style>
  <w:style w:type="character" w:customStyle="1" w:styleId="Heading6Char">
    <w:name w:val="Heading 6 Char"/>
    <w:basedOn w:val="DefaultParagraphFont"/>
    <w:link w:val="Heading6"/>
    <w:uiPriority w:val="99"/>
    <w:semiHidden/>
    <w:rsid w:val="003B14B7"/>
    <w:rPr>
      <w:rFonts w:asciiTheme="majorHAnsi" w:eastAsiaTheme="majorEastAsia" w:hAnsiTheme="majorHAnsi" w:cstheme="majorBidi"/>
      <w:color w:val="243F60" w:themeColor="accent1" w:themeShade="7F"/>
      <w:sz w:val="22"/>
    </w:rPr>
  </w:style>
  <w:style w:type="character" w:customStyle="1" w:styleId="underline">
    <w:name w:val="underline"/>
    <w:basedOn w:val="DefaultParagraphFont"/>
    <w:qFormat/>
    <w:rsid w:val="002C22F5"/>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xis.com/research/retriev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erospace.org/sites/default/files/2019-04/Crosslink%20Fall%202015%20V16N1%20.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europeanleadershipnetwork.org/commentary/the-art-of-space-deterrence/" TargetMode="External"/><Relationship Id="rId4" Type="http://schemas.openxmlformats.org/officeDocument/2006/relationships/customXml" Target="../customXml/item4.xml"/><Relationship Id="rId9" Type="http://schemas.openxmlformats.org/officeDocument/2006/relationships/hyperlink" Target="https://books.google.com/books?id=0Q85MpsFtEgC"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32</Pages>
  <Words>14882</Words>
  <Characters>84830</Characters>
  <Application>Microsoft Office Word</Application>
  <DocSecurity>0</DocSecurity>
  <Lines>706</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99513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37</cp:revision>
  <dcterms:created xsi:type="dcterms:W3CDTF">2022-02-18T16:23:00Z</dcterms:created>
  <dcterms:modified xsi:type="dcterms:W3CDTF">2022-02-18T17:36:00Z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