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94C9F" w14:textId="3AC6F8D5" w:rsidR="00E86D81" w:rsidRDefault="00E86D81" w:rsidP="00E86D81">
      <w:pPr>
        <w:pStyle w:val="Heading1"/>
      </w:pPr>
      <w:r>
        <w:t>1NC</w:t>
      </w:r>
    </w:p>
    <w:p w14:paraId="570B3530" w14:textId="3A3817BF" w:rsidR="004C0EAE" w:rsidRDefault="0074419B" w:rsidP="004C0EAE">
      <w:pPr>
        <w:pStyle w:val="Heading3"/>
        <w:rPr>
          <w:rFonts w:asciiTheme="minorHAnsi" w:hAnsiTheme="minorHAnsi" w:cstheme="minorHAnsi"/>
        </w:rPr>
      </w:pPr>
      <w:bookmarkStart w:id="0" w:name="_Hlk83379941"/>
      <w:r>
        <w:rPr>
          <w:rFonts w:asciiTheme="minorHAnsi" w:hAnsiTheme="minorHAnsi" w:cstheme="minorHAnsi"/>
        </w:rPr>
        <w:lastRenderedPageBreak/>
        <w:t>1</w:t>
      </w:r>
    </w:p>
    <w:p w14:paraId="64045C16" w14:textId="77777777" w:rsidR="004C0EAE" w:rsidRDefault="004C0EAE" w:rsidP="004C0EAE">
      <w:pPr>
        <w:keepNext/>
        <w:keepLines/>
        <w:spacing w:before="40" w:after="0"/>
        <w:outlineLvl w:val="3"/>
        <w:rPr>
          <w:rFonts w:eastAsia="Times New Roman"/>
          <w:b/>
          <w:iCs/>
          <w:sz w:val="26"/>
        </w:rPr>
      </w:pPr>
      <w:r w:rsidRPr="0000582C">
        <w:rPr>
          <w:rFonts w:eastAsia="Times New Roman"/>
          <w:b/>
          <w:iCs/>
          <w:sz w:val="26"/>
        </w:rPr>
        <w:t xml:space="preserve">Moral Realism is true – there is an ethical truth that exists metaphysically: a) otherwise we could not make moral claims since we would merely claim disagreement rather than an absolute wrong, justifying any ethical statement b) regressive moral debates always terminate in an endpoint of agreement, we just compare different values </w:t>
      </w:r>
      <w:proofErr w:type="gramStart"/>
      <w:r w:rsidRPr="0000582C">
        <w:rPr>
          <w:rFonts w:eastAsia="Times New Roman"/>
          <w:b/>
          <w:iCs/>
          <w:sz w:val="26"/>
        </w:rPr>
        <w:t>in an attempt to</w:t>
      </w:r>
      <w:proofErr w:type="gramEnd"/>
      <w:r w:rsidRPr="0000582C">
        <w:rPr>
          <w:rFonts w:eastAsia="Times New Roman"/>
          <w:b/>
          <w:iCs/>
          <w:sz w:val="26"/>
        </w:rPr>
        <w:t xml:space="preserve"> find the ultimate one.</w:t>
      </w:r>
    </w:p>
    <w:p w14:paraId="164D962E" w14:textId="77777777" w:rsidR="004C0EAE" w:rsidRPr="005D1F45" w:rsidRDefault="004C0EAE" w:rsidP="004C0EAE">
      <w:pPr>
        <w:keepNext/>
        <w:keepLines/>
        <w:spacing w:before="40" w:after="0"/>
        <w:outlineLvl w:val="3"/>
        <w:rPr>
          <w:rFonts w:eastAsia="Times New Roman"/>
          <w:b/>
          <w:iCs/>
          <w:sz w:val="26"/>
        </w:rPr>
      </w:pPr>
    </w:p>
    <w:p w14:paraId="3987228D" w14:textId="77777777" w:rsidR="004C0EAE" w:rsidRPr="007448CC" w:rsidRDefault="004C0EAE" w:rsidP="004C0EAE">
      <w:pPr>
        <w:pStyle w:val="Heading4"/>
        <w:rPr>
          <w:rFonts w:asciiTheme="minorHAnsi" w:hAnsiTheme="minorHAnsi" w:cstheme="minorHAnsi"/>
        </w:rPr>
      </w:pPr>
      <w:r w:rsidRPr="007448CC">
        <w:rPr>
          <w:rFonts w:asciiTheme="minorHAnsi" w:hAnsiTheme="minorHAnsi" w:cstheme="minorHAnsi"/>
        </w:rPr>
        <w:t xml:space="preserve">Synthetic a posteriori moral naturalism is the basis of </w:t>
      </w:r>
      <w:r>
        <w:rPr>
          <w:rFonts w:asciiTheme="minorHAnsi" w:hAnsiTheme="minorHAnsi" w:cstheme="minorHAnsi"/>
        </w:rPr>
        <w:t xml:space="preserve">realist </w:t>
      </w:r>
      <w:r w:rsidRPr="007448CC">
        <w:rPr>
          <w:rFonts w:asciiTheme="minorHAnsi" w:hAnsiTheme="minorHAnsi" w:cstheme="minorHAnsi"/>
        </w:rPr>
        <w:t>ethics:</w:t>
      </w:r>
    </w:p>
    <w:p w14:paraId="10454BC6" w14:textId="77777777" w:rsidR="004C0EAE" w:rsidRPr="007448CC" w:rsidRDefault="004C0EAE" w:rsidP="004C0EAE">
      <w:pPr>
        <w:pStyle w:val="Heading4"/>
        <w:rPr>
          <w:rFonts w:asciiTheme="minorHAnsi" w:hAnsiTheme="minorHAnsi" w:cstheme="minorHAnsi"/>
        </w:rPr>
      </w:pPr>
      <w:r w:rsidRPr="007448CC">
        <w:rPr>
          <w:rFonts w:asciiTheme="minorHAnsi" w:hAnsiTheme="minorHAnsi" w:cstheme="minorHAnsi"/>
        </w:rPr>
        <w:t>A] The normative supervenes on the natural – natural facts like whether brains develop to permit rationality or subjectivity determine whether non naturalist moral facts can be premised on things like capacity for reason</w:t>
      </w:r>
    </w:p>
    <w:p w14:paraId="4D78A885" w14:textId="77777777" w:rsidR="004C0EAE" w:rsidRPr="007448CC" w:rsidRDefault="004C0EAE" w:rsidP="004C0EAE">
      <w:pPr>
        <w:rPr>
          <w:rFonts w:asciiTheme="minorHAnsi" w:hAnsiTheme="minorHAnsi" w:cstheme="minorHAnsi"/>
        </w:rPr>
      </w:pPr>
      <w:r w:rsidRPr="007448CC">
        <w:rPr>
          <w:rFonts w:asciiTheme="minorHAnsi" w:hAnsiTheme="minorHAnsi" w:cstheme="minorHAnsi"/>
          <w:b/>
          <w:bCs/>
          <w:sz w:val="26"/>
          <w:szCs w:val="26"/>
          <w:u w:val="single"/>
        </w:rPr>
        <w:t xml:space="preserve">Lutz and </w:t>
      </w:r>
      <w:proofErr w:type="spellStart"/>
      <w:r w:rsidRPr="007448CC">
        <w:rPr>
          <w:rFonts w:asciiTheme="minorHAnsi" w:hAnsiTheme="minorHAnsi" w:cstheme="minorHAnsi"/>
          <w:b/>
          <w:bCs/>
          <w:sz w:val="26"/>
          <w:szCs w:val="26"/>
          <w:u w:val="single"/>
        </w:rPr>
        <w:t>Lenman</w:t>
      </w:r>
      <w:proofErr w:type="spellEnd"/>
      <w:r w:rsidRPr="007448CC">
        <w:rPr>
          <w:rFonts w:asciiTheme="minorHAnsi" w:hAnsiTheme="minorHAnsi" w:cstheme="minorHAnsi"/>
          <w:b/>
          <w:bCs/>
          <w:sz w:val="26"/>
          <w:szCs w:val="26"/>
          <w:u w:val="single"/>
        </w:rPr>
        <w:t xml:space="preserve"> 18.</w:t>
      </w:r>
      <w:r w:rsidRPr="007448CC">
        <w:rPr>
          <w:rFonts w:asciiTheme="minorHAnsi" w:hAnsiTheme="minorHAnsi" w:cstheme="minorHAnsi"/>
        </w:rPr>
        <w:t xml:space="preserve"> Lutz, Matthew and </w:t>
      </w:r>
      <w:proofErr w:type="spellStart"/>
      <w:r w:rsidRPr="007448CC">
        <w:rPr>
          <w:rFonts w:asciiTheme="minorHAnsi" w:hAnsiTheme="minorHAnsi" w:cstheme="minorHAnsi"/>
        </w:rPr>
        <w:t>Lenman</w:t>
      </w:r>
      <w:proofErr w:type="spellEnd"/>
      <w:r w:rsidRPr="007448CC">
        <w:rPr>
          <w:rFonts w:asciiTheme="minorHAnsi" w:hAnsiTheme="minorHAnsi" w:cstheme="minorHAnsi"/>
        </w:rPr>
        <w:t xml:space="preserve">, James, "Moral Naturalism", The Stanford Encyclopedia of Philosophy (Fall 2018 Edition), Edward N. </w:t>
      </w:r>
      <w:proofErr w:type="spellStart"/>
      <w:r w:rsidRPr="007448CC">
        <w:rPr>
          <w:rFonts w:asciiTheme="minorHAnsi" w:hAnsiTheme="minorHAnsi" w:cstheme="minorHAnsi"/>
        </w:rPr>
        <w:t>Zalta</w:t>
      </w:r>
      <w:proofErr w:type="spellEnd"/>
      <w:r w:rsidRPr="007448CC">
        <w:rPr>
          <w:rFonts w:asciiTheme="minorHAnsi" w:hAnsiTheme="minorHAnsi" w:cstheme="minorHAnsi"/>
        </w:rPr>
        <w:t> (ed.), URL = &lt;https://plato.stanford</w:t>
      </w:r>
      <w:r w:rsidRPr="007448CC">
        <w:rPr>
          <w:rFonts w:asciiTheme="minorHAnsi" w:hAnsiTheme="minorHAnsi" w:cstheme="minorHAnsi"/>
          <w:szCs w:val="16"/>
        </w:rPr>
        <w:t>.edu/archives/fall2018/entries/naturalism-moral/&gt;. //Massa</w:t>
      </w:r>
    </w:p>
    <w:p w14:paraId="28E5DBFF" w14:textId="77777777" w:rsidR="004C0EAE" w:rsidRPr="007448CC" w:rsidRDefault="004C0EAE" w:rsidP="004C0EAE">
      <w:pPr>
        <w:rPr>
          <w:rFonts w:asciiTheme="minorHAnsi" w:hAnsiTheme="minorHAnsi" w:cstheme="minorHAnsi"/>
        </w:rPr>
      </w:pPr>
      <w:r w:rsidRPr="007448CC">
        <w:rPr>
          <w:rFonts w:asciiTheme="minorHAnsi" w:hAnsiTheme="minorHAnsi" w:cstheme="minorHAnsi"/>
        </w:rPr>
        <w:t xml:space="preserve">The first argument against normative non-naturalism concerns normative supervenience. </w:t>
      </w:r>
      <w:r w:rsidRPr="007448CC">
        <w:rPr>
          <w:rFonts w:asciiTheme="minorHAnsi" w:hAnsiTheme="minorHAnsi" w:cstheme="minorHAnsi"/>
          <w:b/>
          <w:bCs/>
          <w:sz w:val="26"/>
          <w:szCs w:val="26"/>
          <w:u w:val="single"/>
        </w:rPr>
        <w:t xml:space="preserve">The </w:t>
      </w:r>
      <w:r w:rsidRPr="007448CC">
        <w:rPr>
          <w:rFonts w:asciiTheme="minorHAnsi" w:hAnsiTheme="minorHAnsi" w:cstheme="minorHAnsi"/>
          <w:b/>
          <w:bCs/>
          <w:sz w:val="26"/>
          <w:szCs w:val="26"/>
          <w:highlight w:val="green"/>
          <w:u w:val="single"/>
        </w:rPr>
        <w:t>normative supervenes</w:t>
      </w:r>
      <w:r w:rsidRPr="007448CC">
        <w:rPr>
          <w:rFonts w:asciiTheme="minorHAnsi" w:hAnsiTheme="minorHAnsi" w:cstheme="minorHAnsi"/>
          <w:b/>
          <w:bCs/>
          <w:sz w:val="26"/>
          <w:szCs w:val="26"/>
          <w:u w:val="single"/>
        </w:rPr>
        <w:t xml:space="preserve"> 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b/>
          <w:bCs/>
          <w:sz w:val="26"/>
          <w:szCs w:val="26"/>
          <w:u w:val="single"/>
        </w:rPr>
        <w:t>; in all</w:t>
      </w:r>
      <w:r w:rsidRPr="007448CC">
        <w:rPr>
          <w:rFonts w:asciiTheme="minorHAnsi" w:hAnsiTheme="minorHAnsi" w:cstheme="minorHAnsi"/>
        </w:rPr>
        <w:t xml:space="preserve"> metaphysically </w:t>
      </w:r>
      <w:r w:rsidRPr="007448CC">
        <w:rPr>
          <w:rFonts w:asciiTheme="minorHAnsi" w:hAnsiTheme="minorHAnsi" w:cstheme="minorHAnsi"/>
          <w:b/>
          <w:bCs/>
          <w:sz w:val="26"/>
          <w:szCs w:val="26"/>
          <w:u w:val="single"/>
        </w:rPr>
        <w:t>possible worlds in which the natural facts are the same as</w:t>
      </w:r>
      <w:r w:rsidRPr="007448CC">
        <w:rPr>
          <w:rFonts w:asciiTheme="minorHAnsi" w:hAnsiTheme="minorHAnsi" w:cstheme="minorHAnsi"/>
        </w:rPr>
        <w:t xml:space="preserve"> they are in </w:t>
      </w:r>
      <w:r w:rsidRPr="007448CC">
        <w:rPr>
          <w:rFonts w:asciiTheme="minorHAnsi" w:hAnsiTheme="minorHAnsi" w:cstheme="minorHAnsi"/>
          <w:b/>
          <w:bCs/>
          <w:sz w:val="26"/>
          <w:szCs w:val="26"/>
          <w:u w:val="single"/>
        </w:rPr>
        <w:t>the actual world, the moral facts are the same</w:t>
      </w:r>
      <w:r w:rsidRPr="007448CC">
        <w:rPr>
          <w:rFonts w:asciiTheme="minorHAnsi" w:hAnsiTheme="minorHAnsi" w:cstheme="minorHAnsi"/>
        </w:rPr>
        <w:t xml:space="preserve"> as well. </w:t>
      </w:r>
      <w:r w:rsidRPr="007448CC">
        <w:rPr>
          <w:rFonts w:asciiTheme="minorHAnsi" w:hAnsiTheme="minorHAnsi" w:cstheme="minorHAnsi"/>
          <w:b/>
          <w:bCs/>
          <w:sz w:val="26"/>
          <w:szCs w:val="26"/>
          <w:u w:val="single"/>
        </w:rPr>
        <w:t>This</w:t>
      </w:r>
      <w:r w:rsidRPr="007448CC">
        <w:rPr>
          <w:rFonts w:asciiTheme="minorHAnsi" w:hAnsiTheme="minorHAnsi" w:cstheme="minorHAnsi"/>
        </w:rPr>
        <w:t xml:space="preserve"> claim </w:t>
      </w:r>
      <w:r w:rsidRPr="007448CC">
        <w:rPr>
          <w:rFonts w:asciiTheme="minorHAnsi" w:hAnsiTheme="minorHAnsi" w:cstheme="minorHAnsi"/>
          <w:b/>
          <w:bCs/>
          <w:sz w:val="26"/>
          <w:szCs w:val="26"/>
          <w:u w:val="single"/>
        </w:rPr>
        <w:t xml:space="preserve">has been called </w:t>
      </w:r>
      <w:r w:rsidRPr="007448CC">
        <w:rPr>
          <w:rFonts w:asciiTheme="minorHAnsi" w:hAnsiTheme="minorHAnsi" w:cstheme="minorHAnsi"/>
          <w:b/>
          <w:bCs/>
          <w:sz w:val="26"/>
          <w:szCs w:val="26"/>
          <w:highlight w:val="green"/>
          <w:u w:val="single"/>
        </w:rPr>
        <w:t>the “least controversial thesis in metaethics”</w:t>
      </w:r>
      <w:r w:rsidRPr="007448CC">
        <w:rPr>
          <w:rFonts w:asciiTheme="minorHAnsi" w:hAnsiTheme="minorHAnsi" w:cstheme="minorHAnsi"/>
        </w:rPr>
        <w:t xml:space="preserve"> (Rosen forthcoming); </w:t>
      </w:r>
      <w:r w:rsidRPr="007448CC">
        <w:rPr>
          <w:rFonts w:asciiTheme="minorHAnsi" w:hAnsiTheme="minorHAnsi" w:cstheme="minorHAnsi"/>
          <w:b/>
          <w:bCs/>
          <w:sz w:val="26"/>
          <w:szCs w:val="26"/>
          <w:u w:val="single"/>
        </w:rPr>
        <w:t xml:space="preserve">it </w:t>
      </w:r>
      <w:r w:rsidRPr="007448CC">
        <w:rPr>
          <w:rFonts w:asciiTheme="minorHAnsi" w:hAnsiTheme="minorHAnsi" w:cstheme="minorHAnsi"/>
          <w:b/>
          <w:bCs/>
          <w:sz w:val="26"/>
          <w:szCs w:val="26"/>
          <w:highlight w:val="green"/>
          <w:u w:val="single"/>
        </w:rPr>
        <w:t>is</w:t>
      </w:r>
      <w:r w:rsidRPr="007448CC">
        <w:rPr>
          <w:rFonts w:asciiTheme="minorHAnsi" w:hAnsiTheme="minorHAnsi" w:cstheme="minorHAnsi"/>
          <w:b/>
          <w:bCs/>
          <w:sz w:val="26"/>
          <w:szCs w:val="26"/>
          <w:u w:val="single"/>
        </w:rPr>
        <w:t xml:space="preserve"> very </w:t>
      </w:r>
      <w:r w:rsidRPr="007448CC">
        <w:rPr>
          <w:rFonts w:asciiTheme="minorHAnsi" w:hAnsiTheme="minorHAnsi" w:cstheme="minorHAnsi"/>
          <w:b/>
          <w:bCs/>
          <w:sz w:val="26"/>
          <w:szCs w:val="26"/>
          <w:highlight w:val="green"/>
          <w:u w:val="single"/>
        </w:rPr>
        <w:t>widely accepted</w:t>
      </w:r>
      <w:r w:rsidRPr="007448CC">
        <w:rPr>
          <w:rFonts w:asciiTheme="minorHAnsi" w:hAnsiTheme="minorHAnsi" w:cstheme="minorHAnsi"/>
          <w:b/>
          <w:bCs/>
          <w:sz w:val="26"/>
          <w:szCs w:val="26"/>
          <w:u w:val="single"/>
        </w:rPr>
        <w:t>.</w:t>
      </w:r>
      <w:r w:rsidRPr="007448CC">
        <w:rPr>
          <w:rFonts w:asciiTheme="minorHAnsi" w:hAnsiTheme="minorHAnsi" w:cstheme="minorHAnsi"/>
        </w:rPr>
        <w:t xml:space="preserve"> But it is also a striking fact that stands in need of some explanation. </w:t>
      </w:r>
      <w:r w:rsidRPr="007448CC">
        <w:rPr>
          <w:rFonts w:asciiTheme="minorHAnsi" w:hAnsiTheme="minorHAnsi" w:cstheme="minorHAnsi"/>
          <w:b/>
          <w:bCs/>
          <w:sz w:val="26"/>
          <w:szCs w:val="26"/>
          <w:u w:val="single"/>
        </w:rPr>
        <w:t>For naturalists</w:t>
      </w:r>
      <w:r w:rsidRPr="007448CC">
        <w:rPr>
          <w:rFonts w:asciiTheme="minorHAnsi" w:hAnsiTheme="minorHAnsi" w:cstheme="minorHAnsi"/>
        </w:rPr>
        <w:t xml:space="preserve">, such an explanation is easy to provide: </w:t>
      </w:r>
      <w:r w:rsidRPr="007448CC">
        <w:rPr>
          <w:rFonts w:asciiTheme="minorHAnsi" w:hAnsiTheme="minorHAnsi" w:cstheme="minorHAnsi"/>
          <w:b/>
          <w:bCs/>
          <w:sz w:val="26"/>
          <w:szCs w:val="26"/>
          <w:highlight w:val="green"/>
          <w:u w:val="single"/>
        </w:rPr>
        <w:t>the moral facts</w:t>
      </w:r>
      <w:r w:rsidRPr="007448CC">
        <w:rPr>
          <w:rFonts w:asciiTheme="minorHAnsi" w:hAnsiTheme="minorHAnsi" w:cstheme="minorHAnsi"/>
          <w:b/>
          <w:bCs/>
          <w:sz w:val="26"/>
          <w:szCs w:val="26"/>
          <w:u w:val="single"/>
        </w:rPr>
        <w:t xml:space="preserve"> just </w:t>
      </w:r>
      <w:r w:rsidRPr="007448CC">
        <w:rPr>
          <w:rFonts w:asciiTheme="minorHAnsi" w:hAnsiTheme="minorHAnsi" w:cstheme="minorHAnsi"/>
          <w:b/>
          <w:bCs/>
          <w:sz w:val="26"/>
          <w:szCs w:val="26"/>
          <w:highlight w:val="green"/>
          <w:u w:val="single"/>
        </w:rPr>
        <w:t xml:space="preserve">are natural facts, so </w:t>
      </w:r>
      <w:r w:rsidRPr="007448CC">
        <w:rPr>
          <w:rFonts w:asciiTheme="minorHAnsi" w:hAnsiTheme="minorHAnsi" w:cstheme="minorHAnsi"/>
          <w:b/>
          <w:bCs/>
          <w:sz w:val="26"/>
          <w:szCs w:val="26"/>
          <w:u w:val="single"/>
        </w:rPr>
        <w:t xml:space="preserve">when we consider </w:t>
      </w:r>
      <w:r w:rsidRPr="007448CC">
        <w:rPr>
          <w:rFonts w:asciiTheme="minorHAnsi" w:hAnsiTheme="minorHAnsi" w:cstheme="minorHAnsi"/>
          <w:b/>
          <w:bCs/>
          <w:sz w:val="26"/>
          <w:szCs w:val="26"/>
          <w:highlight w:val="green"/>
          <w:u w:val="single"/>
        </w:rPr>
        <w:t xml:space="preserve">worlds </w:t>
      </w:r>
      <w:r w:rsidRPr="007448CC">
        <w:rPr>
          <w:rFonts w:asciiTheme="minorHAnsi" w:hAnsiTheme="minorHAnsi" w:cstheme="minorHAnsi"/>
          <w:b/>
          <w:bCs/>
          <w:sz w:val="26"/>
          <w:szCs w:val="26"/>
          <w:u w:val="single"/>
        </w:rPr>
        <w:t xml:space="preserve">that are </w:t>
      </w:r>
      <w:r w:rsidRPr="007448CC">
        <w:rPr>
          <w:rFonts w:asciiTheme="minorHAnsi" w:hAnsiTheme="minorHAnsi" w:cstheme="minorHAnsi"/>
          <w:b/>
          <w:bCs/>
          <w:sz w:val="26"/>
          <w:szCs w:val="26"/>
          <w:highlight w:val="green"/>
          <w:u w:val="single"/>
        </w:rPr>
        <w:t>naturally the same</w:t>
      </w:r>
      <w:r w:rsidRPr="007448CC">
        <w:rPr>
          <w:rFonts w:asciiTheme="minorHAnsi" w:hAnsiTheme="minorHAnsi" w:cstheme="minorHAnsi"/>
        </w:rPr>
        <w:t xml:space="preserve"> as the actual world, </w:t>
      </w:r>
      <w:r w:rsidRPr="007448CC">
        <w:rPr>
          <w:rFonts w:asciiTheme="minorHAnsi" w:hAnsiTheme="minorHAnsi" w:cstheme="minorHAnsi"/>
          <w:b/>
          <w:bCs/>
          <w:sz w:val="26"/>
          <w:szCs w:val="26"/>
          <w:u w:val="single"/>
        </w:rPr>
        <w:t xml:space="preserve">we </w:t>
      </w:r>
      <w:r w:rsidRPr="007448CC">
        <w:rPr>
          <w:rFonts w:asciiTheme="minorHAnsi" w:hAnsiTheme="minorHAnsi" w:cstheme="minorHAnsi"/>
          <w:b/>
          <w:bCs/>
          <w:sz w:val="26"/>
          <w:szCs w:val="26"/>
          <w:highlight w:val="green"/>
          <w:u w:val="single"/>
        </w:rPr>
        <w:t xml:space="preserve">will ipso facto be </w:t>
      </w:r>
      <w:r w:rsidRPr="007448CC">
        <w:rPr>
          <w:rFonts w:asciiTheme="minorHAnsi" w:hAnsiTheme="minorHAnsi" w:cstheme="minorHAnsi"/>
          <w:b/>
          <w:bCs/>
          <w:sz w:val="26"/>
          <w:szCs w:val="26"/>
          <w:u w:val="single"/>
        </w:rPr>
        <w:t xml:space="preserve">considering </w:t>
      </w:r>
      <w:r w:rsidRPr="007448CC">
        <w:rPr>
          <w:rFonts w:asciiTheme="minorHAnsi" w:hAnsiTheme="minorHAnsi" w:cstheme="minorHAnsi"/>
          <w:b/>
          <w:bCs/>
          <w:sz w:val="26"/>
          <w:szCs w:val="26"/>
          <w:highlight w:val="green"/>
          <w:u w:val="single"/>
        </w:rPr>
        <w:t>worlds</w:t>
      </w:r>
      <w:r w:rsidRPr="007448CC">
        <w:rPr>
          <w:rFonts w:asciiTheme="minorHAnsi" w:hAnsiTheme="minorHAnsi" w:cstheme="minorHAnsi"/>
          <w:b/>
          <w:bCs/>
          <w:sz w:val="26"/>
          <w:szCs w:val="26"/>
          <w:u w:val="single"/>
        </w:rPr>
        <w:t xml:space="preserve"> that are </w:t>
      </w:r>
      <w:r w:rsidRPr="007448CC">
        <w:rPr>
          <w:rFonts w:asciiTheme="minorHAnsi" w:hAnsiTheme="minorHAnsi" w:cstheme="minorHAnsi"/>
          <w:b/>
          <w:bCs/>
          <w:sz w:val="26"/>
          <w:szCs w:val="26"/>
          <w:highlight w:val="green"/>
          <w:u w:val="single"/>
        </w:rPr>
        <w:t>morally the same</w:t>
      </w:r>
      <w:r w:rsidRPr="007448CC">
        <w:rPr>
          <w:rFonts w:asciiTheme="minorHAnsi" w:hAnsiTheme="minorHAnsi" w:cstheme="minorHAnsi"/>
          <w:b/>
          <w:bCs/>
          <w:sz w:val="26"/>
          <w:szCs w:val="26"/>
          <w:u w:val="single"/>
        </w:rPr>
        <w:t xml:space="preserve"> </w:t>
      </w:r>
      <w:r w:rsidRPr="007448CC">
        <w:rPr>
          <w:rFonts w:asciiTheme="minorHAnsi" w:hAnsiTheme="minorHAnsi" w:cstheme="minorHAnsi"/>
        </w:rPr>
        <w:t xml:space="preserve">as the actual world. But for the non-naturalist, no such explanation seems available. In fact, </w:t>
      </w:r>
      <w:r w:rsidRPr="007448CC">
        <w:rPr>
          <w:rFonts w:asciiTheme="minorHAnsi" w:hAnsiTheme="minorHAnsi" w:cstheme="minorHAnsi"/>
          <w:b/>
          <w:bCs/>
          <w:sz w:val="26"/>
          <w:szCs w:val="26"/>
          <w:u w:val="single"/>
        </w:rPr>
        <w:t>it seems</w:t>
      </w:r>
      <w:r w:rsidRPr="007448CC">
        <w:rPr>
          <w:rFonts w:asciiTheme="minorHAnsi" w:hAnsiTheme="minorHAnsi" w:cstheme="minorHAnsi"/>
        </w:rPr>
        <w:t xml:space="preserve"> to be in principle </w:t>
      </w:r>
      <w:r w:rsidRPr="007448CC">
        <w:rPr>
          <w:rFonts w:asciiTheme="minorHAnsi" w:hAnsiTheme="minorHAnsi" w:cstheme="minorHAnsi"/>
          <w:b/>
          <w:bCs/>
          <w:sz w:val="26"/>
          <w:szCs w:val="26"/>
          <w:highlight w:val="green"/>
          <w:u w:val="single"/>
        </w:rPr>
        <w:t xml:space="preserve">impossible for a non-naturalist to explain how the moral supervenes </w:t>
      </w:r>
      <w:r w:rsidRPr="007448CC">
        <w:rPr>
          <w:rFonts w:asciiTheme="minorHAnsi" w:hAnsiTheme="minorHAnsi" w:cstheme="minorHAnsi"/>
          <w:b/>
          <w:bCs/>
          <w:sz w:val="26"/>
          <w:szCs w:val="26"/>
          <w:u w:val="single"/>
        </w:rPr>
        <w:t xml:space="preserve">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rPr>
        <w:t xml:space="preserve"> And if the non-naturalist can offer no explanation of this phenomenon that demands explanation, this is a heavy mark against non-naturalism (McPherson 2012).</w:t>
      </w:r>
    </w:p>
    <w:p w14:paraId="15358BC6" w14:textId="77777777" w:rsidR="004C0EAE" w:rsidRPr="007448CC" w:rsidRDefault="004C0EAE" w:rsidP="004C0EAE">
      <w:pPr>
        <w:pStyle w:val="Heading4"/>
        <w:rPr>
          <w:rFonts w:asciiTheme="minorHAnsi" w:hAnsiTheme="minorHAnsi" w:cstheme="minorHAnsi"/>
        </w:rPr>
      </w:pPr>
      <w:r w:rsidRPr="007448CC">
        <w:rPr>
          <w:rFonts w:asciiTheme="minorHAnsi" w:hAnsiTheme="minorHAnsi" w:cstheme="minorHAnsi"/>
        </w:rPr>
        <w:lastRenderedPageBreak/>
        <w:t xml:space="preserve">That outweighs </w:t>
      </w:r>
      <w:r>
        <w:rPr>
          <w:rFonts w:asciiTheme="minorHAnsi" w:hAnsiTheme="minorHAnsi" w:cstheme="minorHAnsi"/>
        </w:rPr>
        <w:t>other metaethical justifications</w:t>
      </w:r>
      <w:r w:rsidRPr="007448CC">
        <w:rPr>
          <w:rFonts w:asciiTheme="minorHAnsi" w:hAnsiTheme="minorHAnsi" w:cstheme="minorHAnsi"/>
        </w:rPr>
        <w:t xml:space="preserve">– controversy prevents acting on moral laws, but lack of philosophical controversy on the correlation between moral and natural facts indicates naturalism </w:t>
      </w:r>
      <w:proofErr w:type="gramStart"/>
      <w:r w:rsidRPr="007448CC">
        <w:rPr>
          <w:rFonts w:asciiTheme="minorHAnsi" w:hAnsiTheme="minorHAnsi" w:cstheme="minorHAnsi"/>
        </w:rPr>
        <w:t>guides</w:t>
      </w:r>
      <w:proofErr w:type="gramEnd"/>
      <w:r w:rsidRPr="007448CC">
        <w:rPr>
          <w:rFonts w:asciiTheme="minorHAnsi" w:hAnsiTheme="minorHAnsi" w:cstheme="minorHAnsi"/>
        </w:rPr>
        <w:t xml:space="preserve"> action.</w:t>
      </w:r>
    </w:p>
    <w:p w14:paraId="423FDF01" w14:textId="77777777" w:rsidR="004C0EAE" w:rsidRPr="007448CC" w:rsidRDefault="004C0EAE" w:rsidP="004C0EAE">
      <w:pPr>
        <w:pStyle w:val="Heading4"/>
        <w:rPr>
          <w:rFonts w:asciiTheme="minorHAnsi" w:hAnsiTheme="minorHAnsi" w:cstheme="minorHAnsi"/>
        </w:rPr>
      </w:pPr>
      <w:r w:rsidRPr="007448CC">
        <w:rPr>
          <w:rFonts w:asciiTheme="minorHAnsi" w:hAnsiTheme="minorHAnsi" w:cstheme="minorHAns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275B0C6C" w14:textId="77777777" w:rsidR="004C0EAE" w:rsidRDefault="004C0EAE" w:rsidP="004C0EAE">
      <w:pPr>
        <w:pStyle w:val="Heading4"/>
        <w:rPr>
          <w:rFonts w:asciiTheme="minorHAnsi" w:hAnsiTheme="minorHAnsi" w:cstheme="minorHAnsi"/>
        </w:rPr>
      </w:pPr>
    </w:p>
    <w:p w14:paraId="6AF843A7" w14:textId="77777777" w:rsidR="004C0EAE" w:rsidRPr="007448CC" w:rsidRDefault="004C0EAE" w:rsidP="004C0EAE">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51485541" w14:textId="77777777" w:rsidR="004C0EAE" w:rsidRPr="007448CC" w:rsidRDefault="004C0EAE" w:rsidP="004C0EAE">
      <w:pPr>
        <w:pStyle w:val="Heading4"/>
        <w:spacing w:line="276" w:lineRule="auto"/>
        <w:rPr>
          <w:rFonts w:asciiTheme="minorHAnsi" w:hAnsiTheme="minorHAnsi" w:cstheme="minorHAnsi"/>
        </w:rPr>
      </w:pPr>
      <w:r w:rsidRPr="007448CC">
        <w:rPr>
          <w:rFonts w:asciiTheme="minorHAnsi" w:hAnsiTheme="minorHAnsi" w:cstheme="minorHAnsi"/>
        </w:rPr>
        <w:t>This connection between pain and pleasure and phenomenal conceptions of intrinsic value and disvalue is irrefutable – everything else regresses – robust neuroscience proves.</w:t>
      </w:r>
    </w:p>
    <w:p w14:paraId="5EFB748E" w14:textId="77777777" w:rsidR="004C0EAE" w:rsidRPr="007448CC" w:rsidRDefault="004C0EAE" w:rsidP="004C0EAE">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w:t>
      </w:r>
      <w:proofErr w:type="spellStart"/>
      <w:r w:rsidRPr="007448CC">
        <w:rPr>
          <w:rFonts w:asciiTheme="minorHAnsi" w:hAnsiTheme="minorHAnsi" w:cstheme="minorHAnsi"/>
          <w:szCs w:val="16"/>
        </w:rPr>
        <w:t>Boonshoft</w:t>
      </w:r>
      <w:proofErr w:type="spellEnd"/>
      <w:r w:rsidRPr="007448CC">
        <w:rPr>
          <w:rFonts w:asciiTheme="minorHAnsi" w:hAnsiTheme="minorHAnsi" w:cstheme="minorHAnsi"/>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448CC">
        <w:rPr>
          <w:rFonts w:asciiTheme="minorHAnsi" w:hAnsiTheme="minorHAnsi" w:cstheme="minorHAnsi"/>
          <w:szCs w:val="16"/>
        </w:rPr>
        <w:t>Geneus</w:t>
      </w:r>
      <w:proofErr w:type="spellEnd"/>
      <w:r w:rsidRPr="007448CC">
        <w:rPr>
          <w:rFonts w:asciiTheme="minorHAnsi" w:hAnsiTheme="minorHAnsi" w:cstheme="minorHAnsi"/>
          <w:szCs w:val="16"/>
        </w:rPr>
        <w:t xml:space="preserve"> Health LLC, San Antonio, TX, USA 6Department of Addiction Research &amp; Therapy, </w:t>
      </w:r>
      <w:proofErr w:type="spellStart"/>
      <w:r w:rsidRPr="007448CC">
        <w:rPr>
          <w:rFonts w:asciiTheme="minorHAnsi" w:hAnsiTheme="minorHAnsi" w:cstheme="minorHAnsi"/>
          <w:szCs w:val="16"/>
        </w:rPr>
        <w:t>Nupathways</w:t>
      </w:r>
      <w:proofErr w:type="spellEnd"/>
      <w:r w:rsidRPr="007448CC">
        <w:rPr>
          <w:rFonts w:asciiTheme="minorHAnsi" w:hAnsiTheme="minorHAnsi" w:cstheme="minorHAnsi"/>
          <w:szCs w:val="16"/>
        </w:rPr>
        <w:t xml:space="preserve"> Inc., </w:t>
      </w:r>
      <w:proofErr w:type="spellStart"/>
      <w:r w:rsidRPr="007448CC">
        <w:rPr>
          <w:rFonts w:asciiTheme="minorHAnsi" w:hAnsiTheme="minorHAnsi" w:cstheme="minorHAnsi"/>
          <w:szCs w:val="16"/>
        </w:rPr>
        <w:t>Innsbrook</w:t>
      </w:r>
      <w:proofErr w:type="spellEnd"/>
      <w:r w:rsidRPr="007448CC">
        <w:rPr>
          <w:rFonts w:asciiTheme="minorHAnsi" w:hAnsiTheme="minorHAnsi" w:cstheme="minorHAnsi"/>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448CC">
        <w:rPr>
          <w:rFonts w:asciiTheme="minorHAnsi" w:hAnsiTheme="minorHAnsi" w:cstheme="minorHAnsi"/>
          <w:szCs w:val="16"/>
        </w:rPr>
        <w:t>Eötvös</w:t>
      </w:r>
      <w:proofErr w:type="spellEnd"/>
      <w:r w:rsidRPr="007448CC">
        <w:rPr>
          <w:rFonts w:asciiTheme="minorHAnsi" w:hAnsiTheme="minorHAnsi" w:cstheme="minorHAnsi"/>
          <w:szCs w:val="16"/>
        </w:rPr>
        <w:t xml:space="preserve"> </w:t>
      </w:r>
      <w:proofErr w:type="spellStart"/>
      <w:r w:rsidRPr="007448CC">
        <w:rPr>
          <w:rFonts w:asciiTheme="minorHAnsi" w:hAnsiTheme="minorHAnsi" w:cstheme="minorHAnsi"/>
          <w:szCs w:val="16"/>
        </w:rPr>
        <w:t>Loránd</w:t>
      </w:r>
      <w:proofErr w:type="spellEnd"/>
      <w:r w:rsidRPr="007448CC">
        <w:rPr>
          <w:rFonts w:asciiTheme="minorHAnsi" w:hAnsiTheme="minorHAnsi" w:cstheme="minorHAnsi"/>
          <w:szCs w:val="16"/>
        </w:rPr>
        <w:t xml:space="preserve"> University, Budapest, Hungary 10Division of Addiction Research, Dominion Diagnostics, LLC. North Kingston, RI, USA 11Victory Nutrition International, </w:t>
      </w:r>
      <w:proofErr w:type="spellStart"/>
      <w:r w:rsidRPr="007448CC">
        <w:rPr>
          <w:rFonts w:asciiTheme="minorHAnsi" w:hAnsiTheme="minorHAnsi" w:cstheme="minorHAnsi"/>
          <w:szCs w:val="16"/>
        </w:rPr>
        <w:t>Lederach</w:t>
      </w:r>
      <w:proofErr w:type="spellEnd"/>
      <w:r w:rsidRPr="007448CC">
        <w:rPr>
          <w:rFonts w:asciiTheme="minorHAnsi" w:hAnsiTheme="minorHAnsi" w:cstheme="minorHAnsi"/>
          <w:szCs w:val="16"/>
        </w:rPr>
        <w:t xml:space="preserve">, PA., USA 12National Human Genome Center at Howard University, Washington, DC., USA, Marjorie </w:t>
      </w:r>
      <w:proofErr w:type="spellStart"/>
      <w:r w:rsidRPr="007448CC">
        <w:rPr>
          <w:rFonts w:asciiTheme="minorHAnsi" w:hAnsiTheme="minorHAnsi" w:cstheme="minorHAnsi"/>
          <w:szCs w:val="16"/>
        </w:rPr>
        <w:t>Gondré</w:t>
      </w:r>
      <w:proofErr w:type="spellEnd"/>
      <w:r w:rsidRPr="007448CC">
        <w:rPr>
          <w:rFonts w:asciiTheme="minorHAnsi" w:hAnsiTheme="minorHAnsi" w:cstheme="minorHAnsi"/>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448CC">
        <w:rPr>
          <w:rFonts w:asciiTheme="minorHAnsi" w:hAnsiTheme="minorHAnsi" w:cstheme="minorHAnsi"/>
          <w:szCs w:val="16"/>
        </w:rPr>
        <w:t>Modestino</w:t>
      </w:r>
      <w:proofErr w:type="spellEnd"/>
      <w:r w:rsidRPr="007448CC">
        <w:rPr>
          <w:rFonts w:asciiTheme="minorHAnsi" w:hAnsiTheme="minorHAnsi" w:cstheme="minorHAnsi"/>
          <w:szCs w:val="16"/>
        </w:rPr>
        <w:t xml:space="preserve">, 14Department of </w:t>
      </w:r>
      <w:r w:rsidRPr="007448CC">
        <w:rPr>
          <w:rFonts w:asciiTheme="minorHAnsi" w:hAnsiTheme="minorHAnsi" w:cstheme="minorHAnsi"/>
          <w:szCs w:val="16"/>
        </w:rPr>
        <w:lastRenderedPageBreak/>
        <w:t xml:space="preserve">Psychology, Curry College, Milton, MA, USA, Rajendra D </w:t>
      </w:r>
      <w:proofErr w:type="spellStart"/>
      <w:r w:rsidRPr="007448CC">
        <w:rPr>
          <w:rFonts w:asciiTheme="minorHAnsi" w:hAnsiTheme="minorHAnsi" w:cstheme="minorHAnsi"/>
          <w:szCs w:val="16"/>
        </w:rPr>
        <w:t>Badgaiyan</w:t>
      </w:r>
      <w:proofErr w:type="spellEnd"/>
      <w:r w:rsidRPr="007448CC">
        <w:rPr>
          <w:rFonts w:asciiTheme="minorHAnsi" w:hAnsiTheme="minorHAnsi" w:cstheme="minorHAnsi"/>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6FB35289" w14:textId="77777777" w:rsidR="004C0EAE" w:rsidRPr="007448CC" w:rsidRDefault="004C0EAE" w:rsidP="004C0EAE">
      <w:pPr>
        <w:spacing w:line="276" w:lineRule="auto"/>
        <w:rPr>
          <w:rFonts w:asciiTheme="minorHAnsi" w:hAnsiTheme="minorHAnsi" w:cstheme="minorHAnsi"/>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 xml:space="preserve">primary reward </w:t>
      </w:r>
      <w:proofErr w:type="gramStart"/>
      <w:r w:rsidRPr="007448CC">
        <w:rPr>
          <w:rFonts w:asciiTheme="minorHAnsi" w:hAnsiTheme="minorHAnsi" w:cstheme="minorHAnsi"/>
          <w:u w:val="single"/>
        </w:rPr>
        <w:t>functions</w:t>
      </w:r>
      <w:proofErr w:type="gramEnd"/>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w:t>
      </w:r>
      <w:proofErr w:type="gramStart"/>
      <w:r w:rsidRPr="007448CC">
        <w:rPr>
          <w:rFonts w:asciiTheme="minorHAnsi" w:hAnsiTheme="minorHAnsi" w:cstheme="minorHAnsi"/>
        </w:rPr>
        <w:t>first of all</w:t>
      </w:r>
      <w:proofErr w:type="gramEnd"/>
      <w:r w:rsidRPr="007448CC">
        <w:rPr>
          <w:rFonts w:asciiTheme="minorHAnsi" w:hAnsiTheme="minorHAnsi" w:cstheme="minorHAnsi"/>
        </w:rPr>
        <w:t xml:space="preserve">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p>
    <w:p w14:paraId="4D7241A3" w14:textId="77777777" w:rsidR="004C0EAE" w:rsidRPr="007448CC" w:rsidRDefault="004C0EAE" w:rsidP="004C0EAE">
      <w:pPr>
        <w:spacing w:line="276" w:lineRule="auto"/>
        <w:rPr>
          <w:rFonts w:asciiTheme="minorHAnsi" w:hAnsiTheme="minorHAnsi" w:cstheme="minorHAnsi"/>
        </w:rPr>
      </w:pP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p>
    <w:p w14:paraId="334CEB66" w14:textId="77777777" w:rsidR="004C0EAE" w:rsidRPr="007448CC" w:rsidRDefault="004C0EAE" w:rsidP="004C0EAE">
      <w:pPr>
        <w:spacing w:line="276" w:lineRule="auto"/>
        <w:rPr>
          <w:rFonts w:asciiTheme="minorHAnsi" w:hAnsiTheme="minorHAnsi" w:cstheme="minorHAnsi"/>
        </w:rPr>
      </w:pP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8EF7216" w14:textId="77777777" w:rsidR="004C0EAE" w:rsidRPr="007448CC" w:rsidRDefault="004C0EAE" w:rsidP="004C0EAE">
      <w:pPr>
        <w:spacing w:line="276" w:lineRule="auto"/>
        <w:rPr>
          <w:rFonts w:asciiTheme="minorHAnsi" w:hAnsiTheme="minorHAnsi" w:cstheme="minorHAnsi"/>
        </w:rPr>
      </w:pPr>
      <w:r w:rsidRPr="007448CC">
        <w:rPr>
          <w:rFonts w:asciiTheme="minorHAnsi" w:hAnsiTheme="minorHAnsi" w:cstheme="minorHAnsi"/>
        </w:rPr>
        <w:t>Evolutionary theories of pleasure: The love connection BO:D</w:t>
      </w:r>
    </w:p>
    <w:p w14:paraId="04F87B28" w14:textId="77777777" w:rsidR="004C0EAE" w:rsidRPr="007448CC" w:rsidRDefault="004C0EAE" w:rsidP="004C0EAE">
      <w:pPr>
        <w:spacing w:line="276" w:lineRule="auto"/>
        <w:rPr>
          <w:rFonts w:asciiTheme="minorHAnsi" w:hAnsiTheme="minorHAnsi" w:cstheme="minorHAnsi"/>
        </w:rPr>
      </w:pP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Besides their theory on natural selection, it was particularly the sexual </w:t>
      </w:r>
      <w:r w:rsidRPr="007448CC">
        <w:rPr>
          <w:rFonts w:asciiTheme="minorHAnsi" w:hAnsiTheme="minorHAnsi" w:cstheme="minorHAnsi"/>
        </w:rPr>
        <w:lastRenderedPageBreak/>
        <w:t>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B9953BF" w14:textId="77777777" w:rsidR="004C0EAE" w:rsidRPr="007448CC" w:rsidRDefault="004C0EAE" w:rsidP="004C0EAE">
      <w:pPr>
        <w:spacing w:line="276" w:lineRule="auto"/>
        <w:rPr>
          <w:rFonts w:asciiTheme="minorHAnsi" w:hAnsiTheme="minorHAnsi" w:cstheme="minorHAnsi"/>
        </w:rPr>
      </w:pP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42E924A" w14:textId="77777777" w:rsidR="004C0EAE" w:rsidRPr="007448CC" w:rsidRDefault="004C0EAE" w:rsidP="004C0EAE">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48CC">
        <w:rPr>
          <w:rFonts w:asciiTheme="minorHAnsi" w:hAnsiTheme="minorHAnsi" w:cstheme="minorHAnsi"/>
          <w:u w:val="single"/>
        </w:rPr>
        <w:t>Thus</w:t>
      </w:r>
      <w:proofErr w:type="gramEnd"/>
      <w:r w:rsidRPr="007448CC">
        <w:rPr>
          <w:rFonts w:asciiTheme="minorHAnsi" w:hAnsiTheme="minorHAnsi" w:cstheme="minorHAnsi"/>
          <w:u w:val="single"/>
        </w:rPr>
        <w:t xml:space="preserve">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19AEFACD" w14:textId="77777777" w:rsidR="004C0EAE" w:rsidRPr="007448CC" w:rsidRDefault="004C0EAE" w:rsidP="004C0EAE">
      <w:pPr>
        <w:spacing w:line="276" w:lineRule="auto"/>
        <w:rPr>
          <w:rFonts w:asciiTheme="minorHAnsi" w:hAnsiTheme="minorHAnsi" w:cstheme="minorHAnsi"/>
        </w:rPr>
      </w:pPr>
      <w:r w:rsidRPr="007448CC">
        <w:rPr>
          <w:rFonts w:asciiTheme="minorHAnsi" w:hAnsiTheme="minorHAnsi" w:cstheme="minorHAnsi"/>
        </w:rPr>
        <w:t xml:space="preserve">There have been theories linking pleasure as a required component of health benefits </w:t>
      </w:r>
      <w:proofErr w:type="spellStart"/>
      <w:r w:rsidRPr="007448CC">
        <w:rPr>
          <w:rFonts w:asciiTheme="minorHAnsi" w:hAnsiTheme="minorHAnsi" w:cstheme="minorHAnsi"/>
        </w:rPr>
        <w:t>salutogenesis</w:t>
      </w:r>
      <w:proofErr w:type="spellEnd"/>
      <w:r w:rsidRPr="007448CC">
        <w:rPr>
          <w:rFonts w:asciiTheme="minorHAnsi" w:hAnsiTheme="minorHAnsi" w:cstheme="minorHAnsi"/>
        </w:rPr>
        <w:t>, (</w:t>
      </w:r>
      <w:proofErr w:type="spellStart"/>
      <w:r w:rsidRPr="007448CC">
        <w:rPr>
          <w:rFonts w:asciiTheme="minorHAnsi" w:hAnsiTheme="minorHAnsi" w:cstheme="minorHAnsi"/>
        </w:rPr>
        <w:t>salugenesis</w:t>
      </w:r>
      <w:proofErr w:type="spellEnd"/>
      <w:r w:rsidRPr="007448CC">
        <w:rPr>
          <w:rFonts w:asciiTheme="minorHAnsi" w:hAnsiTheme="minorHAnsi" w:cstheme="minorHAnsi"/>
        </w:rPr>
        <w:t xml:space="preserve">).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448CC">
        <w:rPr>
          <w:rFonts w:asciiTheme="minorHAnsi" w:hAnsiTheme="minorHAnsi" w:cstheme="minorHAnsi"/>
        </w:rPr>
        <w:t>morphinergic</w:t>
      </w:r>
      <w:proofErr w:type="spellEnd"/>
      <w:r w:rsidRPr="007448CC">
        <w:rPr>
          <w:rFonts w:asciiTheme="minorHAnsi" w:hAnsiTheme="minorHAnsi" w:cstheme="minorHAnsi"/>
        </w:rPr>
        <w:t xml:space="preserve"> mechanisms may play a role [23]. While natural rewards are essential for survival and </w:t>
      </w:r>
      <w:r w:rsidRPr="007448CC">
        <w:rPr>
          <w:rFonts w:asciiTheme="minorHAnsi" w:hAnsiTheme="minorHAnsi" w:cstheme="minorHAnsi"/>
        </w:rPr>
        <w:lastRenderedPageBreak/>
        <w:t xml:space="preserve">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448CC">
        <w:rPr>
          <w:rFonts w:asciiTheme="minorHAnsi" w:hAnsiTheme="minorHAnsi" w:cstheme="minorHAnsi"/>
        </w:rPr>
        <w:t>hypodopaminergia</w:t>
      </w:r>
      <w:proofErr w:type="spellEnd"/>
      <w:r w:rsidRPr="007448CC">
        <w:rPr>
          <w:rFonts w:asciiTheme="minorHAnsi" w:hAnsiTheme="minorHAnsi" w:cstheme="minorHAnsi"/>
        </w:rPr>
        <w:t xml:space="preserve"> [24]. Most would agree that pleasurable activities can stimulate personal growth and may help to induce healthy behavioral changes, including stress management [25]. The work of </w:t>
      </w:r>
      <w:proofErr w:type="spellStart"/>
      <w:r w:rsidRPr="007448CC">
        <w:rPr>
          <w:rFonts w:asciiTheme="minorHAnsi" w:hAnsiTheme="minorHAnsi" w:cstheme="minorHAnsi"/>
        </w:rPr>
        <w:t>Esch</w:t>
      </w:r>
      <w:proofErr w:type="spellEnd"/>
      <w:r w:rsidRPr="007448CC">
        <w:rPr>
          <w:rFonts w:asciiTheme="minorHAnsi" w:hAnsiTheme="minorHAnsi" w:cstheme="minorHAnsi"/>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8D83CBF" w14:textId="77777777" w:rsidR="004C0EAE" w:rsidRPr="007448CC" w:rsidRDefault="004C0EAE" w:rsidP="004C0EAE">
      <w:pPr>
        <w:spacing w:line="276" w:lineRule="auto"/>
        <w:rPr>
          <w:rFonts w:asciiTheme="minorHAnsi" w:hAnsiTheme="minorHAnsi" w:cstheme="minorHAnsi"/>
        </w:rPr>
      </w:pPr>
      <w:r w:rsidRPr="007448CC">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A9F6705" w14:textId="77777777" w:rsidR="004C0EAE" w:rsidRPr="007448CC" w:rsidRDefault="004C0EAE" w:rsidP="004C0EAE">
      <w:pPr>
        <w:spacing w:line="276" w:lineRule="auto"/>
        <w:rPr>
          <w:rFonts w:asciiTheme="minorHAnsi" w:hAnsiTheme="minorHAnsi" w:cstheme="minorHAnsi"/>
        </w:rPr>
      </w:pPr>
      <w:r w:rsidRPr="007448CC">
        <w:rPr>
          <w:rFonts w:asciiTheme="minorHAnsi" w:hAnsiTheme="minorHAnsi" w:cstheme="minorHAnsi"/>
        </w:rPr>
        <w:t>Finding happiness is different between apes and humans</w:t>
      </w:r>
    </w:p>
    <w:p w14:paraId="603FF96A" w14:textId="77777777" w:rsidR="004C0EAE" w:rsidRPr="007448CC" w:rsidRDefault="004C0EAE" w:rsidP="004C0EAE">
      <w:pPr>
        <w:spacing w:line="276" w:lineRule="auto"/>
        <w:rPr>
          <w:rFonts w:asciiTheme="minorHAnsi" w:hAnsiTheme="minorHAnsi" w:cstheme="minorHAnsi"/>
        </w:rPr>
      </w:pPr>
      <w:r w:rsidRPr="007448CC">
        <w:rPr>
          <w:rFonts w:asciiTheme="minorHAnsi" w:hAnsiTheme="minorHAnsi" w:cstheme="minorHAnsi"/>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7448CC">
        <w:rPr>
          <w:rFonts w:asciiTheme="minorHAnsi" w:hAnsiTheme="minorHAnsi" w:cstheme="minorHAnsi"/>
        </w:rPr>
        <w:t>all of</w:t>
      </w:r>
      <w:proofErr w:type="gramEnd"/>
      <w:r w:rsidRPr="007448CC">
        <w:rPr>
          <w:rFonts w:asciiTheme="minorHAnsi" w:hAnsiTheme="minorHAnsi" w:cstheme="minorHAnsi"/>
        </w:rPr>
        <w:t xml:space="preserve"> which augment dopamine release at the reward brain site. Recent multidisciplinary research, using both humans and detailed invasive brain analysis of animals has discovered some critical ways that the brain processes pleasure.</w:t>
      </w:r>
    </w:p>
    <w:p w14:paraId="1150461B" w14:textId="77777777" w:rsidR="004C0EAE" w:rsidRPr="007448CC" w:rsidRDefault="004C0EAE" w:rsidP="004C0EAE">
      <w:pPr>
        <w:spacing w:line="276" w:lineRule="auto"/>
        <w:rPr>
          <w:rFonts w:asciiTheme="minorHAnsi" w:hAnsiTheme="minorHAnsi" w:cstheme="minorHAnsi"/>
        </w:rPr>
      </w:pP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w:t>
      </w:r>
      <w:proofErr w:type="spellStart"/>
      <w:r w:rsidRPr="007448CC">
        <w:rPr>
          <w:rFonts w:asciiTheme="minorHAnsi" w:hAnsiTheme="minorHAnsi" w:cstheme="minorHAnsi"/>
        </w:rPr>
        <w:t>accumbens</w:t>
      </w:r>
      <w:proofErr w:type="spellEnd"/>
      <w:r w:rsidRPr="007448CC">
        <w:rPr>
          <w:rFonts w:asciiTheme="minorHAnsi" w:hAnsiTheme="minorHAnsi" w:cstheme="minorHAnsi"/>
        </w:rPr>
        <w:t xml:space="preserve"> </w:t>
      </w:r>
      <w:r w:rsidRPr="007448CC">
        <w:rPr>
          <w:rFonts w:asciiTheme="minorHAnsi" w:hAnsiTheme="minorHAnsi" w:cstheme="minorHAnsi"/>
          <w:u w:val="single"/>
        </w:rPr>
        <w:t xml:space="preserve">is organized like a computer keyboard, with </w:t>
      </w:r>
      <w:proofErr w:type="gramStart"/>
      <w:r w:rsidRPr="007448CC">
        <w:rPr>
          <w:rFonts w:asciiTheme="minorHAnsi" w:hAnsiTheme="minorHAnsi" w:cstheme="minorHAnsi"/>
          <w:u w:val="single"/>
        </w:rPr>
        <w:t>particular stimulus</w:t>
      </w:r>
      <w:proofErr w:type="gramEnd"/>
      <w:r w:rsidRPr="007448CC">
        <w:rPr>
          <w:rFonts w:asciiTheme="minorHAnsi" w:hAnsiTheme="minorHAnsi" w:cstheme="minorHAnsi"/>
          <w:u w:val="single"/>
        </w:rPr>
        <w:t xml:space="preserve">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4F9E312E" w14:textId="77777777" w:rsidR="004C0EAE" w:rsidRPr="007448CC" w:rsidRDefault="004C0EAE" w:rsidP="004C0EAE">
      <w:pPr>
        <w:spacing w:line="276" w:lineRule="auto"/>
        <w:rPr>
          <w:rFonts w:asciiTheme="minorHAnsi" w:hAnsiTheme="minorHAnsi" w:cstheme="minorHAnsi"/>
        </w:rPr>
      </w:pPr>
      <w:r w:rsidRPr="007448CC">
        <w:rPr>
          <w:rFonts w:asciiTheme="minorHAnsi" w:hAnsiTheme="minorHAnsi" w:cstheme="minorHAnsi"/>
        </w:rPr>
        <w:t>Desire and reward centers</w:t>
      </w:r>
    </w:p>
    <w:p w14:paraId="02D19478" w14:textId="77777777" w:rsidR="004C0EAE" w:rsidRPr="007448CC" w:rsidRDefault="004C0EAE" w:rsidP="004C0EAE">
      <w:pPr>
        <w:spacing w:line="276" w:lineRule="auto"/>
        <w:rPr>
          <w:rFonts w:asciiTheme="minorHAnsi" w:hAnsiTheme="minorHAnsi" w:cstheme="minorHAnsi"/>
        </w:rPr>
      </w:pPr>
      <w:r w:rsidRPr="007448CC">
        <w:rPr>
          <w:rFonts w:asciiTheme="minorHAnsi" w:hAnsiTheme="minorHAnsi" w:cstheme="minorHAnsi"/>
        </w:rPr>
        <w:t xml:space="preserve">It is surprising that many different sources of pleasure activate the same circuits between the </w:t>
      </w:r>
      <w:proofErr w:type="spellStart"/>
      <w:r w:rsidRPr="007448CC">
        <w:rPr>
          <w:rFonts w:asciiTheme="minorHAnsi" w:hAnsiTheme="minorHAnsi" w:cstheme="minorHAnsi"/>
        </w:rPr>
        <w:t>mesocorticolimbic</w:t>
      </w:r>
      <w:proofErr w:type="spellEnd"/>
      <w:r w:rsidRPr="007448CC">
        <w:rPr>
          <w:rFonts w:asciiTheme="minorHAnsi" w:hAnsiTheme="minorHAnsi" w:cstheme="minorHAnsi"/>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D398281" w14:textId="77777777" w:rsidR="004C0EAE" w:rsidRPr="007448CC" w:rsidRDefault="004C0EAE" w:rsidP="004C0EAE">
      <w:pPr>
        <w:spacing w:line="276" w:lineRule="auto"/>
        <w:rPr>
          <w:rFonts w:asciiTheme="minorHAnsi" w:hAnsiTheme="minorHAnsi" w:cstheme="minorHAnsi"/>
        </w:rPr>
      </w:pPr>
      <w:r w:rsidRPr="007448CC">
        <w:rPr>
          <w:rFonts w:asciiTheme="minorHAnsi" w:hAnsiTheme="minorHAnsi" w:cstheme="minorHAnsi"/>
        </w:rPr>
        <w:t xml:space="preserve">In simplest terms, the well-established mesolimbic system is a dopamine circuit for reward. It starts in the ventral tegmental area (VTA) of the midbrain and travels to the nucleus </w:t>
      </w:r>
      <w:proofErr w:type="spellStart"/>
      <w:r w:rsidRPr="007448CC">
        <w:rPr>
          <w:rFonts w:asciiTheme="minorHAnsi" w:hAnsiTheme="minorHAnsi" w:cstheme="minorHAnsi"/>
        </w:rPr>
        <w:t>accumbens</w:t>
      </w:r>
      <w:proofErr w:type="spellEnd"/>
      <w:r w:rsidRPr="007448CC">
        <w:rPr>
          <w:rFonts w:asciiTheme="minorHAnsi" w:hAnsiTheme="minorHAnsi" w:cstheme="minorHAnsi"/>
        </w:rPr>
        <w:t xml:space="preserve"> (Figure 2). It is the cornerstone target to all addictions. The VTA is encompassed </w:t>
      </w:r>
      <w:r w:rsidRPr="007448CC">
        <w:rPr>
          <w:rFonts w:asciiTheme="minorHAnsi" w:hAnsiTheme="minorHAnsi" w:cstheme="minorHAnsi"/>
        </w:rPr>
        <w:lastRenderedPageBreak/>
        <w:t xml:space="preserve">with neurons using glutamate, GABA, and dopamine. The nucleus </w:t>
      </w:r>
      <w:proofErr w:type="spellStart"/>
      <w:r w:rsidRPr="007448CC">
        <w:rPr>
          <w:rFonts w:asciiTheme="minorHAnsi" w:hAnsiTheme="minorHAnsi" w:cstheme="minorHAnsi"/>
        </w:rPr>
        <w:t>accumbens</w:t>
      </w:r>
      <w:proofErr w:type="spellEnd"/>
      <w:r w:rsidRPr="007448CC">
        <w:rPr>
          <w:rFonts w:asciiTheme="minorHAnsi" w:hAnsiTheme="minorHAnsi" w:cstheme="minorHAnsi"/>
        </w:rPr>
        <w:t xml:space="preserve"> (</w:t>
      </w:r>
      <w:proofErr w:type="spellStart"/>
      <w:r w:rsidRPr="007448CC">
        <w:rPr>
          <w:rFonts w:asciiTheme="minorHAnsi" w:hAnsiTheme="minorHAnsi" w:cstheme="minorHAnsi"/>
        </w:rPr>
        <w:t>NAc</w:t>
      </w:r>
      <w:proofErr w:type="spellEnd"/>
      <w:r w:rsidRPr="007448CC">
        <w:rPr>
          <w:rFonts w:asciiTheme="minorHAnsi" w:hAnsiTheme="minorHAnsi" w:cstheme="minorHAnsi"/>
        </w:rPr>
        <w:t xml:space="preserve">) is located within the ventral striatum and is divided into two sub-regions—the motor and limbic regions associated with its core and shell, respectively. The </w:t>
      </w:r>
      <w:proofErr w:type="spellStart"/>
      <w:r w:rsidRPr="007448CC">
        <w:rPr>
          <w:rFonts w:asciiTheme="minorHAnsi" w:hAnsiTheme="minorHAnsi" w:cstheme="minorHAnsi"/>
        </w:rPr>
        <w:t>NAc</w:t>
      </w:r>
      <w:proofErr w:type="spellEnd"/>
      <w:r w:rsidRPr="007448CC">
        <w:rPr>
          <w:rFonts w:asciiTheme="minorHAnsi" w:hAnsiTheme="minorHAnsi" w:cstheme="minorHAnsi"/>
        </w:rPr>
        <w:t xml:space="preserve"> has spiny neurons that receive dopamine from the VTA and glutamate (a dopamine driver) from the hippocampus, </w:t>
      </w:r>
      <w:proofErr w:type="gramStart"/>
      <w:r w:rsidRPr="007448CC">
        <w:rPr>
          <w:rFonts w:asciiTheme="minorHAnsi" w:hAnsiTheme="minorHAnsi" w:cstheme="minorHAnsi"/>
        </w:rPr>
        <w:t>amygdala</w:t>
      </w:r>
      <w:proofErr w:type="gramEnd"/>
      <w:r w:rsidRPr="007448CC">
        <w:rPr>
          <w:rFonts w:asciiTheme="minorHAnsi" w:hAnsiTheme="minorHAnsi" w:cstheme="minorHAnsi"/>
        </w:rPr>
        <w:t xml:space="preserve"> and medial prefrontal cortex. Subsequently, the </w:t>
      </w:r>
      <w:proofErr w:type="spellStart"/>
      <w:r w:rsidRPr="007448CC">
        <w:rPr>
          <w:rFonts w:asciiTheme="minorHAnsi" w:hAnsiTheme="minorHAnsi" w:cstheme="minorHAnsi"/>
        </w:rPr>
        <w:t>NAc</w:t>
      </w:r>
      <w:proofErr w:type="spellEnd"/>
      <w:r w:rsidRPr="007448CC">
        <w:rPr>
          <w:rFonts w:asciiTheme="minorHAnsi" w:hAnsiTheme="minorHAnsi" w:cstheme="minorHAnsi"/>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448CC">
        <w:rPr>
          <w:rFonts w:asciiTheme="minorHAnsi" w:hAnsiTheme="minorHAnsi" w:cstheme="minorHAnsi"/>
        </w:rPr>
        <w:t>hypodopaminergia</w:t>
      </w:r>
      <w:proofErr w:type="spellEnd"/>
      <w:r w:rsidRPr="007448CC">
        <w:rPr>
          <w:rFonts w:asciiTheme="minorHAnsi" w:hAnsiTheme="minorHAnsi" w:cstheme="minorHAnsi"/>
        </w:rPr>
        <w:t xml:space="preserve"> in the “Brain Reward Cascade” that contribute to addiction and compulsive behaviors [3,6,41].</w:t>
      </w:r>
    </w:p>
    <w:p w14:paraId="62507092" w14:textId="77777777" w:rsidR="004C0EAE" w:rsidRPr="007448CC" w:rsidRDefault="004C0EAE" w:rsidP="004C0EAE">
      <w:pPr>
        <w:spacing w:line="276" w:lineRule="auto"/>
        <w:rPr>
          <w:rFonts w:asciiTheme="minorHAnsi" w:hAnsiTheme="minorHAnsi" w:cstheme="minorHAnsi"/>
        </w:rPr>
      </w:pP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w:t>
      </w:r>
      <w:proofErr w:type="spellStart"/>
      <w:r w:rsidRPr="007448CC">
        <w:rPr>
          <w:rFonts w:asciiTheme="minorHAnsi" w:hAnsiTheme="minorHAnsi" w:cstheme="minorHAnsi"/>
        </w:rPr>
        <w:t>hedus</w:t>
      </w:r>
      <w:proofErr w:type="spellEnd"/>
      <w:r w:rsidRPr="007448CC">
        <w:rPr>
          <w:rFonts w:asciiTheme="minorHAnsi" w:hAnsiTheme="minorHAnsi" w:cstheme="minorHAnsi"/>
        </w:rPr>
        <w:t xml:space="preserve"> is the term for “sweet”; and in Greek, </w:t>
      </w:r>
      <w:proofErr w:type="spellStart"/>
      <w:r w:rsidRPr="007448CC">
        <w:rPr>
          <w:rFonts w:asciiTheme="minorHAnsi" w:hAnsiTheme="minorHAnsi" w:cstheme="minorHAnsi"/>
        </w:rPr>
        <w:t>hodone</w:t>
      </w:r>
      <w:proofErr w:type="spellEnd"/>
      <w:r w:rsidRPr="007448CC">
        <w:rPr>
          <w:rFonts w:asciiTheme="minorHAnsi" w:hAnsiTheme="minorHAnsi" w:cstheme="minorHAnsi"/>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2FB7C7D" w14:textId="77777777" w:rsidR="004C0EAE" w:rsidRPr="007448CC" w:rsidRDefault="004C0EAE" w:rsidP="004C0EAE">
      <w:pPr>
        <w:spacing w:line="276" w:lineRule="auto"/>
        <w:rPr>
          <w:rFonts w:asciiTheme="minorHAnsi" w:hAnsiTheme="minorHAnsi" w:cstheme="minorHAnsi"/>
          <w:szCs w:val="16"/>
        </w:rPr>
      </w:pPr>
      <w:r w:rsidRPr="007448CC">
        <w:rPr>
          <w:rFonts w:asciiTheme="minorHAnsi" w:hAnsiTheme="minorHAnsi" w:cstheme="minorHAnsi"/>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4E38D05" w14:textId="77777777" w:rsidR="004C0EAE" w:rsidRPr="007448CC" w:rsidRDefault="004C0EAE" w:rsidP="004C0EAE">
      <w:pPr>
        <w:spacing w:line="276" w:lineRule="auto"/>
        <w:rPr>
          <w:rFonts w:asciiTheme="minorHAnsi" w:hAnsiTheme="minorHAnsi" w:cstheme="minorHAnsi"/>
          <w:szCs w:val="16"/>
        </w:rPr>
      </w:pPr>
      <w:proofErr w:type="gramStart"/>
      <w:r w:rsidRPr="007448CC">
        <w:rPr>
          <w:rFonts w:asciiTheme="minorHAnsi" w:hAnsiTheme="minorHAnsi" w:cstheme="minorHAnsi"/>
          <w:szCs w:val="16"/>
        </w:rPr>
        <w:t>In an attempt to</w:t>
      </w:r>
      <w:proofErr w:type="gramEnd"/>
      <w:r w:rsidRPr="007448CC">
        <w:rPr>
          <w:rFonts w:asciiTheme="minorHAnsi" w:hAnsiTheme="minorHAnsi" w:cstheme="minorHAnsi"/>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7448CC">
        <w:rPr>
          <w:rFonts w:asciiTheme="minorHAnsi" w:hAnsiTheme="minorHAnsi" w:cstheme="minorHAnsi"/>
          <w:szCs w:val="16"/>
        </w:rPr>
        <w:t>a majority of</w:t>
      </w:r>
      <w:proofErr w:type="gramEnd"/>
      <w:r w:rsidRPr="007448CC">
        <w:rPr>
          <w:rFonts w:asciiTheme="minorHAnsi" w:hAnsiTheme="minorHAnsi" w:cstheme="minorHAnsi"/>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7448CC">
        <w:rPr>
          <w:rFonts w:asciiTheme="minorHAnsi" w:hAnsiTheme="minorHAnsi" w:cstheme="minorHAnsi"/>
          <w:szCs w:val="16"/>
        </w:rPr>
        <w:t>networks, and</w:t>
      </w:r>
      <w:proofErr w:type="gramEnd"/>
      <w:r w:rsidRPr="007448CC">
        <w:rPr>
          <w:rFonts w:asciiTheme="minorHAnsi" w:hAnsiTheme="minorHAnsi" w:cstheme="minorHAnsi"/>
          <w:szCs w:val="16"/>
        </w:rPr>
        <w:t xml:space="preserve"> may not be unidirectional. Drugs of abuse enhance dopamine signaling which sensitizes mesolimbic brain mechanisms that apparently evolved explicitly to attribute incentive salience to various rewards [45].</w:t>
      </w:r>
    </w:p>
    <w:p w14:paraId="68A5C8D6" w14:textId="77777777" w:rsidR="004C0EAE" w:rsidRPr="007448CC" w:rsidRDefault="004C0EAE" w:rsidP="004C0EAE">
      <w:pPr>
        <w:spacing w:line="276" w:lineRule="auto"/>
        <w:rPr>
          <w:rFonts w:asciiTheme="minorHAnsi" w:hAnsiTheme="minorHAnsi" w:cstheme="minorHAnsi"/>
          <w:szCs w:val="16"/>
        </w:rPr>
      </w:pPr>
      <w:r w:rsidRPr="007448CC">
        <w:rPr>
          <w:rFonts w:asciiTheme="minorHAnsi" w:hAnsiTheme="minorHAnsi" w:cstheme="minorHAnsi"/>
          <w:szCs w:val="16"/>
        </w:rPr>
        <w:lastRenderedPageBreak/>
        <w:t xml:space="preserve">Addictive substances are voluntarily self-administered, and they enhance (directly or indirectly) dopaminergic synaptic function in the </w:t>
      </w:r>
      <w:proofErr w:type="spellStart"/>
      <w:r w:rsidRPr="007448CC">
        <w:rPr>
          <w:rFonts w:asciiTheme="minorHAnsi" w:hAnsiTheme="minorHAnsi" w:cstheme="minorHAnsi"/>
          <w:szCs w:val="16"/>
        </w:rPr>
        <w:t>NAc</w:t>
      </w:r>
      <w:proofErr w:type="spellEnd"/>
      <w:r w:rsidRPr="007448CC">
        <w:rPr>
          <w:rFonts w:asciiTheme="minorHAnsi" w:hAnsiTheme="minorHAnsi" w:cstheme="minorHAnsi"/>
          <w:szCs w:val="16"/>
        </w:rPr>
        <w:t xml:space="preserve">. This activation of the brain reward networks (producing the ecstatic “high” that users seek). Although these circuits were initially thought to encode a set point of hedonic tone, it is now </w:t>
      </w:r>
      <w:proofErr w:type="gramStart"/>
      <w:r w:rsidRPr="007448CC">
        <w:rPr>
          <w:rFonts w:asciiTheme="minorHAnsi" w:hAnsiTheme="minorHAnsi" w:cstheme="minorHAnsi"/>
          <w:szCs w:val="16"/>
        </w:rPr>
        <w:t>being considered to be</w:t>
      </w:r>
      <w:proofErr w:type="gramEnd"/>
      <w:r w:rsidRPr="007448CC">
        <w:rPr>
          <w:rFonts w:asciiTheme="minorHAnsi" w:hAnsiTheme="minorHAnsi" w:cstheme="minorHAnsi"/>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448CC">
        <w:rPr>
          <w:rFonts w:asciiTheme="minorHAnsi" w:hAnsiTheme="minorHAnsi" w:cstheme="minorHAnsi"/>
          <w:szCs w:val="16"/>
        </w:rPr>
        <w:t>), and</w:t>
      </w:r>
      <w:proofErr w:type="gramEnd"/>
      <w:r w:rsidRPr="007448CC">
        <w:rPr>
          <w:rFonts w:asciiTheme="minorHAnsi" w:hAnsiTheme="minorHAnsi" w:cstheme="minorHAnsi"/>
          <w:szCs w:val="16"/>
        </w:rPr>
        <w:t xml:space="preserve"> may have an additive effect on vulnerability to various addictions [48]. In this regard, </w:t>
      </w:r>
      <w:proofErr w:type="spellStart"/>
      <w:r w:rsidRPr="007448CC">
        <w:rPr>
          <w:rFonts w:asciiTheme="minorHAnsi" w:hAnsiTheme="minorHAnsi" w:cstheme="minorHAnsi"/>
          <w:szCs w:val="16"/>
        </w:rPr>
        <w:t>Vanyukov</w:t>
      </w:r>
      <w:proofErr w:type="spellEnd"/>
      <w:r w:rsidRPr="007448CC">
        <w:rPr>
          <w:rFonts w:asciiTheme="minorHAnsi" w:hAnsiTheme="minorHAnsi" w:cstheme="minorHAnsi"/>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B16B9A5" w14:textId="77777777" w:rsidR="004C0EAE" w:rsidRPr="007448CC" w:rsidRDefault="004C0EAE" w:rsidP="004C0EAE">
      <w:pPr>
        <w:spacing w:line="276" w:lineRule="auto"/>
        <w:rPr>
          <w:rFonts w:asciiTheme="minorHAnsi" w:hAnsiTheme="minorHAnsi" w:cstheme="minorHAnsi"/>
          <w:szCs w:val="16"/>
        </w:rPr>
      </w:pPr>
      <w:r w:rsidRPr="007448CC">
        <w:rPr>
          <w:rFonts w:asciiTheme="minorHAnsi" w:hAnsiTheme="minorHAnsi" w:cstheme="minorHAnsi"/>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1DCCB1A" w14:textId="77777777" w:rsidR="004C0EAE" w:rsidRPr="007448CC" w:rsidRDefault="004C0EAE" w:rsidP="004C0EAE">
      <w:pPr>
        <w:spacing w:line="276" w:lineRule="auto"/>
        <w:rPr>
          <w:rFonts w:asciiTheme="minorHAnsi" w:hAnsiTheme="minorHAnsi" w:cstheme="minorHAnsi"/>
        </w:rPr>
      </w:pPr>
      <w:r w:rsidRPr="007448CC">
        <w:rPr>
          <w:rFonts w:asciiTheme="minorHAnsi" w:hAnsiTheme="minorHAnsi" w:cstheme="minorHAnsi"/>
        </w:rPr>
        <w:t xml:space="preserve">In essence, although nonhuman primate brains are </w:t>
      </w:r>
      <w:proofErr w:type="gramStart"/>
      <w:r w:rsidRPr="007448CC">
        <w:rPr>
          <w:rFonts w:asciiTheme="minorHAnsi" w:hAnsiTheme="minorHAnsi" w:cstheme="minorHAnsi"/>
        </w:rPr>
        <w:t>similar to</w:t>
      </w:r>
      <w:proofErr w:type="gramEnd"/>
      <w:r w:rsidRPr="007448CC">
        <w:rPr>
          <w:rFonts w:asciiTheme="minorHAnsi" w:hAnsiTheme="minorHAnsi" w:cstheme="minorHAnsi"/>
        </w:rPr>
        <w:t xml:space="preserve">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E688E52" w14:textId="77777777" w:rsidR="004C0EAE" w:rsidRPr="007448CC" w:rsidRDefault="004C0EAE" w:rsidP="004C0EAE">
      <w:pPr>
        <w:spacing w:line="276" w:lineRule="auto"/>
        <w:rPr>
          <w:rFonts w:asciiTheme="minorHAnsi" w:hAnsiTheme="minorHAnsi" w:cstheme="minorHAnsi"/>
        </w:rPr>
      </w:pPr>
      <w:r w:rsidRPr="007448CC">
        <w:rPr>
          <w:rFonts w:asciiTheme="minorHAnsi" w:hAnsiTheme="minorHAnsi" w:cstheme="minorHAnsi"/>
        </w:rPr>
        <w:t xml:space="preserve">In simpler terms, the system controls the production of dopamine, a chemical messenger that plays a significant role in pleasure and rewards. The senior author, Dr. </w:t>
      </w:r>
      <w:proofErr w:type="spellStart"/>
      <w:r w:rsidRPr="007448CC">
        <w:rPr>
          <w:rFonts w:asciiTheme="minorHAnsi" w:hAnsiTheme="minorHAnsi" w:cstheme="minorHAnsi"/>
        </w:rPr>
        <w:t>Nenad</w:t>
      </w:r>
      <w:proofErr w:type="spellEnd"/>
      <w:r w:rsidRPr="007448CC">
        <w:rPr>
          <w:rFonts w:asciiTheme="minorHAnsi" w:hAnsiTheme="minorHAnsi" w:cstheme="minorHAnsi"/>
        </w:rPr>
        <w:t xml:space="preserve"> </w:t>
      </w:r>
      <w:proofErr w:type="spellStart"/>
      <w:r w:rsidRPr="007448CC">
        <w:rPr>
          <w:rFonts w:asciiTheme="minorHAnsi" w:hAnsiTheme="minorHAnsi" w:cstheme="minorHAnsi"/>
        </w:rPr>
        <w:t>Sestan</w:t>
      </w:r>
      <w:proofErr w:type="spellEnd"/>
      <w:r w:rsidRPr="007448CC">
        <w:rPr>
          <w:rFonts w:asciiTheme="minorHAnsi" w:hAnsiTheme="minorHAnsi" w:cstheme="minorHAnsi"/>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448CC">
        <w:rPr>
          <w:rFonts w:asciiTheme="minorHAnsi" w:hAnsiTheme="minorHAnsi" w:cstheme="minorHAnsi"/>
        </w:rPr>
        <w:t>Sestan</w:t>
      </w:r>
      <w:proofErr w:type="spellEnd"/>
      <w:r w:rsidRPr="007448CC">
        <w:rPr>
          <w:rFonts w:asciiTheme="minorHAnsi" w:hAnsiTheme="minorHAnsi" w:cstheme="minorHAnsi"/>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 xml:space="preserve">investigators analyzed which genes were turned on or off in 16 </w:t>
      </w:r>
      <w:r w:rsidRPr="007448CC">
        <w:rPr>
          <w:rFonts w:asciiTheme="minorHAnsi" w:hAnsiTheme="minorHAnsi" w:cstheme="minorHAnsi"/>
          <w:u w:val="single"/>
        </w:rPr>
        <w:lastRenderedPageBreak/>
        <w:t>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 xml:space="preserve">tyrosine hydroxylase (TH) for the enzyme, responsible </w:t>
      </w:r>
      <w:proofErr w:type="gramStart"/>
      <w:r w:rsidRPr="007448CC">
        <w:rPr>
          <w:rFonts w:asciiTheme="minorHAnsi" w:hAnsiTheme="minorHAnsi" w:cstheme="minorHAnsi"/>
          <w:u w:val="single"/>
        </w:rPr>
        <w:t>for the production of</w:t>
      </w:r>
      <w:proofErr w:type="gramEnd"/>
      <w:r w:rsidRPr="007448CC">
        <w:rPr>
          <w:rFonts w:asciiTheme="minorHAnsi" w:hAnsiTheme="minorHAnsi" w:cstheme="minorHAnsi"/>
          <w:u w:val="single"/>
        </w:rPr>
        <w:t xml:space="preserve">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w:t>
      </w:r>
      <w:proofErr w:type="gramStart"/>
      <w:r w:rsidRPr="007448CC">
        <w:rPr>
          <w:rFonts w:asciiTheme="minorHAnsi" w:hAnsiTheme="minorHAnsi" w:cstheme="minorHAnsi"/>
        </w:rPr>
        <w:t>schizophrenia</w:t>
      </w:r>
      <w:proofErr w:type="gramEnd"/>
      <w:r w:rsidRPr="007448CC">
        <w:rPr>
          <w:rFonts w:asciiTheme="minorHAnsi" w:hAnsiTheme="minorHAnsi" w:cstheme="minorHAnsi"/>
        </w:rPr>
        <w:t xml:space="preserve"> and spectrum disorders such as autism and addiction or RDS.</w:t>
      </w:r>
    </w:p>
    <w:p w14:paraId="4C28AC97" w14:textId="77777777" w:rsidR="004C0EAE" w:rsidRPr="007448CC" w:rsidRDefault="004C0EAE" w:rsidP="004C0EAE">
      <w:pPr>
        <w:spacing w:line="276" w:lineRule="auto"/>
        <w:rPr>
          <w:rFonts w:asciiTheme="minorHAnsi" w:hAnsiTheme="minorHAnsi" w:cstheme="minorHAnsi"/>
        </w:rPr>
      </w:pP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448CC">
        <w:rPr>
          <w:rFonts w:asciiTheme="minorHAnsi" w:hAnsiTheme="minorHAnsi" w:cstheme="minorHAnsi"/>
        </w:rPr>
        <w:t>alterlife</w:t>
      </w:r>
      <w:proofErr w:type="spellEnd"/>
      <w:r w:rsidRPr="007448CC">
        <w:rPr>
          <w:rFonts w:asciiTheme="minorHAnsi" w:hAnsiTheme="minorHAnsi" w:cstheme="minorHAnsi"/>
        </w:rPr>
        <w:t xml:space="preserv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448CC">
        <w:rPr>
          <w:rFonts w:asciiTheme="minorHAnsi" w:hAnsiTheme="minorHAnsi" w:cstheme="minorHAnsi"/>
        </w:rPr>
        <w:t>shilting</w:t>
      </w:r>
      <w:proofErr w:type="spellEnd"/>
      <w:r w:rsidRPr="007448CC">
        <w:rPr>
          <w:rFonts w:asciiTheme="minorHAnsi" w:hAnsiTheme="minorHAnsi" w:cstheme="minorHAnsi"/>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0"/>
    <w:p w14:paraId="4F71FDAA" w14:textId="77777777" w:rsidR="004C0EAE" w:rsidRPr="0000582C" w:rsidRDefault="004C0EAE" w:rsidP="004C0EAE">
      <w:pPr>
        <w:pStyle w:val="Heading4"/>
        <w:rPr>
          <w:rFonts w:cs="Calibri"/>
        </w:rPr>
      </w:pPr>
      <w:r w:rsidRPr="0000582C">
        <w:rPr>
          <w:rFonts w:cs="Calibri"/>
        </w:rPr>
        <w:t>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pressure to identify moral truths that have no bearing on survival and reproduction.</w:t>
      </w:r>
    </w:p>
    <w:p w14:paraId="631D304F" w14:textId="77777777" w:rsidR="004C0EAE" w:rsidRPr="0000582C" w:rsidRDefault="004C0EAE" w:rsidP="004C0EAE"/>
    <w:p w14:paraId="71D32076" w14:textId="77777777" w:rsidR="004C0EAE" w:rsidRDefault="004C0EAE" w:rsidP="004C0EAE">
      <w:pPr>
        <w:pStyle w:val="Heading4"/>
        <w:rPr>
          <w:rFonts w:cs="Calibri"/>
        </w:rPr>
      </w:pPr>
      <w:r w:rsidRPr="0000582C">
        <w:rPr>
          <w:rFonts w:cs="Calibri"/>
        </w:rPr>
        <w:lastRenderedPageBreak/>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4B913FEF" w14:textId="77777777" w:rsidR="004C0EAE" w:rsidRDefault="004C0EAE" w:rsidP="004C0EAE"/>
    <w:p w14:paraId="1E4E9169" w14:textId="77777777" w:rsidR="004C0EAE" w:rsidRPr="0000582C" w:rsidRDefault="004C0EAE" w:rsidP="004C0EAE">
      <w:pPr>
        <w:pStyle w:val="Heading4"/>
        <w:rPr>
          <w:rFonts w:cs="Calibri"/>
        </w:rPr>
      </w:pPr>
      <w:r w:rsidRPr="0000582C">
        <w:rPr>
          <w:rFonts w:cs="Calibri"/>
        </w:rPr>
        <w:t>Thus, the standard is consistency with hedonic act utilitarianism. Prefer it:</w:t>
      </w:r>
    </w:p>
    <w:p w14:paraId="46D9B8EF" w14:textId="77777777" w:rsidR="008A09C0" w:rsidRDefault="008A09C0" w:rsidP="008A09C0">
      <w:pPr>
        <w:pStyle w:val="Heading3"/>
      </w:pPr>
      <w:r>
        <w:lastRenderedPageBreak/>
        <w:t>Short</w:t>
      </w:r>
    </w:p>
    <w:p w14:paraId="299880A4" w14:textId="77777777" w:rsidR="008A09C0" w:rsidRPr="007448CC" w:rsidRDefault="008A09C0" w:rsidP="008A09C0">
      <w:pPr>
        <w:pStyle w:val="Heading4"/>
        <w:rPr>
          <w:rFonts w:asciiTheme="minorHAnsi" w:hAnsiTheme="minorHAnsi" w:cstheme="minorHAnsi"/>
        </w:rPr>
      </w:pPr>
      <w:bookmarkStart w:id="1" w:name="_Hlk83374448"/>
      <w:r w:rsidRPr="007448CC">
        <w:rPr>
          <w:rFonts w:asciiTheme="minorHAnsi" w:hAnsiTheme="minorHAnsi" w:cstheme="minorHAnsi"/>
        </w:rPr>
        <w:t xml:space="preserve">1] Actor specificity – </w:t>
      </w:r>
    </w:p>
    <w:p w14:paraId="5A8BE8EC" w14:textId="77777777" w:rsidR="008A09C0" w:rsidRPr="007448CC" w:rsidRDefault="008A09C0" w:rsidP="008A09C0">
      <w:pPr>
        <w:pStyle w:val="Heading4"/>
        <w:rPr>
          <w:rFonts w:asciiTheme="minorHAnsi" w:hAnsiTheme="minorHAnsi" w:cstheme="minorHAnsi"/>
        </w:rPr>
      </w:pPr>
      <w:r w:rsidRPr="007448CC">
        <w:rPr>
          <w:rFonts w:asciiTheme="minorHAnsi" w:hAnsiTheme="minorHAnsi" w:cstheme="minorHAnsi"/>
        </w:rPr>
        <w:t xml:space="preserve">A] Governments must aggregate because their policies benefit some and harm others </w:t>
      </w:r>
    </w:p>
    <w:p w14:paraId="44737B4D" w14:textId="77777777" w:rsidR="008A09C0" w:rsidRPr="007448CC" w:rsidRDefault="008A09C0" w:rsidP="008A09C0">
      <w:pPr>
        <w:pStyle w:val="Heading4"/>
        <w:rPr>
          <w:rFonts w:asciiTheme="minorHAnsi" w:eastAsia="Calibri" w:hAnsiTheme="minorHAnsi" w:cstheme="minorHAnsi"/>
        </w:rPr>
      </w:pPr>
      <w:r w:rsidRPr="007448CC">
        <w:rPr>
          <w:rFonts w:asciiTheme="minorHAnsi" w:hAnsiTheme="minorHAnsi" w:cstheme="minorHAnsi"/>
        </w:rPr>
        <w:t>B] No intent-foresight distinction for governments –</w:t>
      </w:r>
      <w:r w:rsidRPr="007448CC">
        <w:rPr>
          <w:rFonts w:asciiTheme="minorHAnsi" w:eastAsia="Calibri" w:hAnsiTheme="minorHAnsi" w:cstheme="minorHAnsi"/>
        </w:rPr>
        <w:t xml:space="preserve"> deliberating over an action requires analysis of foreseen consequences which could be prevented which makes them intrinsic to state action</w:t>
      </w:r>
    </w:p>
    <w:p w14:paraId="1D4E2373" w14:textId="77777777" w:rsidR="008A09C0" w:rsidRPr="00094519" w:rsidRDefault="008A09C0" w:rsidP="008A09C0">
      <w:pPr>
        <w:pStyle w:val="Heading4"/>
        <w:rPr>
          <w:rFonts w:asciiTheme="minorHAnsi" w:hAnsiTheme="minorHAnsi" w:cstheme="minorHAnsi"/>
        </w:rPr>
      </w:pPr>
      <w:r w:rsidRPr="007448CC">
        <w:rPr>
          <w:rFonts w:asciiTheme="minorHAnsi" w:hAnsiTheme="minorHAnsi" w:cstheme="minorHAnsi"/>
        </w:rPr>
        <w:t>C] Governments aren’t singular rational agents which makes theories about individuals irrelevant – only consequentialism solves by analyzing ends divorced from an actor</w:t>
      </w:r>
    </w:p>
    <w:p w14:paraId="59B2AA86" w14:textId="77777777" w:rsidR="008A09C0" w:rsidRPr="00094519" w:rsidRDefault="008A09C0" w:rsidP="008A09C0">
      <w:pPr>
        <w:pStyle w:val="Heading4"/>
        <w:rPr>
          <w:rFonts w:asciiTheme="minorHAnsi" w:hAnsiTheme="minorHAnsi" w:cstheme="minorHAnsi"/>
        </w:rPr>
      </w:pPr>
      <w:r w:rsidRPr="007448CC">
        <w:rPr>
          <w:rFonts w:asciiTheme="minorHAnsi" w:hAnsiTheme="minorHAnsi" w:cstheme="minorHAnsi"/>
        </w:rPr>
        <w:t xml:space="preserve">2] No act-omission distinction – governments are culpable for omissions </w:t>
      </w:r>
      <w:proofErr w:type="spellStart"/>
      <w:r w:rsidRPr="007448CC">
        <w:rPr>
          <w:rFonts w:asciiTheme="minorHAnsi" w:hAnsiTheme="minorHAnsi" w:cstheme="minorHAnsi"/>
        </w:rPr>
        <w:t>cuz</w:t>
      </w:r>
      <w:proofErr w:type="spellEnd"/>
      <w:r w:rsidRPr="007448CC">
        <w:rPr>
          <w:rFonts w:asciiTheme="minorHAnsi" w:hAnsiTheme="minorHAnsi" w:cstheme="minorHAnsi"/>
        </w:rPr>
        <w:t xml:space="preserve"> their purpose is to protect the constituency – otherwise they would have no obligation to make murder illegal. Actor spec o/w – different agents have different ethical standings that affect their obligations and considerations.</w:t>
      </w:r>
    </w:p>
    <w:p w14:paraId="3644B5EA" w14:textId="77777777" w:rsidR="008A09C0" w:rsidRPr="007448CC" w:rsidRDefault="008A09C0" w:rsidP="008A09C0">
      <w:pPr>
        <w:pStyle w:val="Heading4"/>
        <w:rPr>
          <w:rFonts w:asciiTheme="minorHAnsi" w:hAnsiTheme="minorHAnsi" w:cstheme="minorHAnsi"/>
        </w:rPr>
      </w:pPr>
      <w:r w:rsidRPr="007448CC">
        <w:rPr>
          <w:rFonts w:asciiTheme="minorHAnsi" w:hAnsiTheme="minorHAnsi" w:cstheme="minorHAnsi"/>
        </w:rPr>
        <w:t>3] Extinction comes first – moral theories converge</w:t>
      </w:r>
    </w:p>
    <w:p w14:paraId="0503A6AE" w14:textId="77777777" w:rsidR="008A09C0" w:rsidRPr="007448CC" w:rsidRDefault="008A09C0" w:rsidP="008A09C0">
      <w:pPr>
        <w:rPr>
          <w:rFonts w:asciiTheme="minorHAnsi" w:hAnsiTheme="minorHAnsi" w:cstheme="minorHAnsi"/>
        </w:rPr>
      </w:pPr>
      <w:proofErr w:type="spellStart"/>
      <w:r w:rsidRPr="007448CC">
        <w:rPr>
          <w:rStyle w:val="Style13ptBold"/>
          <w:rFonts w:asciiTheme="minorHAnsi" w:hAnsiTheme="minorHAnsi" w:cstheme="minorHAnsi"/>
        </w:rPr>
        <w:t>Pummer</w:t>
      </w:r>
      <w:proofErr w:type="spellEnd"/>
      <w:r w:rsidRPr="007448CC">
        <w:rPr>
          <w:rStyle w:val="Style13ptBold"/>
          <w:rFonts w:asciiTheme="minorHAnsi" w:hAnsiTheme="minorHAnsi" w:cstheme="minorHAnsi"/>
        </w:rPr>
        <w:t xml:space="preserve"> 15</w:t>
      </w:r>
      <w:r w:rsidRPr="007448CC">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781E1E6D" w14:textId="77777777" w:rsidR="008A09C0" w:rsidRDefault="008A09C0" w:rsidP="008A09C0">
      <w:pPr>
        <w:rPr>
          <w:rFonts w:asciiTheme="minorHAnsi" w:hAnsiTheme="minorHAnsi" w:cstheme="minorHAnsi"/>
        </w:rPr>
      </w:pPr>
      <w:r w:rsidRPr="007448CC">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7448CC">
        <w:rPr>
          <w:rFonts w:asciiTheme="minorHAnsi" w:hAnsiTheme="minorHAnsi" w:cstheme="minorHAnsi"/>
        </w:rPr>
        <w:t>, whatever general moral view we adopt</w:t>
      </w:r>
      <w:r w:rsidRPr="007448CC">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7448CC">
        <w:rPr>
          <w:rFonts w:asciiTheme="minorHAnsi" w:hAnsiTheme="minorHAnsi" w:cstheme="minorHAnsi"/>
        </w:rPr>
        <w:t xml:space="preserve"> How we might in fact try to reduce such existential risks is discussed elsewhere. My claim here is only that </w:t>
      </w:r>
      <w:r w:rsidRPr="007448CC">
        <w:rPr>
          <w:rStyle w:val="StyleUnderline"/>
          <w:rFonts w:asciiTheme="minorHAnsi" w:hAnsiTheme="minorHAnsi" w:cstheme="minorHAnsi"/>
        </w:rPr>
        <w:t xml:space="preserve">we – whether we’re consequentialists, deontologists, or virtue ethicists – should all agree that we should try to save the world. </w:t>
      </w:r>
      <w:r w:rsidRPr="007448CC">
        <w:rPr>
          <w:rFonts w:asciiTheme="minorHAnsi" w:hAnsiTheme="minorHAnsi" w:cstheme="minorHAnsi"/>
        </w:rPr>
        <w:t xml:space="preserve">According to consequentialism, we should maximize the good, where this is taken to be the goodness, from an impartial perspective, of outcomes. </w:t>
      </w:r>
      <w:r w:rsidRPr="007448CC">
        <w:rPr>
          <w:rStyle w:val="StyleUnderline"/>
          <w:rFonts w:asciiTheme="minorHAnsi" w:hAnsiTheme="minorHAnsi" w:cstheme="minorHAnsi"/>
        </w:rPr>
        <w:t>Clearly one thing that makes an outcome good is that the people in it are doing well. There is little disagreement here.</w:t>
      </w:r>
      <w:r w:rsidRPr="007448CC">
        <w:rPr>
          <w:rFonts w:asciiTheme="minorHAnsi" w:hAnsiTheme="minorHAnsi" w:cstheme="minorHAnsi"/>
        </w:rPr>
        <w:t xml:space="preserve"> If the happiness or well-being of possible future people is just as important as that of people who already exist, and if they would have good lives, it is not hard to see how</w:t>
      </w:r>
      <w:r w:rsidRPr="007448CC">
        <w:rPr>
          <w:rStyle w:val="StyleUnderline"/>
          <w:rFonts w:asciiTheme="minorHAnsi" w:hAnsiTheme="minorHAnsi" w:cstheme="minorHAnsi"/>
        </w:rPr>
        <w:t xml:space="preserve"> </w:t>
      </w:r>
      <w:r w:rsidRPr="007448CC">
        <w:rPr>
          <w:rStyle w:val="StyleUnderline"/>
          <w:rFonts w:asciiTheme="minorHAnsi" w:hAnsiTheme="minorHAnsi" w:cstheme="minorHAnsi"/>
          <w:highlight w:val="green"/>
        </w:rPr>
        <w:t xml:space="preserve">reducing existential risk is </w:t>
      </w:r>
      <w:r w:rsidRPr="007448CC">
        <w:rPr>
          <w:rStyle w:val="StyleUnderline"/>
          <w:rFonts w:asciiTheme="minorHAnsi" w:hAnsiTheme="minorHAnsi" w:cstheme="minorHAnsi"/>
        </w:rPr>
        <w:t xml:space="preserve">easily </w:t>
      </w:r>
      <w:r w:rsidRPr="007448CC">
        <w:rPr>
          <w:rStyle w:val="StyleUnderline"/>
          <w:rFonts w:asciiTheme="minorHAnsi" w:hAnsiTheme="minorHAnsi" w:cstheme="minorHAnsi"/>
          <w:highlight w:val="green"/>
        </w:rPr>
        <w:t>the most important thing in the whole world.</w:t>
      </w:r>
      <w:r w:rsidRPr="007448CC">
        <w:rPr>
          <w:rStyle w:val="StyleUnderline"/>
          <w:rFonts w:asciiTheme="minorHAnsi" w:hAnsiTheme="minorHAnsi" w:cstheme="minorHAnsi"/>
        </w:rPr>
        <w:t xml:space="preserve"> This is for the familiar reason that there are so many people who could exist in the future – there are trillions upon trillions… upon trillions. There are so many possible future people that reducing existential risk is arguably the most important thing in the world, </w:t>
      </w:r>
      <w:r w:rsidRPr="007448CC">
        <w:rPr>
          <w:rStyle w:val="StyleUnderline"/>
          <w:rFonts w:asciiTheme="minorHAnsi" w:hAnsiTheme="minorHAnsi" w:cstheme="minorHAnsi"/>
          <w:highlight w:val="green"/>
        </w:rPr>
        <w:t xml:space="preserve">even if the well-being of these possible people were given only 0.001% as much weight </w:t>
      </w:r>
      <w:r w:rsidRPr="007448CC">
        <w:rPr>
          <w:rStyle w:val="StyleUnderline"/>
          <w:rFonts w:asciiTheme="minorHAnsi" w:hAnsiTheme="minorHAnsi" w:cstheme="minorHAnsi"/>
        </w:rPr>
        <w:t xml:space="preserve">as that of </w:t>
      </w:r>
      <w:r w:rsidRPr="007448CC">
        <w:rPr>
          <w:rStyle w:val="StyleUnderline"/>
          <w:rFonts w:asciiTheme="minorHAnsi" w:hAnsiTheme="minorHAnsi" w:cstheme="minorHAnsi"/>
        </w:rPr>
        <w:lastRenderedPageBreak/>
        <w:t>existing people.</w:t>
      </w:r>
      <w:r w:rsidRPr="007448CC">
        <w:rPr>
          <w:rFonts w:asciiTheme="minorHAnsi" w:hAnsiTheme="minorHAnsi"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448CC">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sidRPr="007448CC">
        <w:rPr>
          <w:rStyle w:val="StyleUnderline"/>
          <w:rFonts w:asciiTheme="minorHAnsi" w:hAnsiTheme="minorHAnsi" w:cstheme="minorHAnsi"/>
        </w:rPr>
        <w:t>high quality</w:t>
      </w:r>
      <w:proofErr w:type="gramEnd"/>
      <w:r w:rsidRPr="007448CC">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7448CC">
        <w:rPr>
          <w:rStyle w:val="Emphasis"/>
          <w:rFonts w:asciiTheme="minorHAnsi" w:hAnsiTheme="minorHAnsi" w:cstheme="minorHAnsi"/>
        </w:rPr>
        <w:t>that is a huge mistake.</w:t>
      </w:r>
      <w:r w:rsidRPr="007448CC">
        <w:rPr>
          <w:rFonts w:asciiTheme="minorHAnsi" w:hAnsiTheme="minorHAnsi" w:cstheme="minorHAnsi"/>
        </w:rPr>
        <w:t xml:space="preserve"> </w:t>
      </w:r>
      <w:r w:rsidRPr="007448CC">
        <w:rPr>
          <w:rStyle w:val="StyleUnderline"/>
          <w:rFonts w:asciiTheme="minorHAnsi" w:hAnsiTheme="minorHAnsi" w:cstheme="minorHAnsi"/>
        </w:rPr>
        <w:t xml:space="preserve">Non-consequentialism is the view that there’s more that determines rightness than the goodness of consequences or outcomes; </w:t>
      </w:r>
      <w:r w:rsidRPr="007448CC">
        <w:rPr>
          <w:rStyle w:val="Emphasis"/>
          <w:rFonts w:asciiTheme="minorHAnsi" w:hAnsiTheme="minorHAnsi" w:cstheme="minorHAnsi"/>
        </w:rPr>
        <w:t>it is not the view that the latter don’t matter</w:t>
      </w:r>
      <w:r w:rsidRPr="007448CC">
        <w:rPr>
          <w:rStyle w:val="StyleUnderline"/>
          <w:rFonts w:asciiTheme="minorHAnsi" w:hAnsiTheme="minorHAnsi" w:cstheme="minorHAnsi"/>
        </w:rPr>
        <w:t>.</w:t>
      </w:r>
      <w:r w:rsidRPr="007448CC">
        <w:rPr>
          <w:rFonts w:asciiTheme="minorHAnsi" w:hAnsiTheme="minorHAnsi" w:cstheme="minorHAnsi"/>
        </w:rPr>
        <w:t xml:space="preserve"> Even John Rawls wrote, “</w:t>
      </w:r>
      <w:r w:rsidRPr="007448CC">
        <w:rPr>
          <w:rStyle w:val="StyleUnderline"/>
          <w:rFonts w:asciiTheme="minorHAnsi" w:hAnsiTheme="minorHAnsi" w:cstheme="minorHAnsi"/>
        </w:rPr>
        <w:t>All ethical doctrines worth our attention take consequences into account in judging rightness. One which did not would simply be irrational, crazy.</w:t>
      </w:r>
      <w:r w:rsidRPr="007448CC">
        <w:rPr>
          <w:rFonts w:asciiTheme="minorHAnsi" w:hAnsiTheme="minorHAnsi" w:cstheme="minorHAnsi"/>
        </w:rPr>
        <w:t xml:space="preserve">” </w:t>
      </w:r>
      <w:r w:rsidRPr="007448CC">
        <w:rPr>
          <w:rStyle w:val="Emphasis"/>
          <w:rFonts w:asciiTheme="minorHAnsi" w:hAnsiTheme="minorHAnsi" w:cstheme="minorHAnsi"/>
        </w:rPr>
        <w:t>Minimally plausible versions of deontology and virtue ethics must be concerned in part with promoting the good</w:t>
      </w:r>
      <w:r w:rsidRPr="007448CC">
        <w:rPr>
          <w:rStyle w:val="StyleUnderline"/>
          <w:rFonts w:asciiTheme="minorHAnsi" w:hAnsiTheme="minorHAnsi" w:cstheme="minorHAnsi"/>
        </w:rPr>
        <w:t>, from an impartial point of view.</w:t>
      </w:r>
      <w:r w:rsidRPr="007448CC">
        <w:rPr>
          <w:rFonts w:asciiTheme="minorHAnsi" w:hAnsiTheme="minorHAnsi" w:cstheme="minorHAnsi"/>
        </w:rPr>
        <w:t xml:space="preserve"> </w:t>
      </w:r>
      <w:r w:rsidRPr="007448CC">
        <w:rPr>
          <w:rStyle w:val="StyleUnderline"/>
          <w:rFonts w:asciiTheme="minorHAnsi" w:hAnsiTheme="minorHAnsi" w:cstheme="minorHAnsi"/>
        </w:rPr>
        <w:t>They’d thus imply very strong reasons to reduce existential risk</w:t>
      </w:r>
      <w:r w:rsidRPr="007448CC">
        <w:rPr>
          <w:rFonts w:asciiTheme="minorHAnsi" w:hAnsiTheme="minorHAnsi"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448CC">
        <w:rPr>
          <w:rStyle w:val="StyleUnderline"/>
          <w:rFonts w:asciiTheme="minorHAnsi" w:hAnsiTheme="minorHAnsi" w:cstheme="minorHAnsi"/>
        </w:rPr>
        <w:t>Even egoism, the view that each agent should maximize her own good, might imply strong reasons to reduce existential risk.</w:t>
      </w:r>
      <w:r w:rsidRPr="007448CC">
        <w:rPr>
          <w:rFonts w:asciiTheme="minorHAnsi" w:hAnsiTheme="minorHAnsi" w:cstheme="minorHAnsi"/>
        </w:rPr>
        <w:t xml:space="preserve"> It will depend, among other things, on what one’s own good </w:t>
      </w:r>
      <w:proofErr w:type="gramStart"/>
      <w:r w:rsidRPr="007448CC">
        <w:rPr>
          <w:rFonts w:asciiTheme="minorHAnsi" w:hAnsiTheme="minorHAnsi" w:cstheme="minorHAnsi"/>
        </w:rPr>
        <w:t>consists</w:t>
      </w:r>
      <w:proofErr w:type="gramEnd"/>
      <w:r w:rsidRPr="007448CC">
        <w:rPr>
          <w:rFonts w:asciiTheme="minorHAnsi" w:hAnsiTheme="minorHAnsi" w:cstheme="min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7448CC">
        <w:rPr>
          <w:rFonts w:asciiTheme="minorHAnsi" w:hAnsiTheme="minorHAnsi" w:cstheme="minorHAnsi"/>
        </w:rPr>
        <w:t>actually desires</w:t>
      </w:r>
      <w:proofErr w:type="gramEnd"/>
      <w:r w:rsidRPr="007448CC">
        <w:rPr>
          <w:rFonts w:asciiTheme="minorHAnsi" w:hAnsiTheme="minorHAnsi" w:cstheme="minorHAnsi"/>
        </w:rPr>
        <w:t xml:space="preserve"> to do that act). </w:t>
      </w:r>
      <w:r w:rsidRPr="007448CC">
        <w:rPr>
          <w:rStyle w:val="StyleUnderline"/>
          <w:rFonts w:asciiTheme="minorHAnsi" w:hAnsiTheme="minorHAnsi" w:cstheme="minorHAnsi"/>
        </w:rPr>
        <w:t>To be minimally plausible, egoism will need to be paired with a more sophisticated account of well-being.</w:t>
      </w:r>
      <w:r w:rsidRPr="007448CC">
        <w:rPr>
          <w:rFonts w:asciiTheme="minorHAnsi" w:hAnsiTheme="minorHAnsi" w:cstheme="minorHAnsi"/>
        </w:rPr>
        <w:t xml:space="preserve"> To see this, it is enough to consider, as Plato did, the possibility of a ring of invisibility – </w:t>
      </w:r>
      <w:r w:rsidRPr="007448CC">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448CC">
        <w:rPr>
          <w:rFonts w:asciiTheme="minorHAnsi" w:hAnsiTheme="minorHAnsi" w:cstheme="minorHAnsi"/>
        </w:rPr>
        <w:t xml:space="preserve">, in some robust way, where this would to a significant extent be a function of other-regarding concerns (see chapter 12 of this classic intro to ethics). But </w:t>
      </w:r>
      <w:r w:rsidRPr="007448CC">
        <w:rPr>
          <w:rStyle w:val="StyleUnderline"/>
          <w:rFonts w:asciiTheme="minorHAnsi" w:hAnsiTheme="minorHAnsi" w:cstheme="minorHAnsi"/>
        </w:rPr>
        <w:t xml:space="preserve">once these </w:t>
      </w:r>
      <w:r w:rsidRPr="007448CC">
        <w:rPr>
          <w:rStyle w:val="StyleUnderline"/>
          <w:rFonts w:asciiTheme="minorHAnsi" w:hAnsiTheme="minorHAnsi" w:cstheme="minorHAnsi"/>
        </w:rPr>
        <w:lastRenderedPageBreak/>
        <w:t>elements are included, we can (roughly, as above) argue that this sort of egoism will imply strong reasons to reduce existential risk.</w:t>
      </w:r>
      <w:r w:rsidRPr="007448CC">
        <w:rPr>
          <w:rFonts w:asciiTheme="minorHAnsi" w:hAnsiTheme="minorHAnsi" w:cstheme="minorHAnsi"/>
        </w:rPr>
        <w:t xml:space="preserve"> Add to </w:t>
      </w:r>
      <w:proofErr w:type="gramStart"/>
      <w:r w:rsidRPr="007448CC">
        <w:rPr>
          <w:rFonts w:asciiTheme="minorHAnsi" w:hAnsiTheme="minorHAnsi" w:cstheme="minorHAnsi"/>
        </w:rPr>
        <w:t>all of</w:t>
      </w:r>
      <w:proofErr w:type="gramEnd"/>
      <w:r w:rsidRPr="007448CC">
        <w:rPr>
          <w:rFonts w:asciiTheme="minorHAnsi" w:hAnsiTheme="minorHAnsi" w:cstheme="min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448CC">
        <w:rPr>
          <w:rStyle w:val="Emphasis"/>
          <w:rFonts w:asciiTheme="minorHAnsi" w:hAnsiTheme="minorHAnsi" w:cstheme="minorHAnsi"/>
          <w:highlight w:val="green"/>
        </w:rPr>
        <w:t xml:space="preserve">We should also </w:t>
      </w:r>
      <w:proofErr w:type="gramStart"/>
      <w:r w:rsidRPr="007448CC">
        <w:rPr>
          <w:rStyle w:val="Emphasis"/>
          <w:rFonts w:asciiTheme="minorHAnsi" w:hAnsiTheme="minorHAnsi" w:cstheme="minorHAnsi"/>
          <w:highlight w:val="green"/>
        </w:rPr>
        <w:t>take into account</w:t>
      </w:r>
      <w:proofErr w:type="gramEnd"/>
      <w:r w:rsidRPr="007448CC">
        <w:rPr>
          <w:rStyle w:val="Emphasis"/>
          <w:rFonts w:asciiTheme="minorHAnsi" w:hAnsiTheme="minorHAnsi" w:cstheme="minorHAnsi"/>
          <w:highlight w:val="green"/>
        </w:rPr>
        <w:t xml:space="preserve"> moral uncertainty.</w:t>
      </w:r>
      <w:r w:rsidRPr="007448CC">
        <w:rPr>
          <w:rFonts w:asciiTheme="minorHAnsi" w:hAnsiTheme="minorHAnsi" w:cstheme="minorHAnsi"/>
        </w:rPr>
        <w:t xml:space="preserve"> </w:t>
      </w:r>
      <w:r w:rsidRPr="007448CC">
        <w:rPr>
          <w:rStyle w:val="StyleUnderline"/>
          <w:rFonts w:asciiTheme="minorHAnsi" w:hAnsiTheme="minorHAnsi" w:cstheme="minorHAnsi"/>
        </w:rPr>
        <w:t>What is it reasonable for one to do, when one is uncertain not (only) about the empirical facts, but also about the moral facts?</w:t>
      </w:r>
      <w:r w:rsidRPr="007448CC">
        <w:rPr>
          <w:rFonts w:asciiTheme="minorHAnsi" w:hAnsiTheme="minorHAnsi" w:cstheme="minorHAnsi"/>
        </w:rPr>
        <w:t xml:space="preserve"> I’ve just argued that </w:t>
      </w:r>
      <w:r w:rsidRPr="007448CC">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7448CC">
        <w:rPr>
          <w:rFonts w:asciiTheme="minorHAnsi" w:hAnsiTheme="minorHAnsi" w:cstheme="minorHAnsi"/>
        </w:rPr>
        <w:t xml:space="preserve"> But </w:t>
      </w:r>
      <w:r w:rsidRPr="007448CC">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7448CC">
        <w:rPr>
          <w:rFonts w:asciiTheme="minorHAnsi" w:hAnsiTheme="minorHAnsi" w:cstheme="minorHAnsi"/>
        </w:rPr>
        <w:t xml:space="preserve">(and 10% sure that one of these other ones is correct), </w:t>
      </w:r>
      <w:r w:rsidRPr="007448CC">
        <w:rPr>
          <w:rStyle w:val="StyleUnderline"/>
          <w:rFonts w:asciiTheme="minorHAnsi" w:hAnsiTheme="minorHAnsi" w:cstheme="minorHAnsi"/>
        </w:rPr>
        <w:t xml:space="preserve">they would have </w:t>
      </w:r>
      <w:proofErr w:type="gramStart"/>
      <w:r w:rsidRPr="007448CC">
        <w:rPr>
          <w:rStyle w:val="StyleUnderline"/>
          <w:rFonts w:asciiTheme="minorHAnsi" w:hAnsiTheme="minorHAnsi" w:cstheme="minorHAnsi"/>
        </w:rPr>
        <w:t>pretty strong</w:t>
      </w:r>
      <w:proofErr w:type="gramEnd"/>
      <w:r w:rsidRPr="007448CC">
        <w:rPr>
          <w:rStyle w:val="StyleUnderline"/>
          <w:rFonts w:asciiTheme="minorHAnsi" w:hAnsiTheme="minorHAnsi" w:cstheme="minorHAnsi"/>
        </w:rPr>
        <w:t xml:space="preserve"> reason, from the standpoint of moral uncertainty, to reduce existential risk.</w:t>
      </w:r>
      <w:r w:rsidRPr="007448CC">
        <w:rPr>
          <w:rFonts w:asciiTheme="minorHAnsi" w:hAnsiTheme="minorHAnsi" w:cstheme="minorHAnsi"/>
        </w:rPr>
        <w:t xml:space="preserve"> Perhaps most disturbingly still, </w:t>
      </w:r>
      <w:r w:rsidRPr="007448CC">
        <w:rPr>
          <w:rStyle w:val="StyleUnderline"/>
          <w:rFonts w:asciiTheme="minorHAnsi" w:hAnsiTheme="minorHAnsi" w:cstheme="minorHAnsi"/>
          <w:highlight w:val="green"/>
        </w:rPr>
        <w:t xml:space="preserve">even if we are only 1% sure that </w:t>
      </w:r>
      <w:r w:rsidRPr="007448CC">
        <w:rPr>
          <w:rStyle w:val="StyleUnderline"/>
          <w:rFonts w:asciiTheme="minorHAnsi" w:hAnsiTheme="minorHAnsi" w:cstheme="minorHAnsi"/>
        </w:rPr>
        <w:t xml:space="preserve">the </w:t>
      </w:r>
      <w:r w:rsidRPr="007448CC">
        <w:rPr>
          <w:rStyle w:val="StyleUnderline"/>
          <w:rFonts w:asciiTheme="minorHAnsi" w:hAnsiTheme="minorHAnsi" w:cstheme="minorHAnsi"/>
          <w:highlight w:val="green"/>
        </w:rPr>
        <w:t xml:space="preserve">well-being </w:t>
      </w:r>
      <w:r w:rsidRPr="007448CC">
        <w:rPr>
          <w:rStyle w:val="StyleUnderline"/>
          <w:rFonts w:asciiTheme="minorHAnsi" w:hAnsiTheme="minorHAnsi" w:cstheme="minorHAnsi"/>
        </w:rPr>
        <w:t xml:space="preserve">of possible future people </w:t>
      </w:r>
      <w:r w:rsidRPr="007448CC">
        <w:rPr>
          <w:rStyle w:val="StyleUnderline"/>
          <w:rFonts w:asciiTheme="minorHAnsi" w:hAnsiTheme="minorHAnsi" w:cstheme="minorHAnsi"/>
          <w:highlight w:val="green"/>
        </w:rPr>
        <w:t xml:space="preserve">matters, </w:t>
      </w:r>
      <w:r w:rsidRPr="007448CC">
        <w:rPr>
          <w:rStyle w:val="StyleUnderline"/>
          <w:rFonts w:asciiTheme="minorHAnsi" w:hAnsiTheme="minorHAnsi" w:cstheme="minorHAnsi"/>
        </w:rPr>
        <w:t xml:space="preserve">it is at least arguable that, </w:t>
      </w:r>
      <w:r w:rsidRPr="007448CC">
        <w:rPr>
          <w:rStyle w:val="StyleUnderline"/>
          <w:rFonts w:asciiTheme="minorHAnsi" w:hAnsiTheme="minorHAnsi" w:cstheme="minorHAnsi"/>
          <w:highlight w:val="green"/>
        </w:rPr>
        <w:t xml:space="preserve">from </w:t>
      </w:r>
      <w:r w:rsidRPr="007448CC">
        <w:rPr>
          <w:rStyle w:val="StyleUnderline"/>
          <w:rFonts w:asciiTheme="minorHAnsi" w:hAnsiTheme="minorHAnsi" w:cstheme="minorHAnsi"/>
        </w:rPr>
        <w:t xml:space="preserve">the standpoint of </w:t>
      </w:r>
      <w:r w:rsidRPr="007448CC">
        <w:rPr>
          <w:rStyle w:val="StyleUnderline"/>
          <w:rFonts w:asciiTheme="minorHAnsi" w:hAnsiTheme="minorHAnsi" w:cstheme="minorHAnsi"/>
          <w:highlight w:val="green"/>
        </w:rPr>
        <w:t>moral uncertainty, reducing existential risk is the most important thing in the world.</w:t>
      </w:r>
      <w:r w:rsidRPr="007448CC">
        <w:rPr>
          <w:rFonts w:asciiTheme="minorHAnsi" w:hAnsiTheme="minorHAnsi" w:cstheme="minorHAnsi"/>
        </w:rPr>
        <w:t xml:space="preserve"> Again, this is largely </w:t>
      </w:r>
      <w:proofErr w:type="gramStart"/>
      <w:r w:rsidRPr="007448CC">
        <w:rPr>
          <w:rFonts w:asciiTheme="minorHAnsi" w:hAnsiTheme="minorHAnsi" w:cstheme="minorHAnsi"/>
        </w:rPr>
        <w:t>for the reason that</w:t>
      </w:r>
      <w:proofErr w:type="gramEnd"/>
      <w:r w:rsidRPr="007448CC">
        <w:rPr>
          <w:rFonts w:asciiTheme="minorHAnsi" w:hAnsiTheme="minorHAnsi" w:cstheme="min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448CC">
        <w:rPr>
          <w:rStyle w:val="StyleUnderline"/>
          <w:rFonts w:asciiTheme="minorHAnsi" w:hAnsiTheme="minorHAnsi" w:cstheme="minorHAnsi"/>
        </w:rPr>
        <w:t>It is enough for my claim that there is moral agreement in the relevant sense if</w:t>
      </w:r>
      <w:r w:rsidRPr="007448CC">
        <w:rPr>
          <w:rFonts w:asciiTheme="minorHAnsi" w:hAnsiTheme="minorHAnsi" w:cstheme="minorHAnsi"/>
        </w:rPr>
        <w:t xml:space="preserve">, at least given certain empirical claims about what future lives would most likely be like, </w:t>
      </w:r>
      <w:r w:rsidRPr="007448CC">
        <w:rPr>
          <w:rStyle w:val="Emphasis"/>
          <w:rFonts w:asciiTheme="minorHAnsi" w:hAnsiTheme="minorHAnsi" w:cstheme="minorHAnsi"/>
          <w:highlight w:val="green"/>
        </w:rPr>
        <w:t xml:space="preserve">all minimally plausible moral views would converge </w:t>
      </w:r>
      <w:r w:rsidRPr="007448CC">
        <w:rPr>
          <w:rStyle w:val="Emphasis"/>
          <w:rFonts w:asciiTheme="minorHAnsi" w:hAnsiTheme="minorHAnsi" w:cstheme="minorHAnsi"/>
        </w:rPr>
        <w:t xml:space="preserve">on the conclusion </w:t>
      </w:r>
      <w:r w:rsidRPr="007448CC">
        <w:rPr>
          <w:rStyle w:val="Emphasis"/>
          <w:rFonts w:asciiTheme="minorHAnsi" w:hAnsiTheme="minorHAnsi" w:cstheme="minorHAnsi"/>
          <w:highlight w:val="green"/>
        </w:rPr>
        <w:t>that we should try to save the world</w:t>
      </w:r>
      <w:r w:rsidRPr="007448CC">
        <w:rPr>
          <w:rStyle w:val="StyleUnderline"/>
          <w:rFonts w:asciiTheme="minorHAnsi" w:hAnsiTheme="minorHAnsi" w:cstheme="minorHAnsi"/>
          <w:highlight w:val="green"/>
        </w:rPr>
        <w:t>.</w:t>
      </w:r>
      <w:r w:rsidRPr="007448CC">
        <w:rPr>
          <w:rFonts w:asciiTheme="minorHAnsi" w:hAnsiTheme="minorHAnsi" w:cstheme="minorHAnsi"/>
        </w:rPr>
        <w:t xml:space="preserve"> While there are some non-crazy </w:t>
      </w:r>
      <w:r w:rsidRPr="007448CC">
        <w:rPr>
          <w:rStyle w:val="StyleUnderline"/>
          <w:rFonts w:asciiTheme="minorHAnsi" w:hAnsiTheme="minorHAnsi" w:cstheme="minorHAnsi"/>
        </w:rPr>
        <w:t>views that place significantly greater moral weight on avoiding suffering than on promoting happiness</w:t>
      </w:r>
      <w:r w:rsidRPr="007448CC">
        <w:rPr>
          <w:rFonts w:asciiTheme="minorHAnsi" w:hAnsiTheme="minorHAnsi" w:cstheme="minorHAnsi"/>
        </w:rPr>
        <w:t xml:space="preserve">, for reasons others have offered (and for independent reasons I won’t get into here unless requested to), they nonetheless </w:t>
      </w:r>
      <w:r w:rsidRPr="007448CC">
        <w:rPr>
          <w:rStyle w:val="StyleUnderline"/>
          <w:rFonts w:asciiTheme="minorHAnsi" w:hAnsiTheme="minorHAnsi" w:cstheme="minorHAnsi"/>
        </w:rPr>
        <w:t xml:space="preserve">seem to be </w:t>
      </w:r>
      <w:proofErr w:type="gramStart"/>
      <w:r w:rsidRPr="007448CC">
        <w:rPr>
          <w:rStyle w:val="StyleUnderline"/>
          <w:rFonts w:asciiTheme="minorHAnsi" w:hAnsiTheme="minorHAnsi" w:cstheme="minorHAnsi"/>
        </w:rPr>
        <w:t>fairly implausible</w:t>
      </w:r>
      <w:proofErr w:type="gramEnd"/>
      <w:r w:rsidRPr="007448CC">
        <w:rPr>
          <w:rStyle w:val="StyleUnderline"/>
          <w:rFonts w:asciiTheme="minorHAnsi" w:hAnsiTheme="minorHAnsi" w:cstheme="minorHAnsi"/>
        </w:rPr>
        <w:t xml:space="preserve"> views.</w:t>
      </w:r>
      <w:r w:rsidRPr="007448CC">
        <w:rPr>
          <w:rFonts w:asciiTheme="minorHAnsi" w:hAnsiTheme="minorHAnsi" w:cstheme="minorHAnsi"/>
        </w:rPr>
        <w:t xml:space="preserve"> And </w:t>
      </w:r>
      <w:r w:rsidRPr="007448CC">
        <w:rPr>
          <w:rStyle w:val="StyleUnderline"/>
          <w:rFonts w:asciiTheme="minorHAnsi" w:hAnsiTheme="minorHAnsi" w:cstheme="minorHAnsi"/>
        </w:rPr>
        <w:t xml:space="preserve">even if things did not go well for our ancestors, I am optimistic that they will overall go fantastically well for our </w:t>
      </w:r>
      <w:proofErr w:type="gramStart"/>
      <w:r w:rsidRPr="007448CC">
        <w:rPr>
          <w:rStyle w:val="StyleUnderline"/>
          <w:rFonts w:asciiTheme="minorHAnsi" w:hAnsiTheme="minorHAnsi" w:cstheme="minorHAnsi"/>
        </w:rPr>
        <w:t>descendants, if</w:t>
      </w:r>
      <w:proofErr w:type="gramEnd"/>
      <w:r w:rsidRPr="007448CC">
        <w:rPr>
          <w:rStyle w:val="StyleUnderline"/>
          <w:rFonts w:asciiTheme="minorHAnsi" w:hAnsiTheme="minorHAnsi" w:cstheme="minorHAnsi"/>
        </w:rPr>
        <w:t xml:space="preserve"> we allow them to. I suspect that most of us alive today – at least those of us not suffering from extreme illness or poverty – have lives that are well worth living, and that things will continue to improve.</w:t>
      </w:r>
      <w:r w:rsidRPr="007448CC">
        <w:rPr>
          <w:rFonts w:asciiTheme="minorHAnsi" w:hAnsiTheme="minorHAnsi" w:cstheme="minorHAnsi"/>
        </w:rPr>
        <w:t xml:space="preserve"> Derek Parfit, whose work has emphasized future generations as well as agreement in ethics, described our situation clearly and accurately: “We live during the hinge of history. </w:t>
      </w:r>
      <w:r w:rsidRPr="007448CC">
        <w:rPr>
          <w:rStyle w:val="StyleUnderline"/>
          <w:rFonts w:asciiTheme="minorHAnsi" w:hAnsiTheme="minorHAnsi" w:cstheme="minorHAnsi"/>
        </w:rPr>
        <w:t xml:space="preserve">Given the scientific and technological discoveries of the last two centuries, the world has never changed as fast. </w:t>
      </w:r>
      <w:r w:rsidRPr="007448CC">
        <w:rPr>
          <w:rFonts w:asciiTheme="minorHAnsi" w:hAnsiTheme="minorHAnsi" w:cstheme="minorHAnsi"/>
        </w:rPr>
        <w:t xml:space="preserve">We shall soon have even greater powers to </w:t>
      </w:r>
      <w:r w:rsidRPr="007448CC">
        <w:rPr>
          <w:rFonts w:asciiTheme="minorHAnsi" w:hAnsiTheme="minorHAnsi" w:cstheme="minorHAnsi"/>
        </w:rPr>
        <w:lastRenderedPageBreak/>
        <w:t xml:space="preserve">transform, not only our surroundings, but ourselves and our successors. </w:t>
      </w:r>
      <w:r w:rsidRPr="007448CC">
        <w:rPr>
          <w:rStyle w:val="StyleUnderline"/>
          <w:rFonts w:asciiTheme="minorHAnsi" w:hAnsiTheme="minorHAnsi" w:cstheme="minorHAnsi"/>
        </w:rPr>
        <w:t xml:space="preserve">If we act wisely in the next few centuries, humanity will survive its most dangerous and decisive period. </w:t>
      </w:r>
      <w:r w:rsidRPr="007448CC">
        <w:rPr>
          <w:rFonts w:asciiTheme="minorHAnsi" w:hAnsiTheme="minorHAnsi" w:cstheme="minorHAnsi"/>
        </w:rPr>
        <w:t xml:space="preserve">Our descendants could, if necessary, go elsewhere, spreading through this galaxy…. </w:t>
      </w:r>
      <w:r w:rsidRPr="007448CC">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7448CC">
        <w:rPr>
          <w:rFonts w:asciiTheme="minorHAnsi" w:hAnsiTheme="minorHAnsi" w:cstheme="minorHAnsi"/>
        </w:rPr>
        <w:t>” (From chapter 36 of On What Matters)</w:t>
      </w:r>
    </w:p>
    <w:bookmarkEnd w:id="1"/>
    <w:p w14:paraId="472D3DF7" w14:textId="77777777" w:rsidR="004C0EAE" w:rsidRPr="004D3208" w:rsidRDefault="004C0EAE" w:rsidP="004C0EAE"/>
    <w:p w14:paraId="5D2FD4B7" w14:textId="77777777" w:rsidR="004C0EAE" w:rsidRPr="004C0EAE" w:rsidRDefault="004C0EAE" w:rsidP="004C0EAE"/>
    <w:p w14:paraId="5D72656B" w14:textId="77777777" w:rsidR="00E86D81" w:rsidRPr="00E86D81" w:rsidRDefault="00E86D81" w:rsidP="00E86D81"/>
    <w:p w14:paraId="501E9CC5" w14:textId="65479319" w:rsidR="00BA1844" w:rsidRDefault="0074419B" w:rsidP="00BA1844">
      <w:pPr>
        <w:pStyle w:val="Heading3"/>
      </w:pPr>
      <w:r>
        <w:lastRenderedPageBreak/>
        <w:t>2</w:t>
      </w:r>
    </w:p>
    <w:p w14:paraId="417122C9" w14:textId="77777777" w:rsidR="00BA1844" w:rsidRDefault="00BA1844" w:rsidP="00BA1844">
      <w:pPr>
        <w:pStyle w:val="Heading4"/>
      </w:pPr>
      <w:proofErr w:type="spellStart"/>
      <w:r>
        <w:t>Starlink</w:t>
      </w:r>
      <w:proofErr w:type="spellEnd"/>
      <w:r>
        <w:t xml:space="preserve"> is key to </w:t>
      </w:r>
      <w:r>
        <w:rPr>
          <w:u w:val="single"/>
        </w:rPr>
        <w:t>Precision Ag</w:t>
      </w:r>
      <w:r>
        <w:t xml:space="preserve"> – key to food sustainability and increasing food supply to account for exponential population growth. </w:t>
      </w:r>
    </w:p>
    <w:p w14:paraId="2C503E1B" w14:textId="77777777" w:rsidR="00BA1844" w:rsidRPr="00E07505" w:rsidRDefault="00BA1844" w:rsidP="00BA1844">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10" w:history="1">
        <w:r w:rsidRPr="005C484B">
          <w:rPr>
            <w:rStyle w:val="Hyperlink"/>
          </w:rPr>
          <w:t>https://www.greensightag.com/logbook/can-starlink-save-the-world-by-connecting-farms/</w:t>
        </w:r>
      </w:hyperlink>
      <w:r>
        <w:t xml:space="preserve"> (Data Management Consulting Firm)//Elmer </w:t>
      </w:r>
    </w:p>
    <w:p w14:paraId="1D6B576B" w14:textId="77777777" w:rsidR="00BA1844" w:rsidRPr="00511499" w:rsidRDefault="00BA1844" w:rsidP="00BA1844">
      <w:pPr>
        <w:rPr>
          <w:sz w:val="16"/>
        </w:rPr>
      </w:pPr>
      <w:proofErr w:type="spellStart"/>
      <w:r w:rsidRPr="00511499">
        <w:rPr>
          <w:sz w:val="16"/>
        </w:rPr>
        <w:t>GreenSight</w:t>
      </w:r>
      <w:proofErr w:type="spellEnd"/>
      <w:r w:rsidRPr="00511499">
        <w:rPr>
          <w:sz w:val="16"/>
        </w:rPr>
        <w:t xml:space="preserve"> innovates in </w:t>
      </w:r>
      <w:proofErr w:type="gramStart"/>
      <w:r w:rsidRPr="00511499">
        <w:rPr>
          <w:sz w:val="16"/>
        </w:rPr>
        <w:t>a number of</w:t>
      </w:r>
      <w:proofErr w:type="gramEnd"/>
      <w:r w:rsidRPr="00511499">
        <w:rPr>
          <w:sz w:val="16"/>
        </w:rPr>
        <w:t xml:space="preserve">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CF5A50">
        <w:rPr>
          <w:rStyle w:val="Emphasis"/>
          <w:highlight w:val="green"/>
        </w:rPr>
        <w:t xml:space="preserve">and one of the biggest challenges </w:t>
      </w:r>
      <w:r w:rsidRPr="00CF5A50">
        <w:rPr>
          <w:rStyle w:val="Emphasis"/>
          <w:highlight w:val="green"/>
          <w:bdr w:val="single" w:sz="18" w:space="0" w:color="auto"/>
        </w:rPr>
        <w:t>has been connectivity</w:t>
      </w:r>
      <w:r w:rsidRPr="003A3B72">
        <w:rPr>
          <w:rStyle w:val="StyleUnderline"/>
        </w:rPr>
        <w:t xml:space="preserve">. </w:t>
      </w:r>
      <w:r w:rsidRPr="00CF5A50">
        <w:rPr>
          <w:rStyle w:val="Emphasis"/>
          <w:highlight w:val="green"/>
        </w:rPr>
        <w:t>Connected farms</w:t>
      </w:r>
      <w:r w:rsidRPr="00CF5A50">
        <w:rPr>
          <w:rStyle w:val="StyleUnderline"/>
          <w:highlight w:val="green"/>
        </w:rPr>
        <w:t xml:space="preserve"> </w:t>
      </w:r>
      <w:r w:rsidRPr="00CF5A50">
        <w:rPr>
          <w:rStyle w:val="Emphasis"/>
          <w:highlight w:val="green"/>
        </w:rPr>
        <w:t>are</w:t>
      </w:r>
      <w:r w:rsidRPr="00CF5A50">
        <w:rPr>
          <w:rStyle w:val="StyleUnderline"/>
          <w:highlight w:val="green"/>
        </w:rPr>
        <w:t xml:space="preserve"> </w:t>
      </w:r>
      <w:r w:rsidRPr="003A3B72">
        <w:rPr>
          <w:rStyle w:val="StyleUnderline"/>
        </w:rPr>
        <w:t xml:space="preserve">a </w:t>
      </w:r>
      <w:r w:rsidRPr="00CF5A50">
        <w:rPr>
          <w:rStyle w:val="Emphasis"/>
          <w:highlight w:val="green"/>
        </w:rPr>
        <w:t xml:space="preserve">requirement to feed the world, </w:t>
      </w:r>
      <w:r w:rsidRPr="00CF5A50">
        <w:rPr>
          <w:rStyle w:val="Emphasis"/>
          <w:highlight w:val="green"/>
          <w:bdr w:val="single" w:sz="18" w:space="0" w:color="auto"/>
        </w:rPr>
        <w:t xml:space="preserve">and </w:t>
      </w:r>
      <w:proofErr w:type="spellStart"/>
      <w:r w:rsidRPr="00CF5A50">
        <w:rPr>
          <w:rStyle w:val="Emphasis"/>
          <w:highlight w:val="green"/>
          <w:bdr w:val="single" w:sz="18" w:space="0" w:color="auto"/>
        </w:rPr>
        <w:t>Starlink</w:t>
      </w:r>
      <w:proofErr w:type="spellEnd"/>
      <w:r w:rsidRPr="00CF5A50">
        <w:rPr>
          <w:rStyle w:val="Emphasis"/>
          <w:highlight w:val="green"/>
          <w:bdr w:val="single" w:sz="18" w:space="0" w:color="auto"/>
        </w:rPr>
        <w:t xml:space="preserve"> will make that happen</w:t>
      </w:r>
      <w:r w:rsidRPr="003A3B72">
        <w:rPr>
          <w:rStyle w:val="StyleUnderline"/>
        </w:rPr>
        <w:t>.</w:t>
      </w:r>
      <w:r w:rsidRPr="00511499">
        <w:rPr>
          <w:sz w:val="16"/>
        </w:rPr>
        <w:t xml:space="preserve"> Most urban and suburban households in the United States have had easy and reasonably inexpensive access to </w:t>
      </w:r>
      <w:proofErr w:type="gramStart"/>
      <w:r w:rsidRPr="00511499">
        <w:rPr>
          <w:sz w:val="16"/>
        </w:rPr>
        <w:t>high speed</w:t>
      </w:r>
      <w:proofErr w:type="gramEnd"/>
      <w:r w:rsidRPr="00511499">
        <w:rPr>
          <w:sz w:val="16"/>
        </w:rPr>
        <w:t xml:space="preserve"> internet access for 20 years. </w:t>
      </w:r>
      <w:r w:rsidRPr="003A3B72">
        <w:rPr>
          <w:rStyle w:val="StyleUnderline"/>
        </w:rPr>
        <w:t xml:space="preserve">It is easy to forget that the situation is not the same for </w:t>
      </w:r>
      <w:r w:rsidRPr="00CF5A50">
        <w:rPr>
          <w:rStyle w:val="Emphasis"/>
          <w:highlight w:val="green"/>
        </w:rPr>
        <w:t>rural areas</w:t>
      </w:r>
      <w:r w:rsidRPr="00CF5A50">
        <w:rPr>
          <w:rStyle w:val="StyleUnderline"/>
          <w:highlight w:val="green"/>
        </w:rPr>
        <w:t xml:space="preserve"> </w:t>
      </w:r>
      <w:r w:rsidRPr="003A3B72">
        <w:rPr>
          <w:rStyle w:val="StyleUnderline"/>
        </w:rPr>
        <w:t xml:space="preserve">of the country. Many areas </w:t>
      </w:r>
      <w:r w:rsidRPr="00CF5A50">
        <w:rPr>
          <w:rStyle w:val="Emphasis"/>
          <w:highlight w:val="green"/>
        </w:rPr>
        <w:t>have no access to</w:t>
      </w:r>
      <w:r w:rsidRPr="00CF5A50">
        <w:rPr>
          <w:rStyle w:val="StyleUnderline"/>
          <w:highlight w:val="green"/>
        </w:rPr>
        <w:t xml:space="preserve"> </w:t>
      </w:r>
      <w:r w:rsidRPr="003A3B72">
        <w:rPr>
          <w:rStyle w:val="StyleUnderline"/>
        </w:rPr>
        <w:t>high speed, “</w:t>
      </w:r>
      <w:r w:rsidRPr="00CF5A50">
        <w:rPr>
          <w:rStyle w:val="Emphasis"/>
          <w:highlight w:val="green"/>
        </w:rPr>
        <w:t>broadband</w:t>
      </w:r>
      <w:r w:rsidRPr="003A3B72">
        <w:rPr>
          <w:rStyle w:val="StyleUnderline"/>
        </w:rPr>
        <w:t>”, internet access, with some having only dialup internet access in their homes</w:t>
      </w:r>
      <w:r w:rsidRPr="00511499">
        <w:rPr>
          <w:sz w:val="16"/>
        </w:rPr>
        <w:t xml:space="preserve">. According to the 2015 FCC broadband report, </w:t>
      </w:r>
      <w:r w:rsidRPr="00CF5A50">
        <w:rPr>
          <w:rStyle w:val="Emphasis"/>
          <w:highlight w:val="green"/>
        </w:rPr>
        <w:t>only 53%</w:t>
      </w:r>
      <w:r w:rsidRPr="00CF5A50">
        <w:rPr>
          <w:rStyle w:val="StyleUnderline"/>
          <w:highlight w:val="green"/>
        </w:rPr>
        <w:t xml:space="preserve"> </w:t>
      </w:r>
      <w:r w:rsidRPr="003A3B72">
        <w:rPr>
          <w:rStyle w:val="StyleUnderline"/>
        </w:rPr>
        <w:t xml:space="preserve">of rural households have access to </w:t>
      </w:r>
      <w:proofErr w:type="gramStart"/>
      <w:r w:rsidRPr="003A3B72">
        <w:rPr>
          <w:rStyle w:val="StyleUnderline"/>
        </w:rPr>
        <w:t>high speed</w:t>
      </w:r>
      <w:proofErr w:type="gramEnd"/>
      <w:r w:rsidRPr="003A3B72">
        <w:rPr>
          <w:rStyle w:val="StyleUnderline"/>
        </w:rPr>
        <w:t xml:space="preserve"> internet, even using low standards for “high” speed</w:t>
      </w:r>
      <w:r w:rsidRPr="00511499">
        <w:rPr>
          <w:sz w:val="16"/>
        </w:rPr>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CF5A50">
        <w:rPr>
          <w:rStyle w:val="Emphasis"/>
          <w:highlight w:val="green"/>
        </w:rPr>
        <w:t>legacy satellite systems</w:t>
      </w:r>
      <w:r w:rsidRPr="00CF5A50">
        <w:rPr>
          <w:rStyle w:val="StyleUnderline"/>
          <w:highlight w:val="green"/>
        </w:rPr>
        <w:t xml:space="preserve"> </w:t>
      </w:r>
      <w:r w:rsidRPr="00CF5A50">
        <w:rPr>
          <w:rStyle w:val="Emphasis"/>
          <w:highlight w:val="green"/>
          <w:bdr w:val="single" w:sz="18" w:space="0" w:color="auto"/>
        </w:rPr>
        <w:t>provide slow upload speeds</w:t>
      </w:r>
      <w:r w:rsidRPr="00CF5A50">
        <w:rPr>
          <w:rStyle w:val="StyleUnderline"/>
          <w:highlight w:val="green"/>
        </w:rPr>
        <w:t xml:space="preserve"> </w:t>
      </w:r>
      <w:r w:rsidRPr="003A3B72">
        <w:rPr>
          <w:rStyle w:val="StyleUnderline"/>
        </w:rPr>
        <w:t>at expensive prices</w:t>
      </w:r>
      <w:r w:rsidRPr="00511499">
        <w:rPr>
          <w:sz w:val="16"/>
        </w:rPr>
        <w:t xml:space="preserve">. Utilizing modern internet connected technologies and </w:t>
      </w:r>
      <w:proofErr w:type="gramStart"/>
      <w:r w:rsidRPr="00511499">
        <w:rPr>
          <w:sz w:val="16"/>
        </w:rPr>
        <w:t>cloud based</w:t>
      </w:r>
      <w:proofErr w:type="gramEnd"/>
      <w:r w:rsidRPr="00511499">
        <w:rPr>
          <w:sz w:val="16"/>
        </w:rPr>
        <w:t xml:space="preserve"> systems that require constant, high speed access can be a challenge at best and potentially impossible</w:t>
      </w:r>
      <w:r w:rsidRPr="003A3B72">
        <w:rPr>
          <w:rStyle w:val="StyleUnderline"/>
        </w:rPr>
        <w:t xml:space="preserve">. A 2016 research study by Goldman and Sachs projected that </w:t>
      </w:r>
      <w:r w:rsidRPr="00CF5A50">
        <w:rPr>
          <w:rStyle w:val="Emphasis"/>
          <w:highlight w:val="green"/>
        </w:rPr>
        <w:t>by 2050</w:t>
      </w:r>
      <w:r w:rsidRPr="003A3B72">
        <w:rPr>
          <w:rStyle w:val="StyleUnderline"/>
        </w:rPr>
        <w:t xml:space="preserve">, the </w:t>
      </w:r>
      <w:r w:rsidRPr="00CF5A50">
        <w:rPr>
          <w:rStyle w:val="Emphasis"/>
          <w:highlight w:val="green"/>
        </w:rPr>
        <w:t>world’s</w:t>
      </w:r>
      <w:r w:rsidRPr="00CF5A50">
        <w:rPr>
          <w:rStyle w:val="StyleUnderline"/>
          <w:highlight w:val="green"/>
        </w:rPr>
        <w:t xml:space="preserve"> </w:t>
      </w:r>
      <w:r w:rsidRPr="003A3B72">
        <w:rPr>
          <w:rStyle w:val="StyleUnderline"/>
        </w:rPr>
        <w:t xml:space="preserve">food </w:t>
      </w:r>
      <w:r w:rsidRPr="00CF5A50">
        <w:rPr>
          <w:rStyle w:val="Emphasis"/>
          <w:highlight w:val="green"/>
        </w:rPr>
        <w:t>production efficiency</w:t>
      </w:r>
      <w:r w:rsidRPr="00CF5A50">
        <w:rPr>
          <w:rStyle w:val="StyleUnderline"/>
          <w:highlight w:val="green"/>
        </w:rPr>
        <w:t xml:space="preserve"> </w:t>
      </w:r>
      <w:r w:rsidRPr="00CF5A50">
        <w:rPr>
          <w:rStyle w:val="Emphasis"/>
          <w:highlight w:val="green"/>
        </w:rPr>
        <w:t xml:space="preserve">needs to </w:t>
      </w:r>
      <w:r w:rsidRPr="00CF5A50">
        <w:rPr>
          <w:rStyle w:val="Emphasis"/>
          <w:highlight w:val="green"/>
          <w:bdr w:val="single" w:sz="18" w:space="0" w:color="auto"/>
        </w:rPr>
        <w:t>increase by 50% to support our growing population</w:t>
      </w:r>
      <w:r w:rsidRPr="00511499">
        <w:rPr>
          <w:sz w:val="16"/>
        </w:rPr>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CF5A50">
        <w:rPr>
          <w:rStyle w:val="Emphasis"/>
          <w:highlight w:val="green"/>
        </w:rPr>
        <w:t xml:space="preserve">Increased global food production increases </w:t>
      </w:r>
      <w:r w:rsidRPr="00CF5A50">
        <w:rPr>
          <w:rStyle w:val="Emphasis"/>
          <w:highlight w:val="green"/>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w:t>
      </w:r>
      <w:proofErr w:type="gramStart"/>
      <w:r w:rsidRPr="003A3B72">
        <w:rPr>
          <w:rStyle w:val="StyleUnderline"/>
        </w:rPr>
        <w:t>are</w:t>
      </w:r>
      <w:proofErr w:type="gramEnd"/>
      <w:r w:rsidRPr="003A3B72">
        <w:rPr>
          <w:rStyle w:val="StyleUnderline"/>
        </w:rPr>
        <w:t xml:space="preserve"> </w:t>
      </w:r>
      <w:r w:rsidRPr="003A3B72">
        <w:rPr>
          <w:rStyle w:val="Emphasis"/>
        </w:rPr>
        <w:t xml:space="preserve">with </w:t>
      </w:r>
      <w:r w:rsidRPr="00CF5A50">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rPr>
          <w:sz w:val="16"/>
        </w:rPr>
        <w:t xml:space="preserve">. The term “Precision Agriculture” was coined in the late 1960s and 1970s in seminal research that projected that in the </w:t>
      </w:r>
      <w:r w:rsidRPr="003A3B72">
        <w:rPr>
          <w:rStyle w:val="StyleUnderline"/>
        </w:rPr>
        <w:t xml:space="preserve">future farming would be </w:t>
      </w:r>
      <w:r w:rsidRPr="00CF5A50">
        <w:rPr>
          <w:rStyle w:val="Emphasis"/>
          <w:highlight w:val="green"/>
        </w:rPr>
        <w:t>driven</w:t>
      </w:r>
      <w:r w:rsidRPr="00CF5A50">
        <w:rPr>
          <w:rStyle w:val="StyleUnderline"/>
          <w:highlight w:val="green"/>
        </w:rPr>
        <w:t xml:space="preserve"> </w:t>
      </w:r>
      <w:r w:rsidRPr="00CF5A50">
        <w:rPr>
          <w:rStyle w:val="Emphasis"/>
          <w:highlight w:val="green"/>
        </w:rPr>
        <w:t>by data</w:t>
      </w:r>
      <w:r w:rsidRPr="00CF5A50">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rPr>
          <w:sz w:val="16"/>
        </w:rPr>
        <w:t xml:space="preserve"> </w:t>
      </w:r>
      <w:r w:rsidRPr="003A3B72">
        <w:rPr>
          <w:rStyle w:val="StyleUnderline"/>
        </w:rPr>
        <w:t xml:space="preserve">Precision RTK GPS can guide equipment with precision better than an inch. Drones and satellite </w:t>
      </w:r>
      <w:r w:rsidRPr="003A3B72">
        <w:rPr>
          <w:rStyle w:val="StyleUnderline"/>
        </w:rPr>
        <w:lastRenderedPageBreak/>
        <w:t xml:space="preserve">mapping of fields using remote sensing can map out health and detect problems with the crops. In field </w:t>
      </w:r>
      <w:r w:rsidRPr="00CF5A50">
        <w:rPr>
          <w:rStyle w:val="Emphasis"/>
          <w:highlight w:val="green"/>
        </w:rPr>
        <w:t>IoT sensors</w:t>
      </w:r>
      <w:r w:rsidRPr="00CF5A50">
        <w:rPr>
          <w:rStyle w:val="StyleUnderline"/>
          <w:highlight w:val="green"/>
        </w:rPr>
        <w:t xml:space="preserve"> </w:t>
      </w:r>
      <w:r w:rsidRPr="003A3B72">
        <w:rPr>
          <w:rStyle w:val="StyleUnderline"/>
        </w:rPr>
        <w:t xml:space="preserve">will stream live data (such as our partners Soil Scout). </w:t>
      </w:r>
      <w:r w:rsidRPr="00CF5A50">
        <w:rPr>
          <w:rStyle w:val="Emphasis"/>
          <w:highlight w:val="green"/>
        </w:rPr>
        <w:t>Soil genomics and analysis</w:t>
      </w:r>
      <w:r w:rsidRPr="00CF5A50">
        <w:rPr>
          <w:rStyle w:val="StyleUnderline"/>
          <w:highlight w:val="green"/>
        </w:rPr>
        <w:t xml:space="preserve"> </w:t>
      </w:r>
      <w:r w:rsidRPr="003A3B72">
        <w:rPr>
          <w:rStyle w:val="StyleUnderline"/>
        </w:rPr>
        <w:t xml:space="preserve">can analyze macro and </w:t>
      </w:r>
      <w:proofErr w:type="gramStart"/>
      <w:r w:rsidRPr="003A3B72">
        <w:rPr>
          <w:rStyle w:val="StyleUnderline"/>
        </w:rPr>
        <w:t>micro nutrient</w:t>
      </w:r>
      <w:proofErr w:type="gramEnd"/>
      <w:r w:rsidRPr="003A3B72">
        <w:rPr>
          <w:rStyle w:val="StyleUnderline"/>
        </w:rPr>
        <w:t xml:space="preserve"> content of the soil and track the genetics of the soil microbiome (like our friends at Trace Genomics). </w:t>
      </w:r>
      <w:r w:rsidRPr="00CF5A50">
        <w:rPr>
          <w:rStyle w:val="Emphasis"/>
          <w:highlight w:val="green"/>
        </w:rPr>
        <w:t>Robotic and automated farming equipment</w:t>
      </w:r>
      <w:r w:rsidRPr="00CF5A50">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rPr>
          <w:sz w:val="16"/>
        </w:rPr>
        <w:t xml:space="preserve"> Despite all these breakthroughs, </w:t>
      </w:r>
      <w:r w:rsidRPr="00CF5A50">
        <w:rPr>
          <w:rStyle w:val="Emphasis"/>
          <w:highlight w:val="green"/>
        </w:rPr>
        <w:t>precision farming</w:t>
      </w:r>
      <w:r w:rsidRPr="00CF5A50">
        <w:rPr>
          <w:rStyle w:val="StyleUnderline"/>
          <w:highlight w:val="green"/>
        </w:rPr>
        <w:t xml:space="preserve"> </w:t>
      </w:r>
      <w:r w:rsidRPr="003A3B72">
        <w:rPr>
          <w:rStyle w:val="StyleUnderline"/>
        </w:rPr>
        <w:t xml:space="preserve">techniques still </w:t>
      </w:r>
      <w:r w:rsidRPr="00CF5A50">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rPr>
          <w:sz w:val="16"/>
        </w:rPr>
        <w:t xml:space="preserve"> </w:t>
      </w:r>
      <w:r w:rsidRPr="003A3B72">
        <w:rPr>
          <w:rStyle w:val="StyleUnderline"/>
        </w:rPr>
        <w:t xml:space="preserve">Most of these modern technologies </w:t>
      </w:r>
      <w:r w:rsidRPr="00CF5A50">
        <w:rPr>
          <w:rStyle w:val="Emphasis"/>
          <w:highlight w:val="green"/>
        </w:rPr>
        <w:t>rely on access to the internet</w:t>
      </w:r>
      <w:r w:rsidRPr="00CF5A50">
        <w:rPr>
          <w:rStyle w:val="StyleUnderline"/>
          <w:highlight w:val="green"/>
        </w:rPr>
        <w:t xml:space="preserve"> </w:t>
      </w:r>
      <w:r w:rsidRPr="003A3B72">
        <w:rPr>
          <w:rStyle w:val="StyleUnderline"/>
        </w:rPr>
        <w:t xml:space="preserve">and in many cases it just isn’t possible. </w:t>
      </w:r>
      <w:r w:rsidRPr="00511499">
        <w:rPr>
          <w:sz w:val="16"/>
        </w:rPr>
        <w:t xml:space="preserve">For decades subsidies and programs have been rolled out to improve rural </w:t>
      </w:r>
      <w:proofErr w:type="gramStart"/>
      <w:r w:rsidRPr="00511499">
        <w:rPr>
          <w:sz w:val="16"/>
        </w:rPr>
        <w:t>connectivity</w:t>
      </w:r>
      <w:proofErr w:type="gramEnd"/>
      <w:r w:rsidRPr="00511499">
        <w:rPr>
          <w:sz w:val="16"/>
        </w:rPr>
        <w:t xml:space="preserve">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rPr>
          <w:sz w:val="16"/>
        </w:rPr>
        <w:t xml:space="preserve">. Most of </w:t>
      </w:r>
      <w:proofErr w:type="spellStart"/>
      <w:r w:rsidRPr="00511499">
        <w:rPr>
          <w:sz w:val="16"/>
        </w:rPr>
        <w:t>GreenSight’s</w:t>
      </w:r>
      <w:proofErr w:type="spellEnd"/>
      <w:r w:rsidRPr="00511499">
        <w:rPr>
          <w:sz w:val="16"/>
        </w:rPr>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CF5A50">
        <w:rPr>
          <w:rStyle w:val="Emphasis"/>
          <w:highlight w:val="green"/>
        </w:rPr>
        <w:t>Advanced sensing systems</w:t>
      </w:r>
      <w:r w:rsidRPr="00CF5A50">
        <w:rPr>
          <w:rStyle w:val="StyleUnderline"/>
          <w:highlight w:val="green"/>
        </w:rPr>
        <w:t xml:space="preserve"> </w:t>
      </w:r>
      <w:r w:rsidRPr="003A3B72">
        <w:rPr>
          <w:rStyle w:val="StyleUnderline"/>
        </w:rPr>
        <w:t xml:space="preserve">like ours </w:t>
      </w:r>
      <w:proofErr w:type="gramStart"/>
      <w:r w:rsidRPr="00CF5A50">
        <w:rPr>
          <w:rStyle w:val="Emphasis"/>
          <w:highlight w:val="green"/>
        </w:rPr>
        <w:t>have to</w:t>
      </w:r>
      <w:proofErr w:type="gramEnd"/>
      <w:r w:rsidRPr="00CF5A50">
        <w:rPr>
          <w:rStyle w:val="StyleUnderline"/>
          <w:highlight w:val="green"/>
        </w:rPr>
        <w:t xml:space="preserve"> </w:t>
      </w:r>
      <w:r w:rsidRPr="003A3B72">
        <w:rPr>
          <w:rStyle w:val="StyleUnderline"/>
        </w:rPr>
        <w:t xml:space="preserve">be able to </w:t>
      </w:r>
      <w:r w:rsidRPr="00CF5A50">
        <w:rPr>
          <w:rStyle w:val="Emphasis"/>
          <w:highlight w:val="green"/>
        </w:rPr>
        <w:t>integrate with connected robotic sprayers, harvesters and tractors</w:t>
      </w:r>
      <w:r w:rsidRPr="003A3B72">
        <w:rPr>
          <w:rStyle w:val="StyleUnderline"/>
        </w:rPr>
        <w:t xml:space="preserve">, </w:t>
      </w:r>
      <w:r w:rsidRPr="00CF5A50">
        <w:rPr>
          <w:rStyle w:val="Emphasis"/>
          <w:highlight w:val="green"/>
          <w:bdr w:val="single" w:sz="18" w:space="0" w:color="auto"/>
        </w:rPr>
        <w:t>unlocking the productivity potential of precision agriculture</w:t>
      </w:r>
      <w:r w:rsidRPr="003A3B72">
        <w:rPr>
          <w:rStyle w:val="StyleUnderline"/>
        </w:rPr>
        <w:t xml:space="preserve">. Humanity needs precision </w:t>
      </w:r>
      <w:proofErr w:type="gramStart"/>
      <w:r w:rsidRPr="003A3B72">
        <w:rPr>
          <w:rStyle w:val="StyleUnderline"/>
        </w:rPr>
        <w:t>agriculture, and</w:t>
      </w:r>
      <w:proofErr w:type="gramEnd"/>
      <w:r w:rsidRPr="003A3B72">
        <w:rPr>
          <w:rStyle w:val="StyleUnderline"/>
        </w:rPr>
        <w:t xml:space="preserve"> connected data-driven systems will be a big part of that revolution</w:t>
      </w:r>
      <w:r w:rsidRPr="00511499">
        <w:rPr>
          <w:sz w:val="16"/>
        </w:rPr>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CF5A50">
        <w:rPr>
          <w:rStyle w:val="Emphasis"/>
          <w:highlight w:val="green"/>
        </w:rPr>
        <w:t>Starlink</w:t>
      </w:r>
      <w:proofErr w:type="spellEnd"/>
      <w:r w:rsidRPr="00CF5A50">
        <w:rPr>
          <w:rStyle w:val="StyleUnderline"/>
          <w:highlight w:val="green"/>
        </w:rPr>
        <w:t xml:space="preserve"> </w:t>
      </w:r>
      <w:r w:rsidRPr="00511499">
        <w:rPr>
          <w:rStyle w:val="StyleUnderline"/>
        </w:rPr>
        <w:t xml:space="preserve">and its </w:t>
      </w:r>
      <w:r w:rsidRPr="00CF5A50">
        <w:rPr>
          <w:rStyle w:val="Emphasis"/>
          <w:highlight w:val="green"/>
        </w:rPr>
        <w:t>potential</w:t>
      </w:r>
      <w:r w:rsidRPr="00CF5A50">
        <w:rPr>
          <w:rStyle w:val="StyleUnderline"/>
          <w:highlight w:val="green"/>
        </w:rPr>
        <w:t xml:space="preserve"> </w:t>
      </w:r>
      <w:r w:rsidRPr="00CF5A50">
        <w:rPr>
          <w:rStyle w:val="Emphasis"/>
          <w:highlight w:val="green"/>
          <w:bdr w:val="single" w:sz="18" w:space="0" w:color="auto"/>
        </w:rPr>
        <w:t>to bring cost effective internet connectivity to farms and rural areas.</w:t>
      </w:r>
      <w:r w:rsidRPr="00CF5A50">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CF5A50">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CF5A50">
        <w:rPr>
          <w:rStyle w:val="Emphasis"/>
          <w:highlight w:val="green"/>
        </w:rPr>
        <w:t>IoT data</w:t>
      </w:r>
      <w:r w:rsidRPr="00CF5A50">
        <w:rPr>
          <w:rStyle w:val="StyleUnderline"/>
          <w:highlight w:val="green"/>
        </w:rPr>
        <w:t xml:space="preserve"> </w:t>
      </w:r>
      <w:r w:rsidRPr="00511499">
        <w:rPr>
          <w:rStyle w:val="StyleUnderline"/>
        </w:rPr>
        <w:t xml:space="preserve">can be </w:t>
      </w:r>
      <w:r w:rsidRPr="00CF5A50">
        <w:rPr>
          <w:rStyle w:val="Emphasis"/>
          <w:highlight w:val="green"/>
        </w:rPr>
        <w:t>streamed</w:t>
      </w:r>
      <w:r w:rsidRPr="00CF5A50">
        <w:rPr>
          <w:rStyle w:val="StyleUnderline"/>
          <w:highlight w:val="green"/>
        </w:rPr>
        <w:t xml:space="preserve"> </w:t>
      </w:r>
      <w:r w:rsidRPr="00511499">
        <w:rPr>
          <w:rStyle w:val="StyleUnderline"/>
        </w:rPr>
        <w:t xml:space="preserve">from fields as </w:t>
      </w:r>
      <w:r w:rsidRPr="00CF5A50">
        <w:rPr>
          <w:rStyle w:val="Emphasis"/>
          <w:highlight w:val="green"/>
        </w:rPr>
        <w:t>easily</w:t>
      </w:r>
      <w:r w:rsidRPr="00CF5A50">
        <w:rPr>
          <w:rStyle w:val="StyleUnderline"/>
          <w:highlight w:val="green"/>
        </w:rPr>
        <w:t xml:space="preserve"> </w:t>
      </w:r>
      <w:r w:rsidRPr="00511499">
        <w:rPr>
          <w:rStyle w:val="StyleUnderline"/>
        </w:rPr>
        <w:t xml:space="preserve">as it now streams from urban homes. </w:t>
      </w:r>
      <w:proofErr w:type="spellStart"/>
      <w:r w:rsidRPr="00511499">
        <w:rPr>
          <w:rStyle w:val="StyleUnderline"/>
        </w:rPr>
        <w:t>Starlink</w:t>
      </w:r>
      <w:proofErr w:type="spellEnd"/>
      <w:r w:rsidRPr="00511499">
        <w:rPr>
          <w:rStyle w:val="StyleUnderline"/>
        </w:rPr>
        <w:t xml:space="preserve"> will be a catalyzing force for chance, advancing access to precision agriculture globally and contributing to solving global food challenges.</w:t>
      </w:r>
    </w:p>
    <w:p w14:paraId="3A0573E5" w14:textId="77777777" w:rsidR="00BA1844" w:rsidRDefault="00BA1844" w:rsidP="00BA1844">
      <w:pPr>
        <w:pStyle w:val="Heading4"/>
      </w:pPr>
      <w:r>
        <w:t xml:space="preserve">Food Insecurity goes </w:t>
      </w:r>
      <w:r>
        <w:rPr>
          <w:u w:val="single"/>
        </w:rPr>
        <w:t>nuclear</w:t>
      </w:r>
      <w:r>
        <w:t xml:space="preserve"> – escalates </w:t>
      </w:r>
      <w:r>
        <w:rPr>
          <w:u w:val="single"/>
        </w:rPr>
        <w:t>multiple hotspots</w:t>
      </w:r>
      <w:r>
        <w:t>.</w:t>
      </w:r>
    </w:p>
    <w:p w14:paraId="7E3BF1BA" w14:textId="77777777" w:rsidR="00BA1844" w:rsidRPr="00E07505" w:rsidRDefault="00BA1844" w:rsidP="00BA1844">
      <w:r w:rsidRPr="00E07505">
        <w:rPr>
          <w:rStyle w:val="Style13ptBold"/>
        </w:rPr>
        <w:t>Cribb 19</w:t>
      </w:r>
      <w:r>
        <w:t xml:space="preserve"> Julian Cribb 8-23-2019 “Food or War</w:t>
      </w:r>
      <w:r w:rsidRPr="00E07505">
        <w:t xml:space="preserve">” </w:t>
      </w:r>
      <w:hyperlink r:id="rId11"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w:t>
      </w:r>
      <w:r w:rsidRPr="00E07505">
        <w:lastRenderedPageBreak/>
        <w:t>food, mining, energy and the environment. , His published work includes over 8000 articles, 3000 media releases and eight books. He has received 32 awards for journalism.)//Elmer</w:t>
      </w:r>
      <w:r>
        <w:rPr>
          <w:rStyle w:val="Style13ptBold"/>
          <w:sz w:val="16"/>
          <w:szCs w:val="16"/>
        </w:rPr>
        <w:t xml:space="preserve"> </w:t>
      </w:r>
    </w:p>
    <w:p w14:paraId="5CB56F18" w14:textId="11FC110B" w:rsidR="00BA1844" w:rsidRPr="00511499" w:rsidRDefault="00BA1844" w:rsidP="00BA1844">
      <w:pPr>
        <w:rPr>
          <w:sz w:val="10"/>
        </w:rPr>
      </w:pPr>
      <w:r w:rsidRPr="00E335A7">
        <w:rPr>
          <w:sz w:val="10"/>
        </w:rPr>
        <w:t xml:space="preserve">Future Food Wars The mounting threat to world peace posed by a food, </w:t>
      </w:r>
      <w:proofErr w:type="gramStart"/>
      <w:r w:rsidRPr="00E335A7">
        <w:rPr>
          <w:sz w:val="10"/>
        </w:rPr>
        <w:t>climate</w:t>
      </w:r>
      <w:proofErr w:type="gramEnd"/>
      <w:r w:rsidRPr="00E335A7">
        <w:rPr>
          <w:sz w:val="10"/>
        </w:rPr>
        <w:t xml:space="preserv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CF5A50">
        <w:rPr>
          <w:rStyle w:val="Emphasis"/>
          <w:highlight w:val="green"/>
          <w:bdr w:val="single" w:sz="18" w:space="0" w:color="auto"/>
        </w:rPr>
        <w:t>Food wars often start</w:t>
      </w:r>
      <w:r w:rsidRPr="00511499">
        <w:rPr>
          <w:rStyle w:val="Emphasis"/>
          <w:bdr w:val="single" w:sz="18" w:space="0" w:color="auto"/>
        </w:rPr>
        <w:t xml:space="preserve"> out </w:t>
      </w:r>
      <w:r w:rsidRPr="00CF5A50">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CF5A50">
        <w:rPr>
          <w:rStyle w:val="Emphasis"/>
          <w:highlight w:val="green"/>
        </w:rPr>
        <w:t>disputes</w:t>
      </w:r>
      <w:r w:rsidRPr="003E15B5">
        <w:rPr>
          <w:rStyle w:val="Emphasis"/>
        </w:rPr>
        <w:t xml:space="preserve"> can </w:t>
      </w:r>
      <w:r w:rsidRPr="00CF5A50">
        <w:rPr>
          <w:rStyle w:val="Emphasis"/>
          <w:highlight w:val="green"/>
        </w:rPr>
        <w:t xml:space="preserve">quickly escalate </w:t>
      </w:r>
      <w:r w:rsidRPr="00511499">
        <w:rPr>
          <w:rStyle w:val="Emphasis"/>
        </w:rPr>
        <w:t>into violence, then into civil conflagrations which, if not quelled, can in turn explode</w:t>
      </w:r>
      <w:r w:rsidRPr="00CF5A50">
        <w:rPr>
          <w:rStyle w:val="Emphasis"/>
          <w:highlight w:val="green"/>
        </w:rPr>
        <w:t xml:space="preserve"> into crises that </w:t>
      </w:r>
      <w:r w:rsidRPr="00CF5A50">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CF5A50">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CF5A50">
        <w:rPr>
          <w:rStyle w:val="Emphasis"/>
          <w:highlight w:val="green"/>
        </w:rPr>
        <w:t>carries</w:t>
      </w:r>
      <w:r w:rsidRPr="005C3A6C">
        <w:rPr>
          <w:rStyle w:val="StyleUnderline"/>
        </w:rPr>
        <w:t xml:space="preserve"> the</w:t>
      </w:r>
      <w:r w:rsidRPr="003E15B5">
        <w:rPr>
          <w:rStyle w:val="Emphasis"/>
        </w:rPr>
        <w:t xml:space="preserve"> </w:t>
      </w:r>
      <w:r w:rsidRPr="00CF5A50">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w:t>
      </w:r>
      <w:proofErr w:type="gramStart"/>
      <w:r w:rsidRPr="00E335A7">
        <w:rPr>
          <w:sz w:val="10"/>
        </w:rPr>
        <w:t>ranchers</w:t>
      </w:r>
      <w:proofErr w:type="gramEnd"/>
      <w:r w:rsidRPr="00E335A7">
        <w:rPr>
          <w:sz w:val="10"/>
        </w:rPr>
        <w:t xml:space="preserve">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w:t>
      </w:r>
      <w:proofErr w:type="gramStart"/>
      <w:r w:rsidRPr="00511499">
        <w:rPr>
          <w:sz w:val="10"/>
        </w:rPr>
        <w:t>exactly the same</w:t>
      </w:r>
      <w:proofErr w:type="gramEnd"/>
      <w:r w:rsidRPr="00511499">
        <w:rPr>
          <w:sz w:val="10"/>
        </w:rPr>
        <w:t xml:space="preserv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w:t>
      </w:r>
      <w:r w:rsidRPr="00511499">
        <w:rPr>
          <w:sz w:val="10"/>
        </w:rPr>
        <w:lastRenderedPageBreak/>
        <w:t xml:space="preserve">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w:t>
      </w:r>
      <w:proofErr w:type="gramStart"/>
      <w:r w:rsidRPr="00511499">
        <w:rPr>
          <w:sz w:val="10"/>
        </w:rPr>
        <w:t>Peru</w:t>
      </w:r>
      <w:proofErr w:type="gramEnd"/>
      <w:r w:rsidRPr="00511499">
        <w:rPr>
          <w:sz w:val="10"/>
        </w:rPr>
        <w:t xml:space="preserve">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w:t>
      </w:r>
      <w:proofErr w:type="gramStart"/>
      <w:r w:rsidRPr="00511499">
        <w:rPr>
          <w:sz w:val="10"/>
        </w:rPr>
        <w:t>droughts</w:t>
      </w:r>
      <w:proofErr w:type="gramEnd"/>
      <w:r w:rsidRPr="00511499">
        <w:rPr>
          <w:sz w:val="10"/>
        </w:rPr>
        <w:t xml:space="preserve">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w:t>
      </w:r>
      <w:proofErr w:type="gramStart"/>
      <w:r w:rsidRPr="00E335A7">
        <w:rPr>
          <w:sz w:val="10"/>
        </w:rPr>
        <w:t>fires</w:t>
      </w:r>
      <w:proofErr w:type="gramEnd"/>
      <w:r w:rsidRPr="00E335A7">
        <w:rPr>
          <w:sz w:val="10"/>
        </w:rPr>
        <w:t xml:space="preserve"> and acute water scarcity in some regions. Moreover, as the Amazon basin dries out, if will release vast quantities of C02 from its peat swamps and rainforest soils. These are thought to contain </w:t>
      </w:r>
      <w:proofErr w:type="gramStart"/>
      <w:r w:rsidRPr="00E335A7">
        <w:rPr>
          <w:sz w:val="10"/>
        </w:rPr>
        <w:t>in excess of</w:t>
      </w:r>
      <w:proofErr w:type="gramEnd"/>
      <w:r w:rsidRPr="00E335A7">
        <w:rPr>
          <w:sz w:val="10"/>
        </w:rPr>
        <w:t xml:space="preserve">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w:t>
      </w:r>
      <w:proofErr w:type="gramStart"/>
      <w:r w:rsidRPr="00E335A7">
        <w:rPr>
          <w:sz w:val="10"/>
        </w:rPr>
        <w:t>land</w:t>
      </w:r>
      <w:proofErr w:type="gramEnd"/>
      <w:r w:rsidRPr="00E335A7">
        <w:rPr>
          <w:sz w:val="10"/>
        </w:rPr>
        <w:t xml:space="preserve"> and water generally. In other words, </w:t>
      </w:r>
      <w:r w:rsidRPr="00CF5A50">
        <w:rPr>
          <w:rStyle w:val="Emphasis"/>
          <w:highlight w:val="green"/>
        </w:rPr>
        <w:t>the tendency of</w:t>
      </w:r>
      <w:r w:rsidRPr="00E64281">
        <w:rPr>
          <w:rStyle w:val="Emphasis"/>
        </w:rPr>
        <w:t xml:space="preserve"> </w:t>
      </w:r>
      <w:r w:rsidRPr="00CF5A50">
        <w:rPr>
          <w:rStyle w:val="Emphasis"/>
          <w:highlight w:val="green"/>
        </w:rPr>
        <w:t>South and Central America</w:t>
      </w:r>
      <w:r w:rsidRPr="00E64281">
        <w:rPr>
          <w:rStyle w:val="Emphasis"/>
        </w:rPr>
        <w:t xml:space="preserve"> towards </w:t>
      </w:r>
      <w:r w:rsidRPr="00CF5A50">
        <w:rPr>
          <w:rStyle w:val="Emphasis"/>
          <w:highlight w:val="green"/>
        </w:rPr>
        <w:t xml:space="preserve">internal </w:t>
      </w:r>
      <w:r w:rsidRPr="00A71432">
        <w:rPr>
          <w:rStyle w:val="Emphasis"/>
        </w:rPr>
        <w:t xml:space="preserve">armed </w:t>
      </w:r>
      <w:r w:rsidRPr="00CF5A50">
        <w:rPr>
          <w:rStyle w:val="Emphasis"/>
          <w:highlight w:val="green"/>
        </w:rPr>
        <w:t>conflict is supercharged</w:t>
      </w:r>
      <w:r w:rsidRPr="00E64281">
        <w:rPr>
          <w:rStyle w:val="Emphasis"/>
        </w:rPr>
        <w:t xml:space="preserve"> significantly </w:t>
      </w:r>
      <w:r w:rsidRPr="00CF5A50">
        <w:rPr>
          <w:rStyle w:val="Emphasis"/>
          <w:highlight w:val="green"/>
        </w:rPr>
        <w:t>by failings in the food system which generate</w:t>
      </w:r>
      <w:r w:rsidRPr="00E64281">
        <w:rPr>
          <w:rStyle w:val="Emphasis"/>
        </w:rPr>
        <w:t xml:space="preserve"> </w:t>
      </w:r>
      <w:r w:rsidRPr="00E335A7">
        <w:rPr>
          <w:sz w:val="10"/>
        </w:rPr>
        <w:t xml:space="preserve">public </w:t>
      </w:r>
      <w:r w:rsidRPr="00CF5A50">
        <w:rPr>
          <w:rStyle w:val="Emphasis"/>
          <w:highlight w:val="gree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CF5A50">
        <w:rPr>
          <w:rStyle w:val="Emphasis"/>
          <w:highlight w:val="green"/>
        </w:rPr>
        <w:t>The</w:t>
      </w:r>
      <w:proofErr w:type="gramEnd"/>
      <w:r w:rsidRPr="00CF5A50">
        <w:rPr>
          <w:rStyle w:val="Emphasis"/>
          <w:highlight w:val="green"/>
        </w:rPr>
        <w:t xml:space="preserve"> risk of wars breaking out over</w:t>
      </w:r>
      <w:r w:rsidRPr="00982998">
        <w:rPr>
          <w:rStyle w:val="Emphasis"/>
        </w:rPr>
        <w:t xml:space="preserve"> water, energy and </w:t>
      </w:r>
      <w:r w:rsidRPr="00CF5A50">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CF5A50">
        <w:rPr>
          <w:rStyle w:val="StyleUnderline"/>
          <w:highlight w:val="green"/>
        </w:rPr>
        <w:t>degrading land- scape, deteriorating food</w:t>
      </w:r>
      <w:r w:rsidRPr="00A71432">
        <w:rPr>
          <w:rStyle w:val="StyleUnderline"/>
        </w:rPr>
        <w:t xml:space="preserve"> </w:t>
      </w:r>
      <w:r w:rsidRPr="00CF5A50">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w:t>
      </w:r>
      <w:proofErr w:type="gramStart"/>
      <w:r w:rsidRPr="00E335A7">
        <w:rPr>
          <w:sz w:val="10"/>
        </w:rPr>
        <w:t>land</w:t>
      </w:r>
      <w:proofErr w:type="gramEnd"/>
      <w:r w:rsidRPr="00E335A7">
        <w:rPr>
          <w:sz w:val="10"/>
        </w:rPr>
        <w:t xml:space="preserve">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w:t>
      </w:r>
      <w:proofErr w:type="gramStart"/>
      <w:r w:rsidRPr="00E335A7">
        <w:rPr>
          <w:sz w:val="10"/>
        </w:rPr>
        <w:t>turmoil</w:t>
      </w:r>
      <w:proofErr w:type="gramEnd"/>
      <w:r w:rsidRPr="00E335A7">
        <w:rPr>
          <w:sz w:val="10"/>
        </w:rPr>
        <w:t xml:space="preserve">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CF5A50">
        <w:rPr>
          <w:rStyle w:val="Emphasis"/>
          <w:highlight w:val="green"/>
        </w:rPr>
        <w:t>involvement by superpowers raising the danger of international</w:t>
      </w:r>
      <w:r w:rsidRPr="00F24CCE">
        <w:rPr>
          <w:rStyle w:val="Emphasis"/>
        </w:rPr>
        <w:t xml:space="preserve"> </w:t>
      </w:r>
      <w:r w:rsidRPr="00CF5A50">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CF5A50">
        <w:rPr>
          <w:rStyle w:val="StyleUnderline"/>
          <w:highlight w:val="green"/>
        </w:rPr>
        <w:t>The</w:t>
      </w:r>
      <w:proofErr w:type="gramEnd"/>
      <w:r w:rsidRPr="00CF5A50">
        <w:rPr>
          <w:rStyle w:val="StyleUnderline"/>
          <w:highlight w:val="green"/>
        </w:rPr>
        <w:t xml:space="preserve"> Middle East is</w:t>
      </w:r>
      <w:r w:rsidRPr="00982998">
        <w:rPr>
          <w:rStyle w:val="StyleUnderline"/>
        </w:rPr>
        <w:t xml:space="preserve"> </w:t>
      </w:r>
      <w:r w:rsidRPr="00E335A7">
        <w:rPr>
          <w:sz w:val="10"/>
        </w:rPr>
        <w:t xml:space="preserve">the most water-stressed region on Earth (see Figure 5.5 above). It </w:t>
      </w:r>
      <w:r w:rsidRPr="00CF5A50">
        <w:rPr>
          <w:rStyle w:val="StyleUnderline"/>
          <w:highlight w:val="green"/>
        </w:rPr>
        <w:t>is</w:t>
      </w:r>
      <w:r w:rsidRPr="00E335A7">
        <w:rPr>
          <w:rStyle w:val="StyleUnderline"/>
        </w:rPr>
        <w:t xml:space="preserve"> '</w:t>
      </w:r>
      <w:r w:rsidRPr="00CF5A50">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w:t>
      </w:r>
      <w:proofErr w:type="gramStart"/>
      <w:r w:rsidRPr="00E335A7">
        <w:rPr>
          <w:sz w:val="10"/>
        </w:rPr>
        <w:t>Turkey</w:t>
      </w:r>
      <w:proofErr w:type="gramEnd"/>
      <w:r w:rsidRPr="00E335A7">
        <w:rPr>
          <w:sz w:val="10"/>
        </w:rPr>
        <w:t xml:space="preserve">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w:t>
      </w:r>
      <w:proofErr w:type="gramStart"/>
      <w:r w:rsidRPr="00E335A7">
        <w:rPr>
          <w:sz w:val="10"/>
        </w:rPr>
        <w:t>Brazil</w:t>
      </w:r>
      <w:proofErr w:type="gramEnd"/>
      <w:r w:rsidRPr="00E335A7">
        <w:rPr>
          <w:sz w:val="10"/>
        </w:rPr>
        <w:t xml:space="preserve">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w:t>
      </w:r>
      <w:proofErr w:type="gramStart"/>
      <w:r w:rsidRPr="00511499">
        <w:rPr>
          <w:sz w:val="10"/>
        </w:rPr>
        <w:t>despite the fact that</w:t>
      </w:r>
      <w:proofErr w:type="gramEnd"/>
      <w:r w:rsidRPr="00511499">
        <w:rPr>
          <w:sz w:val="10"/>
        </w:rPr>
        <w:t xml:space="preserve">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w:t>
      </w:r>
      <w:proofErr w:type="gramStart"/>
      <w:r w:rsidRPr="00511499">
        <w:rPr>
          <w:sz w:val="10"/>
        </w:rPr>
        <w:t>land</w:t>
      </w:r>
      <w:proofErr w:type="gramEnd"/>
      <w:r w:rsidRPr="00511499">
        <w:rPr>
          <w:sz w:val="10"/>
        </w:rPr>
        <w:t xml:space="preserve">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w:t>
      </w:r>
      <w:proofErr w:type="gramStart"/>
      <w:r w:rsidRPr="00511499">
        <w:rPr>
          <w:sz w:val="10"/>
        </w:rPr>
        <w:t>Arabia</w:t>
      </w:r>
      <w:proofErr w:type="gramEnd"/>
      <w:r w:rsidRPr="00511499">
        <w:rPr>
          <w:sz w:val="10"/>
        </w:rPr>
        <w:t xml:space="preserve">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w:t>
      </w:r>
      <w:proofErr w:type="gramStart"/>
      <w:r w:rsidRPr="00511499">
        <w:rPr>
          <w:sz w:val="10"/>
        </w:rPr>
        <w:t>Iran</w:t>
      </w:r>
      <w:proofErr w:type="gramEnd"/>
      <w:r w:rsidRPr="00511499">
        <w:rPr>
          <w:sz w:val="10"/>
        </w:rPr>
        <w:t xml:space="preserve">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t>
      </w:r>
      <w:proofErr w:type="gramStart"/>
      <w:r w:rsidRPr="00511499">
        <w:rPr>
          <w:sz w:val="10"/>
        </w:rPr>
        <w:t>world as a whole</w:t>
      </w:r>
      <w:proofErr w:type="gramEnd"/>
      <w:r w:rsidRPr="00511499">
        <w:rPr>
          <w:sz w:val="10"/>
        </w:rPr>
        <w:t xml:space="preserve">. There is a lack of a sense of citizen responsibility for </w:t>
      </w:r>
      <w:r w:rsidRPr="00511499">
        <w:rPr>
          <w:sz w:val="10"/>
        </w:rPr>
        <w:lastRenderedPageBreak/>
        <w:t xml:space="preserve">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w:t>
      </w:r>
      <w:proofErr w:type="gramStart"/>
      <w:r w:rsidRPr="00511499">
        <w:rPr>
          <w:sz w:val="10"/>
        </w:rPr>
        <w:t>land</w:t>
      </w:r>
      <w:proofErr w:type="gramEnd"/>
      <w:r w:rsidRPr="00511499">
        <w:rPr>
          <w:sz w:val="10"/>
        </w:rPr>
        <w:t xml:space="preserve">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w:t>
      </w:r>
      <w:proofErr w:type="gramStart"/>
      <w:r w:rsidRPr="00511499">
        <w:rPr>
          <w:rStyle w:val="Emphasis"/>
        </w:rPr>
        <w:t>importer</w:t>
      </w:r>
      <w:proofErr w:type="gramEnd"/>
      <w:r w:rsidRPr="00511499">
        <w:rPr>
          <w:rStyle w:val="Emphasis"/>
        </w:rPr>
        <w:t xml:space="preserve">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CF5A50">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CF5A50">
        <w:rPr>
          <w:rStyle w:val="Emphasis"/>
          <w:highlight w:val="green"/>
        </w:rPr>
        <w:t xml:space="preserve">If the nation outruns its domestic resources yet still </w:t>
      </w:r>
      <w:proofErr w:type="gramStart"/>
      <w:r w:rsidRPr="00CF5A50">
        <w:rPr>
          <w:rStyle w:val="Emphasis"/>
          <w:highlight w:val="green"/>
        </w:rPr>
        <w:t>has to</w:t>
      </w:r>
      <w:proofErr w:type="gramEnd"/>
      <w:r w:rsidRPr="00CF5A50">
        <w:rPr>
          <w:rStyle w:val="Emphasis"/>
          <w:highlight w:val="green"/>
        </w:rPr>
        <w:t xml:space="preserve">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w:t>
      </w:r>
      <w:proofErr w:type="gramStart"/>
      <w:r w:rsidRPr="00E335A7">
        <w:rPr>
          <w:sz w:val="10"/>
        </w:rPr>
        <w:t>Tianjin</w:t>
      </w:r>
      <w:proofErr w:type="gramEnd"/>
      <w:r w:rsidRPr="00E335A7">
        <w:rPr>
          <w:sz w:val="10"/>
        </w:rPr>
        <w:t xml:space="preserve">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t>
      </w:r>
      <w:proofErr w:type="gramStart"/>
      <w:r w:rsidRPr="00E335A7">
        <w:rPr>
          <w:sz w:val="10"/>
        </w:rPr>
        <w:t>wind</w:t>
      </w:r>
      <w:proofErr w:type="gramEnd"/>
      <w:r w:rsidRPr="00E335A7">
        <w:rPr>
          <w:sz w:val="10"/>
        </w:rPr>
        <w:t xml:space="preserve">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w:t>
      </w:r>
      <w:proofErr w:type="gramStart"/>
      <w:r w:rsidRPr="00E335A7">
        <w:rPr>
          <w:sz w:val="10"/>
        </w:rPr>
        <w:t>groundwater</w:t>
      </w:r>
      <w:proofErr w:type="gramEnd"/>
      <w:r w:rsidRPr="00E335A7">
        <w:rPr>
          <w:sz w:val="10"/>
        </w:rPr>
        <w:t xml:space="preserve">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w:t>
      </w:r>
      <w:proofErr w:type="gramStart"/>
      <w:r w:rsidRPr="00E335A7">
        <w:rPr>
          <w:sz w:val="10"/>
        </w:rPr>
        <w:t>losses</w:t>
      </w:r>
      <w:proofErr w:type="gramEnd"/>
      <w:r w:rsidRPr="00E335A7">
        <w:rPr>
          <w:sz w:val="10"/>
        </w:rPr>
        <w:t xml:space="preserve">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w:t>
      </w:r>
      <w:proofErr w:type="gramStart"/>
      <w:r w:rsidRPr="00E335A7">
        <w:rPr>
          <w:sz w:val="10"/>
        </w:rPr>
        <w:t>climate</w:t>
      </w:r>
      <w:proofErr w:type="gramEnd"/>
      <w:r w:rsidRPr="00E335A7">
        <w:rPr>
          <w:sz w:val="10"/>
        </w:rPr>
        <w:t xml:space="preserv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w:t>
      </w:r>
      <w:proofErr w:type="gramStart"/>
      <w:r w:rsidRPr="00E335A7">
        <w:rPr>
          <w:sz w:val="10"/>
        </w:rPr>
        <w:t>as yet</w:t>
      </w:r>
      <w:proofErr w:type="gramEnd"/>
      <w:r w:rsidRPr="00E335A7">
        <w:rPr>
          <w:sz w:val="10"/>
        </w:rPr>
        <w:t xml:space="preserve">,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CF5A50">
        <w:rPr>
          <w:rStyle w:val="Emphasis"/>
          <w:highlight w:val="green"/>
        </w:rPr>
        <w:t>Strategic analysts have speculated that</w:t>
      </w:r>
      <w:r w:rsidRPr="002B6CA5">
        <w:rPr>
          <w:rStyle w:val="Emphasis"/>
        </w:rPr>
        <w:t xml:space="preserve"> </w:t>
      </w:r>
      <w:r w:rsidRPr="00CF5A50">
        <w:rPr>
          <w:rStyle w:val="Emphasis"/>
          <w:highlight w:val="green"/>
        </w:rPr>
        <w:t>tens of millions of desperate Chinese flooding into</w:t>
      </w:r>
      <w:r w:rsidRPr="002B6CA5">
        <w:rPr>
          <w:rStyle w:val="Emphasis"/>
        </w:rPr>
        <w:t xml:space="preserve"> eastern </w:t>
      </w:r>
      <w:r w:rsidRPr="00CF5A50">
        <w:rPr>
          <w:rStyle w:val="Emphasis"/>
          <w:highlight w:val="green"/>
        </w:rPr>
        <w:t>Russia</w:t>
      </w:r>
      <w:r w:rsidRPr="002B6CA5">
        <w:rPr>
          <w:rStyle w:val="Emphasis"/>
        </w:rPr>
        <w:t xml:space="preserve">, </w:t>
      </w:r>
      <w:r w:rsidRPr="00CF5A50">
        <w:rPr>
          <w:rStyle w:val="Emphasis"/>
          <w:highlight w:val="green"/>
        </w:rPr>
        <w:t>or</w:t>
      </w:r>
      <w:r w:rsidRPr="002B6CA5">
        <w:rPr>
          <w:rStyle w:val="Emphasis"/>
        </w:rPr>
        <w:t xml:space="preserve"> even </w:t>
      </w:r>
      <w:r w:rsidRPr="00CF5A50">
        <w:rPr>
          <w:rStyle w:val="Emphasis"/>
          <w:highlight w:val="green"/>
        </w:rPr>
        <w:t>India</w:t>
      </w:r>
      <w:r w:rsidRPr="002B6CA5">
        <w:rPr>
          <w:rStyle w:val="Emphasis"/>
        </w:rPr>
        <w:t xml:space="preserve">, </w:t>
      </w:r>
      <w:r w:rsidRPr="00CF5A50">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CF5A50">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w:t>
      </w:r>
      <w:proofErr w:type="gramStart"/>
      <w:r w:rsidRPr="00E335A7">
        <w:rPr>
          <w:sz w:val="10"/>
        </w:rPr>
        <w:t>social</w:t>
      </w:r>
      <w:proofErr w:type="gramEnd"/>
      <w:r w:rsidRPr="00E335A7">
        <w:rPr>
          <w:sz w:val="10"/>
        </w:rPr>
        <w:t xml:space="preserve">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w:t>
      </w:r>
      <w:proofErr w:type="gramStart"/>
      <w:r w:rsidRPr="00E335A7">
        <w:rPr>
          <w:sz w:val="10"/>
        </w:rPr>
        <w:t>technological</w:t>
      </w:r>
      <w:proofErr w:type="gramEnd"/>
      <w:r w:rsidRPr="00E335A7">
        <w:rPr>
          <w:sz w:val="10"/>
        </w:rPr>
        <w:t xml:space="preserve">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lastRenderedPageBreak/>
        <w:t>analyse</w:t>
      </w:r>
      <w:proofErr w:type="spellEnd"/>
      <w:r w:rsidRPr="002B6CA5">
        <w:rPr>
          <w:rStyle w:val="StyleUnderline"/>
        </w:rPr>
        <w:t xml:space="preserve"> what may occur</w:t>
      </w:r>
      <w:r w:rsidRPr="00E335A7">
        <w:rPr>
          <w:sz w:val="10"/>
        </w:rPr>
        <w:t xml:space="preserve">. Even the FAO acknowledges however that </w:t>
      </w:r>
      <w:r w:rsidRPr="00CF5A50">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w:t>
      </w:r>
      <w:proofErr w:type="gramStart"/>
      <w:r w:rsidRPr="00E335A7">
        <w:rPr>
          <w:sz w:val="10"/>
        </w:rPr>
        <w:t>Somalia</w:t>
      </w:r>
      <w:proofErr w:type="gramEnd"/>
      <w:r w:rsidRPr="00E335A7">
        <w:rPr>
          <w:sz w:val="10"/>
        </w:rPr>
        <w:t xml:space="preserve">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w:t>
      </w:r>
      <w:proofErr w:type="gramStart"/>
      <w:r w:rsidRPr="00E335A7">
        <w:rPr>
          <w:sz w:val="10"/>
        </w:rPr>
        <w:t>disasters</w:t>
      </w:r>
      <w:proofErr w:type="gramEnd"/>
      <w:r w:rsidRPr="00E335A7">
        <w:rPr>
          <w:sz w:val="10"/>
        </w:rPr>
        <w:t xml:space="preserve">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xml:space="preserve">, as its water, soils, </w:t>
      </w:r>
      <w:proofErr w:type="gramStart"/>
      <w:r w:rsidRPr="002B6CA5">
        <w:rPr>
          <w:rStyle w:val="StyleUnderline"/>
        </w:rPr>
        <w:t>forests</w:t>
      </w:r>
      <w:proofErr w:type="gramEnd"/>
      <w:r w:rsidRPr="002B6CA5">
        <w:rPr>
          <w:rStyle w:val="StyleUnderline"/>
        </w:rPr>
        <w:t xml:space="preserve">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CF5A50">
        <w:rPr>
          <w:rStyle w:val="Emphasis"/>
          <w:highlight w:val="green"/>
        </w:rPr>
        <w:t>consequences will impact everyone on the planet</w:t>
      </w:r>
      <w:r w:rsidRPr="00E335A7">
        <w:rPr>
          <w:sz w:val="10"/>
        </w:rPr>
        <w:t xml:space="preserve">. </w:t>
      </w:r>
      <w:r w:rsidRPr="00994D85">
        <w:rPr>
          <w:sz w:val="10"/>
          <w:szCs w:val="10"/>
        </w:rPr>
        <w:t xml:space="preserve">A World Bank study has warned that 140 million people will have to leave just three regions of the world as climate refugees before 2050 — and the vast majority of these, some 86 million, would be displaced from their homes in Sub-Saharan Africa. </w:t>
      </w:r>
    </w:p>
    <w:p w14:paraId="5C8A8D16" w14:textId="1ABEF4DA" w:rsidR="000F66A0" w:rsidRPr="00832ECA" w:rsidRDefault="00BA1844" w:rsidP="000F66A0">
      <w:pPr>
        <w:pStyle w:val="Heading4"/>
        <w:rPr>
          <w:rFonts w:cs="Calibri"/>
        </w:rPr>
      </w:pPr>
      <w:r w:rsidRPr="00051B41">
        <w:rPr>
          <w:rFonts w:cs="Calibri"/>
        </w:rPr>
        <w:t xml:space="preserve">1AR theory is skewed towards the </w:t>
      </w:r>
      <w:proofErr w:type="spellStart"/>
      <w:r w:rsidRPr="00051B41">
        <w:rPr>
          <w:rFonts w:cs="Calibri"/>
        </w:rPr>
        <w:t>aff</w:t>
      </w:r>
      <w:proofErr w:type="spellEnd"/>
      <w:r w:rsidRPr="00051B41">
        <w:rPr>
          <w:rFonts w:cs="Calibri"/>
        </w:rPr>
        <w:t xml:space="preserve"> – a) the 2NR must cover substance and over-cover theory, since they get the collapse and persuasive spin advantage of the 3min 2AR, b) their responses to my counter </w:t>
      </w:r>
      <w:proofErr w:type="spellStart"/>
      <w:r w:rsidRPr="00051B41">
        <w:rPr>
          <w:rFonts w:cs="Calibri"/>
        </w:rPr>
        <w:t>interp</w:t>
      </w:r>
      <w:proofErr w:type="spellEnd"/>
      <w:r w:rsidRPr="00051B41">
        <w:rPr>
          <w:rFonts w:cs="Calibri"/>
        </w:rPr>
        <w:t xml:space="preserve"> will be new, which means 1AR theory necessitates intervention. Implications – a) reject 1AR theory since it can’t be a legitimate check for abuse, b) drop the </w:t>
      </w:r>
      <w:proofErr w:type="spellStart"/>
      <w:r w:rsidRPr="00051B41">
        <w:rPr>
          <w:rFonts w:cs="Calibri"/>
        </w:rPr>
        <w:t>arg</w:t>
      </w:r>
      <w:proofErr w:type="spellEnd"/>
      <w:r w:rsidRPr="00051B41">
        <w:rPr>
          <w:rFonts w:cs="Calibri"/>
        </w:rPr>
        <w:t xml:space="preserve"> to minimize the chance the round is decided unfairly, c) use reasonability with a bar of defense or the </w:t>
      </w:r>
      <w:proofErr w:type="spellStart"/>
      <w:r w:rsidRPr="00051B41">
        <w:rPr>
          <w:rFonts w:cs="Calibri"/>
        </w:rPr>
        <w:t>aff</w:t>
      </w:r>
      <w:proofErr w:type="spellEnd"/>
      <w:r w:rsidRPr="00051B41">
        <w:rPr>
          <w:rFonts w:cs="Calibri"/>
        </w:rPr>
        <w:t xml:space="preserve"> always wins since the 2AR can line by line the whole 2NR without winning real abuse</w:t>
      </w:r>
      <w:r w:rsidR="000F66A0" w:rsidRPr="00832ECA">
        <w:rPr>
          <w:rFonts w:eastAsia="Times New Roman" w:cs="Calibri"/>
          <w:vanish/>
          <w:szCs w:val="16"/>
        </w:rPr>
        <w:t>Top of Form</w:t>
      </w:r>
    </w:p>
    <w:p w14:paraId="3F1E346B" w14:textId="77777777" w:rsidR="000F66A0" w:rsidRPr="00832ECA" w:rsidRDefault="000F66A0" w:rsidP="000F66A0">
      <w:pPr>
        <w:pStyle w:val="Heading2"/>
        <w:rPr>
          <w:rFonts w:cs="Calibri"/>
        </w:rPr>
      </w:pPr>
      <w:r w:rsidRPr="00832ECA">
        <w:rPr>
          <w:rFonts w:cs="Calibri"/>
        </w:rPr>
        <w:lastRenderedPageBreak/>
        <w:t>Case</w:t>
      </w:r>
    </w:p>
    <w:p w14:paraId="657DE397" w14:textId="32250EE7" w:rsidR="000F66A0" w:rsidRDefault="00BA1844" w:rsidP="00BA1844">
      <w:pPr>
        <w:pStyle w:val="Heading3"/>
      </w:pPr>
      <w:proofErr w:type="spellStart"/>
      <w:r>
        <w:lastRenderedPageBreak/>
        <w:t>Underview</w:t>
      </w:r>
      <w:proofErr w:type="spellEnd"/>
    </w:p>
    <w:p w14:paraId="32C5458E" w14:textId="77777777" w:rsidR="00FA4102" w:rsidRDefault="00FA4102" w:rsidP="00FA4102">
      <w:pPr>
        <w:pStyle w:val="Heading3"/>
      </w:pPr>
      <w:proofErr w:type="spellStart"/>
      <w:r>
        <w:lastRenderedPageBreak/>
        <w:t>Underview</w:t>
      </w:r>
      <w:proofErr w:type="spellEnd"/>
    </w:p>
    <w:p w14:paraId="550A314D" w14:textId="77777777" w:rsidR="00FA4102" w:rsidRPr="00F325FB" w:rsidRDefault="00FA4102" w:rsidP="00FA4102">
      <w:pPr>
        <w:pStyle w:val="Heading4"/>
        <w:rPr>
          <w:color w:val="FF0000"/>
        </w:rPr>
      </w:pPr>
      <w:r w:rsidRPr="00F325FB">
        <w:rPr>
          <w:color w:val="FF0000"/>
        </w:rPr>
        <w:t xml:space="preserve">1] </w:t>
      </w:r>
      <w:proofErr w:type="spellStart"/>
      <w:r w:rsidRPr="00F325FB">
        <w:rPr>
          <w:color w:val="FF0000"/>
        </w:rPr>
        <w:t>Aff</w:t>
      </w:r>
      <w:proofErr w:type="spellEnd"/>
      <w:r w:rsidRPr="00F325FB">
        <w:rPr>
          <w:color w:val="FF0000"/>
        </w:rPr>
        <w:t xml:space="preserve"> gets 1AR theory to prevent infinite abuse it’s DTD since the 1AR needs it to make the time investment worth, no RVIs because you can dump on a 30 sec shell for 6 minutes, and competing </w:t>
      </w:r>
      <w:proofErr w:type="spellStart"/>
      <w:r w:rsidRPr="00F325FB">
        <w:rPr>
          <w:color w:val="FF0000"/>
        </w:rPr>
        <w:t>interps</w:t>
      </w:r>
      <w:proofErr w:type="spellEnd"/>
      <w:r w:rsidRPr="00F325FB">
        <w:rPr>
          <w:color w:val="FF0000"/>
        </w:rPr>
        <w:t xml:space="preserve"> since</w:t>
      </w:r>
      <w:r w:rsidRPr="00F325FB">
        <w:rPr>
          <w:rFonts w:cs="Calibri"/>
          <w:color w:val="FF0000"/>
        </w:rPr>
        <w:t xml:space="preserve"> the 2n can’t dump on a reasonability bright-line that excludes only what they did wrong</w:t>
      </w:r>
      <w:r w:rsidRPr="00F325FB">
        <w:rPr>
          <w:color w:val="FF0000"/>
        </w:rPr>
        <w:t xml:space="preserve"> – 1AR theory comes first the 1AR is too short to be able to rectify abuse and adequately cover substance.</w:t>
      </w:r>
    </w:p>
    <w:p w14:paraId="03123337" w14:textId="77777777" w:rsidR="00FA4102" w:rsidRPr="00F325FB" w:rsidRDefault="00FA4102" w:rsidP="00FA4102">
      <w:pPr>
        <w:pStyle w:val="Heading4"/>
        <w:rPr>
          <w:color w:val="FF0000"/>
        </w:rPr>
      </w:pPr>
      <w:r w:rsidRPr="00F325FB">
        <w:rPr>
          <w:color w:val="FF0000"/>
        </w:rPr>
        <w:t>2] 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14:paraId="6C436918" w14:textId="77777777" w:rsidR="00FA4102" w:rsidRPr="00F325FB" w:rsidRDefault="00FA4102" w:rsidP="00FA4102">
      <w:pPr>
        <w:pStyle w:val="Heading4"/>
        <w:rPr>
          <w:color w:val="FF0000"/>
        </w:rPr>
      </w:pPr>
      <w:r w:rsidRPr="00F325FB">
        <w:rPr>
          <w:color w:val="FF0000"/>
        </w:rPr>
        <w:t xml:space="preserve">3] Consequentialism fails – A] Induction fails –saying that induction works relies on induction itself because it assumes that past trends will continue, which means it’s circular and unjustified B] Butterfly effect - every action has infinite stemming </w:t>
      </w:r>
      <w:proofErr w:type="gramStart"/>
      <w:r w:rsidRPr="00F325FB">
        <w:rPr>
          <w:color w:val="FF0000"/>
        </w:rPr>
        <w:t>consequences</w:t>
      </w:r>
      <w:proofErr w:type="gramEnd"/>
      <w:r w:rsidRPr="00F325FB">
        <w:rPr>
          <w:color w:val="FF0000"/>
        </w:rPr>
        <w:t xml:space="preserve"> so it is impossible to evaluate an action based off them;</w:t>
      </w:r>
    </w:p>
    <w:p w14:paraId="52B988E3" w14:textId="77777777" w:rsidR="00FA4102" w:rsidRPr="00FA4102" w:rsidRDefault="00FA4102" w:rsidP="00FA4102"/>
    <w:p w14:paraId="7E2BDF84" w14:textId="77777777" w:rsidR="00EA1682" w:rsidRDefault="00EA1682" w:rsidP="00EA1682">
      <w:pPr>
        <w:pStyle w:val="Heading3"/>
      </w:pPr>
      <w:r>
        <w:lastRenderedPageBreak/>
        <w:t>AT Debris [</w:t>
      </w:r>
      <w:proofErr w:type="spellStart"/>
      <w:r>
        <w:t>BrettDrills</w:t>
      </w:r>
      <w:proofErr w:type="spellEnd"/>
      <w:r>
        <w:t>]</w:t>
      </w:r>
    </w:p>
    <w:p w14:paraId="742ABCB2" w14:textId="77777777" w:rsidR="00EA1682" w:rsidRPr="00B036CD" w:rsidRDefault="00EA1682" w:rsidP="00EA1682">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2695DF3E" w14:textId="77777777" w:rsidR="00EA1682" w:rsidRPr="00FE4F08" w:rsidRDefault="00EA1682" w:rsidP="00EA1682">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5EA21AA0" w14:textId="77777777" w:rsidR="00EA1682" w:rsidRPr="00FE4F08" w:rsidRDefault="00EA1682" w:rsidP="00EA1682">
      <w:pPr>
        <w:rPr>
          <w:sz w:val="16"/>
        </w:rPr>
      </w:pPr>
      <w:r w:rsidRPr="00B036CD">
        <w:rPr>
          <w:rStyle w:val="StyleUnderline"/>
        </w:rPr>
        <w:t xml:space="preserve">The orbital area around earth can be broken down into </w:t>
      </w:r>
      <w:r w:rsidRPr="00CF5A50">
        <w:rPr>
          <w:rStyle w:val="StyleUnderline"/>
          <w:highlight w:val="green"/>
        </w:rPr>
        <w:t>four regions.</w:t>
      </w:r>
      <w:r>
        <w:rPr>
          <w:rStyle w:val="StyleUnderline"/>
        </w:rPr>
        <w:t xml:space="preserve"> </w:t>
      </w:r>
      <w:r w:rsidRPr="00CF5A50">
        <w:rPr>
          <w:rStyle w:val="Emphasis"/>
          <w:highlight w:val="green"/>
        </w:rPr>
        <w:t>Low LEO</w:t>
      </w:r>
      <w:r w:rsidRPr="00B036CD">
        <w:rPr>
          <w:rStyle w:val="StyleUnderline"/>
        </w:rPr>
        <w:t xml:space="preserve"> - Up to about 400km. </w:t>
      </w:r>
      <w:r w:rsidRPr="00CF5A50">
        <w:rPr>
          <w:rStyle w:val="StyleUnderline"/>
          <w:highlight w:val="green"/>
        </w:rPr>
        <w:t>Things</w:t>
      </w:r>
      <w:r w:rsidRPr="00B036CD">
        <w:rPr>
          <w:rStyle w:val="StyleUnderline"/>
        </w:rPr>
        <w:t xml:space="preserve"> that orbit here </w:t>
      </w:r>
      <w:r w:rsidRPr="00CF5A50">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CF5A50">
        <w:rPr>
          <w:rStyle w:val="Emphasis"/>
          <w:highlight w:val="green"/>
        </w:rPr>
        <w:t>High LEO</w:t>
      </w:r>
      <w:r w:rsidRPr="00B036CD">
        <w:rPr>
          <w:rStyle w:val="StyleUnderline"/>
        </w:rPr>
        <w:t xml:space="preserve"> - 400km to 2000km. This </w:t>
      </w:r>
      <w:r w:rsidRPr="002A301D">
        <w:rPr>
          <w:rStyle w:val="StyleUnderline"/>
        </w:rPr>
        <w:t xml:space="preserve">where </w:t>
      </w:r>
      <w:r w:rsidRPr="00CF5A50">
        <w:rPr>
          <w:rStyle w:val="StyleUnderline"/>
          <w:highlight w:val="green"/>
        </w:rPr>
        <w:t>most</w:t>
      </w:r>
      <w:r w:rsidRPr="00B036CD">
        <w:rPr>
          <w:rStyle w:val="StyleUnderline"/>
        </w:rPr>
        <w:t xml:space="preserve"> heavy satellites and most space </w:t>
      </w:r>
      <w:r w:rsidRPr="00CF5A50">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CF5A50">
        <w:rPr>
          <w:rStyle w:val="Emphasis"/>
          <w:highlight w:val="green"/>
        </w:rPr>
        <w:t>Mid Orbit</w:t>
      </w:r>
      <w:r w:rsidRPr="00CF5A50">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CF5A50">
        <w:rPr>
          <w:rStyle w:val="StyleUnderline"/>
          <w:highlight w:val="green"/>
        </w:rPr>
        <w:t>sat</w:t>
      </w:r>
      <w:r w:rsidRPr="00B036CD">
        <w:rPr>
          <w:rStyle w:val="StyleUnderline"/>
        </w:rPr>
        <w:t>ellite</w:t>
      </w:r>
      <w:r w:rsidRPr="00CF5A50">
        <w:rPr>
          <w:rStyle w:val="StyleUnderline"/>
          <w:highlight w:val="green"/>
        </w:rPr>
        <w:t>s travel here</w:t>
      </w:r>
      <w:r w:rsidRPr="00B036CD">
        <w:rPr>
          <w:rStyle w:val="StyleUnderline"/>
        </w:rPr>
        <w:t xml:space="preserve"> in lonely, long lives. The </w:t>
      </w:r>
      <w:r w:rsidRPr="00CF5A50">
        <w:rPr>
          <w:rStyle w:val="Emphasis"/>
          <w:highlight w:val="green"/>
        </w:rPr>
        <w:t>volume</w:t>
      </w:r>
      <w:r w:rsidRPr="00B036CD">
        <w:rPr>
          <w:rStyle w:val="Emphasis"/>
        </w:rPr>
        <w:t xml:space="preserve"> of space </w:t>
      </w:r>
      <w:r w:rsidRPr="00CF5A50">
        <w:rPr>
          <w:rStyle w:val="Emphasis"/>
          <w:highlight w:val="green"/>
        </w:rPr>
        <w:t>is so huge</w:t>
      </w:r>
      <w:r w:rsidRPr="00CF5A50">
        <w:rPr>
          <w:rStyle w:val="StyleUnderline"/>
          <w:highlight w:val="green"/>
        </w:rPr>
        <w:t>, and</w:t>
      </w:r>
      <w:r w:rsidRPr="00B036CD">
        <w:rPr>
          <w:rStyle w:val="StyleUnderline"/>
        </w:rPr>
        <w:t xml:space="preserve"> the </w:t>
      </w:r>
      <w:r w:rsidRPr="00CF5A50">
        <w:rPr>
          <w:rStyle w:val="Emphasis"/>
          <w:highlight w:val="green"/>
        </w:rPr>
        <w:t>number of sat</w:t>
      </w:r>
      <w:r w:rsidRPr="00B036CD">
        <w:rPr>
          <w:rStyle w:val="Emphasis"/>
        </w:rPr>
        <w:t>ellite</w:t>
      </w:r>
      <w:r w:rsidRPr="00CF5A50">
        <w:rPr>
          <w:rStyle w:val="Emphasis"/>
          <w:highlight w:val="green"/>
        </w:rPr>
        <w:t>s so few</w:t>
      </w:r>
      <w:r w:rsidRPr="00B036CD">
        <w:rPr>
          <w:rStyle w:val="StyleUnderline"/>
        </w:rPr>
        <w:t xml:space="preserve">, that </w:t>
      </w:r>
      <w:r w:rsidRPr="00CF5A50">
        <w:rPr>
          <w:rStyle w:val="StyleUnderline"/>
          <w:highlight w:val="green"/>
        </w:rPr>
        <w:t xml:space="preserve">we </w:t>
      </w:r>
      <w:r w:rsidRPr="00CF5A50">
        <w:rPr>
          <w:rStyle w:val="Emphasis"/>
          <w:highlight w:val="green"/>
        </w:rPr>
        <w:t>don’t</w:t>
      </w:r>
      <w:r w:rsidRPr="00B036CD">
        <w:rPr>
          <w:rStyle w:val="Emphasis"/>
        </w:rPr>
        <w:t xml:space="preserve"> need to </w:t>
      </w:r>
      <w:r w:rsidRPr="00CF5A50">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CF5A50">
        <w:rPr>
          <w:rStyle w:val="StyleUnderline"/>
          <w:highlight w:val="green"/>
        </w:rPr>
        <w:t>sat</w:t>
      </w:r>
      <w:r w:rsidRPr="00B036CD">
        <w:rPr>
          <w:rStyle w:val="StyleUnderline"/>
        </w:rPr>
        <w:t>ellite</w:t>
      </w:r>
      <w:r w:rsidRPr="00CF5A50">
        <w:rPr>
          <w:rStyle w:val="StyleUnderline"/>
          <w:highlight w:val="green"/>
        </w:rPr>
        <w:t>s</w:t>
      </w:r>
      <w:r w:rsidRPr="00B036CD">
        <w:rPr>
          <w:rStyle w:val="StyleUnderline"/>
        </w:rPr>
        <w:t xml:space="preserve"> here are </w:t>
      </w:r>
      <w:r w:rsidRPr="00CF5A50">
        <w:rPr>
          <w:rStyle w:val="StyleUnderline"/>
          <w:highlight w:val="green"/>
        </w:rPr>
        <w:t>moving the same</w:t>
      </w:r>
      <w:r w:rsidRPr="00B036CD">
        <w:rPr>
          <w:rStyle w:val="StyleUnderline"/>
        </w:rPr>
        <w:t xml:space="preserve"> direction at the same </w:t>
      </w:r>
      <w:r w:rsidRPr="00CF5A50">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CF5A50">
        <w:rPr>
          <w:rStyle w:val="Emphasis"/>
          <w:highlight w:val="green"/>
        </w:rPr>
        <w:t>one</w:t>
      </w:r>
      <w:r w:rsidRPr="00B036CD">
        <w:rPr>
          <w:rStyle w:val="Emphasis"/>
        </w:rPr>
        <w:t xml:space="preserve"> satellite </w:t>
      </w:r>
      <w:r w:rsidRPr="00CF5A50">
        <w:rPr>
          <w:rStyle w:val="Emphasis"/>
          <w:highlight w:val="green"/>
        </w:rPr>
        <w:t>per 1000km</w:t>
      </w:r>
      <w:r w:rsidRPr="00B036CD">
        <w:rPr>
          <w:rStyle w:val="StyleUnderline"/>
        </w:rPr>
        <w:t xml:space="preserve"> of the ring. Kessler is </w:t>
      </w:r>
      <w:r w:rsidRPr="00CF5A50">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CF5A50">
        <w:rPr>
          <w:rStyle w:val="Emphasis"/>
          <w:highlight w:val="green"/>
        </w:rPr>
        <w:t>worst case</w:t>
      </w:r>
      <w:proofErr w:type="gramEnd"/>
      <w:r w:rsidRPr="00CF5A50">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CF5A50">
        <w:rPr>
          <w:rStyle w:val="StyleUnderline"/>
          <w:highlight w:val="green"/>
        </w:rPr>
        <w:t>odds of hitting</w:t>
      </w:r>
      <w:r w:rsidRPr="00B036CD">
        <w:rPr>
          <w:rStyle w:val="StyleUnderline"/>
        </w:rPr>
        <w:t xml:space="preserve"> that cube </w:t>
      </w:r>
      <w:r w:rsidRPr="00CF5A50">
        <w:rPr>
          <w:rStyle w:val="StyleUnderline"/>
          <w:highlight w:val="green"/>
        </w:rPr>
        <w:t xml:space="preserve">are </w:t>
      </w:r>
      <w:r w:rsidRPr="00CF5A50">
        <w:rPr>
          <w:rStyle w:val="Emphasis"/>
          <w:highlight w:val="green"/>
        </w:rPr>
        <w:t xml:space="preserve">tiny </w:t>
      </w:r>
      <w:r w:rsidRPr="005E6353">
        <w:rPr>
          <w:rStyle w:val="Emphasis"/>
        </w:rPr>
        <w:t>- less than 1 in 10,000</w:t>
      </w:r>
      <w:r w:rsidRPr="00B036CD">
        <w:rPr>
          <w:sz w:val="16"/>
        </w:rPr>
        <w:t>.</w:t>
      </w:r>
    </w:p>
    <w:p w14:paraId="0BE44272" w14:textId="77777777" w:rsidR="00EA1682" w:rsidRPr="005F2223" w:rsidRDefault="00EA1682" w:rsidP="00EA1682">
      <w:pPr>
        <w:pStyle w:val="Heading4"/>
        <w:rPr>
          <w:u w:val="single"/>
        </w:rPr>
      </w:pPr>
      <w:r>
        <w:lastRenderedPageBreak/>
        <w:t xml:space="preserve">Low risk of collisions – it’s </w:t>
      </w:r>
      <w:r>
        <w:rPr>
          <w:u w:val="single"/>
        </w:rPr>
        <w:t>overhyped</w:t>
      </w:r>
    </w:p>
    <w:p w14:paraId="4ED5CC7B" w14:textId="77777777" w:rsidR="00EA1682" w:rsidRPr="005F2223" w:rsidRDefault="00EA1682" w:rsidP="00EA1682">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7B1265F1" w14:textId="77777777" w:rsidR="00EA1682" w:rsidRPr="00FE4F08" w:rsidRDefault="00EA1682" w:rsidP="00EA1682">
      <w:pPr>
        <w:rPr>
          <w:b/>
          <w:bCs/>
          <w:u w:val="single"/>
          <w:bdr w:val="single" w:sz="8" w:space="0" w:color="auto"/>
        </w:rPr>
      </w:pPr>
      <w:r w:rsidRPr="00CF5A50">
        <w:rPr>
          <w:rStyle w:val="TitleChar"/>
          <w:highlight w:val="green"/>
        </w:rPr>
        <w:t>Popular culture</w:t>
      </w:r>
      <w:r w:rsidRPr="00DD25A4">
        <w:rPr>
          <w:rStyle w:val="TitleChar"/>
        </w:rPr>
        <w:t xml:space="preserve"> has </w:t>
      </w:r>
      <w:r w:rsidRPr="00CF5A50">
        <w:rPr>
          <w:rStyle w:val="TitleChar"/>
          <w:highlight w:val="green"/>
        </w:rPr>
        <w:t>embraced</w:t>
      </w:r>
      <w:r w:rsidRPr="00DD25A4">
        <w:rPr>
          <w:rStyle w:val="TitleChar"/>
        </w:rPr>
        <w:t xml:space="preserve"> the </w:t>
      </w:r>
      <w:r w:rsidRPr="00CF5A50">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rPr>
          <w:sz w:val="16"/>
        </w:rPr>
        <w:t xml:space="preserve"> meant to conceptualize space congestion.</w:t>
      </w:r>
      <w:r>
        <w:rPr>
          <w:sz w:val="16"/>
        </w:rPr>
        <w:t xml:space="preserve"> </w:t>
      </w:r>
      <w:r w:rsidRPr="00FA158C">
        <w:rPr>
          <w:sz w:val="16"/>
        </w:rPr>
        <w:t xml:space="preserve">Unfortunately, for the sake of a good visual, </w:t>
      </w:r>
      <w:r w:rsidRPr="00DD25A4">
        <w:rPr>
          <w:rStyle w:val="TitleChar"/>
        </w:rPr>
        <w:t>satellites are depicted as if they were hundreds of miles wide, like the state of Pennsylvania</w:t>
      </w:r>
      <w:r w:rsidRPr="00FA158C">
        <w:rPr>
          <w:sz w:val="16"/>
        </w:rPr>
        <w:t xml:space="preserve"> (for the record, there are no space objects the size of Pennsylvania in orbit). </w:t>
      </w:r>
      <w:r w:rsidRPr="00DD25A4">
        <w:rPr>
          <w:rStyle w:val="TitleChar"/>
        </w:rPr>
        <w:t xml:space="preserve">Unfortunately, this is the rule, not the exception, and </w:t>
      </w:r>
      <w:r w:rsidRPr="00CF5A50">
        <w:rPr>
          <w:rStyle w:val="TitleChar"/>
          <w:highlight w:val="green"/>
        </w:rPr>
        <w:t xml:space="preserve">almost </w:t>
      </w:r>
      <w:proofErr w:type="gramStart"/>
      <w:r w:rsidRPr="00CF5A50">
        <w:rPr>
          <w:rStyle w:val="TitleChar"/>
          <w:highlight w:val="green"/>
        </w:rPr>
        <w:t>all</w:t>
      </w:r>
      <w:r w:rsidRPr="00DD25A4">
        <w:rPr>
          <w:rStyle w:val="TitleChar"/>
        </w:rPr>
        <w:t xml:space="preserve"> of</w:t>
      </w:r>
      <w:proofErr w:type="gramEnd"/>
      <w:r w:rsidRPr="00DD25A4">
        <w:rPr>
          <w:rStyle w:val="TitleChar"/>
        </w:rPr>
        <w:t xml:space="preserve"> these </w:t>
      </w:r>
      <w:r w:rsidRPr="00CF5A50">
        <w:rPr>
          <w:rStyle w:val="TitleChar"/>
          <w:highlight w:val="green"/>
        </w:rPr>
        <w:t>articles</w:t>
      </w:r>
      <w:r w:rsidRPr="00DD25A4">
        <w:rPr>
          <w:rStyle w:val="TitleChar"/>
        </w:rPr>
        <w:t xml:space="preserve">, movies, graphics, and simulations </w:t>
      </w:r>
      <w:r w:rsidRPr="00CF5A50">
        <w:rPr>
          <w:rStyle w:val="TitleChar"/>
          <w:highlight w:val="green"/>
        </w:rPr>
        <w:t xml:space="preserve">are </w:t>
      </w:r>
      <w:r w:rsidRPr="00CF5A50">
        <w:rPr>
          <w:rStyle w:val="Emphasis"/>
          <w:highlight w:val="green"/>
        </w:rPr>
        <w:t>exaggerated and misleading</w:t>
      </w:r>
      <w:r w:rsidRPr="00FA158C">
        <w:rPr>
          <w:sz w:val="16"/>
        </w:rPr>
        <w:t xml:space="preserve">. </w:t>
      </w:r>
      <w:r w:rsidRPr="00DD25A4">
        <w:rPr>
          <w:rStyle w:val="TitleChar"/>
        </w:rPr>
        <w:t xml:space="preserve">Space </w:t>
      </w:r>
      <w:r w:rsidRPr="00CF5A50">
        <w:rPr>
          <w:rStyle w:val="TitleChar"/>
          <w:highlight w:val="green"/>
        </w:rPr>
        <w:t>debris</w:t>
      </w:r>
      <w:r w:rsidRPr="00DD25A4">
        <w:rPr>
          <w:rStyle w:val="TitleChar"/>
        </w:rPr>
        <w:t xml:space="preserve"> and collision risk </w:t>
      </w:r>
      <w:r w:rsidRPr="00CF5A50">
        <w:rPr>
          <w:rStyle w:val="TitleChar"/>
          <w:highlight w:val="green"/>
        </w:rPr>
        <w:t>is</w:t>
      </w:r>
      <w:r w:rsidRPr="00FA158C">
        <w:rPr>
          <w:sz w:val="16"/>
        </w:rPr>
        <w:t xml:space="preserve"> real, but it </w:t>
      </w:r>
      <w:r w:rsidRPr="00DD25A4">
        <w:rPr>
          <w:rStyle w:val="Emphasis"/>
        </w:rPr>
        <w:t>certainly</w:t>
      </w:r>
      <w:r w:rsidRPr="00FA158C">
        <w:rPr>
          <w:sz w:val="16"/>
        </w:rPr>
        <w:t xml:space="preserve"> is </w:t>
      </w:r>
      <w:r w:rsidRPr="00CF5A50">
        <w:rPr>
          <w:rStyle w:val="Emphasis"/>
          <w:highlight w:val="green"/>
        </w:rPr>
        <w:t>not a crisis.</w:t>
      </w:r>
      <w:r>
        <w:rPr>
          <w:rStyle w:val="Emphasis"/>
        </w:rPr>
        <w:t xml:space="preserve"> </w:t>
      </w:r>
      <w:proofErr w:type="gramStart"/>
      <w:r w:rsidRPr="00DD25A4">
        <w:rPr>
          <w:rStyle w:val="TitleChar"/>
        </w:rPr>
        <w:t>So</w:t>
      </w:r>
      <w:proofErr w:type="gramEnd"/>
      <w:r w:rsidRPr="00DD25A4">
        <w:rPr>
          <w:rStyle w:val="TitleChar"/>
        </w:rPr>
        <w:t xml:space="preserve"> what are </w:t>
      </w:r>
      <w:r w:rsidRPr="00DD25A4">
        <w:rPr>
          <w:rStyle w:val="Emphasis"/>
        </w:rPr>
        <w:t>the facts?</w:t>
      </w:r>
      <w:r>
        <w:rPr>
          <w:rStyle w:val="TitleChar"/>
        </w:rPr>
        <w:t xml:space="preserve"> </w:t>
      </w:r>
      <w:r w:rsidRPr="00FA158C">
        <w:rPr>
          <w:sz w:val="16"/>
        </w:rPr>
        <w:t xml:space="preserve">On the positive side, </w:t>
      </w:r>
      <w:r w:rsidRPr="00CF5A50">
        <w:rPr>
          <w:rStyle w:val="TitleChar"/>
          <w:highlight w:val="green"/>
        </w:rPr>
        <w:t xml:space="preserve">space is </w:t>
      </w:r>
      <w:proofErr w:type="gramStart"/>
      <w:r w:rsidRPr="00CF5A50">
        <w:rPr>
          <w:rStyle w:val="Emphasis"/>
          <w:highlight w:val="green"/>
        </w:rPr>
        <w:t>empty</w:t>
      </w:r>
      <w:proofErr w:type="gramEnd"/>
      <w:r w:rsidRPr="00CF5A50">
        <w:rPr>
          <w:rStyle w:val="TitleChar"/>
          <w:highlight w:val="green"/>
        </w:rPr>
        <w:t xml:space="preserve"> and</w:t>
      </w:r>
      <w:r w:rsidRPr="00DD25A4">
        <w:rPr>
          <w:rStyle w:val="TitleChar"/>
        </w:rPr>
        <w:t xml:space="preserve"> it is </w:t>
      </w:r>
      <w:r w:rsidRPr="00CF5A50">
        <w:rPr>
          <w:rStyle w:val="Emphasis"/>
          <w:highlight w:val="green"/>
        </w:rPr>
        <w:t>vast</w:t>
      </w:r>
      <w:r w:rsidRPr="00FA158C">
        <w:rPr>
          <w:sz w:val="16"/>
        </w:rPr>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CF5A50">
        <w:rPr>
          <w:rStyle w:val="Emphasis"/>
          <w:highlight w:val="green"/>
        </w:rPr>
        <w:t>one half a degree</w:t>
      </w:r>
      <w:r w:rsidRPr="00DD25A4">
        <w:rPr>
          <w:rStyle w:val="TitleChar"/>
        </w:rPr>
        <w:t xml:space="preserve"> of Earth longitude </w:t>
      </w:r>
      <w:r w:rsidRPr="00CF5A50">
        <w:rPr>
          <w:rStyle w:val="TitleChar"/>
          <w:highlight w:val="green"/>
        </w:rPr>
        <w:t>is</w:t>
      </w:r>
      <w:r w:rsidRPr="00DD25A4">
        <w:rPr>
          <w:rStyle w:val="TitleChar"/>
        </w:rPr>
        <w:t xml:space="preserve"> almost </w:t>
      </w:r>
      <w:r w:rsidRPr="00CF5A50">
        <w:rPr>
          <w:rStyle w:val="Emphasis"/>
          <w:highlight w:val="green"/>
        </w:rPr>
        <w:t>40 miles long</w:t>
      </w:r>
      <w:r w:rsidRPr="00FA158C">
        <w:rPr>
          <w:sz w:val="16"/>
        </w:rPr>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rPr>
          <w:sz w:val="16"/>
        </w:rPr>
        <w:t xml:space="preserve">, </w:t>
      </w:r>
      <w:r w:rsidRPr="00DD25A4">
        <w:rPr>
          <w:rStyle w:val="TitleChar"/>
        </w:rPr>
        <w:t>some 22,000 miles up</w:t>
      </w:r>
      <w:r w:rsidRPr="00FA158C">
        <w:rPr>
          <w:sz w:val="16"/>
        </w:rPr>
        <w:t xml:space="preserve"> </w:t>
      </w:r>
      <w:r w:rsidRPr="00DD25A4">
        <w:rPr>
          <w:rStyle w:val="TitleChar"/>
        </w:rPr>
        <w:t xml:space="preserve">is </w:t>
      </w:r>
      <w:r w:rsidRPr="00DD25A4">
        <w:rPr>
          <w:rStyle w:val="Emphasis"/>
        </w:rPr>
        <w:t>over 230 miles long</w:t>
      </w:r>
      <w:r w:rsidRPr="00FA158C">
        <w:rPr>
          <w:sz w:val="16"/>
        </w:rPr>
        <w:t xml:space="preserve">. </w:t>
      </w:r>
      <w:r w:rsidRPr="00DD25A4">
        <w:rPr>
          <w:rStyle w:val="TitleChar"/>
        </w:rPr>
        <w:t xml:space="preserve">Generally, </w:t>
      </w:r>
      <w:r w:rsidRPr="00CF5A50">
        <w:rPr>
          <w:rStyle w:val="Emphasis"/>
          <w:highlight w:val="green"/>
        </w:rPr>
        <w:t>we don’t</w:t>
      </w:r>
      <w:r w:rsidRPr="00FA158C">
        <w:rPr>
          <w:sz w:val="16"/>
        </w:rPr>
        <w:t xml:space="preserve"> intentionally </w:t>
      </w:r>
      <w:r w:rsidRPr="00CF5A50">
        <w:rPr>
          <w:rStyle w:val="Emphasis"/>
          <w:highlight w:val="green"/>
        </w:rPr>
        <w:t>put satellites closer together than one-half degree</w:t>
      </w:r>
      <w:r w:rsidRPr="00FA158C">
        <w:rPr>
          <w:sz w:val="16"/>
        </w:rPr>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rPr>
          <w:sz w:val="16"/>
        </w:rPr>
        <w:t xml:space="preserve">: </w:t>
      </w:r>
      <w:r w:rsidRPr="00DD25A4">
        <w:rPr>
          <w:rStyle w:val="TitleChar"/>
        </w:rPr>
        <w:t xml:space="preserve">That’s </w:t>
      </w:r>
      <w:r w:rsidRPr="00DD25A4">
        <w:rPr>
          <w:rStyle w:val="Emphasis"/>
        </w:rPr>
        <w:t>the horizon over the horizon 10 times over</w:t>
      </w:r>
      <w:r w:rsidRPr="00FA158C">
        <w:rPr>
          <w:sz w:val="16"/>
        </w:rPr>
        <w:t xml:space="preserve">. </w:t>
      </w:r>
      <w:r w:rsidRPr="00DD25A4">
        <w:rPr>
          <w:rStyle w:val="TitleChar"/>
        </w:rPr>
        <w:t>In addition, other than minute forces like solar winds and sparse bits of atmosphere</w:t>
      </w:r>
      <w:r w:rsidRPr="00FA158C">
        <w:rPr>
          <w:sz w:val="16"/>
        </w:rPr>
        <w:t xml:space="preserve"> that still exist 500 miles up, </w:t>
      </w:r>
      <w:r w:rsidRPr="00CF5A50">
        <w:rPr>
          <w:rStyle w:val="Emphasis"/>
          <w:highlight w:val="green"/>
        </w:rPr>
        <w:t xml:space="preserve">nothing gets in the way of orbiting </w:t>
      </w:r>
      <w:proofErr w:type="gramStart"/>
      <w:r w:rsidRPr="00CF5A50">
        <w:rPr>
          <w:rStyle w:val="Emphasis"/>
          <w:highlight w:val="green"/>
        </w:rPr>
        <w:t>objects</w:t>
      </w:r>
      <w:proofErr w:type="gramEnd"/>
      <w:r w:rsidRPr="00FA158C">
        <w:rPr>
          <w:sz w:val="16"/>
        </w:rPr>
        <w:t xml:space="preserve"> </w:t>
      </w:r>
      <w:r w:rsidRPr="00CF5A50">
        <w:rPr>
          <w:rStyle w:val="TitleChar"/>
          <w:highlight w:val="green"/>
        </w:rPr>
        <w:t>and</w:t>
      </w:r>
      <w:r w:rsidRPr="00DD25A4">
        <w:rPr>
          <w:rStyle w:val="TitleChar"/>
        </w:rPr>
        <w:t xml:space="preserve"> </w:t>
      </w:r>
      <w:r w:rsidRPr="00CF5A50">
        <w:rPr>
          <w:rStyle w:val="Emphasis"/>
          <w:highlight w:val="green"/>
        </w:rPr>
        <w:t>they behave</w:t>
      </w:r>
      <w:r w:rsidRPr="00DD25A4">
        <w:rPr>
          <w:rStyle w:val="Emphasis"/>
        </w:rPr>
        <w:t xml:space="preserve"> quite </w:t>
      </w:r>
      <w:r w:rsidRPr="00CF5A50">
        <w:rPr>
          <w:rStyle w:val="Emphasis"/>
          <w:highlight w:val="green"/>
        </w:rPr>
        <w:t>predictably</w:t>
      </w:r>
      <w:r w:rsidRPr="00FA158C">
        <w:rPr>
          <w:sz w:val="16"/>
        </w:rPr>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rPr>
          <w:sz w:val="16"/>
        </w:rPr>
        <w:t xml:space="preserve"> </w:t>
      </w:r>
      <w:proofErr w:type="gramStart"/>
      <w:r w:rsidRPr="00FA158C">
        <w:rPr>
          <w:sz w:val="16"/>
        </w:rPr>
        <w:t xml:space="preserve">a </w:t>
      </w:r>
      <w:r w:rsidRPr="00DD25A4">
        <w:rPr>
          <w:rStyle w:val="Emphasis"/>
        </w:rPr>
        <w:t>1,000 feet</w:t>
      </w:r>
      <w:proofErr w:type="gramEnd"/>
      <w:r w:rsidRPr="00DD25A4">
        <w:rPr>
          <w:rStyle w:val="Emphasis"/>
        </w:rPr>
        <w:t>, 24 hours in advance.</w:t>
      </w:r>
      <w:r>
        <w:rPr>
          <w:rStyle w:val="Emphasis"/>
        </w:rPr>
        <w:t xml:space="preserve"> </w:t>
      </w:r>
      <w:r w:rsidRPr="00DD25A4">
        <w:rPr>
          <w:rStyle w:val="Emphasis"/>
        </w:rPr>
        <w:t>Since we first started placing objects into space</w:t>
      </w:r>
      <w:r w:rsidRPr="00FA158C">
        <w:rPr>
          <w:sz w:val="16"/>
        </w:rPr>
        <w:t xml:space="preserve"> </w:t>
      </w:r>
      <w:r w:rsidRPr="00DD25A4">
        <w:rPr>
          <w:rStyle w:val="TitleChar"/>
        </w:rPr>
        <w:t xml:space="preserve">there have been </w:t>
      </w:r>
      <w:r w:rsidRPr="00DD25A4">
        <w:rPr>
          <w:rStyle w:val="Emphasis"/>
        </w:rPr>
        <w:t>11 known low Earth orbit collisions</w:t>
      </w:r>
      <w:r w:rsidRPr="00FA158C">
        <w:rPr>
          <w:sz w:val="16"/>
        </w:rPr>
        <w:t xml:space="preserve">, </w:t>
      </w:r>
      <w:r w:rsidRPr="00DD25A4">
        <w:rPr>
          <w:rStyle w:val="TitleChar"/>
        </w:rPr>
        <w:t xml:space="preserve">and </w:t>
      </w:r>
      <w:r w:rsidRPr="00DD25A4">
        <w:rPr>
          <w:rStyle w:val="Emphasis"/>
        </w:rPr>
        <w:t>three</w:t>
      </w:r>
      <w:r w:rsidRPr="00FA158C">
        <w:rPr>
          <w:sz w:val="16"/>
        </w:rPr>
        <w:t xml:space="preserve"> known </w:t>
      </w:r>
      <w:r w:rsidRPr="00DD25A4">
        <w:rPr>
          <w:rStyle w:val="TitleChar"/>
        </w:rPr>
        <w:t xml:space="preserve">collisions at geostationary orbit. Think of it: </w:t>
      </w:r>
      <w:r w:rsidRPr="00CF5A50">
        <w:rPr>
          <w:rStyle w:val="Emphasis"/>
          <w:highlight w:val="green"/>
        </w:rPr>
        <w:t>135 space shuttle flights</w:t>
      </w:r>
      <w:r w:rsidRPr="00FA158C">
        <w:rPr>
          <w:sz w:val="16"/>
        </w:rPr>
        <w:t xml:space="preserve">, </w:t>
      </w:r>
      <w:proofErr w:type="gramStart"/>
      <w:r w:rsidRPr="00DD25A4">
        <w:rPr>
          <w:rStyle w:val="Emphasis"/>
        </w:rPr>
        <w:t>all of</w:t>
      </w:r>
      <w:proofErr w:type="gramEnd"/>
      <w:r w:rsidRPr="00DD25A4">
        <w:rPr>
          <w:rStyle w:val="Emphasis"/>
        </w:rPr>
        <w:t xml:space="preserve"> the Apollo</w:t>
      </w:r>
      <w:r w:rsidRPr="00FA158C">
        <w:rPr>
          <w:sz w:val="16"/>
        </w:rPr>
        <w:t xml:space="preserve">, </w:t>
      </w:r>
      <w:r w:rsidRPr="00DD25A4">
        <w:rPr>
          <w:rStyle w:val="Emphasis"/>
        </w:rPr>
        <w:t>Gemini</w:t>
      </w:r>
      <w:r w:rsidRPr="00FA158C">
        <w:rPr>
          <w:sz w:val="16"/>
        </w:rPr>
        <w:t xml:space="preserve"> </w:t>
      </w:r>
      <w:r w:rsidRPr="00DD25A4">
        <w:rPr>
          <w:rStyle w:val="TitleChar"/>
        </w:rPr>
        <w:t xml:space="preserve">and </w:t>
      </w:r>
      <w:r w:rsidRPr="00DD25A4">
        <w:rPr>
          <w:rStyle w:val="Emphasis"/>
        </w:rPr>
        <w:t>Mercury</w:t>
      </w:r>
      <w:r w:rsidRPr="00FA158C">
        <w:rPr>
          <w:sz w:val="16"/>
        </w:rPr>
        <w:t xml:space="preserve"> </w:t>
      </w:r>
      <w:r w:rsidRPr="00DD25A4">
        <w:rPr>
          <w:rStyle w:val="TitleChar"/>
        </w:rPr>
        <w:t xml:space="preserve">flights, </w:t>
      </w:r>
      <w:r w:rsidRPr="00CF5A50">
        <w:rPr>
          <w:rStyle w:val="Emphasis"/>
          <w:highlight w:val="green"/>
        </w:rPr>
        <w:t>hundreds</w:t>
      </w:r>
      <w:r w:rsidRPr="00CF5A50">
        <w:rPr>
          <w:rStyle w:val="TitleChar"/>
          <w:highlight w:val="green"/>
        </w:rPr>
        <w:t xml:space="preserve"> of</w:t>
      </w:r>
      <w:r w:rsidRPr="00DD25A4">
        <w:rPr>
          <w:rStyle w:val="TitleChar"/>
        </w:rPr>
        <w:t xml:space="preserve"> telecommunications </w:t>
      </w:r>
      <w:r w:rsidRPr="00CF5A50">
        <w:rPr>
          <w:rStyle w:val="TitleChar"/>
          <w:highlight w:val="green"/>
        </w:rPr>
        <w:t xml:space="preserve">satellites, </w:t>
      </w:r>
      <w:r w:rsidRPr="00CF5A50">
        <w:rPr>
          <w:rStyle w:val="Emphasis"/>
          <w:highlight w:val="green"/>
        </w:rPr>
        <w:t>1,300 functioning satellites</w:t>
      </w:r>
      <w:r w:rsidRPr="00FA158C">
        <w:rPr>
          <w:sz w:val="16"/>
        </w:rPr>
        <w:t xml:space="preserve"> </w:t>
      </w:r>
      <w:r w:rsidRPr="00DD25A4">
        <w:rPr>
          <w:rStyle w:val="TitleChar"/>
        </w:rPr>
        <w:t xml:space="preserve">on orbit today, </w:t>
      </w:r>
      <w:r w:rsidRPr="00CF5A50">
        <w:rPr>
          <w:rStyle w:val="Emphasis"/>
          <w:highlight w:val="green"/>
        </w:rPr>
        <w:t>half a million</w:t>
      </w:r>
      <w:r w:rsidRPr="00DD25A4">
        <w:rPr>
          <w:rStyle w:val="TitleChar"/>
        </w:rPr>
        <w:t xml:space="preserve"> total </w:t>
      </w:r>
      <w:r w:rsidRPr="00CF5A50">
        <w:rPr>
          <w:rStyle w:val="TitleChar"/>
          <w:highlight w:val="green"/>
        </w:rPr>
        <w:t>objects</w:t>
      </w:r>
      <w:r w:rsidRPr="00DD25A4">
        <w:rPr>
          <w:rStyle w:val="TitleChar"/>
        </w:rPr>
        <w:t xml:space="preserve"> in space larger than a marble, </w:t>
      </w:r>
      <w:r w:rsidRPr="00CF5A50">
        <w:rPr>
          <w:rStyle w:val="TitleChar"/>
          <w:highlight w:val="green"/>
        </w:rPr>
        <w:t xml:space="preserve">and </w:t>
      </w:r>
      <w:r w:rsidRPr="00CF5A50">
        <w:rPr>
          <w:rStyle w:val="Emphasis"/>
          <w:highlight w:val="green"/>
        </w:rPr>
        <w:t>fewer than 15</w:t>
      </w:r>
      <w:r w:rsidRPr="00DD25A4">
        <w:rPr>
          <w:rStyle w:val="Emphasis"/>
        </w:rPr>
        <w:t xml:space="preserve"> known </w:t>
      </w:r>
      <w:r w:rsidRPr="00CF5A50">
        <w:rPr>
          <w:rStyle w:val="Emphasis"/>
          <w:highlight w:val="green"/>
        </w:rPr>
        <w:t>collisions</w:t>
      </w:r>
      <w:r w:rsidRPr="00FA158C">
        <w:rPr>
          <w:sz w:val="16"/>
        </w:rPr>
        <w:t xml:space="preserve">. </w:t>
      </w:r>
      <w:r w:rsidRPr="00CF5A50">
        <w:rPr>
          <w:rStyle w:val="Emphasis"/>
          <w:highlight w:val="green"/>
        </w:rPr>
        <w:t>Why</w:t>
      </w:r>
      <w:r w:rsidRPr="00FA158C">
        <w:rPr>
          <w:sz w:val="16"/>
        </w:rPr>
        <w:t xml:space="preserve"> do people </w:t>
      </w:r>
      <w:r w:rsidRPr="00CF5A50">
        <w:rPr>
          <w:rStyle w:val="Emphasis"/>
          <w:highlight w:val="green"/>
        </w:rPr>
        <w:t>worry</w:t>
      </w:r>
      <w:r w:rsidRPr="00DD25A4">
        <w:rPr>
          <w:rStyle w:val="Emphasis"/>
        </w:rPr>
        <w:t>?</w:t>
      </w:r>
    </w:p>
    <w:p w14:paraId="50C0AFFF" w14:textId="77777777" w:rsidR="00EA1682" w:rsidRDefault="00EA1682" w:rsidP="00EA1682">
      <w:pPr>
        <w:pStyle w:val="Heading4"/>
        <w:rPr>
          <w:rFonts w:cs="Arial"/>
        </w:rPr>
      </w:pPr>
      <w:r>
        <w:rPr>
          <w:rFonts w:cs="Arial"/>
        </w:rPr>
        <w:t xml:space="preserve">No Escalation over Satellites: </w:t>
      </w:r>
    </w:p>
    <w:p w14:paraId="0B2CB490" w14:textId="77777777" w:rsidR="00EA1682" w:rsidRDefault="00EA1682" w:rsidP="00EA1682">
      <w:pPr>
        <w:pStyle w:val="Heading4"/>
        <w:rPr>
          <w:rFonts w:cs="Arial"/>
          <w:u w:val="single"/>
        </w:rPr>
      </w:pPr>
      <w:r>
        <w:rPr>
          <w:rFonts w:cs="Arial"/>
        </w:rPr>
        <w:t xml:space="preserve">1] </w:t>
      </w:r>
      <w:r w:rsidRPr="00FE4F08">
        <w:rPr>
          <w:rFonts w:cs="Arial"/>
          <w:u w:val="single"/>
        </w:rPr>
        <w:t>Planning Priorities</w:t>
      </w:r>
    </w:p>
    <w:p w14:paraId="4D17B381" w14:textId="77777777" w:rsidR="00EA1682" w:rsidRPr="00470926" w:rsidRDefault="00EA1682" w:rsidP="00EA1682">
      <w:r w:rsidRPr="00470926">
        <w:rPr>
          <w:rStyle w:val="Style13ptBold"/>
        </w:rPr>
        <w:t>Bowen 18</w:t>
      </w:r>
      <w:r>
        <w:t xml:space="preserve"> Bleddyn Bowen 2-20-2018 “</w:t>
      </w:r>
      <w:r w:rsidRPr="00F35F0D">
        <w:t>The Art of Space Deterrence</w:t>
      </w:r>
      <w:r>
        <w:t xml:space="preserve">” </w:t>
      </w:r>
      <w:hyperlink r:id="rId12"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214E48BC" w14:textId="77777777" w:rsidR="00EA1682" w:rsidRDefault="00EA1682" w:rsidP="00EA1682">
      <w:pPr>
        <w:rPr>
          <w:sz w:val="16"/>
        </w:rPr>
      </w:pPr>
      <w:r w:rsidRPr="00CF5A50">
        <w:rPr>
          <w:highlight w:val="green"/>
          <w:u w:val="single"/>
        </w:rPr>
        <w:t>Space is</w:t>
      </w:r>
      <w:r w:rsidRPr="00F35F0D">
        <w:rPr>
          <w:sz w:val="16"/>
        </w:rPr>
        <w:t xml:space="preserve"> often </w:t>
      </w:r>
      <w:r w:rsidRPr="00CF5A50">
        <w:rPr>
          <w:highlight w:val="green"/>
          <w:u w:val="single"/>
        </w:rPr>
        <w:t xml:space="preserve">an </w:t>
      </w:r>
      <w:r w:rsidRPr="00CF5A50">
        <w:rPr>
          <w:rStyle w:val="Emphasis"/>
          <w:highlight w:val="green"/>
        </w:rPr>
        <w:t>afterthought</w:t>
      </w:r>
      <w:r w:rsidRPr="00F35F0D">
        <w:rPr>
          <w:sz w:val="16"/>
        </w:rPr>
        <w:t xml:space="preserve"> or a miscellaneous ancillary </w:t>
      </w:r>
      <w:r w:rsidRPr="00CF5A50">
        <w:rPr>
          <w:highlight w:val="green"/>
          <w:u w:val="single"/>
        </w:rPr>
        <w:t>in</w:t>
      </w:r>
      <w:r w:rsidRPr="00F35F0D">
        <w:rPr>
          <w:u w:val="single"/>
        </w:rPr>
        <w:t xml:space="preserve"> the </w:t>
      </w:r>
      <w:r w:rsidRPr="00470926">
        <w:rPr>
          <w:rStyle w:val="Emphasis"/>
          <w:highlight w:val="green"/>
          <w:bdr w:val="single" w:sz="18" w:space="0" w:color="auto"/>
        </w:rPr>
        <w:t>grand strategic views</w:t>
      </w:r>
      <w:r w:rsidRPr="00470926">
        <w:rPr>
          <w:highlight w:val="green"/>
          <w:u w:val="single"/>
          <w:bdr w:val="single" w:sz="18" w:space="0" w:color="auto"/>
        </w:rPr>
        <w:t xml:space="preserve"> of </w:t>
      </w:r>
      <w:r w:rsidRPr="00470926">
        <w:rPr>
          <w:rStyle w:val="Emphasis"/>
          <w:highlight w:val="green"/>
          <w:bdr w:val="single" w:sz="18" w:space="0" w:color="auto"/>
        </w:rPr>
        <w:t>top-level decision-makers</w:t>
      </w:r>
      <w:r w:rsidRPr="00F35F0D">
        <w:rPr>
          <w:sz w:val="16"/>
        </w:rPr>
        <w:t xml:space="preserve">. </w:t>
      </w:r>
      <w:r w:rsidRPr="00CF5A50">
        <w:rPr>
          <w:highlight w:val="green"/>
          <w:u w:val="single"/>
        </w:rPr>
        <w:t xml:space="preserve">A </w:t>
      </w:r>
      <w:r w:rsidRPr="00CF5A50">
        <w:rPr>
          <w:rStyle w:val="Emphasis"/>
          <w:highlight w:val="green"/>
        </w:rPr>
        <w:t>president</w:t>
      </w:r>
      <w:r w:rsidRPr="00CF5A50">
        <w:rPr>
          <w:highlight w:val="green"/>
          <w:u w:val="single"/>
        </w:rPr>
        <w:t xml:space="preserve"> may </w:t>
      </w:r>
      <w:r w:rsidRPr="00CF5A50">
        <w:rPr>
          <w:rStyle w:val="Emphasis"/>
          <w:highlight w:val="green"/>
        </w:rPr>
        <w:t>not care</w:t>
      </w:r>
      <w:r w:rsidRPr="00F35F0D">
        <w:rPr>
          <w:u w:val="single"/>
        </w:rPr>
        <w:t xml:space="preserve"> that </w:t>
      </w:r>
      <w:r w:rsidRPr="00CF5A50">
        <w:rPr>
          <w:rStyle w:val="Emphasis"/>
          <w:highlight w:val="green"/>
        </w:rPr>
        <w:t>one sat</w:t>
      </w:r>
      <w:r w:rsidRPr="00F35F0D">
        <w:rPr>
          <w:rStyle w:val="Emphasis"/>
        </w:rPr>
        <w:t xml:space="preserve">ellite </w:t>
      </w:r>
      <w:r w:rsidRPr="00CF5A50">
        <w:rPr>
          <w:rStyle w:val="Emphasis"/>
          <w:highlight w:val="green"/>
        </w:rPr>
        <w:t>may be lost</w:t>
      </w:r>
      <w:r w:rsidRPr="00F35F0D">
        <w:rPr>
          <w:u w:val="single"/>
        </w:rPr>
        <w:t xml:space="preserve"> or </w:t>
      </w:r>
      <w:r w:rsidRPr="00F35F0D">
        <w:rPr>
          <w:u w:val="single"/>
        </w:rPr>
        <w:lastRenderedPageBreak/>
        <w:t>go dark</w:t>
      </w:r>
      <w:r w:rsidRPr="00F35F0D">
        <w:rPr>
          <w:sz w:val="16"/>
        </w:rPr>
        <w:t xml:space="preserve">; </w:t>
      </w:r>
      <w:r w:rsidRPr="00CF5A50">
        <w:rPr>
          <w:highlight w:val="green"/>
          <w:u w:val="single"/>
        </w:rPr>
        <w:t>it may cause</w:t>
      </w:r>
      <w:r w:rsidRPr="00F35F0D">
        <w:rPr>
          <w:u w:val="single"/>
        </w:rPr>
        <w:t xml:space="preserve"> panic and</w:t>
      </w:r>
      <w:r w:rsidRPr="00F35F0D">
        <w:rPr>
          <w:sz w:val="16"/>
        </w:rPr>
        <w:t xml:space="preserve"> </w:t>
      </w:r>
      <w:r w:rsidRPr="00CF5A50">
        <w:rPr>
          <w:rStyle w:val="Emphasis"/>
          <w:highlight w:val="green"/>
        </w:rPr>
        <w:t>Twitter</w:t>
      </w:r>
      <w:r w:rsidRPr="00F35F0D">
        <w:rPr>
          <w:sz w:val="16"/>
        </w:rPr>
        <w:t xml:space="preserve">-based </w:t>
      </w:r>
      <w:r w:rsidRPr="00CF5A50">
        <w:rPr>
          <w:rStyle w:val="Emphasis"/>
          <w:highlight w:val="green"/>
        </w:rPr>
        <w:t>hysteria</w:t>
      </w:r>
      <w:r w:rsidRPr="00F35F0D">
        <w:rPr>
          <w:sz w:val="16"/>
        </w:rPr>
        <w:t xml:space="preserve"> for the space community, of course. </w:t>
      </w:r>
      <w:r w:rsidRPr="00CF5A50">
        <w:rPr>
          <w:highlight w:val="green"/>
          <w:u w:val="single"/>
        </w:rPr>
        <w:t>But</w:t>
      </w:r>
      <w:r w:rsidRPr="00F35F0D">
        <w:rPr>
          <w:u w:val="single"/>
        </w:rPr>
        <w:t xml:space="preserve"> the </w:t>
      </w:r>
      <w:r w:rsidRPr="00CF5A50">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CF5A50">
        <w:rPr>
          <w:rStyle w:val="Emphasis"/>
          <w:highlight w:val="green"/>
        </w:rPr>
        <w:t>matters more</w:t>
      </w:r>
      <w:r w:rsidRPr="00CF5A50">
        <w:rPr>
          <w:sz w:val="16"/>
          <w:highlight w:val="green"/>
        </w:rPr>
        <w:t xml:space="preserve">. </w:t>
      </w:r>
      <w:r w:rsidRPr="00CF5A50">
        <w:rPr>
          <w:highlight w:val="green"/>
          <w:u w:val="single"/>
        </w:rPr>
        <w:t>The</w:t>
      </w:r>
      <w:r w:rsidRPr="00F35F0D">
        <w:rPr>
          <w:u w:val="single"/>
        </w:rPr>
        <w:t xml:space="preserve"> political and </w:t>
      </w:r>
      <w:r w:rsidRPr="00CF5A50">
        <w:rPr>
          <w:highlight w:val="green"/>
          <w:u w:val="single"/>
        </w:rPr>
        <w:t>media</w:t>
      </w:r>
      <w:r w:rsidRPr="00F35F0D">
        <w:rPr>
          <w:u w:val="single"/>
        </w:rPr>
        <w:t xml:space="preserve"> dimension can </w:t>
      </w:r>
      <w:r w:rsidRPr="00CF5A50">
        <w:rPr>
          <w:highlight w:val="gree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CF5A50">
        <w:rPr>
          <w:highlight w:val="green"/>
          <w:u w:val="single"/>
        </w:rPr>
        <w:t>perceived consequences of losing</w:t>
      </w:r>
      <w:r w:rsidRPr="00F35F0D">
        <w:rPr>
          <w:u w:val="single"/>
        </w:rPr>
        <w:t xml:space="preserve"> specific </w:t>
      </w:r>
      <w:r w:rsidRPr="00CF5A50">
        <w:rPr>
          <w:rStyle w:val="Emphasis"/>
          <w:highlight w:val="green"/>
        </w:rPr>
        <w:t>sat</w:t>
      </w:r>
      <w:r w:rsidRPr="00F35F0D">
        <w:rPr>
          <w:sz w:val="16"/>
          <w:szCs w:val="16"/>
        </w:rPr>
        <w:t>ellite</w:t>
      </w:r>
      <w:r w:rsidRPr="00CF5A50">
        <w:rPr>
          <w:rStyle w:val="Emphasis"/>
          <w:highlight w:val="green"/>
        </w:rPr>
        <w:t>s</w:t>
      </w:r>
      <w:r w:rsidRPr="00F35F0D">
        <w:rPr>
          <w:u w:val="single"/>
        </w:rPr>
        <w:t xml:space="preserve"> </w:t>
      </w:r>
      <w:r w:rsidRPr="00CF5A50">
        <w:rPr>
          <w:rStyle w:val="Emphasis"/>
          <w:highlight w:val="green"/>
        </w:rPr>
        <w:t>out of</w:t>
      </w:r>
      <w:r w:rsidRPr="00F35F0D">
        <w:rPr>
          <w:u w:val="single"/>
        </w:rPr>
        <w:t xml:space="preserve"> all </w:t>
      </w:r>
      <w:r w:rsidRPr="00CF5A50">
        <w:rPr>
          <w:rStyle w:val="Emphasis"/>
          <w:highlight w:val="green"/>
        </w:rPr>
        <w:t>proportion</w:t>
      </w:r>
      <w:r w:rsidRPr="00CF5A50">
        <w:rPr>
          <w:highlight w:val="green"/>
          <w:u w:val="single"/>
        </w:rPr>
        <w:t xml:space="preserve"> to</w:t>
      </w:r>
      <w:r w:rsidRPr="00F35F0D">
        <w:rPr>
          <w:u w:val="single"/>
        </w:rPr>
        <w:t xml:space="preserve"> their </w:t>
      </w:r>
      <w:r w:rsidRPr="00CF5A50">
        <w:rPr>
          <w:rStyle w:val="Emphasis"/>
          <w:highlight w:val="green"/>
        </w:rPr>
        <w:t>actual strategic effect</w:t>
      </w:r>
      <w:r w:rsidRPr="00F35F0D">
        <w:rPr>
          <w:sz w:val="16"/>
        </w:rPr>
        <w:t>.</w:t>
      </w:r>
    </w:p>
    <w:p w14:paraId="4CDF4260" w14:textId="77777777" w:rsidR="00EA1682" w:rsidRPr="00147FA8" w:rsidRDefault="00EA1682" w:rsidP="00EA1682">
      <w:pPr>
        <w:pStyle w:val="Heading4"/>
      </w:pPr>
      <w:r w:rsidRPr="00147FA8">
        <w:t>Solar flares will end satellites inevitably – no defense</w:t>
      </w:r>
    </w:p>
    <w:p w14:paraId="2C023EE2" w14:textId="77777777" w:rsidR="00EA1682" w:rsidRPr="00147FA8" w:rsidRDefault="00EA1682" w:rsidP="00EA1682">
      <w:r w:rsidRPr="00147FA8">
        <w:rPr>
          <w:rStyle w:val="Style13ptBold"/>
        </w:rPr>
        <w:t>Wild 15</w:t>
      </w:r>
      <w:r w:rsidRPr="00147FA8">
        <w:t xml:space="preserve"> (Jim Wild, Professor of Space Physics at Lancaster University, “With So Much Vested </w:t>
      </w:r>
      <w:proofErr w:type="gramStart"/>
      <w:r w:rsidRPr="00147FA8">
        <w:t>In</w:t>
      </w:r>
      <w:proofErr w:type="gramEnd"/>
      <w:r w:rsidRPr="00147FA8">
        <w:t xml:space="preserve"> Satellites, </w:t>
      </w:r>
      <w:r w:rsidRPr="00CF5A50">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6D332E0E" w14:textId="77777777" w:rsidR="00EA1682" w:rsidRDefault="00EA1682" w:rsidP="00EA1682">
      <w:pPr>
        <w:rPr>
          <w:sz w:val="16"/>
        </w:rPr>
      </w:pPr>
      <w:r w:rsidRPr="00147FA8">
        <w:rPr>
          <w:rStyle w:val="StyleUnderline"/>
        </w:rPr>
        <w:t xml:space="preserve">These </w:t>
      </w:r>
      <w:r w:rsidRPr="00CF5A50">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w:t>
      </w:r>
      <w:proofErr w:type="gramStart"/>
      <w:r w:rsidRPr="00147FA8">
        <w:rPr>
          <w:sz w:val="16"/>
        </w:rPr>
        <w:t>commands</w:t>
      </w:r>
      <w:proofErr w:type="gramEnd"/>
      <w:r w:rsidRPr="00147FA8">
        <w:rPr>
          <w:sz w:val="16"/>
        </w:rPr>
        <w:t xml:space="preserve"> or </w:t>
      </w:r>
      <w:r w:rsidRPr="00CF5A50">
        <w:rPr>
          <w:rStyle w:val="StyleUnderline"/>
          <w:highlight w:val="green"/>
        </w:rPr>
        <w:t>overloading</w:t>
      </w:r>
      <w:r w:rsidRPr="00147FA8">
        <w:rPr>
          <w:sz w:val="16"/>
        </w:rPr>
        <w:t xml:space="preserve"> and damaging </w:t>
      </w:r>
      <w:r w:rsidRPr="00147FA8">
        <w:rPr>
          <w:rStyle w:val="StyleUnderline"/>
        </w:rPr>
        <w:t xml:space="preserve">sensitive </w:t>
      </w:r>
      <w:r w:rsidRPr="00CF5A50">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CF5A50">
        <w:rPr>
          <w:rStyle w:val="Emphasis"/>
          <w:highlight w:val="green"/>
        </w:rPr>
        <w:t>rendering them unusable</w:t>
      </w:r>
      <w:r w:rsidRPr="00CF5A50">
        <w:rPr>
          <w:sz w:val="16"/>
          <w:highlight w:val="green"/>
        </w:rPr>
        <w:t>.</w:t>
      </w:r>
      <w:r>
        <w:rPr>
          <w:sz w:val="16"/>
        </w:rPr>
        <w:t xml:space="preserve"> </w:t>
      </w:r>
      <w:r w:rsidRPr="00CF5A50">
        <w:rPr>
          <w:rStyle w:val="StyleUnderline"/>
          <w:highlight w:val="green"/>
        </w:rPr>
        <w:t xml:space="preserve">These are </w:t>
      </w:r>
      <w:r w:rsidRPr="00CF5A50">
        <w:rPr>
          <w:rStyle w:val="Emphasis"/>
          <w:highlight w:val="green"/>
        </w:rPr>
        <w:t>not theoretical</w:t>
      </w:r>
      <w:r w:rsidRPr="00147FA8">
        <w:rPr>
          <w:sz w:val="16"/>
        </w:rPr>
        <w:t xml:space="preserve"> hazards: in recent decades, solar storms have caused </w:t>
      </w:r>
      <w:r w:rsidRPr="00CF5A50">
        <w:rPr>
          <w:rStyle w:val="StyleUnderline"/>
          <w:highlight w:val="green"/>
        </w:rPr>
        <w:t xml:space="preserve">outages for </w:t>
      </w:r>
      <w:proofErr w:type="gramStart"/>
      <w:r w:rsidRPr="00CF5A50">
        <w:rPr>
          <w:rStyle w:val="StyleUnderline"/>
          <w:highlight w:val="green"/>
        </w:rPr>
        <w:t>a number of</w:t>
      </w:r>
      <w:proofErr w:type="gramEnd"/>
      <w:r w:rsidRPr="00CF5A50">
        <w:rPr>
          <w:rStyle w:val="StyleUnderline"/>
          <w:highlight w:val="green"/>
        </w:rPr>
        <w:t xml:space="preserve"> satellites</w:t>
      </w:r>
      <w:r w:rsidRPr="00147FA8">
        <w:rPr>
          <w:sz w:val="16"/>
        </w:rPr>
        <w:t xml:space="preserve"> services – and a handful of satellites have been lost altogether. These </w:t>
      </w:r>
      <w:r w:rsidRPr="00CF5A50">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r>
        <w:rPr>
          <w:sz w:val="16"/>
        </w:rPr>
        <w:t xml:space="preserve"> </w:t>
      </w:r>
      <w:r w:rsidRPr="00147FA8">
        <w:t xml:space="preserve">When Space Weather Becomes </w:t>
      </w:r>
      <w:proofErr w:type="gramStart"/>
      <w:r w:rsidRPr="00147FA8">
        <w:t>A</w:t>
      </w:r>
      <w:proofErr w:type="gramEnd"/>
      <w:r w:rsidRPr="00147FA8">
        <w:t xml:space="preserve"> Hurricane</w:t>
      </w:r>
      <w:r>
        <w:t xml:space="preserve"> </w:t>
      </w:r>
      <w:r w:rsidRPr="00147FA8">
        <w:rPr>
          <w:sz w:val="16"/>
          <w:szCs w:val="16"/>
        </w:rPr>
        <w:t xml:space="preserve">The largest solar storm on record was the Carrington event in September 1859, named after the British astronomer who observed it. </w:t>
      </w:r>
      <w:proofErr w:type="gramStart"/>
      <w:r w:rsidRPr="00147FA8">
        <w:rPr>
          <w:sz w:val="16"/>
          <w:szCs w:val="16"/>
        </w:rPr>
        <w:t>Of course</w:t>
      </w:r>
      <w:proofErr w:type="gramEnd"/>
      <w:r w:rsidRPr="00147FA8">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r>
        <w:rPr>
          <w:sz w:val="16"/>
          <w:szCs w:val="16"/>
        </w:rPr>
        <w:t xml:space="preserve"> </w:t>
      </w:r>
      <w:r w:rsidRPr="00147FA8">
        <w:rPr>
          <w:sz w:val="16"/>
        </w:rPr>
        <w:t xml:space="preserve">Statistical analysis of this and other severe solar storms suggests that </w:t>
      </w:r>
      <w:r w:rsidRPr="00CF5A50">
        <w:rPr>
          <w:rStyle w:val="StyleUnderline"/>
          <w:highlight w:val="green"/>
        </w:rPr>
        <w:t>we can expect</w:t>
      </w:r>
      <w:r w:rsidRPr="00147FA8">
        <w:rPr>
          <w:rStyle w:val="StyleUnderline"/>
        </w:rPr>
        <w:t xml:space="preserve"> an event of </w:t>
      </w:r>
      <w:r w:rsidRPr="00CF5A50">
        <w:rPr>
          <w:rStyle w:val="StyleUnderline"/>
          <w:highlight w:val="green"/>
        </w:rPr>
        <w:t>this magnitude once every few</w:t>
      </w:r>
      <w:r w:rsidRPr="00147FA8">
        <w:rPr>
          <w:rStyle w:val="StyleUnderline"/>
        </w:rPr>
        <w:t xml:space="preserve"> </w:t>
      </w:r>
      <w:r w:rsidRPr="00CF5A50">
        <w:rPr>
          <w:rStyle w:val="StyleUnderline"/>
          <w:highlight w:val="green"/>
        </w:rPr>
        <w:t>hundred years</w:t>
      </w:r>
      <w:r w:rsidRPr="00147FA8">
        <w:rPr>
          <w:sz w:val="16"/>
        </w:rPr>
        <w:t xml:space="preserve"> – </w:t>
      </w:r>
      <w:r w:rsidRPr="00CF5A50">
        <w:rPr>
          <w:rStyle w:val="StyleUnderline"/>
          <w:highlight w:val="green"/>
        </w:rPr>
        <w:t>it’s a question of “</w:t>
      </w:r>
      <w:r w:rsidRPr="00CF5A50">
        <w:rPr>
          <w:rStyle w:val="Emphasis"/>
          <w:highlight w:val="green"/>
        </w:rPr>
        <w:t>when</w:t>
      </w:r>
      <w:r w:rsidRPr="00CF5A50">
        <w:rPr>
          <w:rStyle w:val="StyleUnderline"/>
          <w:highlight w:val="green"/>
        </w:rPr>
        <w:t xml:space="preserve">” </w:t>
      </w:r>
      <w:r w:rsidRPr="00CF5A50">
        <w:rPr>
          <w:rStyle w:val="Emphasis"/>
          <w:highlight w:val="green"/>
        </w:rPr>
        <w:t>rather than “if”</w:t>
      </w:r>
      <w:r w:rsidRPr="00CF5A50">
        <w:rPr>
          <w:rStyle w:val="StyleUnderline"/>
          <w:highlight w:val="green"/>
        </w:rPr>
        <w:t>.</w:t>
      </w:r>
      <w:r w:rsidRPr="00147FA8">
        <w:rPr>
          <w:sz w:val="16"/>
        </w:rPr>
        <w:t xml:space="preserve"> A 2007 study estimated </w:t>
      </w:r>
      <w:r w:rsidRPr="00CF5A50">
        <w:rPr>
          <w:rStyle w:val="StyleUnderline"/>
          <w:highlight w:val="green"/>
        </w:rPr>
        <w:t>a Carrington event today would cause</w:t>
      </w:r>
      <w:r w:rsidRPr="00147FA8">
        <w:rPr>
          <w:rStyle w:val="StyleUnderline"/>
        </w:rPr>
        <w:t xml:space="preserve"> US$</w:t>
      </w:r>
      <w:r w:rsidRPr="00CF5A50">
        <w:rPr>
          <w:rStyle w:val="StyleUnderline"/>
          <w:highlight w:val="green"/>
        </w:rPr>
        <w:t>30 billion in losses</w:t>
      </w:r>
      <w:r w:rsidRPr="00147FA8">
        <w:rPr>
          <w:rStyle w:val="StyleUnderline"/>
        </w:rPr>
        <w:t xml:space="preserve"> for satellite operators and threaten vital infrastructure in space</w:t>
      </w:r>
      <w:r w:rsidRPr="00147FA8">
        <w:rPr>
          <w:sz w:val="16"/>
        </w:rPr>
        <w:t xml:space="preserve"> and here on the ground. It’s a risk taken sufficiently seriously that it appears on the UK National Risk Register and has led the government to draw up its preparedness </w:t>
      </w:r>
      <w:proofErr w:type="spellStart"/>
      <w:r w:rsidRPr="00147FA8">
        <w:rPr>
          <w:sz w:val="16"/>
        </w:rPr>
        <w:t>programme</w:t>
      </w:r>
      <w:proofErr w:type="spellEnd"/>
      <w:r w:rsidRPr="00147FA8">
        <w:rPr>
          <w:sz w:val="16"/>
        </w:rPr>
        <w:t>.</w:t>
      </w:r>
    </w:p>
    <w:p w14:paraId="2D8D2F45" w14:textId="77777777" w:rsidR="00EA1682" w:rsidRPr="00EA1682" w:rsidRDefault="00EA1682" w:rsidP="00EA1682"/>
    <w:p w14:paraId="128FC84E" w14:textId="067CA5F4" w:rsidR="00BA1844" w:rsidRPr="00BA1844" w:rsidRDefault="00BA1844" w:rsidP="00BA1844">
      <w:pPr>
        <w:pStyle w:val="Heading3"/>
      </w:pPr>
      <w:r>
        <w:lastRenderedPageBreak/>
        <w:t>Framing</w:t>
      </w:r>
    </w:p>
    <w:p w14:paraId="2990F7EA" w14:textId="77777777" w:rsidR="000F66A0" w:rsidRPr="00832ECA" w:rsidRDefault="000F66A0" w:rsidP="000F66A0">
      <w:pPr>
        <w:pStyle w:val="Heading4"/>
        <w:numPr>
          <w:ilvl w:val="0"/>
          <w:numId w:val="12"/>
        </w:numPr>
        <w:tabs>
          <w:tab w:val="num" w:pos="0"/>
        </w:tabs>
        <w:ind w:left="0" w:firstLine="0"/>
        <w:rPr>
          <w:rFonts w:cs="Calibri"/>
        </w:rPr>
      </w:pPr>
      <w:r w:rsidRPr="00832ECA">
        <w:rPr>
          <w:rFonts w:cs="Calibri"/>
        </w:rPr>
        <w:t>Justification of pragmatism as a method to find truth requires experimentation with what is an acceptable kind of idea – the only way to arrive at conclusions is by deciding that some ideas are good and some are bad, which means pragmatism alone is insufficient – a definition of the good can’t be derived experientially since definitions are required to make sense of experience</w:t>
      </w:r>
    </w:p>
    <w:p w14:paraId="3983A09A" w14:textId="77777777" w:rsidR="000F66A0" w:rsidRPr="00832ECA" w:rsidRDefault="000F66A0" w:rsidP="000F66A0">
      <w:pPr>
        <w:pStyle w:val="Heading4"/>
        <w:numPr>
          <w:ilvl w:val="0"/>
          <w:numId w:val="12"/>
        </w:numPr>
        <w:tabs>
          <w:tab w:val="num" w:pos="0"/>
        </w:tabs>
        <w:ind w:left="0" w:firstLine="0"/>
        <w:rPr>
          <w:rFonts w:cs="Calibri"/>
        </w:rPr>
      </w:pPr>
      <w:r w:rsidRPr="00832ECA">
        <w:rPr>
          <w:rFonts w:cs="Calibri"/>
        </w:rPr>
        <w:t xml:space="preserve">Moral truths require generalizations for them to be correct – pragmatism can never pursue a correct theory of truth, since that requires an external standard of what a correct method of seeking truth is, and what truth is at all, making the framework infinitely regressive </w:t>
      </w:r>
    </w:p>
    <w:p w14:paraId="09B5108F" w14:textId="77777777" w:rsidR="000F66A0" w:rsidRPr="00832ECA" w:rsidRDefault="000F66A0" w:rsidP="000F66A0">
      <w:pPr>
        <w:pStyle w:val="Heading4"/>
        <w:numPr>
          <w:ilvl w:val="0"/>
          <w:numId w:val="12"/>
        </w:numPr>
        <w:tabs>
          <w:tab w:val="num" w:pos="0"/>
        </w:tabs>
        <w:ind w:left="0" w:firstLine="0"/>
        <w:rPr>
          <w:rFonts w:cs="Calibri"/>
        </w:rPr>
      </w:pPr>
      <w:r w:rsidRPr="00832ECA">
        <w:rPr>
          <w:rFonts w:cs="Calibri"/>
        </w:rPr>
        <w:t>Self-defeating – to say absolutism is a bad thing is itself an absolute</w:t>
      </w:r>
    </w:p>
    <w:p w14:paraId="024904E9" w14:textId="77777777" w:rsidR="000F66A0" w:rsidRPr="00832ECA" w:rsidRDefault="000F66A0" w:rsidP="000F66A0">
      <w:pPr>
        <w:pStyle w:val="Heading4"/>
        <w:numPr>
          <w:ilvl w:val="0"/>
          <w:numId w:val="12"/>
        </w:numPr>
        <w:tabs>
          <w:tab w:val="num" w:pos="0"/>
        </w:tabs>
        <w:ind w:left="0" w:firstLine="0"/>
        <w:rPr>
          <w:rFonts w:cs="Calibri"/>
        </w:rPr>
      </w:pPr>
      <w:r w:rsidRPr="00832ECA">
        <w:rPr>
          <w:rFonts w:cs="Calibri"/>
        </w:rPr>
        <w:t>Some absolutes are good—</w:t>
      </w:r>
      <w:proofErr w:type="gramStart"/>
      <w:r w:rsidRPr="00832ECA">
        <w:rPr>
          <w:rFonts w:cs="Calibri"/>
        </w:rPr>
        <w:t>e.g.</w:t>
      </w:r>
      <w:proofErr w:type="gramEnd"/>
      <w:r w:rsidRPr="00832ECA">
        <w:rPr>
          <w:rFonts w:cs="Calibri"/>
        </w:rPr>
        <w:t xml:space="preserve"> rape is always bad—pragmatism requires an external metric to determine which absolutes are good which is the </w:t>
      </w:r>
      <w:proofErr w:type="spellStart"/>
      <w:r w:rsidRPr="00832ECA">
        <w:rPr>
          <w:rFonts w:cs="Calibri"/>
        </w:rPr>
        <w:t>aff</w:t>
      </w:r>
      <w:proofErr w:type="spellEnd"/>
      <w:r w:rsidRPr="00832ECA">
        <w:rPr>
          <w:rFonts w:cs="Calibri"/>
        </w:rPr>
        <w:t xml:space="preserve"> framework</w:t>
      </w:r>
    </w:p>
    <w:p w14:paraId="464E12A5" w14:textId="77777777" w:rsidR="000F66A0" w:rsidRPr="00832ECA" w:rsidRDefault="000F66A0" w:rsidP="000F66A0">
      <w:pPr>
        <w:pStyle w:val="Heading4"/>
        <w:numPr>
          <w:ilvl w:val="0"/>
          <w:numId w:val="12"/>
        </w:numPr>
        <w:tabs>
          <w:tab w:val="num" w:pos="0"/>
        </w:tabs>
        <w:ind w:left="0" w:firstLine="0"/>
        <w:rPr>
          <w:rFonts w:cs="Calibri"/>
        </w:rPr>
      </w:pPr>
      <w:r w:rsidRPr="00832ECA">
        <w:rPr>
          <w:rFonts w:cs="Calibri"/>
        </w:rPr>
        <w:t xml:space="preserve">Pragmatism doesn’t make sense for states because they have to pass laws that aren’t ever-changing and subject to an infinite </w:t>
      </w:r>
      <w:proofErr w:type="gramStart"/>
      <w:r w:rsidRPr="00832ECA">
        <w:rPr>
          <w:rFonts w:cs="Calibri"/>
        </w:rPr>
        <w:t>amount</w:t>
      </w:r>
      <w:proofErr w:type="gramEnd"/>
      <w:r w:rsidRPr="00832ECA">
        <w:rPr>
          <w:rFonts w:cs="Calibri"/>
        </w:rPr>
        <w:t xml:space="preserve"> of exceptions—only my framework is actor-specific</w:t>
      </w:r>
    </w:p>
    <w:p w14:paraId="3C2E2008" w14:textId="77777777" w:rsidR="000F66A0" w:rsidRPr="00832ECA" w:rsidRDefault="000F66A0" w:rsidP="000F66A0">
      <w:pPr>
        <w:pStyle w:val="Heading4"/>
        <w:numPr>
          <w:ilvl w:val="0"/>
          <w:numId w:val="12"/>
        </w:numPr>
        <w:tabs>
          <w:tab w:val="num" w:pos="0"/>
        </w:tabs>
        <w:ind w:left="0" w:firstLine="0"/>
        <w:rPr>
          <w:rFonts w:cs="Calibri"/>
        </w:rPr>
      </w:pPr>
      <w:r w:rsidRPr="00832ECA">
        <w:rPr>
          <w:rFonts w:cs="Calibri"/>
        </w:rPr>
        <w:t>Circular--you’d have to experiment with pragmatism to determine it’s true, which requires a presumption that it’s the correct theory</w:t>
      </w:r>
    </w:p>
    <w:p w14:paraId="508FA673" w14:textId="77777777" w:rsidR="000F66A0" w:rsidRPr="00832ECA" w:rsidRDefault="000F66A0" w:rsidP="000F66A0">
      <w:pPr>
        <w:pStyle w:val="Heading4"/>
        <w:numPr>
          <w:ilvl w:val="0"/>
          <w:numId w:val="12"/>
        </w:numPr>
        <w:tabs>
          <w:tab w:val="num" w:pos="0"/>
        </w:tabs>
        <w:ind w:left="0" w:firstLine="0"/>
        <w:rPr>
          <w:rFonts w:cs="Calibri"/>
        </w:rPr>
      </w:pPr>
      <w:r w:rsidRPr="00832ECA">
        <w:rPr>
          <w:rFonts w:cs="Calibri"/>
        </w:rPr>
        <w:t>If pragmatism is true, then we will never know, since we haven’t had enough time using the theory to conclude that it’s correct.</w:t>
      </w:r>
    </w:p>
    <w:p w14:paraId="31F177EC" w14:textId="77777777" w:rsidR="000F66A0" w:rsidRPr="00832ECA" w:rsidRDefault="000F66A0" w:rsidP="000F66A0"/>
    <w:p w14:paraId="0B7B5B68" w14:textId="77777777" w:rsidR="00EF3BBE" w:rsidRDefault="00EF3BBE" w:rsidP="00EF3BBE">
      <w:pPr>
        <w:pStyle w:val="Heading3"/>
      </w:pPr>
      <w:r>
        <w:lastRenderedPageBreak/>
        <w:t>AT Meta Ethic</w:t>
      </w:r>
    </w:p>
    <w:p w14:paraId="166E4FCC" w14:textId="7973C1E2" w:rsidR="00EF3BBE" w:rsidRDefault="00EF3BBE" w:rsidP="00EF3BBE">
      <w:pPr>
        <w:pStyle w:val="Heading4"/>
      </w:pPr>
      <w:r>
        <w:t>Moral pluralism is repugnant – it takes the inclusion of all perspectives as valuable ethical tools but there are some that should be dismissed out of hand like racism good or death good</w:t>
      </w:r>
    </w:p>
    <w:p w14:paraId="59BC2385" w14:textId="77777777" w:rsidR="00874B59" w:rsidRDefault="00874B59" w:rsidP="00874B59">
      <w:pPr>
        <w:pStyle w:val="Heading3"/>
      </w:pPr>
      <w:r>
        <w:lastRenderedPageBreak/>
        <w:t xml:space="preserve">AT </w:t>
      </w:r>
      <w:proofErr w:type="spellStart"/>
      <w:r>
        <w:t>Polzler</w:t>
      </w:r>
      <w:proofErr w:type="spellEnd"/>
      <w:r>
        <w:t xml:space="preserve"> and Wright</w:t>
      </w:r>
    </w:p>
    <w:p w14:paraId="21AB884D" w14:textId="77777777" w:rsidR="00874B59" w:rsidRDefault="00874B59" w:rsidP="00874B59">
      <w:pPr>
        <w:pStyle w:val="Heading4"/>
      </w:pPr>
      <w:r>
        <w:t>1] Not in the context of deliberation – it’s in the context of people believing in moral objectivism</w:t>
      </w:r>
    </w:p>
    <w:p w14:paraId="4C98A36D" w14:textId="77777777" w:rsidR="00874B59" w:rsidRDefault="00874B59" w:rsidP="00874B59">
      <w:pPr>
        <w:pStyle w:val="Heading4"/>
      </w:pPr>
      <w:r>
        <w:t>2] Is-ought fallacy – just because people currently are pluralist doesn’t make it ethical – they haven’t won something intrinsic that makes pluralism binding</w:t>
      </w:r>
    </w:p>
    <w:p w14:paraId="16C261F2" w14:textId="77777777" w:rsidR="00874B59" w:rsidRDefault="00874B59" w:rsidP="00874B59">
      <w:pPr>
        <w:pStyle w:val="Heading4"/>
      </w:pPr>
      <w:r>
        <w:t>3] XT Moen – pain and pleasure are biologically programmed to be valuable and dis-valuable which means util is inevitable</w:t>
      </w:r>
    </w:p>
    <w:p w14:paraId="68E1F1B6" w14:textId="77777777" w:rsidR="00EF3BBE" w:rsidRPr="00EF3BBE" w:rsidRDefault="00EF3BBE" w:rsidP="00EF3BBE"/>
    <w:p w14:paraId="34A41ABA" w14:textId="77777777" w:rsidR="00EF3BBE" w:rsidRDefault="00EF3BBE" w:rsidP="00EF3BBE">
      <w:pPr>
        <w:pStyle w:val="Heading3"/>
      </w:pPr>
      <w:r>
        <w:lastRenderedPageBreak/>
        <w:t>AT Resolvability</w:t>
      </w:r>
    </w:p>
    <w:p w14:paraId="16A22186" w14:textId="77777777" w:rsidR="00EF3BBE" w:rsidRDefault="00EF3BBE" w:rsidP="00EF3BBE">
      <w:pPr>
        <w:pStyle w:val="Heading4"/>
      </w:pPr>
      <w:r>
        <w:t xml:space="preserve">Resolvability is wrong – a] you can still resolve which theory is correct based on the round b] ethical uncertainty means you should preserve life </w:t>
      </w:r>
      <w:proofErr w:type="gramStart"/>
      <w:r>
        <w:t>in order to</w:t>
      </w:r>
      <w:proofErr w:type="gramEnd"/>
      <w:r>
        <w:t xml:space="preserve"> allow for future ethical debates</w:t>
      </w:r>
    </w:p>
    <w:p w14:paraId="64ECBDE3" w14:textId="5C15BD29" w:rsidR="00EF3BBE" w:rsidRDefault="00874B59" w:rsidP="00874B59">
      <w:pPr>
        <w:pStyle w:val="Heading3"/>
      </w:pPr>
      <w:r>
        <w:lastRenderedPageBreak/>
        <w:t>AT James</w:t>
      </w:r>
    </w:p>
    <w:p w14:paraId="4906A9D5" w14:textId="452D237C" w:rsidR="00874B59" w:rsidRDefault="00874B59" w:rsidP="00874B59">
      <w:pPr>
        <w:pStyle w:val="Heading4"/>
      </w:pPr>
      <w:r>
        <w:t xml:space="preserve">1] Collapses to naturalism – only our theory can explain how </w:t>
      </w:r>
      <w:proofErr w:type="spellStart"/>
      <w:r>
        <w:t>desputes</w:t>
      </w:r>
      <w:proofErr w:type="spellEnd"/>
      <w:r>
        <w:t xml:space="preserve"> are resolved</w:t>
      </w:r>
    </w:p>
    <w:p w14:paraId="6FB73565" w14:textId="129B19FB" w:rsidR="00874B59" w:rsidRDefault="00874B59" w:rsidP="00874B59">
      <w:pPr>
        <w:pStyle w:val="Heading4"/>
      </w:pPr>
      <w:r>
        <w:t>2]</w:t>
      </w:r>
      <w:r w:rsidR="00F6136C">
        <w:t xml:space="preserve"> collapse to util – value = pain/</w:t>
      </w:r>
      <w:proofErr w:type="spellStart"/>
      <w:r w:rsidR="00F6136C">
        <w:t>pleassure</w:t>
      </w:r>
      <w:proofErr w:type="spellEnd"/>
    </w:p>
    <w:p w14:paraId="63405B78" w14:textId="3701E7A8" w:rsidR="00F6136C" w:rsidRDefault="00F6136C" w:rsidP="00F6136C"/>
    <w:p w14:paraId="5F20E26F" w14:textId="793926E4" w:rsidR="00F6136C" w:rsidRDefault="002C497C" w:rsidP="002C497C">
      <w:pPr>
        <w:pStyle w:val="Heading3"/>
      </w:pPr>
      <w:r>
        <w:lastRenderedPageBreak/>
        <w:t>AT Misak</w:t>
      </w:r>
      <w:r w:rsidR="006431BF">
        <w:t xml:space="preserve">i </w:t>
      </w:r>
    </w:p>
    <w:p w14:paraId="3E738FAE" w14:textId="1614BEAB" w:rsidR="002C497C" w:rsidRDefault="002C497C" w:rsidP="002C497C">
      <w:pPr>
        <w:pStyle w:val="Heading4"/>
      </w:pPr>
      <w:r>
        <w:t>1] Can’t solve bad ppl in discussions – cx</w:t>
      </w:r>
    </w:p>
    <w:p w14:paraId="23163644" w14:textId="457C49D8" w:rsidR="002C497C" w:rsidRPr="002C497C" w:rsidRDefault="00DD4C27" w:rsidP="00DD4C27">
      <w:pPr>
        <w:pStyle w:val="Heading4"/>
      </w:pPr>
      <w:r>
        <w:t xml:space="preserve">2] </w:t>
      </w:r>
      <w:r w:rsidR="006431BF">
        <w:t xml:space="preserve">perspective is relative </w:t>
      </w:r>
    </w:p>
    <w:p w14:paraId="693D8DBF" w14:textId="2096040C" w:rsidR="00EF3BBE" w:rsidRDefault="00EF3BBE" w:rsidP="00EF3BBE"/>
    <w:p w14:paraId="362606B8" w14:textId="77777777" w:rsidR="006431BF" w:rsidRDefault="006431BF" w:rsidP="00EF3BBE"/>
    <w:p w14:paraId="5685BF00" w14:textId="77777777" w:rsidR="00EF3BBE" w:rsidRPr="00F601E6" w:rsidRDefault="00EF3BBE" w:rsidP="00F601E6"/>
    <w:sectPr w:rsidR="00EF3BBE"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49A68AC"/>
    <w:multiLevelType w:val="hybridMultilevel"/>
    <w:tmpl w:val="9DB80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130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ACC"/>
    <w:rsid w:val="00072718"/>
    <w:rsid w:val="0007381E"/>
    <w:rsid w:val="00076094"/>
    <w:rsid w:val="0008785F"/>
    <w:rsid w:val="00090CBE"/>
    <w:rsid w:val="00094DEC"/>
    <w:rsid w:val="000A2D8A"/>
    <w:rsid w:val="000D26A6"/>
    <w:rsid w:val="000D2B90"/>
    <w:rsid w:val="000D6ED8"/>
    <w:rsid w:val="000D717B"/>
    <w:rsid w:val="000F66A0"/>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97C"/>
    <w:rsid w:val="002C54E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E78"/>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0EAE"/>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4F16"/>
    <w:rsid w:val="005D615C"/>
    <w:rsid w:val="005E1860"/>
    <w:rsid w:val="005E59A7"/>
    <w:rsid w:val="005F063B"/>
    <w:rsid w:val="005F192D"/>
    <w:rsid w:val="005F24C8"/>
    <w:rsid w:val="005F26AF"/>
    <w:rsid w:val="00607D6C"/>
    <w:rsid w:val="0061383D"/>
    <w:rsid w:val="00614D69"/>
    <w:rsid w:val="00617030"/>
    <w:rsid w:val="00621301"/>
    <w:rsid w:val="0062173F"/>
    <w:rsid w:val="006235FB"/>
    <w:rsid w:val="00626A15"/>
    <w:rsid w:val="006379E9"/>
    <w:rsid w:val="006431BF"/>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19B"/>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302"/>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4B59"/>
    <w:rsid w:val="0087680F"/>
    <w:rsid w:val="00876D81"/>
    <w:rsid w:val="00881D86"/>
    <w:rsid w:val="00883306"/>
    <w:rsid w:val="008904F9"/>
    <w:rsid w:val="00890E4C"/>
    <w:rsid w:val="00890E74"/>
    <w:rsid w:val="00892798"/>
    <w:rsid w:val="0089418F"/>
    <w:rsid w:val="00897C29"/>
    <w:rsid w:val="008A09C0"/>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2DD"/>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652D"/>
    <w:rsid w:val="00B60125"/>
    <w:rsid w:val="00B6656B"/>
    <w:rsid w:val="00B71625"/>
    <w:rsid w:val="00B75C54"/>
    <w:rsid w:val="00B8710E"/>
    <w:rsid w:val="00B92A93"/>
    <w:rsid w:val="00BA17A8"/>
    <w:rsid w:val="00BA1844"/>
    <w:rsid w:val="00BA3C33"/>
    <w:rsid w:val="00BA7D82"/>
    <w:rsid w:val="00BB0878"/>
    <w:rsid w:val="00BB1879"/>
    <w:rsid w:val="00BB2B2D"/>
    <w:rsid w:val="00BC0ABE"/>
    <w:rsid w:val="00BC30DB"/>
    <w:rsid w:val="00BC64FF"/>
    <w:rsid w:val="00BC7C37"/>
    <w:rsid w:val="00BD16E3"/>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605A"/>
    <w:rsid w:val="00D92077"/>
    <w:rsid w:val="00D951E2"/>
    <w:rsid w:val="00D9565A"/>
    <w:rsid w:val="00DB2337"/>
    <w:rsid w:val="00DB5F87"/>
    <w:rsid w:val="00DB699B"/>
    <w:rsid w:val="00DC0376"/>
    <w:rsid w:val="00DC099B"/>
    <w:rsid w:val="00DC2BE5"/>
    <w:rsid w:val="00DD4C27"/>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D81"/>
    <w:rsid w:val="00E903E0"/>
    <w:rsid w:val="00E95A73"/>
    <w:rsid w:val="00EA1115"/>
    <w:rsid w:val="00EA1682"/>
    <w:rsid w:val="00EA39EB"/>
    <w:rsid w:val="00EA58CE"/>
    <w:rsid w:val="00EB33FF"/>
    <w:rsid w:val="00EB3D1A"/>
    <w:rsid w:val="00EC2759"/>
    <w:rsid w:val="00EC7106"/>
    <w:rsid w:val="00ED0120"/>
    <w:rsid w:val="00ED3BBA"/>
    <w:rsid w:val="00ED4E12"/>
    <w:rsid w:val="00EE051B"/>
    <w:rsid w:val="00EE54B4"/>
    <w:rsid w:val="00EF1AD8"/>
    <w:rsid w:val="00EF2B5C"/>
    <w:rsid w:val="00EF3BBE"/>
    <w:rsid w:val="00EF7794"/>
    <w:rsid w:val="00F02046"/>
    <w:rsid w:val="00F053D8"/>
    <w:rsid w:val="00F07888"/>
    <w:rsid w:val="00F1313D"/>
    <w:rsid w:val="00F201E7"/>
    <w:rsid w:val="00F204E0"/>
    <w:rsid w:val="00F20B16"/>
    <w:rsid w:val="00F21C79"/>
    <w:rsid w:val="00F238C9"/>
    <w:rsid w:val="00F23CA5"/>
    <w:rsid w:val="00F277AA"/>
    <w:rsid w:val="00F31955"/>
    <w:rsid w:val="00F325FB"/>
    <w:rsid w:val="00F34C06"/>
    <w:rsid w:val="00F43EA3"/>
    <w:rsid w:val="00F50C55"/>
    <w:rsid w:val="00F57FFB"/>
    <w:rsid w:val="00F601E6"/>
    <w:rsid w:val="00F6136C"/>
    <w:rsid w:val="00F73954"/>
    <w:rsid w:val="00F94060"/>
    <w:rsid w:val="00FA4102"/>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909923"/>
  <w14:defaultImageDpi w14:val="300"/>
  <w15:docId w15:val="{91A27B26-684C-6049-A24C-A029664FF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130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F13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13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9"/>
    <w:unhideWhenUsed/>
    <w:qFormat/>
    <w:rsid w:val="007F13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7F13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13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1302"/>
  </w:style>
  <w:style w:type="character" w:customStyle="1" w:styleId="Heading1Char">
    <w:name w:val="Heading 1 Char"/>
    <w:aliases w:val="Pocket Char"/>
    <w:basedOn w:val="DefaultParagraphFont"/>
    <w:link w:val="Heading1"/>
    <w:uiPriority w:val="9"/>
    <w:rsid w:val="007F13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F1302"/>
    <w:rPr>
      <w:rFonts w:ascii="Calibri" w:eastAsiaTheme="majorEastAsia" w:hAnsi="Calibri" w:cstheme="majorBidi"/>
      <w:b/>
      <w:bCs/>
      <w:sz w:val="44"/>
      <w:szCs w:val="44"/>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no Char"/>
    <w:basedOn w:val="DefaultParagraphFont"/>
    <w:link w:val="Heading3"/>
    <w:uiPriority w:val="9"/>
    <w:rsid w:val="007F130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7F130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F1302"/>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c"/>
    <w:basedOn w:val="DefaultParagraphFont"/>
    <w:uiPriority w:val="1"/>
    <w:qFormat/>
    <w:rsid w:val="007F1302"/>
    <w:rPr>
      <w:b w:val="0"/>
      <w:sz w:val="26"/>
      <w:u w:val="single"/>
    </w:rPr>
  </w:style>
  <w:style w:type="character" w:styleId="Emphasis">
    <w:name w:val="Emphasis"/>
    <w:aliases w:val="Evidence,Minimized,minimized,Highlighted,tag2,Size 10,emphasis in card,CD Card,ED - Tag,Underlined,emphasis,Emphasis!!,small,Qualifications,normal card text,Shrunk,bold underline,qualifications in card,qualifications,Box,Style1,Bold Underline,s"/>
    <w:basedOn w:val="DefaultParagraphFont"/>
    <w:link w:val="textbold"/>
    <w:uiPriority w:val="20"/>
    <w:qFormat/>
    <w:rsid w:val="007F130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7F1302"/>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 Spacing8 Char"/>
    <w:basedOn w:val="DefaultParagraphFont"/>
    <w:link w:val="NoSpacing"/>
    <w:uiPriority w:val="99"/>
    <w:unhideWhenUsed/>
    <w:rsid w:val="007F1302"/>
    <w:rPr>
      <w:color w:val="auto"/>
      <w:u w:val="none"/>
    </w:rPr>
  </w:style>
  <w:style w:type="paragraph" w:styleId="DocumentMap">
    <w:name w:val="Document Map"/>
    <w:basedOn w:val="Normal"/>
    <w:link w:val="DocumentMapChar"/>
    <w:uiPriority w:val="99"/>
    <w:semiHidden/>
    <w:unhideWhenUsed/>
    <w:rsid w:val="007F13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1302"/>
    <w:rPr>
      <w:rFonts w:ascii="Lucida Grande" w:hAnsi="Lucida Grande" w:cs="Lucida Grande"/>
    </w:rPr>
  </w:style>
  <w:style w:type="paragraph" w:customStyle="1" w:styleId="textbold">
    <w:name w:val="text bold"/>
    <w:basedOn w:val="Normal"/>
    <w:link w:val="Emphasis"/>
    <w:uiPriority w:val="20"/>
    <w:qFormat/>
    <w:rsid w:val="000F66A0"/>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3,ca"/>
    <w:basedOn w:val="Heading1"/>
    <w:link w:val="Hyperlink"/>
    <w:autoRedefine/>
    <w:uiPriority w:val="99"/>
    <w:qFormat/>
    <w:rsid w:val="000F66A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s">
    <w:name w:val="analytics"/>
    <w:basedOn w:val="Normal"/>
    <w:link w:val="analyticsChar"/>
    <w:uiPriority w:val="4"/>
    <w:qFormat/>
    <w:rsid w:val="000F66A0"/>
    <w:rPr>
      <w:b/>
      <w:color w:val="C00000"/>
      <w:sz w:val="26"/>
    </w:rPr>
  </w:style>
  <w:style w:type="character" w:customStyle="1" w:styleId="analyticsChar">
    <w:name w:val="analytics Char"/>
    <w:basedOn w:val="DefaultParagraphFont"/>
    <w:link w:val="analytics"/>
    <w:uiPriority w:val="4"/>
    <w:rsid w:val="000F66A0"/>
    <w:rPr>
      <w:rFonts w:ascii="Calibri" w:hAnsi="Calibri" w:cs="Calibri"/>
      <w:b/>
      <w:color w:val="C00000"/>
      <w:sz w:val="26"/>
    </w:rPr>
  </w:style>
  <w:style w:type="paragraph" w:styleId="Title">
    <w:name w:val="Title"/>
    <w:aliases w:val="Cites and Cards,UNDERLINE,Bold Underlined,title,Block Heading,Read This"/>
    <w:basedOn w:val="Normal"/>
    <w:link w:val="TitleChar"/>
    <w:uiPriority w:val="6"/>
    <w:qFormat/>
    <w:rsid w:val="00EA1682"/>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EA1682"/>
    <w:rPr>
      <w:rFonts w:ascii="Calibri" w:hAnsi="Calibri" w:cs="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ropeanleadershipnetwork.org/commentary/the-art-of-space-deterrenc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books/abs/food-or-war/hotspots-for-food-conflict-in-the-twentyfirst-century/1CD674412E09B8E6F325C9C0A0A6778A" TargetMode="External"/><Relationship Id="rId5" Type="http://schemas.openxmlformats.org/officeDocument/2006/relationships/numbering" Target="numbering.xml"/><Relationship Id="rId10" Type="http://schemas.openxmlformats.org/officeDocument/2006/relationships/hyperlink" Target="https://www.greensightag.com/logbook/can-starlink-save-the-world-by-connecting-farms/"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32</Pages>
  <Words>14286</Words>
  <Characters>81435</Characters>
  <Application>Microsoft Office Word</Application>
  <DocSecurity>0</DocSecurity>
  <Lines>678</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95530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22</cp:revision>
  <dcterms:created xsi:type="dcterms:W3CDTF">2022-01-28T16:38:00Z</dcterms:created>
  <dcterms:modified xsi:type="dcterms:W3CDTF">2022-01-28T17:46:00Z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