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7EB06" w14:textId="77777777" w:rsidR="00DC11D4" w:rsidRPr="00DC11D4" w:rsidRDefault="00DC11D4" w:rsidP="00DC11D4"/>
    <w:p w14:paraId="68A23AF2" w14:textId="0CFFFCF1" w:rsidR="007524B5" w:rsidRDefault="007524B5" w:rsidP="007524B5">
      <w:pPr>
        <w:pStyle w:val="Heading1"/>
      </w:pPr>
      <w:r>
        <w:lastRenderedPageBreak/>
        <w:t>1NC</w:t>
      </w:r>
    </w:p>
    <w:p w14:paraId="7807DFAD" w14:textId="22AD2CF3" w:rsidR="007524B5" w:rsidRPr="001F2F05" w:rsidRDefault="007524B5" w:rsidP="007524B5">
      <w:pPr>
        <w:pStyle w:val="Heading3"/>
      </w:pPr>
      <w:r>
        <w:lastRenderedPageBreak/>
        <w:t>1</w:t>
      </w:r>
    </w:p>
    <w:p w14:paraId="611CED20" w14:textId="77777777" w:rsidR="007524B5" w:rsidRDefault="007524B5" w:rsidP="007524B5">
      <w:pPr>
        <w:pStyle w:val="Heading4"/>
      </w:pPr>
      <w:proofErr w:type="spellStart"/>
      <w:r>
        <w:t>Interp</w:t>
      </w:r>
      <w:proofErr w:type="spellEnd"/>
      <w:r>
        <w:t xml:space="preserve">: Appropriation is defined as exclusive and permanent. </w:t>
      </w:r>
    </w:p>
    <w:p w14:paraId="2DC1D971" w14:textId="77777777" w:rsidR="007524B5" w:rsidRPr="0084559E" w:rsidRDefault="007524B5" w:rsidP="007524B5">
      <w:r>
        <w:rPr>
          <w:rStyle w:val="Style13ptBold"/>
        </w:rPr>
        <w:t>Taylor 19</w:t>
      </w:r>
      <w:r w:rsidRPr="00E61DA0">
        <w:t xml:space="preserve"> (</w:t>
      </w:r>
      <w:r w:rsidRPr="0084559E">
        <w:t>Kurt Taylor</w:t>
      </w:r>
      <w:r w:rsidRPr="00E61DA0">
        <w:t>, [</w:t>
      </w:r>
      <w:r>
        <w:t>Writer for the Emory international law review]</w:t>
      </w:r>
      <w:r w:rsidRPr="00E61DA0">
        <w:t xml:space="preserve"> </w:t>
      </w:r>
      <w:r>
        <w:t>2019</w:t>
      </w:r>
      <w:r w:rsidRPr="00E61DA0">
        <w:t>, “</w:t>
      </w:r>
      <w:r w:rsidRPr="00B42B8C">
        <w:t xml:space="preserve">Fictions of the Final Frontier: Why the United States SPACE Act of 2015 Is </w:t>
      </w:r>
      <w:proofErr w:type="gramStart"/>
      <w:r w:rsidRPr="00B42B8C">
        <w:t>Illegal</w:t>
      </w:r>
      <w:r w:rsidRPr="00E61DA0">
        <w:t>“</w:t>
      </w:r>
      <w:proofErr w:type="gramEnd"/>
      <w:r w:rsidRPr="00E61DA0">
        <w:t>,</w:t>
      </w:r>
      <w:r>
        <w:t xml:space="preserve"> Emory Law</w:t>
      </w:r>
      <w:r w:rsidRPr="00E61DA0">
        <w:t xml:space="preserve">, accessed: 1-23-2022, https://ir.lawnet.fordham.edu/cgi/viewcontent.cgi?article=1966&amp;context=flr) </w:t>
      </w:r>
      <w:proofErr w:type="spellStart"/>
      <w:r w:rsidRPr="00E61DA0">
        <w:t>ajs</w:t>
      </w:r>
      <w:proofErr w:type="spellEnd"/>
    </w:p>
    <w:p w14:paraId="00BF7E59" w14:textId="77777777" w:rsidR="007524B5" w:rsidRPr="001F2F05" w:rsidRDefault="007524B5" w:rsidP="007524B5">
      <w:pPr>
        <w:rPr>
          <w:rStyle w:val="StyleUnderline"/>
        </w:rPr>
      </w:pPr>
      <w:r w:rsidRPr="001F2F05">
        <w:t>The broad text in Article II of the Outer Space Treaty provides an ordinary and unambiguous meaning free from absurdity</w:t>
      </w:r>
      <w:r w:rsidRPr="0084559E">
        <w:t>.90 The language of Article II is</w:t>
      </w:r>
      <w:r>
        <w:t xml:space="preserve"> </w:t>
      </w:r>
      <w:r w:rsidRPr="0084559E">
        <w:t>short: “[o]</w:t>
      </w:r>
      <w:proofErr w:type="spellStart"/>
      <w:r w:rsidRPr="0084559E">
        <w:t>uter</w:t>
      </w:r>
      <w:proofErr w:type="spellEnd"/>
      <w:r w:rsidRPr="0084559E">
        <w:t xml:space="preserve"> space, including the Moon and other celestial bodies, is not</w:t>
      </w:r>
      <w:r>
        <w:t xml:space="preserve"> </w:t>
      </w:r>
      <w:r w:rsidRPr="0084559E">
        <w:t>subject to national appropriation by claim of sovereignty, by means of use or</w:t>
      </w:r>
      <w:r>
        <w:t xml:space="preserve"> </w:t>
      </w:r>
      <w:r w:rsidRPr="0084559E">
        <w:t>occupation, or by any other means.”91 At first glance, the language clearly</w:t>
      </w:r>
      <w:r>
        <w:t xml:space="preserve"> </w:t>
      </w:r>
      <w:r w:rsidRPr="0084559E">
        <w:t>intends to bar ownership over all aspects of outer space, with the only wrinkle</w:t>
      </w:r>
      <w:r>
        <w:t xml:space="preserve"> </w:t>
      </w:r>
      <w:r w:rsidRPr="0084559E">
        <w:t xml:space="preserve">of confusion being the meaning of “national appropriation.” </w:t>
      </w:r>
      <w:r w:rsidRPr="001F2F05">
        <w:rPr>
          <w:rStyle w:val="StyleUnderline"/>
        </w:rPr>
        <w:t xml:space="preserve">Stephen </w:t>
      </w:r>
      <w:proofErr w:type="spellStart"/>
      <w:r w:rsidRPr="001F2F05">
        <w:rPr>
          <w:rStyle w:val="StyleUnderline"/>
          <w:highlight w:val="green"/>
        </w:rPr>
        <w:t>Gorove</w:t>
      </w:r>
      <w:proofErr w:type="spellEnd"/>
      <w:r w:rsidRPr="001F2F05">
        <w:rPr>
          <w:rStyle w:val="StyleUnderline"/>
        </w:rPr>
        <w:t xml:space="preserve">, a </w:t>
      </w:r>
      <w:r w:rsidRPr="001F2F05">
        <w:rPr>
          <w:rStyle w:val="StyleUnderline"/>
          <w:highlight w:val="green"/>
        </w:rPr>
        <w:t>space law expert</w:t>
      </w:r>
      <w:r w:rsidRPr="001F2F05">
        <w:rPr>
          <w:rStyle w:val="StyleUnderline"/>
        </w:rPr>
        <w:t xml:space="preserve">, has suggested it is better to first </w:t>
      </w:r>
      <w:r w:rsidRPr="001F2F05">
        <w:rPr>
          <w:rStyle w:val="StyleUnderline"/>
          <w:highlight w:val="green"/>
        </w:rPr>
        <w:t>define appropriation</w:t>
      </w:r>
      <w:r w:rsidRPr="001F2F05">
        <w:rPr>
          <w:rStyle w:val="StyleUnderline"/>
        </w:rPr>
        <w:t xml:space="preserve"> before determining how “national” modifies the term.92</w:t>
      </w:r>
      <w:r w:rsidRPr="0084559E">
        <w:t xml:space="preserve"> </w:t>
      </w:r>
      <w:r w:rsidRPr="001F2F05">
        <w:rPr>
          <w:rStyle w:val="StyleUnderline"/>
        </w:rPr>
        <w:t>Broadly, appropriation is “</w:t>
      </w:r>
      <w:r w:rsidRPr="001F2F05">
        <w:rPr>
          <w:rStyle w:val="StyleUnderline"/>
          <w:highlight w:val="green"/>
        </w:rPr>
        <w:t>the taking of property</w:t>
      </w:r>
      <w:r w:rsidRPr="001F2F05">
        <w:rPr>
          <w:rStyle w:val="StyleUnderline"/>
        </w:rPr>
        <w:t xml:space="preserve"> </w:t>
      </w:r>
      <w:r w:rsidRPr="001F2F05">
        <w:rPr>
          <w:rStyle w:val="StyleUnderline"/>
          <w:highlight w:val="green"/>
        </w:rPr>
        <w:t>for one’s</w:t>
      </w:r>
      <w:r w:rsidRPr="001F2F05">
        <w:rPr>
          <w:rStyle w:val="StyleUnderline"/>
        </w:rPr>
        <w:t xml:space="preserve"> own or </w:t>
      </w:r>
      <w:r w:rsidRPr="001F2F05">
        <w:rPr>
          <w:rStyle w:val="StyleUnderline"/>
          <w:highlight w:val="green"/>
        </w:rPr>
        <w:t>exclusive use with a sense of permanence</w:t>
      </w:r>
      <w:r w:rsidRPr="001F2F05">
        <w:rPr>
          <w:rStyle w:val="StyleUnderline"/>
        </w:rPr>
        <w:t>.”</w:t>
      </w:r>
      <w:r w:rsidRPr="0084559E">
        <w:t>93</w:t>
      </w:r>
      <w:r>
        <w:t xml:space="preserve"> </w:t>
      </w:r>
      <w:r w:rsidRPr="0084559E">
        <w:t>In this regard, appropriation is of a “national” character when it is by an entity</w:t>
      </w:r>
      <w:r>
        <w:t xml:space="preserve"> </w:t>
      </w:r>
      <w:r w:rsidRPr="0084559E">
        <w:t>under the sovereignty of the state from which they come or represent.94 Even</w:t>
      </w:r>
      <w:r>
        <w:t xml:space="preserve"> </w:t>
      </w:r>
      <w:r w:rsidRPr="0084559E">
        <w:t xml:space="preserve">though Article II uses the “national” language, </w:t>
      </w:r>
      <w:r w:rsidRPr="001F2F05">
        <w:rPr>
          <w:rStyle w:val="StyleUnderline"/>
        </w:rPr>
        <w:t>its ordinary meaning is most closely linked to all sovereignties and the individuals and entities that attain property rights under the authority of a sovereign.</w:t>
      </w:r>
    </w:p>
    <w:p w14:paraId="4D5EDBF2" w14:textId="77777777" w:rsidR="007524B5" w:rsidRDefault="007524B5" w:rsidP="007524B5">
      <w:pPr>
        <w:pStyle w:val="Heading4"/>
      </w:pPr>
      <w:r>
        <w:t xml:space="preserve">Violation – constellations aren’t exclusive or permanent </w:t>
      </w:r>
    </w:p>
    <w:p w14:paraId="4B28B4EC" w14:textId="77777777" w:rsidR="007524B5" w:rsidRDefault="007524B5" w:rsidP="007524B5">
      <w:r w:rsidRPr="00F77A49">
        <w:rPr>
          <w:rStyle w:val="Style13ptBold"/>
        </w:rPr>
        <w:t>Johnson 20</w:t>
      </w:r>
      <w:r w:rsidRPr="00F77A49">
        <w:t xml:space="preserve"> (Christopher</w:t>
      </w:r>
      <w:r>
        <w:t xml:space="preserve"> </w:t>
      </w:r>
      <w:r w:rsidRPr="00F77A49">
        <w:t xml:space="preserve">Johnson, [Space Law Advisor for Secure World Foundation and has nine years of professional experience in international space law and policy.], 3-5-2020, “The Legal Status of </w:t>
      </w:r>
      <w:proofErr w:type="spellStart"/>
      <w:r w:rsidRPr="00F77A49">
        <w:t>MegaLEO</w:t>
      </w:r>
      <w:proofErr w:type="spellEnd"/>
      <w:r w:rsidRPr="00F77A49">
        <w:t xml:space="preserve"> Constellations and Concerns About Appropriation of Large Swaths of Earth </w:t>
      </w:r>
      <w:proofErr w:type="gramStart"/>
      <w:r w:rsidRPr="00F77A49">
        <w:t>Orbit“</w:t>
      </w:r>
      <w:proofErr w:type="gramEnd"/>
      <w:r w:rsidRPr="00F77A49">
        <w:t xml:space="preserve">, SpringerLink, accessed: 1-24-2022, https://link.springer.com/referenceworkentry/10.1007%2F978-3-030-20707-6_95-1)  </w:t>
      </w:r>
      <w:proofErr w:type="spellStart"/>
      <w:r w:rsidRPr="00F77A49">
        <w:t>ajs</w:t>
      </w:r>
      <w:proofErr w:type="spellEnd"/>
    </w:p>
    <w:p w14:paraId="73B19726" w14:textId="77777777" w:rsidR="007524B5" w:rsidRPr="00EA4981" w:rsidRDefault="007524B5" w:rsidP="007524B5">
      <w:r w:rsidRPr="00EA4981">
        <w:t xml:space="preserve">Additionally, </w:t>
      </w:r>
      <w:r w:rsidRPr="00AD600B">
        <w:rPr>
          <w:rStyle w:val="StyleUnderline"/>
        </w:rPr>
        <w:t xml:space="preserve">these </w:t>
      </w:r>
      <w:r w:rsidRPr="0037078C">
        <w:rPr>
          <w:rStyle w:val="StyleUnderline"/>
          <w:highlight w:val="green"/>
        </w:rPr>
        <w:t>systems</w:t>
      </w:r>
      <w:r w:rsidRPr="00AD600B">
        <w:rPr>
          <w:rStyle w:val="StyleUnderline"/>
        </w:rPr>
        <w:t xml:space="preserve"> will be able to </w:t>
      </w:r>
      <w:r w:rsidRPr="0037078C">
        <w:rPr>
          <w:rStyle w:val="StyleUnderline"/>
          <w:highlight w:val="green"/>
        </w:rPr>
        <w:t>cooperate with</w:t>
      </w:r>
      <w:r w:rsidRPr="00AD600B">
        <w:rPr>
          <w:rStyle w:val="StyleUnderline"/>
        </w:rPr>
        <w:t xml:space="preserve"> emerging space safety and </w:t>
      </w:r>
      <w:r w:rsidRPr="0037078C">
        <w:rPr>
          <w:rStyle w:val="StyleUnderline"/>
          <w:highlight w:val="green"/>
        </w:rPr>
        <w:t xml:space="preserve">space traffic </w:t>
      </w:r>
      <w:r w:rsidRPr="00901E8C">
        <w:rPr>
          <w:rStyle w:val="StyleUnderline"/>
        </w:rPr>
        <w:t>management</w:t>
      </w:r>
      <w:r w:rsidRPr="00AD600B">
        <w:rPr>
          <w:rStyle w:val="StyleUnderline"/>
        </w:rPr>
        <w:t xml:space="preserve"> plans and </w:t>
      </w:r>
      <w:r w:rsidRPr="00901E8C">
        <w:rPr>
          <w:rStyle w:val="StyleUnderline"/>
        </w:rPr>
        <w:t xml:space="preserve">can </w:t>
      </w:r>
      <w:r w:rsidRPr="0037078C">
        <w:rPr>
          <w:rStyle w:val="StyleUnderline"/>
          <w:highlight w:val="green"/>
        </w:rPr>
        <w:t xml:space="preserve">operate </w:t>
      </w:r>
      <w:r w:rsidRPr="00901E8C">
        <w:rPr>
          <w:rStyle w:val="StyleUnderline"/>
        </w:rPr>
        <w:t xml:space="preserve">in ways </w:t>
      </w:r>
      <w:r w:rsidRPr="0037078C">
        <w:rPr>
          <w:rStyle w:val="StyleUnderline"/>
          <w:highlight w:val="green"/>
        </w:rPr>
        <w:t>that do not restrict</w:t>
      </w:r>
      <w:r w:rsidRPr="00AD600B">
        <w:rPr>
          <w:rStyle w:val="StyleUnderline"/>
        </w:rPr>
        <w:t xml:space="preserve"> or impinge </w:t>
      </w:r>
      <w:r w:rsidRPr="0037078C">
        <w:rPr>
          <w:rStyle w:val="StyleUnderline"/>
        </w:rPr>
        <w:t xml:space="preserve">on </w:t>
      </w:r>
      <w:r w:rsidRPr="0037078C">
        <w:rPr>
          <w:rStyle w:val="StyleUnderline"/>
          <w:highlight w:val="green"/>
        </w:rPr>
        <w:t>other</w:t>
      </w:r>
      <w:r w:rsidRPr="00901E8C">
        <w:rPr>
          <w:rStyle w:val="StyleUnderline"/>
        </w:rPr>
        <w:t xml:space="preserve"> users </w:t>
      </w:r>
      <w:r w:rsidRPr="0037078C">
        <w:rPr>
          <w:rStyle w:val="StyleUnderline"/>
        </w:rPr>
        <w:t>of</w:t>
      </w:r>
      <w:r w:rsidRPr="00AD600B">
        <w:rPr>
          <w:rStyle w:val="StyleUnderline"/>
        </w:rPr>
        <w:t xml:space="preserve"> </w:t>
      </w:r>
      <w:r w:rsidRPr="00901E8C">
        <w:rPr>
          <w:rStyle w:val="StyleUnderline"/>
        </w:rPr>
        <w:t>the space domain.</w:t>
      </w:r>
      <w:r w:rsidRPr="00901E8C">
        <w:t xml:space="preserve"> Because due regard is therefore displayed for the space domain, and</w:t>
      </w:r>
      <w:r w:rsidRPr="00EA4981">
        <w:t xml:space="preserve"> to the interests of others, </w:t>
      </w:r>
      <w:r w:rsidRPr="00AD600B">
        <w:rPr>
          <w:rStyle w:val="StyleUnderline"/>
        </w:rPr>
        <w:t xml:space="preserve">these </w:t>
      </w:r>
      <w:r w:rsidRPr="0037078C">
        <w:rPr>
          <w:rStyle w:val="StyleUnderline"/>
          <w:highlight w:val="green"/>
        </w:rPr>
        <w:t>constellations</w:t>
      </w:r>
      <w:r w:rsidRPr="00AD600B">
        <w:rPr>
          <w:rStyle w:val="StyleUnderline"/>
        </w:rPr>
        <w:t xml:space="preserve"> do not prejudice or infringe upon the freedoms of use and exploration of the space domain </w:t>
      </w:r>
      <w:r w:rsidRPr="00901E8C">
        <w:rPr>
          <w:rStyle w:val="StyleUnderline"/>
        </w:rPr>
        <w:t>and</w:t>
      </w:r>
      <w:r w:rsidRPr="00AD600B">
        <w:rPr>
          <w:rStyle w:val="StyleUnderline"/>
        </w:rPr>
        <w:t xml:space="preserve"> </w:t>
      </w:r>
      <w:r w:rsidRPr="00901E8C">
        <w:rPr>
          <w:rStyle w:val="StyleUnderline"/>
        </w:rPr>
        <w:t xml:space="preserve">are therefore </w:t>
      </w:r>
      <w:r w:rsidRPr="0037078C">
        <w:rPr>
          <w:rStyle w:val="StyleUnderline"/>
          <w:highlight w:val="green"/>
        </w:rPr>
        <w:t xml:space="preserve">not </w:t>
      </w:r>
      <w:r w:rsidRPr="0037078C">
        <w:rPr>
          <w:rStyle w:val="StyleUnderline"/>
        </w:rPr>
        <w:t>occupation</w:t>
      </w:r>
      <w:r w:rsidRPr="00AD600B">
        <w:rPr>
          <w:rStyle w:val="StyleUnderline"/>
        </w:rPr>
        <w:t xml:space="preserve">, or possession, much less </w:t>
      </w:r>
      <w:r w:rsidRPr="0037078C">
        <w:rPr>
          <w:rStyle w:val="StyleUnderline"/>
          <w:highlight w:val="green"/>
        </w:rPr>
        <w:t>appropriation</w:t>
      </w:r>
      <w:r w:rsidRPr="00AD600B">
        <w:rPr>
          <w:rStyle w:val="StyleUnderline"/>
        </w:rPr>
        <w:t>.</w:t>
      </w:r>
      <w:r w:rsidRPr="00EA4981">
        <w:t xml:space="preserve"> </w:t>
      </w:r>
      <w:r w:rsidRPr="00AD600B">
        <w:rPr>
          <w:rStyle w:val="StyleUnderline"/>
        </w:rPr>
        <w:t>This Does Not Constitute Possession, or Ownership</w:t>
      </w:r>
      <w:r w:rsidRPr="00EA4981">
        <w:t xml:space="preserve">, or Occupation The use of LEO by satellite constellations is </w:t>
      </w:r>
      <w:r w:rsidRPr="00901E8C">
        <w:t xml:space="preserve">substantially </w:t>
      </w:r>
      <w:proofErr w:type="gramStart"/>
      <w:r w:rsidRPr="00901E8C">
        <w:t>similar to</w:t>
      </w:r>
      <w:proofErr w:type="gramEnd"/>
      <w:r w:rsidRPr="00901E8C">
        <w:t xml:space="preserve"> the use of GSO, and therefore permissible. </w:t>
      </w:r>
      <w:r w:rsidRPr="00901E8C">
        <w:rPr>
          <w:rStyle w:val="StyleUnderline"/>
        </w:rPr>
        <w:t>In each region, individu</w:t>
      </w:r>
      <w:r w:rsidRPr="0037078C">
        <w:rPr>
          <w:rStyle w:val="StyleUnderline"/>
        </w:rPr>
        <w:t xml:space="preserve">al </w:t>
      </w:r>
      <w:r w:rsidRPr="0037078C">
        <w:rPr>
          <w:rStyle w:val="StyleUnderline"/>
          <w:highlight w:val="green"/>
        </w:rPr>
        <w:t xml:space="preserve">actors </w:t>
      </w:r>
      <w:r w:rsidRPr="0037078C">
        <w:rPr>
          <w:rStyle w:val="StyleUnderline"/>
        </w:rPr>
        <w:t xml:space="preserve">are </w:t>
      </w:r>
      <w:r w:rsidRPr="0037078C">
        <w:rPr>
          <w:rStyle w:val="StyleUnderline"/>
          <w:highlight w:val="green"/>
        </w:rPr>
        <w:t>given permission -</w:t>
      </w:r>
      <w:r w:rsidRPr="00AD600B">
        <w:rPr>
          <w:rStyle w:val="StyleUnderline"/>
        </w:rPr>
        <w:t xml:space="preserve"> either </w:t>
      </w:r>
      <w:r w:rsidRPr="0037078C">
        <w:rPr>
          <w:rStyle w:val="StyleUnderline"/>
          <w:highlight w:val="green"/>
        </w:rPr>
        <w:t xml:space="preserve">from </w:t>
      </w:r>
      <w:r w:rsidRPr="00901E8C">
        <w:rPr>
          <w:rStyle w:val="StyleUnderline"/>
        </w:rPr>
        <w:t xml:space="preserve">a </w:t>
      </w:r>
      <w:r w:rsidRPr="0037078C">
        <w:rPr>
          <w:rStyle w:val="StyleUnderline"/>
          <w:highlight w:val="green"/>
        </w:rPr>
        <w:t>nation</w:t>
      </w:r>
      <w:r w:rsidRPr="00901E8C">
        <w:rPr>
          <w:rStyle w:val="StyleUnderline"/>
        </w:rPr>
        <w:t>al administrator</w:t>
      </w:r>
      <w:r w:rsidRPr="0037078C">
        <w:rPr>
          <w:rStyle w:val="StyleUnderline"/>
          <w:highlight w:val="green"/>
        </w:rPr>
        <w:t xml:space="preserve"> </w:t>
      </w:r>
      <w:r w:rsidRPr="00901E8C">
        <w:rPr>
          <w:rStyle w:val="StyleUnderline"/>
        </w:rPr>
        <w:t>or from an international governing body (the ITU) via</w:t>
      </w:r>
      <w:r w:rsidRPr="00AD600B">
        <w:rPr>
          <w:rStyle w:val="StyleUnderline"/>
        </w:rPr>
        <w:t xml:space="preserve"> a national administer–</w:t>
      </w:r>
      <w:r w:rsidRPr="0037078C">
        <w:rPr>
          <w:rStyle w:val="StyleUnderline"/>
          <w:highlight w:val="green"/>
        </w:rPr>
        <w:t>to use precoordinated subsections</w:t>
      </w:r>
      <w:r w:rsidRPr="00AD600B">
        <w:rPr>
          <w:rStyle w:val="StyleUnderline"/>
        </w:rPr>
        <w:t xml:space="preserve"> of space</w:t>
      </w:r>
      <w:r w:rsidRPr="00EA4981">
        <w:t xml:space="preserve">. In a way that is </w:t>
      </w:r>
      <w:r w:rsidRPr="00901E8C">
        <w:rPr>
          <w:rStyle w:val="StyleUnderline"/>
        </w:rPr>
        <w:t>overwhelmingly</w:t>
      </w:r>
      <w:r w:rsidRPr="0037078C">
        <w:rPr>
          <w:rStyle w:val="StyleUnderline"/>
          <w:highlight w:val="green"/>
        </w:rPr>
        <w:t xml:space="preserve"> </w:t>
      </w:r>
      <w:proofErr w:type="gramStart"/>
      <w:r w:rsidRPr="0037078C">
        <w:rPr>
          <w:rStyle w:val="StyleUnderline"/>
          <w:highlight w:val="green"/>
        </w:rPr>
        <w:t>similar to</w:t>
      </w:r>
      <w:proofErr w:type="gramEnd"/>
      <w:r w:rsidRPr="00AD600B">
        <w:rPr>
          <w:rStyle w:val="StyleUnderline"/>
        </w:rPr>
        <w:t xml:space="preserve"> the use of </w:t>
      </w:r>
      <w:r w:rsidRPr="0037078C">
        <w:rPr>
          <w:rStyle w:val="StyleUnderline"/>
          <w:highlight w:val="green"/>
        </w:rPr>
        <w:t xml:space="preserve">orbital slots </w:t>
      </w:r>
      <w:r w:rsidRPr="00901E8C">
        <w:rPr>
          <w:rStyle w:val="StyleUnderline"/>
        </w:rPr>
        <w:t>in GSO</w:t>
      </w:r>
      <w:r w:rsidRPr="00901E8C">
        <w:t>, the</w:t>
      </w:r>
      <w:r w:rsidRPr="00EA4981">
        <w:t xml:space="preserve"> placement of spacecraft into orbits in LEO or higher orbits does not constitute possession, ownership, or occupation of </w:t>
      </w:r>
      <w:r w:rsidRPr="00EA4981">
        <w:lastRenderedPageBreak/>
        <w:t xml:space="preserve">those orbits. </w:t>
      </w:r>
      <w:r w:rsidRPr="00AD600B">
        <w:rPr>
          <w:rStyle w:val="StyleUnderline"/>
        </w:rPr>
        <w:t xml:space="preserve">This is because </w:t>
      </w:r>
      <w:r w:rsidRPr="0037078C">
        <w:rPr>
          <w:rStyle w:val="StyleUnderline"/>
          <w:highlight w:val="green"/>
        </w:rPr>
        <w:t xml:space="preserve">States (and </w:t>
      </w:r>
      <w:r w:rsidRPr="0037078C">
        <w:rPr>
          <w:rStyle w:val="StyleUnderline"/>
        </w:rPr>
        <w:t xml:space="preserve">their </w:t>
      </w:r>
      <w:r w:rsidRPr="0037078C">
        <w:rPr>
          <w:rStyle w:val="StyleUnderline"/>
          <w:highlight w:val="green"/>
        </w:rPr>
        <w:t xml:space="preserve">companies) </w:t>
      </w:r>
      <w:r w:rsidRPr="0037078C">
        <w:rPr>
          <w:rStyle w:val="StyleUnderline"/>
        </w:rPr>
        <w:t xml:space="preserve">have </w:t>
      </w:r>
      <w:r w:rsidRPr="00901E8C">
        <w:rPr>
          <w:rStyle w:val="StyleUnderline"/>
        </w:rPr>
        <w:t xml:space="preserve">been </w:t>
      </w:r>
      <w:r w:rsidRPr="0037078C">
        <w:rPr>
          <w:rStyle w:val="StyleUnderline"/>
          <w:highlight w:val="green"/>
        </w:rPr>
        <w:t>occupying</w:t>
      </w:r>
      <w:r w:rsidRPr="00AD600B">
        <w:rPr>
          <w:rStyle w:val="StyleUnderline"/>
        </w:rPr>
        <w:t xml:space="preserve"> </w:t>
      </w:r>
      <w:r w:rsidRPr="00901E8C">
        <w:rPr>
          <w:rStyle w:val="StyleUnderline"/>
        </w:rPr>
        <w:t>orbital slots in</w:t>
      </w:r>
      <w:r w:rsidRPr="0037078C">
        <w:rPr>
          <w:rStyle w:val="StyleUnderline"/>
        </w:rPr>
        <w:t xml:space="preserve"> GSO</w:t>
      </w:r>
      <w:r w:rsidRPr="0037078C">
        <w:rPr>
          <w:rStyle w:val="StyleUnderline"/>
          <w:highlight w:val="green"/>
        </w:rPr>
        <w:t xml:space="preserve"> for decades</w:t>
      </w:r>
      <w:r w:rsidRPr="00AD600B">
        <w:rPr>
          <w:rStyle w:val="StyleUnderline"/>
        </w:rPr>
        <w:t xml:space="preserve">, and </w:t>
      </w:r>
      <w:r w:rsidRPr="0037078C">
        <w:rPr>
          <w:rStyle w:val="StyleUnderline"/>
          <w:highlight w:val="green"/>
        </w:rPr>
        <w:t xml:space="preserve">these </w:t>
      </w:r>
      <w:r w:rsidRPr="00901E8C">
        <w:rPr>
          <w:rStyle w:val="StyleUnderline"/>
        </w:rPr>
        <w:t>uses</w:t>
      </w:r>
      <w:r w:rsidRPr="00AD600B">
        <w:rPr>
          <w:rStyle w:val="StyleUnderline"/>
        </w:rPr>
        <w:t xml:space="preserve"> of GSO have </w:t>
      </w:r>
      <w:r w:rsidRPr="0037078C">
        <w:rPr>
          <w:rStyle w:val="StyleUnderline"/>
          <w:highlight w:val="green"/>
        </w:rPr>
        <w:t>never</w:t>
      </w:r>
      <w:r w:rsidRPr="00AD600B">
        <w:rPr>
          <w:rStyle w:val="StyleUnderline"/>
        </w:rPr>
        <w:t xml:space="preserve"> been accused of “</w:t>
      </w:r>
      <w:r w:rsidRPr="0037078C">
        <w:rPr>
          <w:rStyle w:val="StyleUnderline"/>
          <w:highlight w:val="green"/>
        </w:rPr>
        <w:t>appropriating</w:t>
      </w:r>
      <w:r w:rsidRPr="00AD600B">
        <w:rPr>
          <w:rStyle w:val="StyleUnderline"/>
        </w:rPr>
        <w:t>” GSO</w:t>
      </w:r>
      <w:r w:rsidRPr="00EA4981">
        <w:t xml:space="preserve">. The users have never claimed to be appropriating GSO, and their exercising of rights to use GSO is respected by other actors in the space domain. This is the same situation for other orbits, including LEO and other non-Geostationary orbits. And </w:t>
      </w:r>
      <w:r w:rsidRPr="0037078C">
        <w:rPr>
          <w:rStyle w:val="StyleUnderline"/>
        </w:rPr>
        <w:t>while GSO locations are relatively stable</w:t>
      </w:r>
      <w:r w:rsidRPr="00EA4981">
        <w:t xml:space="preserve"> (subject to space weather and other perturbations, and require </w:t>
      </w:r>
      <w:proofErr w:type="spellStart"/>
      <w:r w:rsidRPr="00EA4981">
        <w:t>stationkeeping</w:t>
      </w:r>
      <w:proofErr w:type="spellEnd"/>
      <w:r w:rsidRPr="00EA4981">
        <w:t xml:space="preserve">), </w:t>
      </w:r>
      <w:r w:rsidRPr="0037078C">
        <w:rPr>
          <w:rStyle w:val="StyleUnderline"/>
        </w:rPr>
        <w:t xml:space="preserve">spacecraft in </w:t>
      </w:r>
      <w:r w:rsidRPr="0037078C">
        <w:rPr>
          <w:rStyle w:val="StyleUnderline"/>
          <w:highlight w:val="green"/>
        </w:rPr>
        <w:t xml:space="preserve">LEO </w:t>
      </w:r>
      <w:proofErr w:type="gramStart"/>
      <w:r w:rsidRPr="00901E8C">
        <w:rPr>
          <w:rStyle w:val="StyleUnderline"/>
        </w:rPr>
        <w:t>are</w:t>
      </w:r>
      <w:proofErr w:type="gramEnd"/>
      <w:r w:rsidRPr="00901E8C">
        <w:rPr>
          <w:rStyle w:val="StyleUnderline"/>
        </w:rPr>
        <w:t xml:space="preserve"> actually </w:t>
      </w:r>
      <w:r w:rsidRPr="0037078C">
        <w:rPr>
          <w:rStyle w:val="StyleUnderline"/>
          <w:highlight w:val="green"/>
        </w:rPr>
        <w:t>moving</w:t>
      </w:r>
      <w:r w:rsidRPr="0037078C">
        <w:rPr>
          <w:rStyle w:val="StyleUnderline"/>
        </w:rPr>
        <w:t xml:space="preserve"> through space </w:t>
      </w:r>
      <w:r w:rsidRPr="00901E8C">
        <w:rPr>
          <w:rStyle w:val="StyleUnderline"/>
        </w:rPr>
        <w:t>and are not stationary, so it is</w:t>
      </w:r>
      <w:r w:rsidRPr="0037078C">
        <w:rPr>
          <w:rStyle w:val="StyleUnderline"/>
        </w:rPr>
        <w:t xml:space="preserve"> </w:t>
      </w:r>
      <w:r w:rsidRPr="00901E8C">
        <w:rPr>
          <w:rStyle w:val="StyleUnderline"/>
        </w:rPr>
        <w:t xml:space="preserve">even more </w:t>
      </w:r>
      <w:r w:rsidRPr="0037078C">
        <w:rPr>
          <w:rStyle w:val="StyleUnderline"/>
          <w:highlight w:val="green"/>
        </w:rPr>
        <w:t>difficult to see</w:t>
      </w:r>
      <w:r w:rsidRPr="0037078C">
        <w:rPr>
          <w:rStyle w:val="StyleUnderline"/>
        </w:rPr>
        <w:t xml:space="preserve"> this use by constellations as occupation, much less </w:t>
      </w:r>
      <w:r w:rsidRPr="0037078C">
        <w:rPr>
          <w:rStyle w:val="StyleUnderline"/>
          <w:highlight w:val="green"/>
        </w:rPr>
        <w:t>appropriation</w:t>
      </w:r>
      <w:r w:rsidRPr="00EA4981">
        <w:t>. Moreover, Space Situational Awareness (</w:t>
      </w:r>
      <w:r w:rsidRPr="0037078C">
        <w:rPr>
          <w:rStyle w:val="StyleUnderline"/>
        </w:rPr>
        <w:t>SSA</w:t>
      </w:r>
      <w:r w:rsidRPr="0037078C">
        <w:t>) and</w:t>
      </w:r>
      <w:r w:rsidRPr="00EA4981">
        <w:t xml:space="preserve"> Space Traffic Management (</w:t>
      </w:r>
      <w:r w:rsidRPr="0037078C">
        <w:t>STM</w:t>
      </w:r>
      <w:r w:rsidRPr="00EA4981">
        <w:t xml:space="preserve">) </w:t>
      </w:r>
      <w:r w:rsidRPr="0037078C">
        <w:rPr>
          <w:rStyle w:val="StyleUnderline"/>
        </w:rPr>
        <w:t>will allow other uses to use these orbits</w:t>
      </w:r>
      <w:r w:rsidRPr="00EA4981">
        <w:t xml:space="preserve">, and </w:t>
      </w:r>
      <w:r w:rsidRPr="0037078C">
        <w:rPr>
          <w:rStyle w:val="StyleUnderline"/>
          <w:highlight w:val="green"/>
        </w:rPr>
        <w:t>nothing</w:t>
      </w:r>
      <w:r w:rsidRPr="0037078C">
        <w:rPr>
          <w:rStyle w:val="StyleUnderline"/>
        </w:rPr>
        <w:t xml:space="preserve"> </w:t>
      </w:r>
      <w:r w:rsidRPr="0037078C">
        <w:rPr>
          <w:rStyle w:val="StyleUnderline"/>
          <w:highlight w:val="green"/>
        </w:rPr>
        <w:t>about the use of</w:t>
      </w:r>
      <w:r w:rsidRPr="0037078C">
        <w:rPr>
          <w:rStyle w:val="StyleUnderline"/>
        </w:rPr>
        <w:t xml:space="preserve"> any </w:t>
      </w:r>
      <w:r w:rsidRPr="0037078C">
        <w:rPr>
          <w:rStyle w:val="StyleUnderline"/>
          <w:highlight w:val="green"/>
        </w:rPr>
        <w:t>one user</w:t>
      </w:r>
      <w:r w:rsidRPr="0037078C">
        <w:rPr>
          <w:rStyle w:val="StyleUnderline"/>
        </w:rPr>
        <w:t xml:space="preserve"> necessarily </w:t>
      </w:r>
      <w:r w:rsidRPr="0037078C">
        <w:rPr>
          <w:rStyle w:val="StyleUnderline"/>
          <w:highlight w:val="green"/>
        </w:rPr>
        <w:t>precludes others</w:t>
      </w:r>
      <w:r w:rsidRPr="00EA4981">
        <w:t>. Lastly, t</w:t>
      </w:r>
      <w:r w:rsidRPr="0037078C">
        <w:rPr>
          <w:rStyle w:val="StyleUnderline"/>
        </w:rPr>
        <w:t>here is no intention by operators of constellations to exclusively occupy, must less possess or appropriate, these orbits</w:t>
      </w:r>
      <w:r w:rsidRPr="00EA4981">
        <w:t xml:space="preserve">. Would not the appropriation of outer space be an intentional, </w:t>
      </w:r>
      <w:proofErr w:type="spellStart"/>
      <w:r w:rsidRPr="00EA4981">
        <w:t>volutional</w:t>
      </w:r>
      <w:proofErr w:type="spellEnd"/>
      <w:r w:rsidRPr="00EA4981">
        <w:t xml:space="preserve"> act? No such intention can be found in the operators of global constellations. Conclusion The development and deployment of constellations is certainly a unique and impressive technological development which will bring unprecedented advancements to both space activity and concerns here on Earth</w:t>
      </w:r>
      <w:r w:rsidRPr="0037078C">
        <w:rPr>
          <w:rStyle w:val="StyleUnderline"/>
        </w:rPr>
        <w:t xml:space="preserve">. It offers more benefits than risks. </w:t>
      </w:r>
      <w:r w:rsidRPr="00EA4981">
        <w:t xml:space="preserve">Rather than being multiple users </w:t>
      </w:r>
      <w:proofErr w:type="gramStart"/>
      <w:r w:rsidRPr="00EA4981">
        <w:t>which</w:t>
      </w:r>
      <w:proofErr w:type="gramEnd"/>
      <w:r w:rsidRPr="00EA4981">
        <w:t xml:space="preserve"> would threaten orbital safety</w:t>
      </w:r>
      <w:r w:rsidRPr="0037078C">
        <w:rPr>
          <w:rStyle w:val="StyleUnderline"/>
        </w:rPr>
        <w:t xml:space="preserve">, a </w:t>
      </w:r>
      <w:r w:rsidRPr="0037078C">
        <w:rPr>
          <w:rStyle w:val="StyleUnderline"/>
          <w:highlight w:val="green"/>
        </w:rPr>
        <w:t>single user at</w:t>
      </w:r>
      <w:r w:rsidRPr="0037078C">
        <w:rPr>
          <w:rStyle w:val="StyleUnderline"/>
        </w:rPr>
        <w:t xml:space="preserve"> any altitude </w:t>
      </w:r>
      <w:r w:rsidRPr="0037078C">
        <w:rPr>
          <w:rStyle w:val="StyleUnderline"/>
          <w:highlight w:val="green"/>
        </w:rPr>
        <w:t xml:space="preserve">makes SSA </w:t>
      </w:r>
      <w:r w:rsidRPr="00901E8C">
        <w:rPr>
          <w:rStyle w:val="StyleUnderline"/>
        </w:rPr>
        <w:t xml:space="preserve">and STM </w:t>
      </w:r>
      <w:r w:rsidRPr="0037078C">
        <w:rPr>
          <w:rStyle w:val="StyleUnderline"/>
          <w:highlight w:val="green"/>
        </w:rPr>
        <w:t>easier</w:t>
      </w:r>
      <w:r w:rsidRPr="0037078C">
        <w:rPr>
          <w:rStyle w:val="StyleUnderline"/>
        </w:rPr>
        <w:t xml:space="preserve">, and the </w:t>
      </w:r>
      <w:r w:rsidRPr="0037078C">
        <w:rPr>
          <w:rStyle w:val="StyleUnderline"/>
          <w:highlight w:val="green"/>
        </w:rPr>
        <w:t>actor</w:t>
      </w:r>
      <w:r w:rsidRPr="0037078C">
        <w:rPr>
          <w:rStyle w:val="StyleUnderline"/>
        </w:rPr>
        <w:t xml:space="preserve"> merely </w:t>
      </w:r>
      <w:r w:rsidRPr="0037078C">
        <w:rPr>
          <w:rStyle w:val="StyleUnderline"/>
          <w:highlight w:val="green"/>
        </w:rPr>
        <w:t>has to govern their own spacecraft</w:t>
      </w:r>
      <w:r w:rsidRPr="0037078C">
        <w:rPr>
          <w:rStyle w:val="StyleUnderline"/>
        </w:rPr>
        <w:t xml:space="preserve">, rather than worry about others spacecraft. </w:t>
      </w:r>
      <w:r w:rsidRPr="0037078C">
        <w:rPr>
          <w:rStyle w:val="StyleUnderline"/>
          <w:highlight w:val="green"/>
        </w:rPr>
        <w:t>No such data sharing issues will exist</w:t>
      </w:r>
      <w:r w:rsidRPr="0037078C">
        <w:rPr>
          <w:rStyle w:val="StyleUnderline"/>
        </w:rPr>
        <w:t xml:space="preserve"> with global constellations.</w:t>
      </w:r>
      <w:r w:rsidRPr="00EA4981">
        <w:t xml:space="preserve"> Consequently, and in conclusion, it is in the wider public interests to permit, and not prevent, actors from planning, developing, deploying, and operating constellations in LEO. This technological advancement, of plentiful, off-the-shelf spacecraft, is the wave of the future for space exploration and utilization. It should not only be 20 C. D. Johnson permitted, </w:t>
      </w:r>
      <w:proofErr w:type="gramStart"/>
      <w:r w:rsidRPr="00EA4981">
        <w:t>it should</w:t>
      </w:r>
      <w:proofErr w:type="gramEnd"/>
      <w:r w:rsidRPr="00EA4981">
        <w:t xml:space="preserve"> be positively authorized, fostered, and nurtured. It is a future we want, where all can benefit from space technologies and capabilities</w:t>
      </w:r>
    </w:p>
    <w:p w14:paraId="0885AA55" w14:textId="43CC29DA" w:rsidR="00F11486" w:rsidRDefault="00F11486" w:rsidP="00F11486">
      <w:pPr>
        <w:pStyle w:val="Heading4"/>
      </w:pPr>
      <w:r>
        <w:t>He concludes neg</w:t>
      </w:r>
    </w:p>
    <w:p w14:paraId="7F008FB3" w14:textId="6FC89A97" w:rsidR="007524B5" w:rsidRDefault="00F11486" w:rsidP="007524B5">
      <w:r w:rsidRPr="00F77A49">
        <w:rPr>
          <w:rStyle w:val="Style13ptBold"/>
        </w:rPr>
        <w:t>Johnson 20</w:t>
      </w:r>
      <w:r w:rsidRPr="00F77A49">
        <w:t xml:space="preserve"> (Christopher</w:t>
      </w:r>
      <w:r>
        <w:t xml:space="preserve"> </w:t>
      </w:r>
      <w:r w:rsidRPr="00F77A49">
        <w:t xml:space="preserve">Johnson, [Space Law Advisor for Secure World Foundation and has nine years of professional experience in international space law and policy.], 3-5-2020, “The Legal Status of </w:t>
      </w:r>
      <w:proofErr w:type="spellStart"/>
      <w:r w:rsidRPr="00F77A49">
        <w:t>MegaLEO</w:t>
      </w:r>
      <w:proofErr w:type="spellEnd"/>
      <w:r w:rsidRPr="00F77A49">
        <w:t xml:space="preserve"> Constellations and Concerns About Appropriation of Large Swaths of Earth </w:t>
      </w:r>
      <w:proofErr w:type="gramStart"/>
      <w:r w:rsidRPr="00F77A49">
        <w:t>Orbit“</w:t>
      </w:r>
      <w:proofErr w:type="gramEnd"/>
      <w:r w:rsidRPr="00F77A49">
        <w:t xml:space="preserve">, SpringerLink, accessed: 1-24-2022, https://link.springer.com/referenceworkentry/10.1007%2F978-3-030-20707-6_95-1)  </w:t>
      </w:r>
      <w:proofErr w:type="spellStart"/>
      <w:r w:rsidRPr="00F77A49">
        <w:t>ajs</w:t>
      </w:r>
      <w:proofErr w:type="spellEnd"/>
    </w:p>
    <w:p w14:paraId="13ACC3D2" w14:textId="4CC2ABA9" w:rsidR="00F11486" w:rsidRDefault="00F11486" w:rsidP="007524B5">
      <w:r w:rsidRPr="00014515">
        <w:rPr>
          <w:rStyle w:val="StyleUnderline"/>
          <w:highlight w:val="green"/>
        </w:rPr>
        <w:t>Conclusion</w:t>
      </w:r>
      <w:r w:rsidRPr="00F11486">
        <w:t xml:space="preserve"> The development and deployment of constellations is certainly a unique and impressive technological development which will bring unprecedented advancements to both space activity and concerns here on Earth. </w:t>
      </w:r>
      <w:r w:rsidRPr="00014515">
        <w:rPr>
          <w:rStyle w:val="StyleUnderline"/>
        </w:rPr>
        <w:t xml:space="preserve">It </w:t>
      </w:r>
      <w:r w:rsidRPr="00014515">
        <w:rPr>
          <w:rStyle w:val="StyleUnderline"/>
          <w:highlight w:val="green"/>
        </w:rPr>
        <w:t>offers</w:t>
      </w:r>
      <w:r w:rsidRPr="00014515">
        <w:rPr>
          <w:rStyle w:val="StyleUnderline"/>
        </w:rPr>
        <w:t xml:space="preserve"> </w:t>
      </w:r>
      <w:r w:rsidRPr="00014515">
        <w:rPr>
          <w:rStyle w:val="StyleUnderline"/>
          <w:highlight w:val="green"/>
        </w:rPr>
        <w:t>more benefits</w:t>
      </w:r>
      <w:r w:rsidRPr="00014515">
        <w:rPr>
          <w:rStyle w:val="StyleUnderline"/>
        </w:rPr>
        <w:t xml:space="preserve"> than risks.</w:t>
      </w:r>
      <w:r w:rsidRPr="00F11486">
        <w:t xml:space="preserve"> Rather than being multiple users </w:t>
      </w:r>
      <w:proofErr w:type="gramStart"/>
      <w:r w:rsidRPr="00F11486">
        <w:t>which</w:t>
      </w:r>
      <w:proofErr w:type="gramEnd"/>
      <w:r w:rsidRPr="00F11486">
        <w:t xml:space="preserve"> would threaten orbital safety, a single user at any altitude makes SSA and STM easier, and the actor merely has to govern their own spacecraft, rather than worry about others spacecraft. No such data sharing issues will exist with global constellations. Consequently, and in conclusion, it is in the wider public interests to permit, and not prevent, </w:t>
      </w:r>
      <w:r w:rsidRPr="00F11486">
        <w:lastRenderedPageBreak/>
        <w:t xml:space="preserve">actors from planning, developing, deploying, and operating constellations in LEO. This technological advancement, of plentiful, off-the-shelf spacecraft, is the wave of the future for space exploration and utilization. It should not only be 20 C. D. Johnson permitted, </w:t>
      </w:r>
      <w:proofErr w:type="gramStart"/>
      <w:r w:rsidRPr="00F11486">
        <w:t>it should</w:t>
      </w:r>
      <w:proofErr w:type="gramEnd"/>
      <w:r w:rsidRPr="00F11486">
        <w:t xml:space="preserve"> be positively authorized, fostered, and nurtured. It is a future we want, where all can benefit from space technologies and capabilities.</w:t>
      </w:r>
    </w:p>
    <w:p w14:paraId="63405F68" w14:textId="77777777" w:rsidR="00F11486" w:rsidRPr="00902221" w:rsidRDefault="00F11486" w:rsidP="007524B5"/>
    <w:p w14:paraId="5395D2D1" w14:textId="77777777" w:rsidR="007524B5" w:rsidRPr="007E7948" w:rsidRDefault="007524B5" w:rsidP="007524B5">
      <w:pPr>
        <w:pStyle w:val="Heading4"/>
        <w:rPr>
          <w:rFonts w:cs="Calibri"/>
        </w:rPr>
      </w:pPr>
      <w:r>
        <w:t xml:space="preserve">1] Limits – they expand the topic to anything that can take up a </w:t>
      </w:r>
      <w:proofErr w:type="gramStart"/>
      <w:r>
        <w:t>specially</w:t>
      </w:r>
      <w:proofErr w:type="gramEnd"/>
      <w:r>
        <w:t xml:space="preserve"> temporal spot – any form of rocket, launches, and individual weapons, </w:t>
      </w:r>
      <w:proofErr w:type="spellStart"/>
      <w:r>
        <w:t>asats</w:t>
      </w:r>
      <w:proofErr w:type="spellEnd"/>
      <w:r>
        <w:t xml:space="preserve">, shuttles, all become topical </w:t>
      </w:r>
      <w:r w:rsidRPr="00BC3F45">
        <w:rPr>
          <w:rFonts w:cs="Calibri"/>
        </w:rPr>
        <w:t xml:space="preserve">and </w:t>
      </w:r>
      <w:r>
        <w:rPr>
          <w:rFonts w:cs="Calibri"/>
        </w:rPr>
        <w:t xml:space="preserve">topic DAs like innovation, mining good, deterrence, individual </w:t>
      </w:r>
      <w:proofErr w:type="spellStart"/>
      <w:r>
        <w:rPr>
          <w:rFonts w:cs="Calibri"/>
        </w:rPr>
        <w:t>sats</w:t>
      </w:r>
      <w:proofErr w:type="spellEnd"/>
      <w:r>
        <w:rPr>
          <w:rFonts w:cs="Calibri"/>
        </w:rPr>
        <w:t xml:space="preserve"> </w:t>
      </w:r>
      <w:proofErr w:type="spellStart"/>
      <w:r>
        <w:rPr>
          <w:rFonts w:cs="Calibri"/>
        </w:rPr>
        <w:t>lashout</w:t>
      </w:r>
      <w:proofErr w:type="spellEnd"/>
      <w:r>
        <w:rPr>
          <w:rFonts w:cs="Calibri"/>
        </w:rPr>
        <w:t xml:space="preserve"> </w:t>
      </w:r>
      <w:proofErr w:type="spellStart"/>
      <w:r>
        <w:rPr>
          <w:rFonts w:cs="Calibri"/>
        </w:rPr>
        <w:t>args</w:t>
      </w:r>
      <w:proofErr w:type="spellEnd"/>
      <w:r>
        <w:rPr>
          <w:rFonts w:cs="Calibri"/>
        </w:rPr>
        <w:t xml:space="preserve"> </w:t>
      </w:r>
      <w:r w:rsidRPr="00BC3F45">
        <w:rPr>
          <w:rFonts w:cs="Calibri"/>
        </w:rPr>
        <w:t xml:space="preserve">assumes </w:t>
      </w:r>
      <w:r w:rsidRPr="00BC3F45">
        <w:rPr>
          <w:rFonts w:cs="Calibri"/>
          <w:u w:val="single"/>
        </w:rPr>
        <w:t>permanence</w:t>
      </w:r>
      <w:r w:rsidRPr="00BC3F45">
        <w:rPr>
          <w:rFonts w:cs="Calibri"/>
        </w:rPr>
        <w:t xml:space="preserve"> – we lose any link magnitude since the plan only effects a </w:t>
      </w:r>
      <w:r w:rsidRPr="00BC3F45">
        <w:rPr>
          <w:rFonts w:cs="Calibri"/>
          <w:u w:val="single"/>
        </w:rPr>
        <w:t>small amount</w:t>
      </w:r>
      <w:r w:rsidRPr="00BC3F45">
        <w:rPr>
          <w:rFonts w:cs="Calibri"/>
        </w:rPr>
        <w:t xml:space="preserve"> of time.</w:t>
      </w:r>
    </w:p>
    <w:p w14:paraId="35C58174" w14:textId="77777777" w:rsidR="007524B5" w:rsidRDefault="007524B5" w:rsidP="007524B5">
      <w:pPr>
        <w:pStyle w:val="Heading4"/>
      </w:pPr>
      <w:r>
        <w:t xml:space="preserve">2] </w:t>
      </w:r>
      <w:r w:rsidRPr="00BC3F45">
        <w:rPr>
          <w:rFonts w:cs="Calibri"/>
        </w:rPr>
        <w:t>Precisio</w:t>
      </w:r>
      <w:r>
        <w:rPr>
          <w:rFonts w:cs="Calibri"/>
        </w:rPr>
        <w:t>n</w:t>
      </w:r>
      <w:r w:rsidRPr="00BC3F45">
        <w:rPr>
          <w:rFonts w:cs="Calibri"/>
        </w:rPr>
        <w:t xml:space="preserve"> –</w:t>
      </w:r>
      <w:r w:rsidRPr="0052197A">
        <w:t xml:space="preserve"> </w:t>
      </w:r>
      <w:r>
        <w:t xml:space="preserve">prefer our </w:t>
      </w:r>
      <w:proofErr w:type="spellStart"/>
      <w:r>
        <w:t>ev</w:t>
      </w:r>
      <w:proofErr w:type="spellEnd"/>
      <w:r>
        <w:t xml:space="preserve"> – a. recent so considers current space trends b. in the context of the OST and supported by space law means its germane to the topic lit c. intent to define best </w:t>
      </w:r>
      <w:proofErr w:type="spellStart"/>
      <w:r>
        <w:t>bc</w:t>
      </w:r>
      <w:proofErr w:type="spellEnd"/>
      <w:r>
        <w:t xml:space="preserve"> otherwise doesn’t count as a definition </w:t>
      </w:r>
    </w:p>
    <w:p w14:paraId="75041DB2" w14:textId="77777777" w:rsidR="007524B5" w:rsidRPr="00BC3F45" w:rsidRDefault="007524B5" w:rsidP="007524B5">
      <w:pPr>
        <w:pStyle w:val="Heading4"/>
        <w:rPr>
          <w:rFonts w:cs="Calibri"/>
        </w:rPr>
      </w:pPr>
      <w:r w:rsidRPr="00BC3F45">
        <w:rPr>
          <w:rFonts w:cs="Calibri"/>
        </w:rPr>
        <w:t xml:space="preserve">Voters: </w:t>
      </w:r>
    </w:p>
    <w:p w14:paraId="39F43EB5" w14:textId="77777777" w:rsidR="007524B5" w:rsidRDefault="007524B5" w:rsidP="007524B5">
      <w:pPr>
        <w:pStyle w:val="Heading4"/>
        <w:rPr>
          <w:rFonts w:cs="Calibri"/>
        </w:rPr>
      </w:pPr>
      <w:r w:rsidRPr="00BC3F45">
        <w:rPr>
          <w:rFonts w:cs="Calibri"/>
        </w:rPr>
        <w:t xml:space="preserve">Fairness and education are voters – debate’s a game that needs rules to evaluate it and education gives us portable skills for life like research and thinking. </w:t>
      </w:r>
    </w:p>
    <w:p w14:paraId="6A168822" w14:textId="77777777" w:rsidR="007524B5" w:rsidRPr="0052197A" w:rsidRDefault="007524B5" w:rsidP="007524B5">
      <w:pPr>
        <w:pStyle w:val="Heading4"/>
        <w:rPr>
          <w:rFonts w:cs="Calibri"/>
        </w:rPr>
      </w:pPr>
      <w:r>
        <w:t xml:space="preserve">Precision OWs - </w:t>
      </w:r>
      <w:r w:rsidRPr="00BC3F45">
        <w:rPr>
          <w:rFonts w:cs="Calibri"/>
        </w:rPr>
        <w:t xml:space="preserve">anything else justifies the </w:t>
      </w:r>
      <w:proofErr w:type="spellStart"/>
      <w:r w:rsidRPr="00BC3F45">
        <w:rPr>
          <w:rFonts w:cs="Calibri"/>
        </w:rPr>
        <w:t>aff</w:t>
      </w:r>
      <w:proofErr w:type="spellEnd"/>
      <w:r w:rsidRPr="00BC3F45">
        <w:rPr>
          <w:rFonts w:cs="Calibri"/>
        </w:rPr>
        <w:t xml:space="preserve"> arbitrarily jettisoning words in the resolution at their whim which decks negative ground and preparation because the </w:t>
      </w:r>
      <w:proofErr w:type="spellStart"/>
      <w:r w:rsidRPr="00BC3F45">
        <w:rPr>
          <w:rFonts w:cs="Calibri"/>
        </w:rPr>
        <w:t>aff</w:t>
      </w:r>
      <w:proofErr w:type="spellEnd"/>
      <w:r w:rsidRPr="00BC3F45">
        <w:rPr>
          <w:rFonts w:cs="Calibri"/>
        </w:rPr>
        <w:t xml:space="preserve"> is no longer bounded by the resolution. </w:t>
      </w:r>
    </w:p>
    <w:p w14:paraId="7D716D25" w14:textId="77777777" w:rsidR="007524B5" w:rsidRPr="00BC3F45" w:rsidRDefault="007524B5" w:rsidP="007524B5">
      <w:pPr>
        <w:pStyle w:val="Heading4"/>
        <w:rPr>
          <w:rFonts w:cs="Calibri"/>
        </w:rPr>
      </w:pPr>
      <w:r w:rsidRPr="00BC3F45">
        <w:rPr>
          <w:rFonts w:cs="Calibri"/>
        </w:rPr>
        <w:t xml:space="preserve">Drop the debater – a) they have a 7-6 rebuttal advantage and the 2ar to make </w:t>
      </w:r>
      <w:proofErr w:type="spellStart"/>
      <w:r w:rsidRPr="00BC3F45">
        <w:rPr>
          <w:rFonts w:cs="Calibri"/>
        </w:rPr>
        <w:t>args</w:t>
      </w:r>
      <w:proofErr w:type="spellEnd"/>
      <w:r w:rsidRPr="00BC3F45">
        <w:rPr>
          <w:rFonts w:cs="Calibri"/>
        </w:rPr>
        <w:t xml:space="preserve"> I can’t respond to, b) it deters future abuse and sets a positive norm. </w:t>
      </w:r>
    </w:p>
    <w:p w14:paraId="03751AC2" w14:textId="77777777" w:rsidR="007524B5" w:rsidRPr="00BC3F45" w:rsidRDefault="007524B5" w:rsidP="007524B5">
      <w:pPr>
        <w:pStyle w:val="Heading4"/>
        <w:rPr>
          <w:rFonts w:cs="Calibri"/>
        </w:rPr>
      </w:pPr>
      <w:r w:rsidRPr="00BC3F45">
        <w:rPr>
          <w:rFonts w:cs="Calibri"/>
        </w:rPr>
        <w:t xml:space="preserve">Use competing </w:t>
      </w:r>
      <w:proofErr w:type="spellStart"/>
      <w:r w:rsidRPr="00BC3F45">
        <w:rPr>
          <w:rFonts w:cs="Calibri"/>
        </w:rPr>
        <w:t>interps</w:t>
      </w:r>
      <w:proofErr w:type="spellEnd"/>
      <w:r w:rsidRPr="00BC3F45">
        <w:rPr>
          <w:rFonts w:cs="Calibri"/>
        </w:rPr>
        <w:t xml:space="preserve"> – a) reasonability invites arbitrary judge intervention since we don’t know your bs meter, b) collapses to competing </w:t>
      </w:r>
      <w:proofErr w:type="spellStart"/>
      <w:r w:rsidRPr="00BC3F45">
        <w:rPr>
          <w:rFonts w:cs="Calibri"/>
        </w:rPr>
        <w:t>interps</w:t>
      </w:r>
      <w:proofErr w:type="spellEnd"/>
      <w:r w:rsidRPr="00BC3F45">
        <w:rPr>
          <w:rFonts w:cs="Calibri"/>
        </w:rPr>
        <w:t xml:space="preserve"> – we justify 2 </w:t>
      </w:r>
      <w:proofErr w:type="spellStart"/>
      <w:r w:rsidRPr="00BC3F45">
        <w:rPr>
          <w:rFonts w:cs="Calibri"/>
        </w:rPr>
        <w:t>brightlines</w:t>
      </w:r>
      <w:proofErr w:type="spellEnd"/>
      <w:r w:rsidRPr="00BC3F45">
        <w:rPr>
          <w:rFonts w:cs="Calibri"/>
        </w:rPr>
        <w:t xml:space="preserve"> under an offense defense paradigm just like 2 </w:t>
      </w:r>
      <w:proofErr w:type="spellStart"/>
      <w:r w:rsidRPr="00BC3F45">
        <w:rPr>
          <w:rFonts w:cs="Calibri"/>
        </w:rPr>
        <w:t>interps</w:t>
      </w:r>
      <w:proofErr w:type="spellEnd"/>
      <w:r w:rsidRPr="00BC3F45">
        <w:rPr>
          <w:rFonts w:cs="Calibri"/>
        </w:rPr>
        <w:t xml:space="preserve">. </w:t>
      </w:r>
    </w:p>
    <w:p w14:paraId="3E9030C2" w14:textId="77777777" w:rsidR="007524B5" w:rsidRPr="00BC3F45" w:rsidRDefault="007524B5" w:rsidP="007524B5">
      <w:pPr>
        <w:pStyle w:val="Heading4"/>
        <w:rPr>
          <w:rFonts w:cs="Calibri"/>
        </w:rPr>
      </w:pPr>
      <w:r w:rsidRPr="00BC3F45">
        <w:rPr>
          <w:rFonts w:cs="Calibri"/>
        </w:rPr>
        <w:t xml:space="preserve">No RVIs – a) illogical – you shouldn’t win for being fair – it’s a litmus test for engaging in substance, b) norming – I can’t concede the </w:t>
      </w:r>
      <w:proofErr w:type="spellStart"/>
      <w:r w:rsidRPr="00BC3F45">
        <w:rPr>
          <w:rFonts w:cs="Calibri"/>
        </w:rPr>
        <w:t>counterinterp</w:t>
      </w:r>
      <w:proofErr w:type="spellEnd"/>
      <w:r w:rsidRPr="00BC3F45">
        <w:rPr>
          <w:rFonts w:cs="Calibri"/>
        </w:rPr>
        <w:t xml:space="preserve"> if I realize I’m wrong which forces me to argue for bad norms, </w:t>
      </w:r>
    </w:p>
    <w:p w14:paraId="3CAB69BA" w14:textId="77777777" w:rsidR="007524B5" w:rsidRPr="005513D1" w:rsidRDefault="007524B5" w:rsidP="007524B5">
      <w:pPr>
        <w:pStyle w:val="Heading4"/>
        <w:rPr>
          <w:rFonts w:cs="Calibri"/>
        </w:rPr>
      </w:pPr>
      <w:r>
        <w:rPr>
          <w:rFonts w:cs="Calibri"/>
        </w:rPr>
        <w:softHyphen/>
      </w:r>
      <w:r>
        <w:rPr>
          <w:rFonts w:cs="Calibri"/>
        </w:rPr>
        <w:softHyphen/>
      </w:r>
      <w:r w:rsidRPr="00BC3F45">
        <w:rPr>
          <w:rFonts w:cs="Calibri"/>
        </w:rPr>
        <w:t xml:space="preserve">Evaluate T before 1AR theory </w:t>
      </w:r>
      <w:r>
        <w:rPr>
          <w:rFonts w:cs="Calibri"/>
        </w:rPr>
        <w:t xml:space="preserve">-- </w:t>
      </w:r>
      <w:r w:rsidRPr="00BC3F45">
        <w:rPr>
          <w:rFonts w:cs="Calibri"/>
        </w:rPr>
        <w:t xml:space="preserve">T affects a larger portion of the debate since the </w:t>
      </w:r>
      <w:proofErr w:type="spellStart"/>
      <w:r w:rsidRPr="00BC3F45">
        <w:rPr>
          <w:rFonts w:cs="Calibri"/>
        </w:rPr>
        <w:t>aff</w:t>
      </w:r>
      <w:proofErr w:type="spellEnd"/>
      <w:r w:rsidRPr="00BC3F45">
        <w:rPr>
          <w:rFonts w:cs="Calibri"/>
        </w:rPr>
        <w:t xml:space="preserve"> advocacy determines every speech after it</w:t>
      </w:r>
    </w:p>
    <w:p w14:paraId="1703E9F3" w14:textId="77777777" w:rsidR="007524B5" w:rsidRPr="007A412A" w:rsidRDefault="007524B5" w:rsidP="007524B5"/>
    <w:p w14:paraId="1572856B" w14:textId="77777777" w:rsidR="007524B5" w:rsidRPr="00051B41" w:rsidRDefault="007524B5" w:rsidP="007524B5">
      <w:pPr>
        <w:pStyle w:val="Heading3"/>
        <w:rPr>
          <w:rFonts w:cs="Calibri"/>
        </w:rPr>
      </w:pPr>
      <w:r>
        <w:rPr>
          <w:rFonts w:cs="Calibri"/>
        </w:rPr>
        <w:lastRenderedPageBreak/>
        <w:t>2</w:t>
      </w:r>
    </w:p>
    <w:p w14:paraId="65752506" w14:textId="77777777" w:rsidR="007524B5" w:rsidRDefault="007524B5" w:rsidP="007524B5">
      <w:pPr>
        <w:pStyle w:val="Heading4"/>
        <w:rPr>
          <w:rFonts w:cs="Calibri"/>
        </w:rPr>
      </w:pPr>
      <w:r w:rsidRPr="00051B41">
        <w:rPr>
          <w:rFonts w:cs="Calibri"/>
        </w:rPr>
        <w:t xml:space="preserve">Interpretation: The </w:t>
      </w:r>
      <w:proofErr w:type="spellStart"/>
      <w:r w:rsidRPr="00051B41">
        <w:rPr>
          <w:rFonts w:cs="Calibri"/>
        </w:rPr>
        <w:t>aff</w:t>
      </w:r>
      <w:proofErr w:type="spellEnd"/>
      <w:r w:rsidRPr="00051B41">
        <w:rPr>
          <w:rFonts w:cs="Calibri"/>
        </w:rPr>
        <w:t xml:space="preserve"> may not defend a subset of appropriation of outer space by private entities being unjust.</w:t>
      </w:r>
    </w:p>
    <w:p w14:paraId="5A1A3823" w14:textId="77777777" w:rsidR="007524B5" w:rsidRPr="003632C5" w:rsidRDefault="007524B5" w:rsidP="007524B5"/>
    <w:p w14:paraId="3AE87234" w14:textId="77777777" w:rsidR="007524B5" w:rsidRPr="00051B41" w:rsidRDefault="007524B5" w:rsidP="007524B5">
      <w:pPr>
        <w:pStyle w:val="Heading4"/>
        <w:rPr>
          <w:rFonts w:cs="Calibri"/>
          <w:bCs w:val="0"/>
        </w:rPr>
      </w:pPr>
      <w:r w:rsidRPr="00051B41">
        <w:rPr>
          <w:rStyle w:val="Emphasis"/>
          <w:b/>
        </w:rPr>
        <w:t xml:space="preserve">Violation – they only defend </w:t>
      </w:r>
      <w:r>
        <w:rPr>
          <w:rStyle w:val="Emphasis"/>
          <w:b/>
        </w:rPr>
        <w:t xml:space="preserve">large </w:t>
      </w:r>
      <w:proofErr w:type="spellStart"/>
      <w:r>
        <w:rPr>
          <w:rStyle w:val="Emphasis"/>
          <w:b/>
        </w:rPr>
        <w:t>sats</w:t>
      </w:r>
      <w:proofErr w:type="spellEnd"/>
    </w:p>
    <w:p w14:paraId="0272066B" w14:textId="77777777" w:rsidR="007524B5" w:rsidRPr="00051B41" w:rsidRDefault="007524B5" w:rsidP="007524B5"/>
    <w:p w14:paraId="4A3F42D6" w14:textId="58251B8C" w:rsidR="007524B5" w:rsidRPr="00051B41" w:rsidRDefault="00DA5F65" w:rsidP="007524B5">
      <w:pPr>
        <w:pStyle w:val="Heading4"/>
        <w:rPr>
          <w:rFonts w:cs="Calibri"/>
          <w:color w:val="000000" w:themeColor="text1"/>
        </w:rPr>
      </w:pPr>
      <w:r>
        <w:rPr>
          <w:rFonts w:cs="Calibri"/>
        </w:rPr>
        <w:t>Voter for l</w:t>
      </w:r>
      <w:r w:rsidR="007524B5" w:rsidRPr="00051B41">
        <w:rPr>
          <w:rFonts w:cs="Calibri"/>
        </w:rPr>
        <w:t xml:space="preserve">imits – they can pick any form of appropriation from internet satellites to asteroid mining and there’s no universal </w:t>
      </w:r>
      <w:proofErr w:type="spellStart"/>
      <w:r w:rsidR="007524B5" w:rsidRPr="00051B41">
        <w:rPr>
          <w:rFonts w:cs="Calibri"/>
        </w:rPr>
        <w:t>disad</w:t>
      </w:r>
      <w:proofErr w:type="spellEnd"/>
      <w:r w:rsidR="007524B5" w:rsidRPr="00051B41">
        <w:rPr>
          <w:rFonts w:cs="Calibri"/>
        </w:rPr>
        <w:t xml:space="preserve"> since they’re all</w:t>
      </w:r>
      <w:r w:rsidR="007524B5">
        <w:rPr>
          <w:rFonts w:cs="Calibri"/>
        </w:rPr>
        <w:t xml:space="preserve"> </w:t>
      </w:r>
      <w:r w:rsidR="007524B5" w:rsidRPr="00051B41">
        <w:rPr>
          <w:rFonts w:cs="Calibri"/>
        </w:rPr>
        <w:t xml:space="preserve">– explodes neg prep and leads to random appropriation of the week </w:t>
      </w:r>
      <w:proofErr w:type="spellStart"/>
      <w:r w:rsidR="007524B5" w:rsidRPr="00051B41">
        <w:rPr>
          <w:rFonts w:cs="Calibri"/>
        </w:rPr>
        <w:t>affs</w:t>
      </w:r>
      <w:proofErr w:type="spellEnd"/>
      <w:r w:rsidR="007524B5">
        <w:rPr>
          <w:rFonts w:cs="Calibri"/>
        </w:rPr>
        <w:t xml:space="preserve">. </w:t>
      </w:r>
    </w:p>
    <w:p w14:paraId="77F3EDD2" w14:textId="77777777" w:rsidR="007524B5" w:rsidRPr="00051B41" w:rsidRDefault="007524B5" w:rsidP="007524B5"/>
    <w:p w14:paraId="43416ED6" w14:textId="77777777" w:rsidR="007524B5" w:rsidRDefault="007524B5" w:rsidP="007524B5">
      <w:pPr>
        <w:pStyle w:val="Heading3"/>
      </w:pPr>
      <w:r>
        <w:lastRenderedPageBreak/>
        <w:t>3</w:t>
      </w:r>
    </w:p>
    <w:p w14:paraId="4045D1B2" w14:textId="77777777" w:rsidR="007524B5" w:rsidRDefault="007524B5" w:rsidP="007524B5">
      <w:pPr>
        <w:pStyle w:val="Heading4"/>
      </w:pPr>
      <w:r>
        <w:t>Interpretation: Debaters must disclose all constructive positions in cite boxes on the 2021-22 NDCA LD wiki. To clarify, they can’t put “see open source.”</w:t>
      </w:r>
    </w:p>
    <w:p w14:paraId="518A7E38" w14:textId="77777777" w:rsidR="007524B5" w:rsidRPr="00A83258" w:rsidRDefault="007524B5" w:rsidP="007524B5">
      <w:pPr>
        <w:rPr>
          <w:rStyle w:val="Style13ptBold"/>
        </w:rPr>
      </w:pPr>
      <w:proofErr w:type="spellStart"/>
      <w:r w:rsidRPr="00A83258">
        <w:rPr>
          <w:rStyle w:val="Style13ptBold"/>
        </w:rPr>
        <w:t>Debatecoaches</w:t>
      </w:r>
      <w:proofErr w:type="spellEnd"/>
      <w:r w:rsidRPr="00A83258">
        <w:rPr>
          <w:rStyle w:val="Style13ptBold"/>
        </w:rPr>
        <w:t xml:space="preserve"> no date</w:t>
      </w:r>
    </w:p>
    <w:p w14:paraId="4918FB0B" w14:textId="77777777" w:rsidR="007524B5" w:rsidRDefault="007524B5" w:rsidP="007524B5">
      <w:r>
        <w:rPr>
          <w:noProof/>
        </w:rPr>
        <w:drawing>
          <wp:inline distT="0" distB="0" distL="0" distR="0" wp14:anchorId="1B320DFF" wp14:editId="6A4F9DA4">
            <wp:extent cx="4238625" cy="1781175"/>
            <wp:effectExtent l="0" t="0" r="9525" b="9525"/>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9"/>
                    <a:stretch>
                      <a:fillRect/>
                    </a:stretch>
                  </pic:blipFill>
                  <pic:spPr>
                    <a:xfrm>
                      <a:off x="0" y="0"/>
                      <a:ext cx="4238625" cy="1781175"/>
                    </a:xfrm>
                    <a:prstGeom prst="rect">
                      <a:avLst/>
                    </a:prstGeom>
                  </pic:spPr>
                </pic:pic>
              </a:graphicData>
            </a:graphic>
          </wp:inline>
        </w:drawing>
      </w:r>
    </w:p>
    <w:p w14:paraId="5E63A086" w14:textId="77777777" w:rsidR="007524B5" w:rsidRDefault="007524B5" w:rsidP="007524B5">
      <w:pPr>
        <w:pStyle w:val="Heading4"/>
      </w:pPr>
      <w:r>
        <w:t>Violation: see the screenshot in the doc</w:t>
      </w:r>
    </w:p>
    <w:p w14:paraId="2F12121E" w14:textId="77777777" w:rsidR="007524B5" w:rsidRPr="004440E8" w:rsidRDefault="007524B5" w:rsidP="007524B5">
      <w:r>
        <w:rPr>
          <w:noProof/>
        </w:rPr>
        <w:drawing>
          <wp:inline distT="0" distB="0" distL="0" distR="0" wp14:anchorId="0B5F8AA7" wp14:editId="6B56D59F">
            <wp:extent cx="5486400" cy="1480820"/>
            <wp:effectExtent l="0" t="0" r="0" b="508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0"/>
                    <a:stretch>
                      <a:fillRect/>
                    </a:stretch>
                  </pic:blipFill>
                  <pic:spPr>
                    <a:xfrm>
                      <a:off x="0" y="0"/>
                      <a:ext cx="5486400" cy="1480820"/>
                    </a:xfrm>
                    <a:prstGeom prst="rect">
                      <a:avLst/>
                    </a:prstGeom>
                  </pic:spPr>
                </pic:pic>
              </a:graphicData>
            </a:graphic>
          </wp:inline>
        </w:drawing>
      </w:r>
    </w:p>
    <w:p w14:paraId="634DCFC7" w14:textId="77777777" w:rsidR="007524B5" w:rsidRDefault="007524B5" w:rsidP="007524B5">
      <w:pPr>
        <w:pStyle w:val="Heading4"/>
      </w:pPr>
      <w:r>
        <w:lastRenderedPageBreak/>
        <w:t>Standard is p</w:t>
      </w:r>
      <w:r w:rsidRPr="00460136">
        <w:t xml:space="preserve">re-round prep: prep becomes atrocious when </w:t>
      </w:r>
      <w:r>
        <w:t xml:space="preserve">you make people sift through </w:t>
      </w:r>
      <w:proofErr w:type="gramStart"/>
      <w:r>
        <w:t>20 word</w:t>
      </w:r>
      <w:proofErr w:type="gramEnd"/>
      <w:r>
        <w:t xml:space="preserve"> docs to figure out which links you’re reading and which impacts to prep – proven by them having many advantages but only disclosing one version in the cite box with no info</w:t>
      </w:r>
      <w:r w:rsidRPr="00460136">
        <w:t xml:space="preserve">. Discourages tricks—you can just hide a bunch of </w:t>
      </w:r>
      <w:proofErr w:type="spellStart"/>
      <w:r w:rsidRPr="00460136">
        <w:t>blippy</w:t>
      </w:r>
      <w:proofErr w:type="spellEnd"/>
      <w:r w:rsidRPr="00460136">
        <w:t xml:space="preserve"> arguments. </w:t>
      </w:r>
      <w:r>
        <w:t>Also key for inclusion since disadvantaged people have computers more prone to lag and even 3 or 4 can crash the program for them—outweighs accessibility is a multiplier for their impacts. Disclosing in cite boxes solves—people can quickly get a summary of your position and go to open source if they need more information</w:t>
      </w:r>
    </w:p>
    <w:p w14:paraId="3B28FF0D" w14:textId="77777777" w:rsidR="007524B5" w:rsidRDefault="007524B5" w:rsidP="007524B5">
      <w:pPr>
        <w:pStyle w:val="Heading4"/>
      </w:pPr>
      <w:r>
        <w:t xml:space="preserve">Special character broken isn’t defense – </w:t>
      </w:r>
      <w:proofErr w:type="spellStart"/>
      <w:r>
        <w:t>unicode</w:t>
      </w:r>
      <w:proofErr w:type="spellEnd"/>
      <w:r>
        <w:t xml:space="preserve"> character website solves and you know about it – ss in the doc</w:t>
      </w:r>
    </w:p>
    <w:p w14:paraId="2ECD75EF" w14:textId="77777777" w:rsidR="007524B5" w:rsidRPr="00331815" w:rsidRDefault="007524B5" w:rsidP="007524B5">
      <w:r>
        <w:rPr>
          <w:noProof/>
        </w:rPr>
        <w:drawing>
          <wp:inline distT="0" distB="0" distL="0" distR="0" wp14:anchorId="7D4E345C" wp14:editId="3C3BBA83">
            <wp:extent cx="5486400" cy="1864360"/>
            <wp:effectExtent l="0" t="0" r="0" b="254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pic:nvPicPr>
                  <pic:blipFill>
                    <a:blip r:embed="rId11"/>
                    <a:stretch>
                      <a:fillRect/>
                    </a:stretch>
                  </pic:blipFill>
                  <pic:spPr>
                    <a:xfrm>
                      <a:off x="0" y="0"/>
                      <a:ext cx="5486400" cy="1864360"/>
                    </a:xfrm>
                    <a:prstGeom prst="rect">
                      <a:avLst/>
                    </a:prstGeom>
                  </pic:spPr>
                </pic:pic>
              </a:graphicData>
            </a:graphic>
          </wp:inline>
        </w:drawing>
      </w:r>
    </w:p>
    <w:p w14:paraId="1929FFF6" w14:textId="77777777" w:rsidR="007524B5" w:rsidRDefault="007524B5" w:rsidP="007524B5">
      <w:pPr>
        <w:pStyle w:val="Heading3"/>
      </w:pPr>
      <w:r>
        <w:lastRenderedPageBreak/>
        <w:t>4</w:t>
      </w:r>
    </w:p>
    <w:p w14:paraId="103AFC47" w14:textId="2158C26A" w:rsidR="003B7D13" w:rsidRPr="003B7D13" w:rsidRDefault="007524B5" w:rsidP="003B7D13">
      <w:pPr>
        <w:pStyle w:val="Heading4"/>
        <w:rPr>
          <w:rFonts w:cs="Calibri"/>
        </w:rPr>
      </w:pPr>
      <w:r>
        <w:rPr>
          <w:rFonts w:cs="Calibri"/>
        </w:rPr>
        <w:t>CP</w:t>
      </w:r>
      <w:r w:rsidRPr="00623846">
        <w:rPr>
          <w:rFonts w:cs="Calibri"/>
        </w:rPr>
        <w:t xml:space="preserve">: Private entities </w:t>
      </w:r>
      <w:r>
        <w:rPr>
          <w:rFonts w:cs="Calibri"/>
        </w:rPr>
        <w:t>should</w:t>
      </w:r>
      <w:r w:rsidRPr="00623846">
        <w:rPr>
          <w:rFonts w:cs="Calibri"/>
        </w:rPr>
        <w:t xml:space="preserve"> not appropriate outer space via Large Satellite Constellations in Lower Earth Orbit</w:t>
      </w:r>
      <w:r>
        <w:rPr>
          <w:rFonts w:cs="Calibri"/>
        </w:rPr>
        <w:t xml:space="preserve"> except for weather forecasting. </w:t>
      </w:r>
      <w:r w:rsidRPr="00623846">
        <w:rPr>
          <w:rFonts w:cs="Calibri"/>
        </w:rPr>
        <w:t xml:space="preserve">Private entities </w:t>
      </w:r>
      <w:r>
        <w:rPr>
          <w:rFonts w:cs="Calibri"/>
        </w:rPr>
        <w:t xml:space="preserve">should significantly invest in weather forecasting technology for </w:t>
      </w:r>
      <w:r w:rsidRPr="00623846">
        <w:rPr>
          <w:rFonts w:cs="Calibri"/>
        </w:rPr>
        <w:t>Large Satellite Constellations in Lower Earth Orbit</w:t>
      </w:r>
      <w:r>
        <w:rPr>
          <w:rFonts w:cs="Calibri"/>
        </w:rPr>
        <w:t xml:space="preserve">. </w:t>
      </w:r>
    </w:p>
    <w:p w14:paraId="5C7CEF1F" w14:textId="7ED92EE4" w:rsidR="007524B5" w:rsidRPr="00F55009" w:rsidRDefault="007524B5" w:rsidP="007524B5">
      <w:pPr>
        <w:pStyle w:val="Heading4"/>
      </w:pPr>
      <w:proofErr w:type="spellStart"/>
      <w:r>
        <w:t>Megaconstellations</w:t>
      </w:r>
      <w:proofErr w:type="spellEnd"/>
      <w:r>
        <w:t xml:space="preserve"> can be</w:t>
      </w:r>
      <w:r w:rsidR="005C0151">
        <w:t xml:space="preserve"> in the</w:t>
      </w:r>
      <w:r>
        <w:t xml:space="preserve"> hundreds </w:t>
      </w:r>
      <w:r w:rsidR="00D36ED4">
        <w:t xml:space="preserve">– doesn’t trigger their impacts </w:t>
      </w:r>
    </w:p>
    <w:p w14:paraId="3FEE5EB0" w14:textId="77777777" w:rsidR="007524B5" w:rsidRPr="00A86389" w:rsidRDefault="007524B5" w:rsidP="007524B5">
      <w:r w:rsidRPr="00A86389">
        <w:rPr>
          <w:rStyle w:val="Style13ptBold"/>
        </w:rPr>
        <w:t>Hidalgo</w:t>
      </w:r>
      <w:r w:rsidRPr="00A86389">
        <w:t xml:space="preserve"> (Sebastian Hidalgo, [</w:t>
      </w:r>
      <w:r>
        <w:t xml:space="preserve">Research Coordinator for </w:t>
      </w:r>
      <w:proofErr w:type="spellStart"/>
      <w:r>
        <w:t>Cloudflight</w:t>
      </w:r>
      <w:proofErr w:type="spellEnd"/>
      <w:r w:rsidRPr="00A86389">
        <w:t xml:space="preserve">], </w:t>
      </w:r>
      <w:r>
        <w:t>ND</w:t>
      </w:r>
      <w:r w:rsidRPr="00A86389">
        <w:t xml:space="preserve">, “Why satellite mega-constellations could be a problem – </w:t>
      </w:r>
      <w:proofErr w:type="spellStart"/>
      <w:proofErr w:type="gramStart"/>
      <w:r w:rsidRPr="00A86389">
        <w:t>Cloudflight</w:t>
      </w:r>
      <w:proofErr w:type="spellEnd"/>
      <w:r w:rsidRPr="00A86389">
        <w:t>“</w:t>
      </w:r>
      <w:proofErr w:type="gramEnd"/>
      <w:r w:rsidRPr="00A86389">
        <w:t xml:space="preserve">, </w:t>
      </w:r>
      <w:proofErr w:type="spellStart"/>
      <w:r w:rsidRPr="00A86389">
        <w:t>Cloudflight</w:t>
      </w:r>
      <w:proofErr w:type="spellEnd"/>
      <w:r w:rsidRPr="00A86389">
        <w:t xml:space="preserve">, accessed: 1-29-2022, https://www.cloudflight.io/expert-views/why-satellite-mega-constellations-could-be-a-problem-47440/)  </w:t>
      </w:r>
      <w:proofErr w:type="spellStart"/>
      <w:r w:rsidRPr="00A86389">
        <w:t>ajs</w:t>
      </w:r>
      <w:proofErr w:type="spellEnd"/>
    </w:p>
    <w:p w14:paraId="36B36B64" w14:textId="77777777" w:rsidR="007524B5" w:rsidRPr="008A0134" w:rsidRDefault="007524B5" w:rsidP="007524B5">
      <w:pPr>
        <w:rPr>
          <w:rStyle w:val="StyleUnderline"/>
        </w:rPr>
      </w:pPr>
      <w:r w:rsidRPr="00F55009">
        <w:t>The term </w:t>
      </w:r>
      <w:r w:rsidRPr="00B40EA0">
        <w:rPr>
          <w:rStyle w:val="StyleUnderline"/>
          <w:highlight w:val="green"/>
        </w:rPr>
        <w:t>mega-constellation</w:t>
      </w:r>
      <w:r w:rsidRPr="008A0134">
        <w:rPr>
          <w:rStyle w:val="StyleUnderline"/>
        </w:rPr>
        <w:t xml:space="preserve"> describes a constellation </w:t>
      </w:r>
      <w:r w:rsidRPr="00B40EA0">
        <w:rPr>
          <w:rStyle w:val="StyleUnderline"/>
          <w:highlight w:val="green"/>
        </w:rPr>
        <w:t>consisting of</w:t>
      </w:r>
      <w:r w:rsidRPr="008A0134">
        <w:rPr>
          <w:rStyle w:val="StyleUnderline"/>
        </w:rPr>
        <w:t xml:space="preserve"> several </w:t>
      </w:r>
      <w:r w:rsidRPr="00B40EA0">
        <w:rPr>
          <w:rStyle w:val="StyleUnderline"/>
          <w:highlight w:val="green"/>
        </w:rPr>
        <w:t>hundreds or thousands of sat</w:t>
      </w:r>
      <w:r w:rsidRPr="008A0134">
        <w:rPr>
          <w:rStyle w:val="StyleUnderline"/>
        </w:rPr>
        <w:t>ellite</w:t>
      </w:r>
      <w:r w:rsidRPr="00B40EA0">
        <w:rPr>
          <w:rStyle w:val="StyleUnderline"/>
          <w:highlight w:val="green"/>
        </w:rPr>
        <w:t>s</w:t>
      </w:r>
      <w:r w:rsidRPr="008A0134">
        <w:rPr>
          <w:rStyle w:val="StyleUnderline"/>
        </w:rPr>
        <w:t xml:space="preserve"> orbiting Earth</w:t>
      </w:r>
    </w:p>
    <w:p w14:paraId="1C2BB2EC" w14:textId="77777777" w:rsidR="007524B5" w:rsidRDefault="007524B5" w:rsidP="007524B5">
      <w:pPr>
        <w:pStyle w:val="Heading4"/>
      </w:pPr>
      <w:proofErr w:type="spellStart"/>
      <w:r>
        <w:t>Starlink</w:t>
      </w:r>
      <w:proofErr w:type="spellEnd"/>
      <w:r>
        <w:t xml:space="preserve"> Mega-Constellations generates </w:t>
      </w:r>
      <w:r>
        <w:rPr>
          <w:u w:val="single"/>
        </w:rPr>
        <w:t>next-level</w:t>
      </w:r>
      <w:r>
        <w:t xml:space="preserve"> advanced Weather Forecasting. </w:t>
      </w:r>
    </w:p>
    <w:p w14:paraId="537BC82C" w14:textId="77777777" w:rsidR="007524B5" w:rsidRPr="000E77C2" w:rsidRDefault="007524B5" w:rsidP="007524B5">
      <w:r w:rsidRPr="000E77C2">
        <w:rPr>
          <w:rStyle w:val="Style13ptBold"/>
        </w:rPr>
        <w:t>Erwin 20</w:t>
      </w:r>
      <w:r>
        <w:t xml:space="preserve"> </w:t>
      </w:r>
      <w:r w:rsidRPr="000E77C2">
        <w:t>Sandra Erwin 10-14-2020 "SpaceX to explore ways to provide weather data to U.S. military"</w:t>
      </w:r>
      <w:r>
        <w:t xml:space="preserve"> </w:t>
      </w:r>
      <w:hyperlink r:id="rId12" w:history="1">
        <w:r w:rsidRPr="005C484B">
          <w:rPr>
            <w:rStyle w:val="Hyperlink"/>
          </w:rPr>
          <w:t>https://spacenews.com/spacex-to-explore-ways-to-provide-weather-data-to-u-s-military/</w:t>
        </w:r>
      </w:hyperlink>
      <w:r>
        <w:t xml:space="preserve"> (</w:t>
      </w:r>
      <w:r w:rsidRPr="000E77C2">
        <w:t xml:space="preserve">Sandra Erwin writes about military space programs, policy, technology and the industry that supports this sector. She has covered the military, the Pentagon, </w:t>
      </w:r>
      <w:proofErr w:type="gramStart"/>
      <w:r w:rsidRPr="000E77C2">
        <w:t>Congress</w:t>
      </w:r>
      <w:proofErr w:type="gramEnd"/>
      <w:r w:rsidRPr="000E77C2">
        <w:t xml:space="preserve"> and the defense industry for nearly two decades as editor of NDIA’s National Defense Magazine and Pentagon correspondent for Real Clear Defense.</w:t>
      </w:r>
      <w:r>
        <w:t xml:space="preserve">)//Elmer </w:t>
      </w:r>
    </w:p>
    <w:p w14:paraId="4EBB21EA" w14:textId="77777777" w:rsidR="007524B5" w:rsidRPr="000A34F0" w:rsidRDefault="007524B5" w:rsidP="007524B5">
      <w:r w:rsidRPr="00CB5CE3">
        <w:rPr>
          <w:rStyle w:val="StyleUnderline"/>
        </w:rPr>
        <w:t xml:space="preserve">The $2 million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w:t>
      </w:r>
      <w:r w:rsidRPr="000A34F0">
        <w:t xml:space="preserve"> WASHINGTON — </w:t>
      </w:r>
      <w:r w:rsidRPr="00970852">
        <w:rPr>
          <w:rStyle w:val="Emphasis"/>
          <w:highlight w:val="green"/>
        </w:rPr>
        <w:t>SpaceX</w:t>
      </w:r>
      <w:r w:rsidRPr="00970852">
        <w:rPr>
          <w:rStyle w:val="StyleUnderline"/>
          <w:highlight w:val="green"/>
        </w:rPr>
        <w:t xml:space="preserve"> </w:t>
      </w:r>
      <w:r w:rsidRPr="00CB5CE3">
        <w:rPr>
          <w:rStyle w:val="StyleUnderline"/>
        </w:rPr>
        <w:t xml:space="preserve">is </w:t>
      </w:r>
      <w:r w:rsidRPr="00970852">
        <w:rPr>
          <w:rStyle w:val="Emphasis"/>
          <w:highlight w:val="green"/>
        </w:rPr>
        <w:t>looking</w:t>
      </w:r>
      <w:r w:rsidRPr="00970852">
        <w:rPr>
          <w:rStyle w:val="StyleUnderline"/>
          <w:highlight w:val="green"/>
        </w:rPr>
        <w:t xml:space="preserve"> </w:t>
      </w:r>
      <w:r w:rsidRPr="00CB5CE3">
        <w:rPr>
          <w:rStyle w:val="StyleUnderline"/>
        </w:rPr>
        <w:t xml:space="preserve">at </w:t>
      </w:r>
      <w:r w:rsidRPr="00970852">
        <w:rPr>
          <w:rStyle w:val="Emphasis"/>
          <w:highlight w:val="green"/>
        </w:rPr>
        <w:t>ways</w:t>
      </w:r>
      <w:r w:rsidRPr="00970852">
        <w:rPr>
          <w:rStyle w:val="StyleUnderline"/>
          <w:highlight w:val="green"/>
        </w:rPr>
        <w:t xml:space="preserve"> </w:t>
      </w:r>
      <w:r w:rsidRPr="00CB5CE3">
        <w:rPr>
          <w:rStyle w:val="StyleUnderline"/>
        </w:rPr>
        <w:t xml:space="preserve">it could </w:t>
      </w:r>
      <w:r w:rsidRPr="00970852">
        <w:rPr>
          <w:rStyle w:val="Emphasis"/>
          <w:highlight w:val="green"/>
          <w:bdr w:val="single" w:sz="18" w:space="0" w:color="auto"/>
        </w:rPr>
        <w:t>provide weather data</w:t>
      </w:r>
      <w:r w:rsidRPr="00970852">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t xml:space="preserve"> Charlotte Gerhart, chief of the Space and Missile Systems Center Production Corps Low Earth Orbit Division, said in a statement to </w:t>
      </w:r>
      <w:proofErr w:type="spellStart"/>
      <w:r w:rsidRPr="000A34F0">
        <w:t>SpaceNews</w:t>
      </w:r>
      <w:proofErr w:type="spellEnd"/>
      <w:r w:rsidRPr="000A34F0">
        <w:t xml:space="preserve"> that SpaceX received the contract in July from SMC’s Space Enterprise Consortium. </w:t>
      </w:r>
      <w:r w:rsidRPr="00CB5CE3">
        <w:rPr>
          <w:rStyle w:val="StyleUnderline"/>
        </w:rPr>
        <w:t xml:space="preserve">The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 said Gerhart</w:t>
      </w:r>
      <w:r w:rsidRPr="000A34F0">
        <w:t xml:space="preserve">. SpaceX did not respond to questions from </w:t>
      </w:r>
      <w:proofErr w:type="spellStart"/>
      <w:r w:rsidRPr="000A34F0">
        <w:t>SpaceNews</w:t>
      </w:r>
      <w:proofErr w:type="spellEnd"/>
      <w:r w:rsidRPr="000A34F0">
        <w:t xml:space="preserve"> on how the company would leverage the </w:t>
      </w:r>
      <w:proofErr w:type="spellStart"/>
      <w:r w:rsidRPr="000A34F0">
        <w:t>Starlink</w:t>
      </w:r>
      <w:proofErr w:type="spellEnd"/>
      <w:r w:rsidRPr="000A34F0">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970852">
        <w:rPr>
          <w:rStyle w:val="Emphasis"/>
          <w:highlight w:val="green"/>
        </w:rPr>
        <w:t>goal remains to provide</w:t>
      </w:r>
      <w:r w:rsidRPr="00970852">
        <w:rPr>
          <w:rStyle w:val="StyleUnderline"/>
          <w:highlight w:val="green"/>
        </w:rPr>
        <w:t xml:space="preserve"> </w:t>
      </w:r>
      <w:r w:rsidRPr="00CB5CE3">
        <w:rPr>
          <w:rStyle w:val="StyleUnderline"/>
        </w:rPr>
        <w:t xml:space="preserve">a more </w:t>
      </w:r>
      <w:r w:rsidRPr="00970852">
        <w:rPr>
          <w:rStyle w:val="Emphasis"/>
          <w:highlight w:val="green"/>
          <w:bdr w:val="single" w:sz="18" w:space="0" w:color="auto"/>
        </w:rPr>
        <w:t xml:space="preserve">resilient and higher refresh capability, enhancing global </w:t>
      </w:r>
      <w:r w:rsidRPr="00970852">
        <w:rPr>
          <w:rStyle w:val="Emphasis"/>
          <w:highlight w:val="green"/>
          <w:bdr w:val="single" w:sz="18" w:space="0" w:color="auto"/>
        </w:rPr>
        <w:lastRenderedPageBreak/>
        <w:t>terrestrial weather capability</w:t>
      </w:r>
      <w:r w:rsidRPr="00CB5CE3">
        <w:rPr>
          <w:rStyle w:val="StyleUnderline"/>
        </w:rPr>
        <w:t xml:space="preserve">,” said Gerhart. </w:t>
      </w:r>
      <w:r w:rsidRPr="000A34F0">
        <w:t xml:space="preserve">The </w:t>
      </w:r>
      <w:proofErr w:type="spellStart"/>
      <w:r w:rsidRPr="000A34F0">
        <w:t>SpEC</w:t>
      </w:r>
      <w:proofErr w:type="spellEnd"/>
      <w:r w:rsidRPr="000A34F0">
        <w:t xml:space="preserve"> consortium was created in 2017 to attract commercial space businesses to work with the military. The contracts awarded by </w:t>
      </w:r>
      <w:proofErr w:type="spellStart"/>
      <w:r w:rsidRPr="000A34F0">
        <w:t>SpEC</w:t>
      </w:r>
      <w:proofErr w:type="spellEnd"/>
      <w:r w:rsidRPr="000A34F0">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0A34F0">
        <w:t>SpEC</w:t>
      </w:r>
      <w:proofErr w:type="spellEnd"/>
      <w:r w:rsidRPr="000A34F0">
        <w:t xml:space="preserve"> said in an email to members. </w:t>
      </w:r>
      <w:r w:rsidRPr="00CB5CE3">
        <w:rPr>
          <w:rStyle w:val="StyleUnderline"/>
        </w:rPr>
        <w:t xml:space="preserve">The EO/IR EWS program is </w:t>
      </w:r>
      <w:r w:rsidRPr="00970852">
        <w:rPr>
          <w:rStyle w:val="Emphasis"/>
          <w:highlight w:val="green"/>
        </w:rPr>
        <w:t>looking at</w:t>
      </w:r>
      <w:r w:rsidRPr="00970852">
        <w:rPr>
          <w:rStyle w:val="StyleUnderline"/>
          <w:highlight w:val="green"/>
        </w:rPr>
        <w:t xml:space="preserve"> </w:t>
      </w:r>
      <w:r w:rsidRPr="00CB5CE3">
        <w:rPr>
          <w:rStyle w:val="StyleUnderline"/>
        </w:rPr>
        <w:t xml:space="preserve">a </w:t>
      </w:r>
      <w:r w:rsidRPr="00970852">
        <w:rPr>
          <w:rStyle w:val="Emphasis"/>
          <w:highlight w:val="green"/>
        </w:rPr>
        <w:t>future</w:t>
      </w:r>
      <w:r w:rsidRPr="00970852">
        <w:rPr>
          <w:rStyle w:val="StyleUnderline"/>
          <w:highlight w:val="green"/>
        </w:rPr>
        <w:t xml:space="preserve"> </w:t>
      </w:r>
      <w:r w:rsidRPr="00970852">
        <w:rPr>
          <w:rStyle w:val="Emphasis"/>
          <w:highlight w:val="green"/>
        </w:rPr>
        <w:t>proliferated</w:t>
      </w:r>
      <w:r w:rsidRPr="00970852">
        <w:rPr>
          <w:rStyle w:val="StyleUnderline"/>
          <w:highlight w:val="green"/>
        </w:rPr>
        <w:t xml:space="preserve"> </w:t>
      </w:r>
      <w:r w:rsidRPr="00970852">
        <w:rPr>
          <w:rStyle w:val="Emphasis"/>
          <w:highlight w:val="green"/>
        </w:rPr>
        <w:t>l</w:t>
      </w:r>
      <w:r w:rsidRPr="00CB5CE3">
        <w:rPr>
          <w:rStyle w:val="StyleUnderline"/>
        </w:rPr>
        <w:t>ow-</w:t>
      </w:r>
      <w:r w:rsidRPr="00970852">
        <w:rPr>
          <w:rStyle w:val="Emphasis"/>
          <w:highlight w:val="green"/>
        </w:rPr>
        <w:t>E</w:t>
      </w:r>
      <w:r w:rsidRPr="00CB5CE3">
        <w:rPr>
          <w:rStyle w:val="StyleUnderline"/>
        </w:rPr>
        <w:t xml:space="preserve">arth </w:t>
      </w:r>
      <w:r w:rsidRPr="00970852">
        <w:rPr>
          <w:rStyle w:val="Emphasis"/>
          <w:highlight w:val="green"/>
        </w:rPr>
        <w:t>o</w:t>
      </w:r>
      <w:r w:rsidRPr="00CB5CE3">
        <w:rPr>
          <w:rStyle w:val="StyleUnderline"/>
        </w:rPr>
        <w:t xml:space="preserve">rbit </w:t>
      </w:r>
      <w:r w:rsidRPr="00970852">
        <w:rPr>
          <w:rStyle w:val="Emphasis"/>
          <w:highlight w:val="green"/>
        </w:rPr>
        <w:t>constellation</w:t>
      </w:r>
      <w:r w:rsidRPr="00970852">
        <w:rPr>
          <w:rStyle w:val="StyleUnderline"/>
          <w:highlight w:val="green"/>
        </w:rPr>
        <w:t xml:space="preserve"> </w:t>
      </w:r>
      <w:r w:rsidRPr="00970852">
        <w:rPr>
          <w:rStyle w:val="Emphasis"/>
          <w:highlight w:val="green"/>
          <w:bdr w:val="single" w:sz="18" w:space="0" w:color="auto"/>
        </w:rPr>
        <w:t>to focus on cloud characterization and theater weather imagery</w:t>
      </w:r>
      <w:r w:rsidRPr="00970852">
        <w:rPr>
          <w:rStyle w:val="StyleUnderline"/>
          <w:highlight w:val="green"/>
        </w:rPr>
        <w:t xml:space="preserve"> </w:t>
      </w:r>
      <w:r w:rsidRPr="00CB5CE3">
        <w:rPr>
          <w:rStyle w:val="StyleUnderline"/>
        </w:rPr>
        <w:t xml:space="preserve">that could be </w:t>
      </w:r>
      <w:r w:rsidRPr="00970852">
        <w:rPr>
          <w:rStyle w:val="Emphasis"/>
          <w:highlight w:val="green"/>
        </w:rPr>
        <w:t>supplemented by commercial services</w:t>
      </w:r>
      <w:r w:rsidRPr="00CB5CE3">
        <w:rPr>
          <w:rStyle w:val="StyleUnderline"/>
        </w:rPr>
        <w:t xml:space="preserve">. SpaceX’s contract is for the “weather data as a service system architecture exploration phase,” said </w:t>
      </w:r>
      <w:proofErr w:type="spellStart"/>
      <w:r w:rsidRPr="00CB5CE3">
        <w:rPr>
          <w:rStyle w:val="StyleUnderline"/>
        </w:rPr>
        <w:t>SpEC.</w:t>
      </w:r>
      <w:proofErr w:type="spellEnd"/>
      <w:r w:rsidRPr="00CB5CE3">
        <w:rPr>
          <w:rStyle w:val="StyleUnderline"/>
        </w:rPr>
        <w:t xml:space="preserve"> Industry sources speculated that </w:t>
      </w:r>
      <w:r w:rsidRPr="00970852">
        <w:rPr>
          <w:rStyle w:val="Emphasis"/>
          <w:highlight w:val="green"/>
        </w:rPr>
        <w:t>SpaceX could</w:t>
      </w:r>
      <w:r w:rsidRPr="00970852">
        <w:rPr>
          <w:rStyle w:val="StyleUnderline"/>
          <w:highlight w:val="green"/>
        </w:rPr>
        <w:t xml:space="preserve"> </w:t>
      </w:r>
      <w:r w:rsidRPr="00970852">
        <w:rPr>
          <w:rStyle w:val="Emphasis"/>
          <w:highlight w:val="green"/>
        </w:rPr>
        <w:t>provide</w:t>
      </w:r>
      <w:r w:rsidRPr="00970852">
        <w:rPr>
          <w:rStyle w:val="StyleUnderline"/>
          <w:highlight w:val="green"/>
        </w:rPr>
        <w:t xml:space="preserve"> </w:t>
      </w:r>
      <w:r w:rsidRPr="00CB5CE3">
        <w:rPr>
          <w:rStyle w:val="StyleUnderline"/>
        </w:rPr>
        <w:t xml:space="preserve">weather </w:t>
      </w:r>
      <w:r w:rsidRPr="00970852">
        <w:rPr>
          <w:rStyle w:val="Emphasis"/>
          <w:highlight w:val="green"/>
        </w:rPr>
        <w:t>data collected by sensors</w:t>
      </w:r>
      <w:r w:rsidRPr="00970852">
        <w:rPr>
          <w:rStyle w:val="StyleUnderline"/>
          <w:highlight w:val="green"/>
        </w:rPr>
        <w:t xml:space="preserve"> </w:t>
      </w:r>
      <w:r w:rsidRPr="00970852">
        <w:rPr>
          <w:rStyle w:val="Emphasis"/>
          <w:highlight w:val="green"/>
          <w:bdr w:val="single" w:sz="18" w:space="0" w:color="auto"/>
        </w:rPr>
        <w:t xml:space="preserve">hosted on its own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satellites</w:t>
      </w:r>
      <w:r w:rsidRPr="00CB5CE3">
        <w:rPr>
          <w:rStyle w:val="StyleUnderline"/>
        </w:rPr>
        <w:t xml:space="preserve">, </w:t>
      </w:r>
      <w:r w:rsidRPr="00970852">
        <w:rPr>
          <w:rStyle w:val="Emphasis"/>
          <w:highlight w:val="green"/>
        </w:rPr>
        <w:t>or</w:t>
      </w:r>
      <w:r w:rsidRPr="00970852">
        <w:rPr>
          <w:rStyle w:val="StyleUnderline"/>
          <w:highlight w:val="green"/>
        </w:rPr>
        <w:t xml:space="preserve"> </w:t>
      </w:r>
      <w:r w:rsidRPr="00CB5CE3">
        <w:rPr>
          <w:rStyle w:val="StyleUnderline"/>
        </w:rPr>
        <w:t xml:space="preserve">it could team </w:t>
      </w:r>
      <w:proofErr w:type="gramStart"/>
      <w:r w:rsidRPr="00CB5CE3">
        <w:rPr>
          <w:rStyle w:val="StyleUnderline"/>
        </w:rPr>
        <w:t>with  a</w:t>
      </w:r>
      <w:proofErr w:type="gramEnd"/>
      <w:r w:rsidRPr="00CB5CE3">
        <w:rPr>
          <w:rStyle w:val="StyleUnderline"/>
        </w:rPr>
        <w:t xml:space="preserve"> weather data services company and </w:t>
      </w:r>
      <w:r w:rsidRPr="00970852">
        <w:rPr>
          <w:rStyle w:val="Emphasis"/>
          <w:highlight w:val="green"/>
        </w:rPr>
        <w:t xml:space="preserve">use </w:t>
      </w:r>
      <w:proofErr w:type="spellStart"/>
      <w:r w:rsidRPr="00970852">
        <w:rPr>
          <w:rStyle w:val="Emphasis"/>
          <w:highlight w:val="green"/>
        </w:rPr>
        <w:t>Starlink</w:t>
      </w:r>
      <w:proofErr w:type="spellEnd"/>
      <w:r w:rsidRPr="00970852">
        <w:rPr>
          <w:rStyle w:val="Emphasis"/>
          <w:highlight w:val="green"/>
        </w:rPr>
        <w:t xml:space="preserve"> to distribute the data</w:t>
      </w:r>
      <w:r w:rsidRPr="00970852">
        <w:rPr>
          <w:rStyle w:val="StyleUnderline"/>
          <w:highlight w:val="green"/>
        </w:rPr>
        <w:t xml:space="preserve"> </w:t>
      </w:r>
      <w:r w:rsidRPr="00CB5CE3">
        <w:rPr>
          <w:rStyle w:val="StyleUnderline"/>
        </w:rPr>
        <w:t>to customers</w:t>
      </w:r>
      <w:r w:rsidRPr="000A34F0">
        <w:t xml:space="preserve">. One executive </w:t>
      </w:r>
      <w:r w:rsidRPr="00CB5CE3">
        <w:rPr>
          <w:rStyle w:val="StyleUnderline"/>
        </w:rPr>
        <w:t xml:space="preserve">noted that both the U.S. military and the National Oceanic and Atmospheric Administration have </w:t>
      </w:r>
      <w:r w:rsidRPr="00970852">
        <w:rPr>
          <w:rStyle w:val="Emphasis"/>
          <w:highlight w:val="green"/>
        </w:rPr>
        <w:t>growing demands for data</w:t>
      </w:r>
      <w:r w:rsidRPr="00970852">
        <w:rPr>
          <w:rStyle w:val="StyleUnderline"/>
          <w:highlight w:val="green"/>
        </w:rPr>
        <w:t xml:space="preserve"> </w:t>
      </w:r>
      <w:r w:rsidRPr="00CB5CE3">
        <w:rPr>
          <w:rStyle w:val="StyleUnderline"/>
        </w:rPr>
        <w:t xml:space="preserve">that can be </w:t>
      </w:r>
      <w:r w:rsidRPr="00970852">
        <w:rPr>
          <w:rStyle w:val="Emphasis"/>
          <w:highlight w:val="green"/>
        </w:rPr>
        <w:t xml:space="preserve">provided at relatively low cost from companies that operate </w:t>
      </w:r>
      <w:r w:rsidRPr="00970852">
        <w:rPr>
          <w:rStyle w:val="Emphasis"/>
          <w:highlight w:val="green"/>
          <w:bdr w:val="single" w:sz="18" w:space="0" w:color="auto"/>
        </w:rPr>
        <w:t>proliferated LEO systems</w:t>
      </w:r>
      <w:r w:rsidRPr="00CB5CE3">
        <w:rPr>
          <w:rStyle w:val="StyleUnderline"/>
        </w:rPr>
        <w:t>.</w:t>
      </w:r>
    </w:p>
    <w:p w14:paraId="7C10F75B" w14:textId="77777777" w:rsidR="007524B5" w:rsidRPr="008D085D" w:rsidRDefault="007524B5" w:rsidP="007524B5">
      <w:pPr>
        <w:pStyle w:val="Heading4"/>
        <w:rPr>
          <w:rFonts w:asciiTheme="minorHAnsi" w:hAnsiTheme="minorHAnsi" w:cstheme="minorHAnsi"/>
        </w:rPr>
      </w:pPr>
      <w:r>
        <w:rPr>
          <w:rFonts w:asciiTheme="minorHAnsi" w:hAnsiTheme="minorHAnsi" w:cstheme="minorHAnsi"/>
        </w:rPr>
        <w:t xml:space="preserve">Extreme weather and natural </w:t>
      </w:r>
      <w:r w:rsidRPr="008D085D">
        <w:rPr>
          <w:rFonts w:asciiTheme="minorHAnsi" w:hAnsiTheme="minorHAnsi" w:cstheme="minorHAnsi"/>
        </w:rPr>
        <w:t xml:space="preserve">Disasters are an </w:t>
      </w:r>
      <w:r w:rsidRPr="008D085D">
        <w:rPr>
          <w:rFonts w:asciiTheme="minorHAnsi" w:hAnsiTheme="minorHAnsi" w:cstheme="minorHAnsi"/>
          <w:u w:val="single"/>
        </w:rPr>
        <w:t>existential threat</w:t>
      </w:r>
      <w:r w:rsidRPr="008D085D">
        <w:rPr>
          <w:rFonts w:asciiTheme="minorHAnsi" w:hAnsiTheme="minorHAnsi" w:cstheme="minorHAnsi"/>
        </w:rPr>
        <w:t xml:space="preserve">---it’s </w:t>
      </w:r>
      <w:proofErr w:type="gramStart"/>
      <w:r w:rsidRPr="008D085D">
        <w:rPr>
          <w:rFonts w:asciiTheme="minorHAnsi" w:hAnsiTheme="minorHAnsi" w:cstheme="minorHAnsi"/>
          <w:u w:val="single"/>
        </w:rPr>
        <w:t>try</w:t>
      </w:r>
      <w:proofErr w:type="gramEnd"/>
      <w:r w:rsidRPr="008D085D">
        <w:rPr>
          <w:rFonts w:asciiTheme="minorHAnsi" w:hAnsiTheme="minorHAnsi" w:cstheme="minorHAnsi"/>
          <w:u w:val="single"/>
        </w:rPr>
        <w:t xml:space="preserve"> or die</w:t>
      </w:r>
      <w:r w:rsidRPr="008D085D">
        <w:rPr>
          <w:rFonts w:asciiTheme="minorHAnsi" w:hAnsiTheme="minorHAnsi" w:cstheme="minorHAnsi"/>
        </w:rPr>
        <w:t xml:space="preserve"> for response and coordination.</w:t>
      </w:r>
    </w:p>
    <w:p w14:paraId="31EE46BC" w14:textId="77777777" w:rsidR="007524B5" w:rsidRPr="008D085D" w:rsidRDefault="007524B5" w:rsidP="007524B5">
      <w:pPr>
        <w:rPr>
          <w:rFonts w:asciiTheme="minorHAnsi" w:hAnsiTheme="minorHAnsi" w:cstheme="minorHAnsi"/>
        </w:rPr>
      </w:pPr>
      <w:r w:rsidRPr="008D085D">
        <w:rPr>
          <w:rFonts w:asciiTheme="minorHAnsi" w:hAnsiTheme="minorHAnsi" w:cstheme="minorHAnsi"/>
        </w:rPr>
        <w:t xml:space="preserve">Frederick </w:t>
      </w:r>
      <w:proofErr w:type="spellStart"/>
      <w:r w:rsidRPr="008D085D">
        <w:rPr>
          <w:rStyle w:val="Style13ptBold"/>
          <w:rFonts w:asciiTheme="minorHAnsi" w:hAnsiTheme="minorHAnsi" w:cstheme="minorHAnsi"/>
        </w:rPr>
        <w:t>Tipson</w:t>
      </w:r>
      <w:proofErr w:type="spellEnd"/>
      <w:r w:rsidRPr="008D085D">
        <w:rPr>
          <w:rStyle w:val="Style13ptBold"/>
          <w:rFonts w:asciiTheme="minorHAnsi" w:hAnsiTheme="minorHAnsi" w:cstheme="minorHAnsi"/>
        </w:rPr>
        <w:t xml:space="preserve"> 13</w:t>
      </w:r>
      <w:r w:rsidRPr="008D085D">
        <w:rPr>
          <w:rFonts w:asciiTheme="minorHAnsi" w:hAnsiTheme="minorHAnsi" w:cstheme="minorHAnsi"/>
        </w:rPr>
        <w:t xml:space="preserve">, adviser to the USIP Center of Innovation on Science, Technology, and Peacebuilding whose career has included positions in the UN Development </w:t>
      </w:r>
      <w:proofErr w:type="spellStart"/>
      <w:r w:rsidRPr="008D085D">
        <w:rPr>
          <w:rFonts w:asciiTheme="minorHAnsi" w:hAnsiTheme="minorHAnsi" w:cstheme="minorHAnsi"/>
        </w:rPr>
        <w:t>Programme</w:t>
      </w:r>
      <w:proofErr w:type="spellEnd"/>
      <w:r w:rsidRPr="008D085D">
        <w:rPr>
          <w:rFonts w:asciiTheme="minorHAnsi" w:hAnsiTheme="minorHAnsi" w:cstheme="minorHAnsi"/>
        </w:rPr>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13" w:history="1">
        <w:r w:rsidRPr="008D085D">
          <w:rPr>
            <w:rStyle w:val="Hyperlink"/>
            <w:rFonts w:asciiTheme="minorHAnsi" w:hAnsiTheme="minorHAnsi" w:cstheme="minorHAnsi"/>
          </w:rPr>
          <w:t>https://www.usip.org/sites/default/files/resources/Natural%20Disasters%20as%20Threats%20to%20Peace%20SR324.pdf</w:t>
        </w:r>
      </w:hyperlink>
      <w:r w:rsidRPr="008D085D">
        <w:rPr>
          <w:rFonts w:asciiTheme="minorHAnsi" w:hAnsiTheme="minorHAnsi" w:cstheme="minorHAnsi"/>
        </w:rPr>
        <w:t xml:space="preserve"> //</w:t>
      </w:r>
      <w:proofErr w:type="spellStart"/>
      <w:r w:rsidRPr="008D085D">
        <w:rPr>
          <w:rFonts w:asciiTheme="minorHAnsi" w:hAnsiTheme="minorHAnsi" w:cstheme="minorHAnsi"/>
        </w:rPr>
        <w:t>hhb</w:t>
      </w:r>
      <w:proofErr w:type="spellEnd"/>
    </w:p>
    <w:p w14:paraId="1D1C6AB3" w14:textId="77777777" w:rsidR="007524B5" w:rsidRPr="008D085D" w:rsidRDefault="007524B5" w:rsidP="007524B5">
      <w:pPr>
        <w:rPr>
          <w:rFonts w:asciiTheme="minorHAnsi" w:hAnsiTheme="minorHAnsi" w:cstheme="minorHAnsi"/>
          <w:sz w:val="16"/>
        </w:rPr>
      </w:pPr>
      <w:r w:rsidRPr="008D085D">
        <w:rPr>
          <w:rFonts w:asciiTheme="minorHAnsi" w:hAnsiTheme="minorHAnsi" w:cstheme="minorHAnsi"/>
          <w:sz w:val="16"/>
        </w:rPr>
        <w:t xml:space="preserve">As the three spheres of our habitat evolve and erupt, human beings frequently get in the way. </w:t>
      </w:r>
      <w:r w:rsidRPr="008D085D">
        <w:rPr>
          <w:rFonts w:asciiTheme="minorHAnsi" w:hAnsiTheme="minorHAnsi" w:cstheme="minorHAnsi"/>
          <w:u w:val="single"/>
        </w:rPr>
        <w:t xml:space="preserve">Natural hazards become </w:t>
      </w:r>
      <w:r w:rsidRPr="008D085D">
        <w:rPr>
          <w:rStyle w:val="Emphasis"/>
          <w:rFonts w:asciiTheme="minorHAnsi" w:hAnsiTheme="minorHAnsi" w:cstheme="minorHAnsi"/>
        </w:rPr>
        <w:t>humanitarian disasters</w:t>
      </w:r>
      <w:r w:rsidRPr="008D085D">
        <w:rPr>
          <w:rFonts w:asciiTheme="minorHAnsi" w:hAnsiTheme="minorHAnsi" w:cstheme="minorHAnsi"/>
          <w:u w:val="single"/>
        </w:rPr>
        <w:t xml:space="preserve"> when they expose and exacerbate human vulnerabilities</w:t>
      </w:r>
      <w:r w:rsidRPr="008D085D">
        <w:rPr>
          <w:rFonts w:asciiTheme="minorHAnsi" w:hAnsiTheme="minorHAnsi" w:cstheme="minorHAnsi"/>
          <w:sz w:val="16"/>
        </w:rPr>
        <w:t xml:space="preserve">—those characteristics of societies that limit their ability to avoid major damage and recover quickly.3 Such </w:t>
      </w:r>
      <w:r w:rsidRPr="008D085D">
        <w:rPr>
          <w:rFonts w:asciiTheme="minorHAnsi" w:hAnsiTheme="minorHAnsi" w:cstheme="minorHAnsi"/>
          <w:u w:val="single"/>
        </w:rPr>
        <w:t xml:space="preserve">vulnerabilities range from </w:t>
      </w:r>
      <w:r w:rsidRPr="008D085D">
        <w:rPr>
          <w:rStyle w:val="Emphasis"/>
          <w:rFonts w:asciiTheme="minorHAnsi" w:hAnsiTheme="minorHAnsi" w:cstheme="minorHAnsi"/>
        </w:rPr>
        <w:t>very concrete weaknesses in infrastructure</w:t>
      </w:r>
      <w:r w:rsidRPr="008D085D">
        <w:rPr>
          <w:rFonts w:asciiTheme="minorHAnsi" w:hAnsiTheme="minorHAnsi" w:cstheme="minorHAnsi"/>
          <w:sz w:val="16"/>
        </w:rPr>
        <w:t xml:space="preserve"> or the exposed locations of </w:t>
      </w:r>
      <w:proofErr w:type="gramStart"/>
      <w:r w:rsidRPr="008D085D">
        <w:rPr>
          <w:rFonts w:asciiTheme="minorHAnsi" w:hAnsiTheme="minorHAnsi" w:cstheme="minorHAnsi"/>
          <w:sz w:val="16"/>
        </w:rPr>
        <w:t>large populated</w:t>
      </w:r>
      <w:proofErr w:type="gramEnd"/>
      <w:r w:rsidRPr="008D085D">
        <w:rPr>
          <w:rFonts w:asciiTheme="minorHAnsi" w:hAnsiTheme="minorHAnsi" w:cstheme="minorHAnsi"/>
          <w:sz w:val="16"/>
        </w:rPr>
        <w:t xml:space="preserve"> areas </w:t>
      </w:r>
      <w:r w:rsidRPr="008D085D">
        <w:rPr>
          <w:rFonts w:asciiTheme="minorHAnsi" w:hAnsiTheme="minorHAnsi" w:cstheme="minorHAnsi"/>
          <w:u w:val="single"/>
        </w:rPr>
        <w:t xml:space="preserve">to more intangible dimensions of </w:t>
      </w:r>
      <w:r w:rsidRPr="008D085D">
        <w:rPr>
          <w:rStyle w:val="Emphasis"/>
          <w:rFonts w:asciiTheme="minorHAnsi" w:hAnsiTheme="minorHAnsi" w:cstheme="minorHAnsi"/>
        </w:rPr>
        <w:t>economic fragility, social cohesion, and political capacity</w:t>
      </w:r>
      <w:r w:rsidRPr="008D085D">
        <w:rPr>
          <w:rFonts w:asciiTheme="minorHAnsi" w:hAnsiTheme="minorHAnsi" w:cstheme="minorHAnsi"/>
          <w:sz w:val="16"/>
        </w:rPr>
        <w:t xml:space="preserve">, </w:t>
      </w:r>
      <w:r w:rsidRPr="008D085D">
        <w:rPr>
          <w:rFonts w:asciiTheme="minorHAnsi" w:hAnsiTheme="minorHAnsi" w:cstheme="minorHAnsi"/>
          <w:u w:val="single"/>
        </w:rPr>
        <w:t xml:space="preserve">which affect both </w:t>
      </w:r>
      <w:r w:rsidRPr="008D085D">
        <w:rPr>
          <w:rStyle w:val="Emphasis"/>
          <w:rFonts w:asciiTheme="minorHAnsi" w:hAnsiTheme="minorHAnsi" w:cstheme="minorHAnsi"/>
        </w:rPr>
        <w:t>preparedness and recovery.</w:t>
      </w:r>
      <w:r w:rsidRPr="008D085D">
        <w:rPr>
          <w:rFonts w:asciiTheme="minorHAnsi" w:hAnsiTheme="minorHAnsi"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w:t>
      </w:r>
      <w:r w:rsidRPr="008D085D">
        <w:rPr>
          <w:rFonts w:asciiTheme="minorHAnsi" w:hAnsiTheme="minorHAnsi" w:cstheme="minorHAnsi"/>
          <w:sz w:val="16"/>
        </w:rPr>
        <w:lastRenderedPageBreak/>
        <w:t xml:space="preserve">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8D085D">
        <w:rPr>
          <w:rFonts w:asciiTheme="minorHAnsi" w:hAnsiTheme="minorHAnsi" w:cstheme="minorHAnsi"/>
          <w:u w:val="single"/>
        </w:rPr>
        <w:t xml:space="preserve">political leaders are increasingly being held accountable for </w:t>
      </w:r>
      <w:r w:rsidRPr="008D085D">
        <w:rPr>
          <w:rStyle w:val="Emphasis"/>
          <w:rFonts w:asciiTheme="minorHAnsi" w:hAnsiTheme="minorHAnsi" w:cstheme="minorHAnsi"/>
        </w:rPr>
        <w:t>minimizing the foreseeable risks</w:t>
      </w:r>
      <w:r w:rsidRPr="008D085D">
        <w:rPr>
          <w:rFonts w:asciiTheme="minorHAnsi" w:hAnsiTheme="minorHAnsi" w:cstheme="minorHAnsi"/>
          <w:u w:val="single"/>
        </w:rPr>
        <w:t xml:space="preserve"> of extreme events</w:t>
      </w:r>
      <w:r w:rsidRPr="008D085D">
        <w:rPr>
          <w:rFonts w:asciiTheme="minorHAnsi" w:hAnsiTheme="minorHAnsi" w:cstheme="minorHAnsi"/>
          <w:sz w:val="16"/>
        </w:rPr>
        <w:t xml:space="preserve">. “Natural Hazards, </w:t>
      </w:r>
      <w:proofErr w:type="spellStart"/>
      <w:r w:rsidRPr="008D085D">
        <w:rPr>
          <w:rFonts w:asciiTheme="minorHAnsi" w:hAnsiTheme="minorHAnsi" w:cstheme="minorHAnsi"/>
          <w:sz w:val="16"/>
        </w:rPr>
        <w:t>UnNatural</w:t>
      </w:r>
      <w:proofErr w:type="spellEnd"/>
      <w:r w:rsidRPr="008D085D">
        <w:rPr>
          <w:rFonts w:asciiTheme="minorHAnsi" w:hAnsiTheme="minorHAnsi" w:cstheme="minorHAnsi"/>
          <w:sz w:val="16"/>
        </w:rPr>
        <w:t xml:space="preserve"> Disasters: The Economics of Effective Prevention” is the indicative title of one important report by the United Nations and the World Bank. </w:t>
      </w:r>
      <w:r w:rsidRPr="008D085D">
        <w:rPr>
          <w:rFonts w:asciiTheme="minorHAnsi" w:hAnsiTheme="minorHAnsi" w:cstheme="minorHAnsi"/>
          <w:u w:val="single"/>
        </w:rPr>
        <w:t>Reducing the risks begins with the recognition of how vulnerable many people have become</w:t>
      </w:r>
      <w:r w:rsidRPr="008D085D">
        <w:rPr>
          <w:rFonts w:asciiTheme="minorHAnsi" w:hAnsiTheme="minorHAnsi" w:cstheme="minorHAnsi"/>
          <w:sz w:val="16"/>
        </w:rPr>
        <w:t xml:space="preserve">. Throughout the world, in both wealthy and poor countries, </w:t>
      </w:r>
      <w:r w:rsidRPr="008D085D">
        <w:rPr>
          <w:rStyle w:val="Emphasis"/>
          <w:rFonts w:asciiTheme="minorHAnsi" w:hAnsiTheme="minorHAnsi" w:cstheme="minorHAnsi"/>
        </w:rPr>
        <w:t>ever-larger concentrations of people live in exposed locations</w:t>
      </w:r>
      <w:r w:rsidRPr="008D085D">
        <w:rPr>
          <w:rFonts w:asciiTheme="minorHAnsi" w:hAnsiTheme="minorHAnsi" w:cstheme="minorHAnsi"/>
          <w:sz w:val="16"/>
        </w:rPr>
        <w:t xml:space="preserve"> under fragile or unprotected conditions. </w:t>
      </w:r>
      <w:r w:rsidRPr="008D085D">
        <w:rPr>
          <w:rStyle w:val="Emphasis"/>
          <w:rFonts w:asciiTheme="minorHAnsi" w:hAnsiTheme="minorHAnsi" w:cstheme="minorHAnsi"/>
        </w:rPr>
        <w:t>Infrastructure is often inadequate or deteriorating</w:t>
      </w:r>
      <w:r w:rsidRPr="008D085D">
        <w:rPr>
          <w:rFonts w:asciiTheme="minorHAnsi" w:hAnsiTheme="minorHAnsi"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8D085D">
        <w:rPr>
          <w:rFonts w:asciiTheme="minorHAnsi" w:hAnsiTheme="minorHAnsi" w:cstheme="minorHAnsi"/>
          <w:sz w:val="16"/>
        </w:rPr>
        <w:t>fresh water</w:t>
      </w:r>
      <w:proofErr w:type="gramEnd"/>
      <w:r w:rsidRPr="008D085D">
        <w:rPr>
          <w:rFonts w:asciiTheme="minorHAnsi" w:hAnsiTheme="minorHAnsi" w:cstheme="minorHAnsi"/>
          <w:sz w:val="16"/>
        </w:rPr>
        <w:t xml:space="preserve"> equivalent to twenty new Nile Rivers.6 In that time frame, the needs of many countries, including India and China, will begin to exceed foreseeable water supplies for consumption and irrigation. </w:t>
      </w:r>
      <w:r w:rsidRPr="008D085D">
        <w:rPr>
          <w:rFonts w:asciiTheme="minorHAnsi" w:hAnsiTheme="minorHAnsi" w:cstheme="minorHAnsi"/>
          <w:u w:val="single"/>
        </w:rPr>
        <w:t xml:space="preserve">The </w:t>
      </w:r>
      <w:r w:rsidRPr="008D085D">
        <w:rPr>
          <w:rFonts w:asciiTheme="minorHAnsi" w:hAnsiTheme="minorHAnsi" w:cstheme="minorHAnsi"/>
          <w:highlight w:val="cyan"/>
          <w:u w:val="single"/>
        </w:rPr>
        <w:t xml:space="preserve">growth of earthquake-prone megacities </w:t>
      </w:r>
      <w:r w:rsidRPr="008D085D">
        <w:rPr>
          <w:rFonts w:asciiTheme="minorHAnsi" w:hAnsiTheme="minorHAnsi" w:cstheme="minorHAnsi"/>
          <w:u w:val="single"/>
        </w:rPr>
        <w:t xml:space="preserve">is perhaps </w:t>
      </w:r>
      <w:r w:rsidRPr="008D085D">
        <w:rPr>
          <w:rStyle w:val="Emphasis"/>
          <w:rFonts w:asciiTheme="minorHAnsi" w:hAnsiTheme="minorHAnsi" w:cstheme="minorHAnsi"/>
        </w:rPr>
        <w:t>most telling of all.</w:t>
      </w:r>
      <w:r w:rsidRPr="008D085D">
        <w:rPr>
          <w:rFonts w:asciiTheme="minorHAnsi" w:hAnsiTheme="minorHAnsi" w:cstheme="minorHAnsi"/>
          <w:sz w:val="16"/>
        </w:rPr>
        <w:t xml:space="preserve"> In just over a decade, metropolitan </w:t>
      </w:r>
      <w:r w:rsidRPr="008D085D">
        <w:rPr>
          <w:rFonts w:asciiTheme="minorHAnsi" w:hAnsiTheme="minorHAnsi" w:cstheme="minorHAnsi"/>
          <w:highlight w:val="cyan"/>
          <w:u w:val="single"/>
        </w:rPr>
        <w:t xml:space="preserve">Jakarta </w:t>
      </w:r>
      <w:r w:rsidRPr="008D085D">
        <w:rPr>
          <w:rFonts w:asciiTheme="minorHAnsi" w:hAnsiTheme="minorHAnsi" w:cstheme="minorHAnsi"/>
          <w:u w:val="single"/>
        </w:rPr>
        <w:t>will go from 9.6 million to 12.8 million people,</w:t>
      </w:r>
      <w:r w:rsidRPr="008D085D">
        <w:rPr>
          <w:rFonts w:asciiTheme="minorHAnsi" w:hAnsiTheme="minorHAnsi" w:cstheme="minorHAnsi"/>
          <w:sz w:val="16"/>
        </w:rPr>
        <w:t xml:space="preserve"> Mexico City from 20 million to 24.6 million, </w:t>
      </w:r>
      <w:r w:rsidRPr="008D085D">
        <w:rPr>
          <w:rFonts w:asciiTheme="minorHAnsi" w:hAnsiTheme="minorHAnsi" w:cstheme="minorHAnsi"/>
          <w:highlight w:val="cyan"/>
          <w:u w:val="single"/>
        </w:rPr>
        <w:t xml:space="preserve">Delhi </w:t>
      </w:r>
      <w:r w:rsidRPr="008D085D">
        <w:rPr>
          <w:rFonts w:asciiTheme="minorHAnsi" w:hAnsiTheme="minorHAnsi" w:cstheme="minorHAnsi"/>
          <w:u w:val="single"/>
        </w:rPr>
        <w:t>from 22 million to 32.9 million</w:t>
      </w:r>
      <w:r w:rsidRPr="008D085D">
        <w:rPr>
          <w:rFonts w:asciiTheme="minorHAnsi" w:hAnsiTheme="minorHAnsi" w:cstheme="minorHAnsi"/>
          <w:sz w:val="16"/>
        </w:rPr>
        <w:t xml:space="preserve">, </w:t>
      </w:r>
      <w:r w:rsidRPr="008D085D">
        <w:rPr>
          <w:rFonts w:asciiTheme="minorHAnsi" w:hAnsiTheme="minorHAnsi" w:cstheme="minorHAnsi"/>
          <w:u w:val="single"/>
        </w:rPr>
        <w:t xml:space="preserve">and </w:t>
      </w:r>
      <w:r w:rsidRPr="008D085D">
        <w:rPr>
          <w:rFonts w:asciiTheme="minorHAnsi" w:hAnsiTheme="minorHAnsi" w:cstheme="minorHAnsi"/>
          <w:highlight w:val="cyan"/>
          <w:u w:val="single"/>
        </w:rPr>
        <w:t xml:space="preserve">Tokyo </w:t>
      </w:r>
      <w:r w:rsidRPr="008D085D">
        <w:rPr>
          <w:rFonts w:asciiTheme="minorHAnsi" w:hAnsiTheme="minorHAnsi" w:cstheme="minorHAnsi"/>
          <w:u w:val="single"/>
        </w:rPr>
        <w:t>from 37 million to nearly 40 million</w:t>
      </w:r>
      <w:r w:rsidRPr="008D085D">
        <w:rPr>
          <w:rFonts w:asciiTheme="minorHAnsi" w:hAnsiTheme="minorHAnsi" w:cstheme="minorHAnsi"/>
          <w:sz w:val="16"/>
        </w:rPr>
        <w:t xml:space="preserve">—and these are just four of the thirty-seven cities that will then have populations greater than 10 million.7 There were only twenty-three in 2011. </w:t>
      </w:r>
      <w:r w:rsidRPr="008D085D">
        <w:rPr>
          <w:rStyle w:val="Emphasis"/>
          <w:rFonts w:asciiTheme="minorHAnsi" w:hAnsiTheme="minorHAnsi" w:cstheme="minorHAnsi"/>
          <w:highlight w:val="cyan"/>
        </w:rPr>
        <w:t xml:space="preserve">One of every seven </w:t>
      </w:r>
      <w:r w:rsidRPr="008D085D">
        <w:rPr>
          <w:rStyle w:val="Emphasis"/>
          <w:rFonts w:asciiTheme="minorHAnsi" w:hAnsiTheme="minorHAnsi" w:cstheme="minorHAnsi"/>
        </w:rPr>
        <w:t xml:space="preserve">or eight </w:t>
      </w:r>
      <w:r w:rsidRPr="008D085D">
        <w:rPr>
          <w:rStyle w:val="Emphasis"/>
          <w:rFonts w:asciiTheme="minorHAnsi" w:hAnsiTheme="minorHAnsi" w:cstheme="minorHAnsi"/>
          <w:highlight w:val="cyan"/>
        </w:rPr>
        <w:t xml:space="preserve">people </w:t>
      </w:r>
      <w:r w:rsidRPr="008D085D">
        <w:rPr>
          <w:rStyle w:val="Emphasis"/>
          <w:rFonts w:asciiTheme="minorHAnsi" w:hAnsiTheme="minorHAnsi" w:cstheme="minorHAnsi"/>
        </w:rPr>
        <w:t xml:space="preserve">in the world </w:t>
      </w:r>
      <w:r w:rsidRPr="008D085D">
        <w:rPr>
          <w:rStyle w:val="Emphasis"/>
          <w:rFonts w:asciiTheme="minorHAnsi" w:hAnsiTheme="minorHAnsi" w:cstheme="minorHAnsi"/>
          <w:highlight w:val="cyan"/>
        </w:rPr>
        <w:t xml:space="preserve">will </w:t>
      </w:r>
      <w:r w:rsidRPr="008D085D">
        <w:rPr>
          <w:rStyle w:val="Emphasis"/>
          <w:rFonts w:asciiTheme="minorHAnsi" w:hAnsiTheme="minorHAnsi" w:cstheme="minorHAnsi"/>
        </w:rPr>
        <w:t xml:space="preserve">be </w:t>
      </w:r>
      <w:r w:rsidRPr="008D085D">
        <w:rPr>
          <w:rStyle w:val="Emphasis"/>
          <w:rFonts w:asciiTheme="minorHAnsi" w:hAnsiTheme="minorHAnsi" w:cstheme="minorHAnsi"/>
          <w:highlight w:val="cyan"/>
        </w:rPr>
        <w:t>livi</w:t>
      </w:r>
      <w:r w:rsidRPr="008D085D">
        <w:rPr>
          <w:rStyle w:val="Emphasis"/>
          <w:rFonts w:asciiTheme="minorHAnsi" w:hAnsiTheme="minorHAnsi" w:cstheme="minorHAnsi"/>
        </w:rPr>
        <w:t xml:space="preserve">ng </w:t>
      </w:r>
      <w:r w:rsidRPr="008D085D">
        <w:rPr>
          <w:rStyle w:val="Emphasis"/>
          <w:rFonts w:asciiTheme="minorHAnsi" w:hAnsiTheme="minorHAnsi" w:cstheme="minorHAnsi"/>
          <w:highlight w:val="cyan"/>
        </w:rPr>
        <w:t xml:space="preserve">in one of these </w:t>
      </w:r>
      <w:r w:rsidRPr="008D085D">
        <w:rPr>
          <w:rStyle w:val="Emphasis"/>
          <w:rFonts w:asciiTheme="minorHAnsi" w:hAnsiTheme="minorHAnsi" w:cstheme="minorHAnsi"/>
        </w:rPr>
        <w:t xml:space="preserve">massive </w:t>
      </w:r>
      <w:r w:rsidRPr="008D085D">
        <w:rPr>
          <w:rStyle w:val="Emphasis"/>
          <w:rFonts w:asciiTheme="minorHAnsi" w:hAnsiTheme="minorHAnsi" w:cstheme="minorHAnsi"/>
          <w:highlight w:val="cyan"/>
        </w:rPr>
        <w:t>metropolises</w:t>
      </w:r>
      <w:r w:rsidRPr="008D085D">
        <w:rPr>
          <w:rFonts w:asciiTheme="minorHAnsi" w:hAnsiTheme="minorHAnsi" w:cstheme="minorHAnsi"/>
          <w:sz w:val="16"/>
        </w:rPr>
        <w:t xml:space="preserve">, many in huge urban slums </w:t>
      </w:r>
      <w:r w:rsidRPr="008D085D">
        <w:rPr>
          <w:rFonts w:asciiTheme="minorHAnsi" w:hAnsiTheme="minorHAnsi" w:cstheme="minorHAnsi"/>
          <w:u w:val="single"/>
        </w:rPr>
        <w:t xml:space="preserve">that have </w:t>
      </w:r>
      <w:r w:rsidRPr="008D085D">
        <w:rPr>
          <w:rStyle w:val="Emphasis"/>
          <w:rFonts w:asciiTheme="minorHAnsi" w:hAnsiTheme="minorHAnsi" w:cstheme="minorHAnsi"/>
        </w:rPr>
        <w:t xml:space="preserve">few, if any, </w:t>
      </w:r>
      <w:proofErr w:type="gramStart"/>
      <w:r w:rsidRPr="008D085D">
        <w:rPr>
          <w:rStyle w:val="Emphasis"/>
          <w:rFonts w:asciiTheme="minorHAnsi" w:hAnsiTheme="minorHAnsi" w:cstheme="minorHAnsi"/>
        </w:rPr>
        <w:t>services</w:t>
      </w:r>
      <w:proofErr w:type="gramEnd"/>
      <w:r w:rsidRPr="008D085D">
        <w:rPr>
          <w:rStyle w:val="Emphasis"/>
          <w:rFonts w:asciiTheme="minorHAnsi" w:hAnsiTheme="minorHAnsi" w:cstheme="minorHAnsi"/>
        </w:rPr>
        <w:t xml:space="preserve"> or infrastructure</w:t>
      </w:r>
      <w:r w:rsidRPr="008D085D">
        <w:rPr>
          <w:rFonts w:asciiTheme="minorHAnsi" w:hAnsiTheme="minorHAnsi" w:cstheme="minorHAnsi"/>
          <w:sz w:val="16"/>
        </w:rPr>
        <w:t xml:space="preserve">. Such </w:t>
      </w:r>
      <w:r w:rsidRPr="008D085D">
        <w:rPr>
          <w:rStyle w:val="Emphasis"/>
          <w:rFonts w:asciiTheme="minorHAnsi" w:hAnsiTheme="minorHAnsi" w:cstheme="minorHAnsi"/>
          <w:highlight w:val="cyan"/>
        </w:rPr>
        <w:t>concentrated population centers are extremely vulnerable</w:t>
      </w:r>
      <w:r w:rsidRPr="008D085D">
        <w:rPr>
          <w:rStyle w:val="Emphasis"/>
          <w:rFonts w:asciiTheme="minorHAnsi" w:hAnsiTheme="minorHAnsi" w:cstheme="minorHAnsi"/>
        </w:rPr>
        <w:t xml:space="preserve"> to even normal patterns of earthquakes, storms, drought, and disease</w:t>
      </w:r>
      <w:r w:rsidRPr="008D085D">
        <w:rPr>
          <w:rFonts w:asciiTheme="minorHAnsi" w:hAnsiTheme="minorHAnsi" w:cstheme="minorHAnsi"/>
          <w:sz w:val="16"/>
        </w:rPr>
        <w:t xml:space="preserve"> (see map 2). </w:t>
      </w:r>
      <w:r w:rsidRPr="008D085D">
        <w:rPr>
          <w:rFonts w:asciiTheme="minorHAnsi" w:hAnsiTheme="minorHAnsi" w:cstheme="minorHAnsi"/>
          <w:u w:val="single"/>
        </w:rPr>
        <w:t>Epidemics that spread within such populations are especially difficult to contain</w:t>
      </w:r>
      <w:r w:rsidRPr="008D085D">
        <w:rPr>
          <w:rFonts w:asciiTheme="minorHAnsi" w:hAnsiTheme="minorHAnsi" w:cstheme="minorHAnsi"/>
          <w:sz w:val="16"/>
        </w:rPr>
        <w:t xml:space="preserve">. </w:t>
      </w:r>
      <w:r w:rsidRPr="008D085D">
        <w:rPr>
          <w:rFonts w:asciiTheme="minorHAnsi" w:hAnsiTheme="minorHAnsi" w:cstheme="minorHAnsi"/>
          <w:u w:val="single"/>
        </w:rPr>
        <w:t>Climate volatility adds a further dimension of growing risk</w:t>
      </w:r>
      <w:r w:rsidRPr="008D085D">
        <w:rPr>
          <w:rFonts w:asciiTheme="minorHAnsi" w:hAnsiTheme="minorHAnsi" w:cstheme="minorHAnsi"/>
          <w:sz w:val="16"/>
        </w:rPr>
        <w:t xml:space="preserve">. Current changes in the climate of key regions portend severe near-term effects, </w:t>
      </w:r>
      <w:proofErr w:type="gramStart"/>
      <w:r w:rsidRPr="008D085D">
        <w:rPr>
          <w:rFonts w:asciiTheme="minorHAnsi" w:hAnsiTheme="minorHAnsi" w:cstheme="minorHAnsi"/>
          <w:sz w:val="16"/>
        </w:rPr>
        <w:t>whether or not</w:t>
      </w:r>
      <w:proofErr w:type="gramEnd"/>
      <w:r w:rsidRPr="008D085D">
        <w:rPr>
          <w:rFonts w:asciiTheme="minorHAnsi" w:hAnsiTheme="minorHAnsi" w:cstheme="minorHAnsi"/>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8D085D">
        <w:rPr>
          <w:rFonts w:asciiTheme="minorHAnsi" w:hAnsiTheme="minorHAnsi" w:cstheme="minorHAnsi"/>
          <w:sz w:val="16"/>
        </w:rPr>
        <w:t>actually have</w:t>
      </w:r>
      <w:proofErr w:type="gramEnd"/>
      <w:r w:rsidRPr="008D085D">
        <w:rPr>
          <w:rFonts w:asciiTheme="minorHAnsi" w:hAnsiTheme="minorHAnsi" w:cstheme="minorHAnsi"/>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8D085D">
        <w:rPr>
          <w:rFonts w:asciiTheme="minorHAnsi" w:hAnsiTheme="minorHAnsi" w:cstheme="minorHAnsi"/>
          <w:sz w:val="16"/>
        </w:rPr>
        <w:t>Programme</w:t>
      </w:r>
      <w:proofErr w:type="spellEnd"/>
      <w:r w:rsidRPr="008D085D">
        <w:rPr>
          <w:rFonts w:asciiTheme="minorHAnsi" w:hAnsiTheme="minorHAnsi" w:cstheme="minorHAnsi"/>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w:t>
      </w:r>
      <w:r w:rsidRPr="008D085D">
        <w:rPr>
          <w:rFonts w:asciiTheme="minorHAnsi" w:hAnsiTheme="minorHAnsi" w:cstheme="minorHAnsi"/>
          <w:sz w:val="16"/>
        </w:rPr>
        <w:lastRenderedPageBreak/>
        <w:t>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663604AE" w14:textId="77777777" w:rsidR="007524B5" w:rsidRPr="008D085D" w:rsidRDefault="007524B5" w:rsidP="007524B5">
      <w:pPr>
        <w:rPr>
          <w:rStyle w:val="Emphasis"/>
          <w:rFonts w:asciiTheme="minorHAnsi" w:hAnsiTheme="minorHAnsi" w:cstheme="minorHAnsi"/>
        </w:rPr>
      </w:pPr>
      <w:r w:rsidRPr="008D085D">
        <w:rPr>
          <w:rStyle w:val="Emphasis"/>
          <w:rFonts w:asciiTheme="minorHAnsi" w:hAnsiTheme="minorHAnsi" w:cstheme="minorHAnsi"/>
        </w:rPr>
        <w:t>Local Catastrophes and Global Repercussions</w:t>
      </w:r>
    </w:p>
    <w:p w14:paraId="415E7522" w14:textId="77777777" w:rsidR="007524B5" w:rsidRPr="008D085D" w:rsidRDefault="007524B5" w:rsidP="007524B5">
      <w:pPr>
        <w:rPr>
          <w:rFonts w:asciiTheme="minorHAnsi" w:hAnsiTheme="minorHAnsi" w:cstheme="minorHAnsi"/>
          <w:sz w:val="16"/>
        </w:rPr>
      </w:pPr>
      <w:r w:rsidRPr="008D085D">
        <w:rPr>
          <w:rFonts w:asciiTheme="minorHAnsi" w:hAnsiTheme="minorHAnsi"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8D085D">
        <w:rPr>
          <w:rFonts w:asciiTheme="minorHAnsi" w:hAnsiTheme="minorHAnsi" w:cstheme="minorHAnsi"/>
          <w:sz w:val="16"/>
        </w:rPr>
        <w:t>particular countries</w:t>
      </w:r>
      <w:proofErr w:type="gramEnd"/>
      <w:r w:rsidRPr="008D085D">
        <w:rPr>
          <w:rFonts w:asciiTheme="minorHAnsi" w:hAnsiTheme="minorHAnsi" w:cstheme="minorHAnsi"/>
          <w:sz w:val="16"/>
        </w:rPr>
        <w:t xml:space="preserve"> or regions to envision the effects of major disasters, or clusters of disasters, even if some of them should be considered unlikely. </w:t>
      </w:r>
      <w:r w:rsidRPr="008D085D">
        <w:rPr>
          <w:rFonts w:asciiTheme="minorHAnsi" w:hAnsiTheme="minorHAnsi" w:cstheme="minorHAnsi"/>
          <w:highlight w:val="cyan"/>
          <w:u w:val="single"/>
        </w:rPr>
        <w:t>History offers</w:t>
      </w:r>
      <w:r w:rsidRPr="008D085D">
        <w:rPr>
          <w:rFonts w:asciiTheme="minorHAnsi" w:hAnsiTheme="minorHAnsi" w:cstheme="minorHAnsi"/>
          <w:u w:val="single"/>
        </w:rPr>
        <w:t xml:space="preserve"> examples of </w:t>
      </w:r>
      <w:r w:rsidRPr="008D085D">
        <w:rPr>
          <w:rFonts w:asciiTheme="minorHAnsi" w:hAnsiTheme="minorHAnsi" w:cstheme="minorHAnsi"/>
          <w:highlight w:val="cyan"/>
          <w:u w:val="single"/>
        </w:rPr>
        <w:t xml:space="preserve">catastrophes that illustrate </w:t>
      </w:r>
      <w:r w:rsidRPr="008D085D">
        <w:rPr>
          <w:rFonts w:asciiTheme="minorHAnsi" w:hAnsiTheme="minorHAnsi" w:cstheme="minorHAnsi"/>
          <w:u w:val="single"/>
        </w:rPr>
        <w:t xml:space="preserve">the possible </w:t>
      </w:r>
      <w:r w:rsidRPr="008D085D">
        <w:rPr>
          <w:rStyle w:val="Emphasis"/>
          <w:rFonts w:asciiTheme="minorHAnsi" w:hAnsiTheme="minorHAnsi" w:cstheme="minorHAnsi"/>
          <w:highlight w:val="cyan"/>
        </w:rPr>
        <w:t xml:space="preserve">ripple effects from </w:t>
      </w:r>
      <w:r w:rsidRPr="008D085D">
        <w:rPr>
          <w:rStyle w:val="Emphasis"/>
          <w:rFonts w:asciiTheme="minorHAnsi" w:hAnsiTheme="minorHAnsi" w:cstheme="minorHAnsi"/>
        </w:rPr>
        <w:t xml:space="preserve">otherwise </w:t>
      </w:r>
      <w:r w:rsidRPr="008D085D">
        <w:rPr>
          <w:rStyle w:val="Emphasis"/>
          <w:rFonts w:asciiTheme="minorHAnsi" w:hAnsiTheme="minorHAnsi" w:cstheme="minorHAnsi"/>
          <w:highlight w:val="cyan"/>
        </w:rPr>
        <w:t>local disasters</w:t>
      </w:r>
      <w:r w:rsidRPr="008D085D">
        <w:rPr>
          <w:rFonts w:asciiTheme="minorHAnsi" w:hAnsiTheme="minorHAnsi" w:cstheme="minorHAnsi"/>
          <w:u w:val="single"/>
        </w:rPr>
        <w:t>.</w:t>
      </w:r>
      <w:r w:rsidRPr="008D085D">
        <w:rPr>
          <w:rFonts w:asciiTheme="minorHAnsi" w:hAnsiTheme="minorHAnsi"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8D085D">
        <w:rPr>
          <w:rFonts w:asciiTheme="minorHAnsi" w:hAnsiTheme="minorHAnsi" w:cstheme="minorHAnsi"/>
          <w:u w:val="single"/>
        </w:rPr>
        <w:t xml:space="preserve">the </w:t>
      </w:r>
      <w:r w:rsidRPr="008D085D">
        <w:rPr>
          <w:rFonts w:asciiTheme="minorHAnsi" w:hAnsiTheme="minorHAnsi" w:cstheme="minorHAnsi"/>
          <w:highlight w:val="cyan"/>
          <w:u w:val="single"/>
        </w:rPr>
        <w:t>earthquake, tsunami</w:t>
      </w:r>
      <w:r w:rsidRPr="008D085D">
        <w:rPr>
          <w:rFonts w:asciiTheme="minorHAnsi" w:hAnsiTheme="minorHAnsi" w:cstheme="minorHAnsi"/>
          <w:u w:val="single"/>
        </w:rPr>
        <w:t xml:space="preserve">, </w:t>
      </w:r>
      <w:r w:rsidRPr="008D085D">
        <w:rPr>
          <w:rFonts w:asciiTheme="minorHAnsi" w:hAnsiTheme="minorHAnsi" w:cstheme="minorHAnsi"/>
          <w:highlight w:val="cyan"/>
          <w:u w:val="single"/>
        </w:rPr>
        <w:t xml:space="preserve">and </w:t>
      </w:r>
      <w:r w:rsidRPr="008D085D">
        <w:rPr>
          <w:rFonts w:asciiTheme="minorHAnsi" w:hAnsiTheme="minorHAnsi" w:cstheme="minorHAnsi"/>
          <w:u w:val="single"/>
        </w:rPr>
        <w:t xml:space="preserve">nuclear shutdown in </w:t>
      </w:r>
      <w:r w:rsidRPr="008D085D">
        <w:rPr>
          <w:rFonts w:asciiTheme="minorHAnsi" w:hAnsiTheme="minorHAnsi" w:cstheme="minorHAnsi"/>
          <w:highlight w:val="cyan"/>
          <w:u w:val="single"/>
        </w:rPr>
        <w:t>Fukushima</w:t>
      </w:r>
      <w:r w:rsidRPr="008D085D">
        <w:rPr>
          <w:rFonts w:asciiTheme="minorHAnsi" w:hAnsiTheme="minorHAnsi" w:cstheme="minorHAnsi"/>
          <w:u w:val="single"/>
        </w:rPr>
        <w:t>, Japan in 2011</w:t>
      </w:r>
      <w:r w:rsidRPr="008D085D">
        <w:rPr>
          <w:rFonts w:asciiTheme="minorHAnsi" w:hAnsiTheme="minorHAnsi" w:cstheme="minorHAnsi"/>
          <w:sz w:val="16"/>
        </w:rPr>
        <w:t xml:space="preserve">; and Tropical Storm Sandy on the U.S East Coast in 2012 </w:t>
      </w:r>
      <w:r w:rsidRPr="008D085D">
        <w:rPr>
          <w:rFonts w:asciiTheme="minorHAnsi" w:hAnsiTheme="minorHAnsi" w:cstheme="minorHAnsi"/>
          <w:highlight w:val="cyan"/>
          <w:u w:val="single"/>
        </w:rPr>
        <w:t xml:space="preserve">exposed </w:t>
      </w:r>
      <w:r w:rsidRPr="008D085D">
        <w:rPr>
          <w:rFonts w:asciiTheme="minorHAnsi" w:hAnsiTheme="minorHAnsi" w:cstheme="minorHAnsi"/>
          <w:u w:val="single"/>
        </w:rPr>
        <w:t xml:space="preserve">the </w:t>
      </w:r>
      <w:r w:rsidRPr="008D085D">
        <w:rPr>
          <w:rFonts w:asciiTheme="minorHAnsi" w:hAnsiTheme="minorHAnsi" w:cstheme="minorHAnsi"/>
          <w:highlight w:val="cyan"/>
          <w:u w:val="single"/>
        </w:rPr>
        <w:t xml:space="preserve">interconnected vulnerabilities </w:t>
      </w:r>
      <w:r w:rsidRPr="008D085D">
        <w:rPr>
          <w:rFonts w:asciiTheme="minorHAnsi" w:hAnsiTheme="minorHAnsi" w:cstheme="minorHAnsi"/>
          <w:u w:val="single"/>
        </w:rPr>
        <w:t xml:space="preserve">of coastal settlements, energy infrastructures, health-care facilities, and </w:t>
      </w:r>
      <w:r w:rsidRPr="008D085D">
        <w:rPr>
          <w:rStyle w:val="Emphasis"/>
          <w:rFonts w:asciiTheme="minorHAnsi" w:hAnsiTheme="minorHAnsi" w:cstheme="minorHAnsi"/>
        </w:rPr>
        <w:t>large-scale relief and recovery operations</w:t>
      </w:r>
      <w:r w:rsidRPr="008D085D">
        <w:rPr>
          <w:rFonts w:asciiTheme="minorHAnsi" w:hAnsiTheme="minorHAnsi" w:cstheme="minorHAnsi"/>
          <w:sz w:val="16"/>
        </w:rPr>
        <w:t>—</w:t>
      </w:r>
      <w:r w:rsidRPr="008D085D">
        <w:rPr>
          <w:rStyle w:val="Emphasis"/>
          <w:rFonts w:asciiTheme="minorHAnsi" w:hAnsiTheme="minorHAnsi" w:cstheme="minorHAnsi"/>
        </w:rPr>
        <w:t>a complex combination for which neither the United States nor Japan was adequately prepared</w:t>
      </w:r>
      <w:r w:rsidRPr="008D085D">
        <w:rPr>
          <w:rFonts w:asciiTheme="minorHAnsi" w:hAnsiTheme="minorHAnsi"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8D085D">
        <w:rPr>
          <w:rFonts w:asciiTheme="minorHAnsi" w:hAnsiTheme="minorHAnsi" w:cstheme="minorHAnsi"/>
          <w:u w:val="single"/>
        </w:rPr>
        <w:t>Internet technologies will facilitate not only the rapid dissemination of distressing information about natural disasters</w:t>
      </w:r>
      <w:r w:rsidRPr="008D085D">
        <w:rPr>
          <w:rFonts w:asciiTheme="minorHAnsi" w:hAnsiTheme="minorHAnsi" w:cstheme="minorHAnsi"/>
          <w:sz w:val="16"/>
        </w:rPr>
        <w:t xml:space="preserve"> and severe environmental conditions </w:t>
      </w:r>
      <w:r w:rsidRPr="008D085D">
        <w:rPr>
          <w:rFonts w:asciiTheme="minorHAnsi" w:hAnsiTheme="minorHAnsi" w:cstheme="minorHAnsi"/>
          <w:u w:val="single"/>
        </w:rPr>
        <w:t>but also the potential for exaggerated predictions, political incitement, conspiracy theories, or even popular panic</w:t>
      </w:r>
      <w:r w:rsidRPr="008D085D">
        <w:rPr>
          <w:rFonts w:asciiTheme="minorHAnsi" w:hAnsiTheme="minorHAnsi"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8D085D">
        <w:rPr>
          <w:rStyle w:val="Emphasis"/>
          <w:rFonts w:asciiTheme="minorHAnsi" w:hAnsiTheme="minorHAnsi" w:cstheme="minorHAnsi"/>
          <w:highlight w:val="cyan"/>
        </w:rPr>
        <w:t>consequences could follow</w:t>
      </w:r>
      <w:r w:rsidRPr="008D085D">
        <w:rPr>
          <w:rFonts w:asciiTheme="minorHAnsi" w:hAnsiTheme="minorHAnsi" w:cstheme="minorHAnsi"/>
          <w:sz w:val="16"/>
          <w:highlight w:val="cyan"/>
        </w:rPr>
        <w:t xml:space="preserve">: </w:t>
      </w:r>
      <w:r w:rsidRPr="008D085D">
        <w:rPr>
          <w:rFonts w:asciiTheme="minorHAnsi" w:hAnsiTheme="minorHAnsi" w:cstheme="minorHAnsi"/>
          <w:u w:val="single"/>
        </w:rPr>
        <w:t>The Fukushima nuclear meltdown</w:t>
      </w:r>
      <w:r w:rsidRPr="008D085D">
        <w:rPr>
          <w:rFonts w:asciiTheme="minorHAnsi" w:hAnsiTheme="minorHAnsi" w:cstheme="minorHAnsi"/>
          <w:sz w:val="16"/>
        </w:rPr>
        <w:t xml:space="preserve">, for example, </w:t>
      </w:r>
      <w:r w:rsidRPr="008D085D">
        <w:rPr>
          <w:rFonts w:asciiTheme="minorHAnsi" w:hAnsiTheme="minorHAnsi" w:cstheme="minorHAnsi"/>
          <w:u w:val="single"/>
        </w:rPr>
        <w:t xml:space="preserve">led both the Japanese and German governments to announce the </w:t>
      </w:r>
      <w:r w:rsidRPr="008D085D">
        <w:rPr>
          <w:rStyle w:val="Emphasis"/>
          <w:rFonts w:asciiTheme="minorHAnsi" w:hAnsiTheme="minorHAnsi" w:cstheme="minorHAnsi"/>
        </w:rPr>
        <w:t>phasing out of their nuclear power industries</w:t>
      </w:r>
      <w:r w:rsidRPr="008D085D">
        <w:rPr>
          <w:rFonts w:asciiTheme="minorHAnsi" w:hAnsiTheme="minorHAnsi" w:cstheme="minorHAnsi"/>
          <w:sz w:val="16"/>
        </w:rPr>
        <w:t>—</w:t>
      </w:r>
      <w:r w:rsidRPr="008D085D">
        <w:rPr>
          <w:rFonts w:asciiTheme="minorHAnsi" w:hAnsiTheme="minorHAnsi" w:cstheme="minorHAnsi"/>
          <w:u w:val="single"/>
        </w:rPr>
        <w:t>a major blow to any prospect of curbing global carbon emissions</w:t>
      </w:r>
      <w:r w:rsidRPr="008D085D">
        <w:rPr>
          <w:rFonts w:asciiTheme="minorHAnsi" w:hAnsiTheme="minorHAnsi" w:cstheme="minorHAnsi"/>
          <w:sz w:val="16"/>
        </w:rPr>
        <w:t xml:space="preserve">.20 Disruptive disasters in major food-producing regions could have dire global consequences. </w:t>
      </w:r>
      <w:r w:rsidRPr="008D085D">
        <w:rPr>
          <w:rFonts w:asciiTheme="minorHAnsi" w:hAnsiTheme="minorHAnsi" w:cstheme="minorHAnsi"/>
          <w:u w:val="single"/>
        </w:rPr>
        <w:t xml:space="preserve">Corn, wheat, and rice </w:t>
      </w:r>
      <w:r w:rsidRPr="008D085D">
        <w:rPr>
          <w:rFonts w:asciiTheme="minorHAnsi" w:hAnsiTheme="minorHAnsi" w:cstheme="minorHAnsi"/>
          <w:highlight w:val="cyan"/>
          <w:u w:val="single"/>
        </w:rPr>
        <w:t xml:space="preserve">crop failures would lead to </w:t>
      </w:r>
      <w:r w:rsidRPr="008D085D">
        <w:rPr>
          <w:rStyle w:val="Emphasis"/>
          <w:rFonts w:asciiTheme="minorHAnsi" w:hAnsiTheme="minorHAnsi" w:cstheme="minorHAnsi"/>
          <w:highlight w:val="cyan"/>
        </w:rPr>
        <w:t xml:space="preserve">price hikes </w:t>
      </w:r>
      <w:r w:rsidRPr="008D085D">
        <w:rPr>
          <w:rStyle w:val="Emphasis"/>
          <w:rFonts w:asciiTheme="minorHAnsi" w:hAnsiTheme="minorHAnsi" w:cstheme="minorHAnsi"/>
        </w:rPr>
        <w:t>and shortages in far-flung locations</w:t>
      </w:r>
      <w:r w:rsidRPr="008D085D">
        <w:rPr>
          <w:rFonts w:asciiTheme="minorHAnsi" w:hAnsiTheme="minorHAnsi" w:cstheme="minorHAnsi"/>
          <w:sz w:val="16"/>
        </w:rPr>
        <w:t xml:space="preserve">. </w:t>
      </w:r>
      <w:r w:rsidRPr="008D085D">
        <w:rPr>
          <w:rFonts w:asciiTheme="minorHAnsi" w:hAnsiTheme="minorHAnsi" w:cstheme="minorHAnsi"/>
          <w:u w:val="single"/>
        </w:rPr>
        <w:t>The worldwide collapse of one of these major staples</w:t>
      </w:r>
      <w:r w:rsidRPr="008D085D">
        <w:rPr>
          <w:rFonts w:asciiTheme="minorHAnsi" w:hAnsiTheme="minorHAnsi" w:cstheme="minorHAnsi"/>
          <w:sz w:val="16"/>
        </w:rPr>
        <w:t>—for example, from a new fungal infestation in one region and a drought in another—</w:t>
      </w:r>
      <w:r w:rsidRPr="008D085D">
        <w:rPr>
          <w:rFonts w:asciiTheme="minorHAnsi" w:hAnsiTheme="minorHAnsi" w:cstheme="minorHAnsi"/>
          <w:u w:val="single"/>
        </w:rPr>
        <w:t xml:space="preserve">could lead to </w:t>
      </w:r>
      <w:r w:rsidRPr="008D085D">
        <w:rPr>
          <w:rStyle w:val="Emphasis"/>
          <w:rFonts w:asciiTheme="minorHAnsi" w:hAnsiTheme="minorHAnsi" w:cstheme="minorHAnsi"/>
          <w:highlight w:val="cyan"/>
        </w:rPr>
        <w:t>famines</w:t>
      </w:r>
      <w:r w:rsidRPr="008D085D">
        <w:rPr>
          <w:rStyle w:val="Emphasis"/>
          <w:rFonts w:asciiTheme="minorHAnsi" w:hAnsiTheme="minorHAnsi" w:cstheme="minorHAnsi"/>
        </w:rPr>
        <w:t xml:space="preserve">, export cutoffs, stockpiling and </w:t>
      </w:r>
      <w:r w:rsidRPr="008D085D">
        <w:rPr>
          <w:rStyle w:val="Emphasis"/>
          <w:rFonts w:asciiTheme="minorHAnsi" w:hAnsiTheme="minorHAnsi" w:cstheme="minorHAnsi"/>
          <w:highlight w:val="cyan"/>
        </w:rPr>
        <w:t>hoarding</w:t>
      </w:r>
      <w:r w:rsidRPr="008D085D">
        <w:rPr>
          <w:rFonts w:asciiTheme="minorHAnsi" w:hAnsiTheme="minorHAnsi" w:cstheme="minorHAnsi"/>
          <w:sz w:val="16"/>
        </w:rPr>
        <w:t xml:space="preserve">, or cartelized supply arrangements. </w:t>
      </w:r>
      <w:r w:rsidRPr="008D085D">
        <w:rPr>
          <w:rFonts w:asciiTheme="minorHAnsi" w:hAnsiTheme="minorHAnsi" w:cstheme="minorHAnsi"/>
          <w:u w:val="single"/>
        </w:rPr>
        <w:t xml:space="preserve">Such developments could </w:t>
      </w:r>
      <w:r w:rsidRPr="008D085D">
        <w:rPr>
          <w:rFonts w:asciiTheme="minorHAnsi" w:hAnsiTheme="minorHAnsi" w:cstheme="minorHAnsi"/>
          <w:highlight w:val="cyan"/>
          <w:u w:val="single"/>
        </w:rPr>
        <w:t xml:space="preserve">create new </w:t>
      </w:r>
      <w:r w:rsidRPr="008D085D">
        <w:rPr>
          <w:rFonts w:asciiTheme="minorHAnsi" w:hAnsiTheme="minorHAnsi" w:cstheme="minorHAnsi"/>
          <w:u w:val="single"/>
        </w:rPr>
        <w:t xml:space="preserve">zones of </w:t>
      </w:r>
      <w:r w:rsidRPr="008D085D">
        <w:rPr>
          <w:rStyle w:val="Emphasis"/>
          <w:rFonts w:asciiTheme="minorHAnsi" w:hAnsiTheme="minorHAnsi" w:cstheme="minorHAnsi"/>
          <w:highlight w:val="cyan"/>
        </w:rPr>
        <w:t>instability</w:t>
      </w:r>
      <w:r w:rsidRPr="008D085D">
        <w:rPr>
          <w:rStyle w:val="Emphasis"/>
          <w:rFonts w:asciiTheme="minorHAnsi" w:hAnsiTheme="minorHAnsi" w:cstheme="minorHAnsi"/>
        </w:rPr>
        <w:t xml:space="preserve">, </w:t>
      </w:r>
      <w:r w:rsidRPr="008D085D">
        <w:rPr>
          <w:rStyle w:val="Emphasis"/>
          <w:rFonts w:asciiTheme="minorHAnsi" w:hAnsiTheme="minorHAnsi" w:cstheme="minorHAnsi"/>
          <w:highlight w:val="cyan"/>
        </w:rPr>
        <w:t xml:space="preserve">hostility, and populist </w:t>
      </w:r>
      <w:r w:rsidRPr="008D085D">
        <w:rPr>
          <w:rStyle w:val="Emphasis"/>
          <w:rFonts w:asciiTheme="minorHAnsi" w:hAnsiTheme="minorHAnsi" w:cstheme="minorHAnsi"/>
        </w:rPr>
        <w:t xml:space="preserve">pretexts for </w:t>
      </w:r>
      <w:r w:rsidRPr="008D085D">
        <w:rPr>
          <w:rStyle w:val="Emphasis"/>
          <w:rFonts w:asciiTheme="minorHAnsi" w:hAnsiTheme="minorHAnsi" w:cstheme="minorHAnsi"/>
          <w:highlight w:val="cyan"/>
        </w:rPr>
        <w:t xml:space="preserve">aggressive steps </w:t>
      </w:r>
      <w:r w:rsidRPr="008D085D">
        <w:rPr>
          <w:rStyle w:val="Emphasis"/>
          <w:rFonts w:asciiTheme="minorHAnsi" w:hAnsiTheme="minorHAnsi" w:cstheme="minorHAnsi"/>
        </w:rPr>
        <w:t>to secure new supplies</w:t>
      </w:r>
      <w:r w:rsidRPr="008D085D">
        <w:rPr>
          <w:rFonts w:asciiTheme="minorHAnsi" w:hAnsiTheme="minorHAnsi" w:cstheme="minorHAnsi"/>
          <w:sz w:val="16"/>
        </w:rPr>
        <w:t xml:space="preserve"> or assure future access. The drive to guarantee food sources has already prompted the governments of China, Korea, Saudi Arabia, and others to buy land in Africa and Latin America for growing food that could be diverted from </w:t>
      </w:r>
      <w:r w:rsidRPr="008D085D">
        <w:rPr>
          <w:rFonts w:asciiTheme="minorHAnsi" w:hAnsiTheme="minorHAnsi" w:cstheme="minorHAnsi"/>
          <w:sz w:val="16"/>
        </w:rPr>
        <w:lastRenderedPageBreak/>
        <w:t xml:space="preserve">global markets during shortages. </w:t>
      </w:r>
      <w:r w:rsidRPr="008D085D">
        <w:rPr>
          <w:rStyle w:val="Emphasis"/>
          <w:rFonts w:asciiTheme="minorHAnsi" w:hAnsiTheme="minorHAnsi" w:cstheme="minorHAnsi"/>
        </w:rPr>
        <w:t>Water shortages</w:t>
      </w:r>
      <w:r w:rsidRPr="008D085D">
        <w:rPr>
          <w:rFonts w:asciiTheme="minorHAnsi" w:hAnsiTheme="minorHAnsi" w:cstheme="minorHAnsi"/>
          <w:u w:val="single"/>
        </w:rPr>
        <w:t xml:space="preserve"> could be another cause of future conflicts</w:t>
      </w:r>
      <w:r w:rsidRPr="008D085D">
        <w:rPr>
          <w:rFonts w:asciiTheme="minorHAnsi" w:hAnsiTheme="minorHAnsi" w:cstheme="minorHAnsi"/>
          <w:sz w:val="16"/>
        </w:rPr>
        <w:t xml:space="preserve">. Recent intelligence analyses suggest that countries are unlikely to go to war over water,21 but </w:t>
      </w:r>
      <w:r w:rsidRPr="008D085D">
        <w:rPr>
          <w:rFonts w:asciiTheme="minorHAnsi" w:hAnsiTheme="minorHAnsi" w:cstheme="minorHAnsi"/>
          <w:u w:val="single"/>
        </w:rPr>
        <w:t xml:space="preserve">the larger patterns of </w:t>
      </w:r>
      <w:r w:rsidRPr="008D085D">
        <w:rPr>
          <w:rStyle w:val="Emphasis"/>
          <w:rFonts w:asciiTheme="minorHAnsi" w:hAnsiTheme="minorHAnsi" w:cstheme="minorHAnsi"/>
        </w:rPr>
        <w:t>depletion and diversion</w:t>
      </w:r>
      <w:r w:rsidRPr="008D085D">
        <w:rPr>
          <w:rFonts w:asciiTheme="minorHAnsi" w:hAnsiTheme="minorHAnsi" w:cstheme="minorHAnsi"/>
          <w:sz w:val="16"/>
        </w:rPr>
        <w:t>—glacial melts in South Asia and the Andes; upstream dams in the Middle East, East Africa, and Southeast Asia; widening drought in sub-Saharan Africa—</w:t>
      </w:r>
      <w:r w:rsidRPr="008D085D">
        <w:rPr>
          <w:rStyle w:val="Emphasis"/>
          <w:rFonts w:asciiTheme="minorHAnsi" w:hAnsiTheme="minorHAnsi" w:cstheme="minorHAnsi"/>
        </w:rPr>
        <w:t>suggest that peacefully resolving some disputes over severe water shortages could be very difficult.</w:t>
      </w:r>
      <w:r w:rsidRPr="008D085D">
        <w:rPr>
          <w:rFonts w:asciiTheme="minorHAnsi" w:hAnsiTheme="minorHAnsi"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8D085D">
        <w:rPr>
          <w:rStyle w:val="Emphasis"/>
          <w:rFonts w:asciiTheme="minorHAnsi" w:hAnsiTheme="minorHAnsi" w:cstheme="minorHAnsi"/>
          <w:highlight w:val="cyan"/>
        </w:rPr>
        <w:t xml:space="preserve">Natural disasters </w:t>
      </w:r>
      <w:r w:rsidRPr="008D085D">
        <w:rPr>
          <w:rStyle w:val="Emphasis"/>
          <w:rFonts w:asciiTheme="minorHAnsi" w:hAnsiTheme="minorHAnsi" w:cstheme="minorHAnsi"/>
        </w:rPr>
        <w:t xml:space="preserve">can also </w:t>
      </w:r>
      <w:r w:rsidRPr="008D085D">
        <w:rPr>
          <w:rStyle w:val="Emphasis"/>
          <w:rFonts w:asciiTheme="minorHAnsi" w:hAnsiTheme="minorHAnsi" w:cstheme="minorHAnsi"/>
          <w:highlight w:val="cyan"/>
        </w:rPr>
        <w:t xml:space="preserve">sever transportation </w:t>
      </w:r>
      <w:r w:rsidRPr="008D085D">
        <w:rPr>
          <w:rStyle w:val="Emphasis"/>
          <w:rFonts w:asciiTheme="minorHAnsi" w:hAnsiTheme="minorHAnsi" w:cstheme="minorHAnsi"/>
        </w:rPr>
        <w:t xml:space="preserve">and communication links </w:t>
      </w:r>
      <w:r w:rsidRPr="008D085D">
        <w:rPr>
          <w:rStyle w:val="Emphasis"/>
          <w:rFonts w:asciiTheme="minorHAnsi" w:hAnsiTheme="minorHAnsi" w:cstheme="minorHAnsi"/>
          <w:highlight w:val="cyan"/>
        </w:rPr>
        <w:t>and global supply chains</w:t>
      </w:r>
      <w:r w:rsidRPr="008D085D">
        <w:rPr>
          <w:rFonts w:asciiTheme="minorHAnsi" w:hAnsiTheme="minorHAnsi" w:cstheme="minorHAnsi"/>
          <w:sz w:val="16"/>
        </w:rPr>
        <w:t>—</w:t>
      </w:r>
      <w:proofErr w:type="gramStart"/>
      <w:r w:rsidRPr="008D085D">
        <w:rPr>
          <w:rStyle w:val="Emphasis"/>
          <w:rFonts w:asciiTheme="minorHAnsi" w:hAnsiTheme="minorHAnsi" w:cstheme="minorHAnsi"/>
        </w:rPr>
        <w:t>life lines</w:t>
      </w:r>
      <w:proofErr w:type="gramEnd"/>
      <w:r w:rsidRPr="008D085D">
        <w:rPr>
          <w:rStyle w:val="Emphasis"/>
          <w:rFonts w:asciiTheme="minorHAnsi" w:hAnsiTheme="minorHAnsi" w:cstheme="minorHAnsi"/>
        </w:rPr>
        <w:t xml:space="preserve"> for necessities</w:t>
      </w:r>
      <w:r w:rsidRPr="008D085D">
        <w:rPr>
          <w:rFonts w:asciiTheme="minorHAnsi" w:hAnsiTheme="minorHAnsi" w:cstheme="minorHAnsi"/>
          <w:sz w:val="16"/>
        </w:rPr>
        <w:t>—</w:t>
      </w:r>
      <w:r w:rsidRPr="008D085D">
        <w:rPr>
          <w:rStyle w:val="Emphasis"/>
          <w:rFonts w:asciiTheme="minorHAnsi" w:hAnsiTheme="minorHAnsi" w:cstheme="minorHAnsi"/>
          <w:highlight w:val="cyan"/>
        </w:rPr>
        <w:t xml:space="preserve">compounding </w:t>
      </w:r>
      <w:r w:rsidRPr="008D085D">
        <w:rPr>
          <w:rStyle w:val="Emphasis"/>
          <w:rFonts w:asciiTheme="minorHAnsi" w:hAnsiTheme="minorHAnsi" w:cstheme="minorHAnsi"/>
        </w:rPr>
        <w:t xml:space="preserve">the </w:t>
      </w:r>
      <w:r w:rsidRPr="008D085D">
        <w:rPr>
          <w:rStyle w:val="Emphasis"/>
          <w:rFonts w:asciiTheme="minorHAnsi" w:hAnsiTheme="minorHAnsi" w:cstheme="minorHAnsi"/>
          <w:highlight w:val="cyan"/>
        </w:rPr>
        <w:t>catastrophe</w:t>
      </w:r>
      <w:r w:rsidRPr="008D085D">
        <w:rPr>
          <w:rFonts w:asciiTheme="minorHAnsi" w:hAnsiTheme="minorHAnsi" w:cstheme="minorHAnsi"/>
          <w:sz w:val="16"/>
          <w:highlight w:val="cyan"/>
        </w:rPr>
        <w:t xml:space="preserve"> </w:t>
      </w:r>
      <w:r w:rsidRPr="008D085D">
        <w:rPr>
          <w:rFonts w:asciiTheme="minorHAnsi" w:hAnsiTheme="minorHAnsi" w:cstheme="minorHAnsi"/>
          <w:sz w:val="16"/>
        </w:rPr>
        <w:t xml:space="preserve">where the disaster occurs and affecting employment even in distant locations. In 2011 both </w:t>
      </w:r>
      <w:r w:rsidRPr="008D085D">
        <w:rPr>
          <w:rFonts w:asciiTheme="minorHAnsi" w:hAnsiTheme="minorHAnsi" w:cstheme="minorHAnsi"/>
          <w:u w:val="single"/>
        </w:rPr>
        <w:t>the Thai floods and the Japanese earthquake and tsunami disasters affected hard-disk and auto suppliers, causing factory shutdowns and end-product shortages on other continents</w:t>
      </w:r>
      <w:r w:rsidRPr="008D085D">
        <w:rPr>
          <w:rFonts w:asciiTheme="minorHAnsi" w:hAnsiTheme="minorHAnsi" w:cstheme="minorHAnsi"/>
          <w:sz w:val="16"/>
        </w:rPr>
        <w:t xml:space="preserve">. The volcanic dust cloud from Iceland in 2010 halted European air traffic for only a week or so but even </w:t>
      </w:r>
      <w:proofErr w:type="gramStart"/>
      <w:r w:rsidRPr="008D085D">
        <w:rPr>
          <w:rFonts w:asciiTheme="minorHAnsi" w:hAnsiTheme="minorHAnsi" w:cstheme="minorHAnsi"/>
          <w:sz w:val="16"/>
        </w:rPr>
        <w:t>then</w:t>
      </w:r>
      <w:proofErr w:type="gramEnd"/>
      <w:r w:rsidRPr="008D085D">
        <w:rPr>
          <w:rFonts w:asciiTheme="minorHAnsi" w:hAnsiTheme="minorHAnsi" w:cstheme="minorHAnsi"/>
          <w:sz w:val="16"/>
        </w:rPr>
        <w:t xml:space="preserve"> had significant effects on both business and tourism. Compare this with the massive 1883 eruption of Krakatoa and the 1815 eruption of Mount </w:t>
      </w:r>
      <w:proofErr w:type="spellStart"/>
      <w:r w:rsidRPr="008D085D">
        <w:rPr>
          <w:rFonts w:asciiTheme="minorHAnsi" w:hAnsiTheme="minorHAnsi" w:cstheme="minorHAnsi"/>
          <w:sz w:val="16"/>
        </w:rPr>
        <w:t>Tambora</w:t>
      </w:r>
      <w:proofErr w:type="spellEnd"/>
      <w:r w:rsidRPr="008D085D">
        <w:rPr>
          <w:rFonts w:asciiTheme="minorHAnsi" w:hAnsiTheme="minorHAnsi" w:cstheme="minorHAnsi"/>
          <w:sz w:val="16"/>
        </w:rPr>
        <w:t xml:space="preserve">, both in Indonesia, which created longer-lasting effects around the world. The </w:t>
      </w:r>
      <w:proofErr w:type="spellStart"/>
      <w:r w:rsidRPr="008D085D">
        <w:rPr>
          <w:rFonts w:asciiTheme="minorHAnsi" w:hAnsiTheme="minorHAnsi" w:cstheme="minorHAnsi"/>
          <w:sz w:val="16"/>
        </w:rPr>
        <w:t>Tambora</w:t>
      </w:r>
      <w:proofErr w:type="spellEnd"/>
      <w:r w:rsidRPr="008D085D">
        <w:rPr>
          <w:rFonts w:asciiTheme="minorHAnsi" w:hAnsiTheme="minorHAnsi" w:cstheme="minorHAnsi"/>
          <w:sz w:val="16"/>
        </w:rPr>
        <w:t xml:space="preserve"> event led to what was then called “The Year Without a Summer,” because of the adverse effects on U.S. and European weather patterns.24 Social Collapse </w:t>
      </w:r>
      <w:r w:rsidRPr="008D085D">
        <w:rPr>
          <w:rStyle w:val="Emphasis"/>
          <w:rFonts w:asciiTheme="minorHAnsi" w:hAnsiTheme="minorHAnsi" w:cstheme="minorHAnsi"/>
        </w:rPr>
        <w:t xml:space="preserve">Major </w:t>
      </w:r>
      <w:r w:rsidRPr="008D085D">
        <w:rPr>
          <w:rStyle w:val="Emphasis"/>
          <w:rFonts w:asciiTheme="minorHAnsi" w:hAnsiTheme="minorHAnsi" w:cstheme="minorHAnsi"/>
          <w:highlight w:val="cyan"/>
        </w:rPr>
        <w:t>disasters can have social consequences</w:t>
      </w:r>
      <w:r w:rsidRPr="008D085D">
        <w:rPr>
          <w:rFonts w:asciiTheme="minorHAnsi" w:hAnsiTheme="minorHAnsi" w:cstheme="minorHAnsi"/>
          <w:highlight w:val="cyan"/>
          <w:u w:val="single"/>
        </w:rPr>
        <w:t xml:space="preserve"> </w:t>
      </w:r>
      <w:r w:rsidRPr="008D085D">
        <w:rPr>
          <w:rFonts w:asciiTheme="minorHAnsi" w:hAnsiTheme="minorHAnsi" w:cstheme="minorHAnsi"/>
          <w:u w:val="single"/>
        </w:rPr>
        <w:t>when the intense stress of damage and recovery causes breaks</w:t>
      </w:r>
      <w:r w:rsidRPr="008D085D">
        <w:rPr>
          <w:rFonts w:asciiTheme="minorHAnsi" w:hAnsiTheme="minorHAnsi" w:cstheme="minorHAnsi"/>
          <w:sz w:val="16"/>
        </w:rPr>
        <w:t xml:space="preserve"> along ethnic, religious, class, or geographic fault lines. </w:t>
      </w:r>
      <w:r w:rsidRPr="008D085D">
        <w:rPr>
          <w:rStyle w:val="Emphasis"/>
          <w:rFonts w:asciiTheme="minorHAnsi" w:hAnsiTheme="minorHAnsi" w:cstheme="minorHAnsi"/>
        </w:rPr>
        <w:t xml:space="preserve">A major earthquake in a megacity could </w:t>
      </w:r>
      <w:r w:rsidRPr="008D085D">
        <w:rPr>
          <w:rStyle w:val="Emphasis"/>
          <w:rFonts w:asciiTheme="minorHAnsi" w:hAnsiTheme="minorHAnsi" w:cstheme="minorHAnsi"/>
          <w:highlight w:val="cyan"/>
        </w:rPr>
        <w:t xml:space="preserve">produce violent confrontations </w:t>
      </w:r>
      <w:r w:rsidRPr="008D085D">
        <w:rPr>
          <w:rStyle w:val="Emphasis"/>
          <w:rFonts w:asciiTheme="minorHAnsi" w:hAnsiTheme="minorHAnsi" w:cstheme="minorHAnsi"/>
        </w:rPr>
        <w:t>among groups competing for scarce relief</w:t>
      </w:r>
      <w:r w:rsidRPr="008D085D">
        <w:rPr>
          <w:rFonts w:asciiTheme="minorHAnsi" w:hAnsiTheme="minorHAnsi" w:cstheme="minorHAnsi"/>
          <w:sz w:val="16"/>
        </w:rPr>
        <w:t xml:space="preserve"> supplies and recovery assistance. Or the disaster might create reverse-urbanization pressures for millions of homeless and jobless people in suddenly uninhabitable slums. Once again, </w:t>
      </w:r>
      <w:r w:rsidRPr="008D085D">
        <w:rPr>
          <w:rFonts w:asciiTheme="minorHAnsi" w:hAnsiTheme="minorHAnsi" w:cstheme="minorHAnsi"/>
          <w:highlight w:val="cyan"/>
          <w:u w:val="single"/>
        </w:rPr>
        <w:t xml:space="preserve">the purpose of discussing </w:t>
      </w:r>
      <w:r w:rsidRPr="008D085D">
        <w:rPr>
          <w:rFonts w:asciiTheme="minorHAnsi" w:hAnsiTheme="minorHAnsi" w:cstheme="minorHAnsi"/>
          <w:u w:val="single"/>
        </w:rPr>
        <w:t xml:space="preserve">such </w:t>
      </w:r>
      <w:r w:rsidRPr="008D085D">
        <w:rPr>
          <w:rFonts w:asciiTheme="minorHAnsi" w:hAnsiTheme="minorHAnsi" w:cstheme="minorHAnsi"/>
          <w:highlight w:val="cyan"/>
          <w:u w:val="single"/>
        </w:rPr>
        <w:t xml:space="preserve">scenarios is </w:t>
      </w:r>
      <w:r w:rsidRPr="008D085D">
        <w:rPr>
          <w:rStyle w:val="Emphasis"/>
          <w:rFonts w:asciiTheme="minorHAnsi" w:hAnsiTheme="minorHAnsi" w:cstheme="minorHAnsi"/>
          <w:highlight w:val="cyan"/>
        </w:rPr>
        <w:t>not to suggest</w:t>
      </w:r>
      <w:r w:rsidRPr="008D085D">
        <w:rPr>
          <w:rFonts w:asciiTheme="minorHAnsi" w:hAnsiTheme="minorHAnsi" w:cstheme="minorHAnsi"/>
          <w:highlight w:val="cyan"/>
          <w:u w:val="single"/>
        </w:rPr>
        <w:t xml:space="preserve"> </w:t>
      </w:r>
      <w:r w:rsidRPr="008D085D">
        <w:rPr>
          <w:rFonts w:asciiTheme="minorHAnsi" w:hAnsiTheme="minorHAnsi" w:cstheme="minorHAnsi"/>
          <w:u w:val="single"/>
        </w:rPr>
        <w:t xml:space="preserve">that social </w:t>
      </w:r>
      <w:r w:rsidRPr="008D085D">
        <w:rPr>
          <w:rFonts w:asciiTheme="minorHAnsi" w:hAnsiTheme="minorHAnsi" w:cstheme="minorHAnsi"/>
          <w:highlight w:val="cyan"/>
          <w:u w:val="single"/>
        </w:rPr>
        <w:t xml:space="preserve">chaos </w:t>
      </w:r>
      <w:r w:rsidRPr="008D085D">
        <w:rPr>
          <w:rFonts w:asciiTheme="minorHAnsi" w:hAnsiTheme="minorHAnsi" w:cstheme="minorHAnsi"/>
          <w:u w:val="single"/>
        </w:rPr>
        <w:t xml:space="preserve">following a disaster </w:t>
      </w:r>
      <w:r w:rsidRPr="008D085D">
        <w:rPr>
          <w:rFonts w:asciiTheme="minorHAnsi" w:hAnsiTheme="minorHAnsi" w:cstheme="minorHAnsi"/>
          <w:highlight w:val="cyan"/>
          <w:u w:val="single"/>
        </w:rPr>
        <w:t xml:space="preserve">is </w:t>
      </w:r>
      <w:r w:rsidRPr="008D085D">
        <w:rPr>
          <w:rStyle w:val="Emphasis"/>
          <w:rFonts w:asciiTheme="minorHAnsi" w:hAnsiTheme="minorHAnsi" w:cstheme="minorHAnsi"/>
          <w:highlight w:val="cyan"/>
        </w:rPr>
        <w:t>a given</w:t>
      </w:r>
      <w:r w:rsidRPr="008D085D">
        <w:rPr>
          <w:rFonts w:asciiTheme="minorHAnsi" w:hAnsiTheme="minorHAnsi" w:cstheme="minorHAnsi"/>
          <w:highlight w:val="cyan"/>
          <w:u w:val="single"/>
        </w:rPr>
        <w:t xml:space="preserve"> but </w:t>
      </w:r>
      <w:r w:rsidRPr="008D085D">
        <w:rPr>
          <w:rFonts w:asciiTheme="minorHAnsi" w:hAnsiTheme="minorHAnsi" w:cstheme="minorHAnsi"/>
          <w:u w:val="single"/>
        </w:rPr>
        <w:t xml:space="preserve">rather </w:t>
      </w:r>
      <w:r w:rsidRPr="008D085D">
        <w:rPr>
          <w:rFonts w:asciiTheme="minorHAnsi" w:hAnsiTheme="minorHAnsi" w:cstheme="minorHAnsi"/>
          <w:highlight w:val="cyan"/>
          <w:u w:val="single"/>
        </w:rPr>
        <w:t xml:space="preserve">to consider ways to </w:t>
      </w:r>
      <w:r w:rsidRPr="008D085D">
        <w:rPr>
          <w:rStyle w:val="Emphasis"/>
          <w:rFonts w:asciiTheme="minorHAnsi" w:hAnsiTheme="minorHAnsi" w:cstheme="minorHAnsi"/>
          <w:highlight w:val="cyan"/>
        </w:rPr>
        <w:t>prevent, or at least reduce, that possibility</w:t>
      </w:r>
      <w:r w:rsidRPr="008D085D">
        <w:rPr>
          <w:rFonts w:asciiTheme="minorHAnsi" w:hAnsiTheme="minorHAnsi" w:cstheme="minorHAnsi"/>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8D085D">
        <w:rPr>
          <w:rFonts w:asciiTheme="minorHAnsi" w:hAnsiTheme="minorHAnsi" w:cstheme="minorHAnsi"/>
          <w:u w:val="single"/>
        </w:rPr>
        <w:t xml:space="preserve">Sudden </w:t>
      </w:r>
      <w:r w:rsidRPr="008D085D">
        <w:rPr>
          <w:rStyle w:val="Emphasis"/>
          <w:rFonts w:asciiTheme="minorHAnsi" w:hAnsiTheme="minorHAnsi" w:cstheme="minorHAnsi"/>
        </w:rPr>
        <w:t>large-scale migrations</w:t>
      </w:r>
      <w:r w:rsidRPr="008D085D">
        <w:rPr>
          <w:rFonts w:asciiTheme="minorHAnsi" w:hAnsiTheme="minorHAnsi" w:cstheme="minorHAnsi"/>
          <w:u w:val="single"/>
        </w:rPr>
        <w:t xml:space="preserve"> are an increasing prospect among the effects of climate change</w:t>
      </w:r>
      <w:r w:rsidRPr="008D085D">
        <w:rPr>
          <w:rFonts w:asciiTheme="minorHAnsi" w:hAnsiTheme="minorHAnsi" w:cstheme="minorHAnsi"/>
          <w:sz w:val="16"/>
        </w:rPr>
        <w:t xml:space="preserve">. </w:t>
      </w:r>
      <w:r w:rsidRPr="008D085D">
        <w:rPr>
          <w:rFonts w:asciiTheme="minorHAnsi" w:hAnsiTheme="minorHAnsi" w:cstheme="minorHAnsi"/>
          <w:u w:val="single"/>
        </w:rPr>
        <w:t xml:space="preserve">Low-lying islands, flood-prone coastal areas, large refugee camps, and regions of prolonged drought could provoke </w:t>
      </w:r>
      <w:r w:rsidRPr="008D085D">
        <w:rPr>
          <w:rStyle w:val="Emphasis"/>
          <w:rFonts w:asciiTheme="minorHAnsi" w:hAnsiTheme="minorHAnsi" w:cstheme="minorHAnsi"/>
        </w:rPr>
        <w:t>major population movements</w:t>
      </w:r>
      <w:r w:rsidRPr="008D085D">
        <w:rPr>
          <w:rFonts w:asciiTheme="minorHAnsi" w:hAnsiTheme="minorHAnsi" w:cstheme="minorHAnsi"/>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5FC05EBC" w14:textId="77777777" w:rsidR="007524B5" w:rsidRPr="008D085D" w:rsidRDefault="007524B5" w:rsidP="007524B5">
      <w:pPr>
        <w:rPr>
          <w:rStyle w:val="Emphasis"/>
          <w:rFonts w:asciiTheme="minorHAnsi" w:hAnsiTheme="minorHAnsi" w:cstheme="minorHAnsi"/>
        </w:rPr>
      </w:pPr>
      <w:r w:rsidRPr="008D085D">
        <w:rPr>
          <w:rStyle w:val="Emphasis"/>
          <w:rFonts w:asciiTheme="minorHAnsi" w:hAnsiTheme="minorHAnsi" w:cstheme="minorHAnsi"/>
        </w:rPr>
        <w:t>Political Catalysts</w:t>
      </w:r>
    </w:p>
    <w:p w14:paraId="71FF33C7" w14:textId="77777777" w:rsidR="007524B5" w:rsidRPr="008D085D" w:rsidRDefault="007524B5" w:rsidP="007524B5">
      <w:pPr>
        <w:rPr>
          <w:rFonts w:asciiTheme="minorHAnsi" w:hAnsiTheme="minorHAnsi" w:cstheme="minorHAnsi"/>
          <w:sz w:val="16"/>
        </w:rPr>
      </w:pPr>
      <w:r w:rsidRPr="008D085D">
        <w:rPr>
          <w:rFonts w:asciiTheme="minorHAnsi" w:hAnsiTheme="minorHAnsi" w:cstheme="minorHAnsi"/>
          <w:u w:val="single"/>
        </w:rPr>
        <w:t xml:space="preserve">Natural </w:t>
      </w:r>
      <w:r w:rsidRPr="008D085D">
        <w:rPr>
          <w:rFonts w:asciiTheme="minorHAnsi" w:hAnsiTheme="minorHAnsi" w:cstheme="minorHAnsi"/>
          <w:highlight w:val="cyan"/>
          <w:u w:val="single"/>
        </w:rPr>
        <w:t xml:space="preserve">disasters can </w:t>
      </w:r>
      <w:r w:rsidRPr="008D085D">
        <w:rPr>
          <w:rFonts w:asciiTheme="minorHAnsi" w:hAnsiTheme="minorHAnsi" w:cstheme="minorHAnsi"/>
          <w:u w:val="single"/>
        </w:rPr>
        <w:t xml:space="preserve">dramatically expose deep social inequities and government indifference or incompetence, </w:t>
      </w:r>
      <w:r w:rsidRPr="008D085D">
        <w:rPr>
          <w:rStyle w:val="Emphasis"/>
          <w:rFonts w:asciiTheme="minorHAnsi" w:hAnsiTheme="minorHAnsi" w:cstheme="minorHAnsi"/>
          <w:highlight w:val="cyan"/>
        </w:rPr>
        <w:t>fomenti</w:t>
      </w:r>
      <w:r w:rsidRPr="008D085D">
        <w:rPr>
          <w:rStyle w:val="Emphasis"/>
          <w:rFonts w:asciiTheme="minorHAnsi" w:hAnsiTheme="minorHAnsi" w:cstheme="minorHAnsi"/>
        </w:rPr>
        <w:t xml:space="preserve">ng </w:t>
      </w:r>
      <w:r w:rsidRPr="008D085D">
        <w:rPr>
          <w:rStyle w:val="Emphasis"/>
          <w:rFonts w:asciiTheme="minorHAnsi" w:hAnsiTheme="minorHAnsi" w:cstheme="minorHAnsi"/>
          <w:highlight w:val="cyan"/>
        </w:rPr>
        <w:t>opposition movements</w:t>
      </w:r>
      <w:r w:rsidRPr="008D085D">
        <w:rPr>
          <w:rFonts w:asciiTheme="minorHAnsi" w:hAnsiTheme="minorHAnsi"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w:t>
      </w:r>
      <w:r w:rsidRPr="008D085D">
        <w:rPr>
          <w:rFonts w:asciiTheme="minorHAnsi" w:hAnsiTheme="minorHAnsi" w:cstheme="minorHAnsi"/>
          <w:sz w:val="16"/>
        </w:rPr>
        <w:lastRenderedPageBreak/>
        <w:t xml:space="preserve">prices that began with a severe drought in Russia in the summer of 2010 was a key factor in provoking popular uprisings in various Arab states the following year.27 </w:t>
      </w:r>
      <w:r w:rsidRPr="008D085D">
        <w:rPr>
          <w:rFonts w:asciiTheme="minorHAnsi" w:hAnsiTheme="minorHAnsi" w:cstheme="minorHAnsi"/>
          <w:u w:val="single"/>
        </w:rPr>
        <w:t>An earthquake and tsunami near Jakarta</w:t>
      </w:r>
      <w:r w:rsidRPr="008D085D">
        <w:rPr>
          <w:rFonts w:asciiTheme="minorHAnsi" w:hAnsiTheme="minorHAnsi" w:cstheme="minorHAnsi"/>
          <w:sz w:val="16"/>
        </w:rPr>
        <w:t>—40 percent of which is below sea level and frequently inundated by heavy rains—</w:t>
      </w:r>
      <w:r w:rsidRPr="008D085D">
        <w:rPr>
          <w:rFonts w:asciiTheme="minorHAnsi" w:hAnsiTheme="minorHAnsi" w:cstheme="minorHAnsi"/>
          <w:u w:val="single"/>
        </w:rPr>
        <w:t xml:space="preserve">could render much of that city </w:t>
      </w:r>
      <w:r w:rsidRPr="008D085D">
        <w:rPr>
          <w:rStyle w:val="Emphasis"/>
          <w:rFonts w:asciiTheme="minorHAnsi" w:hAnsiTheme="minorHAnsi" w:cstheme="minorHAnsi"/>
        </w:rPr>
        <w:t>uninhabitable</w:t>
      </w:r>
      <w:r w:rsidRPr="008D085D">
        <w:rPr>
          <w:rFonts w:asciiTheme="minorHAnsi" w:hAnsiTheme="minorHAnsi" w:cstheme="minorHAnsi"/>
          <w:sz w:val="16"/>
        </w:rPr>
        <w:t xml:space="preserve"> and set back Indonesia’s economic growth and democratic development for years. </w:t>
      </w:r>
      <w:r w:rsidRPr="008D085D">
        <w:rPr>
          <w:rFonts w:asciiTheme="minorHAnsi" w:hAnsiTheme="minorHAnsi" w:cstheme="minorHAnsi"/>
          <w:u w:val="single"/>
        </w:rPr>
        <w:t xml:space="preserve">It could also </w:t>
      </w:r>
      <w:r w:rsidRPr="008D085D">
        <w:rPr>
          <w:rFonts w:asciiTheme="minorHAnsi" w:hAnsiTheme="minorHAnsi" w:cstheme="minorHAnsi"/>
          <w:highlight w:val="cyan"/>
          <w:u w:val="single"/>
        </w:rPr>
        <w:t xml:space="preserve">reduce the country’s ability to cooperate on </w:t>
      </w:r>
      <w:r w:rsidRPr="008D085D">
        <w:rPr>
          <w:rStyle w:val="Emphasis"/>
          <w:rFonts w:asciiTheme="minorHAnsi" w:hAnsiTheme="minorHAnsi" w:cstheme="minorHAnsi"/>
          <w:highlight w:val="cyan"/>
        </w:rPr>
        <w:t>global issues</w:t>
      </w:r>
      <w:r w:rsidRPr="008D085D">
        <w:rPr>
          <w:rFonts w:asciiTheme="minorHAnsi" w:hAnsiTheme="minorHAnsi" w:cstheme="minorHAnsi"/>
          <w:sz w:val="16"/>
        </w:rPr>
        <w:t xml:space="preserve">, </w:t>
      </w:r>
      <w:r w:rsidRPr="008D085D">
        <w:rPr>
          <w:rStyle w:val="Emphasis"/>
          <w:rFonts w:asciiTheme="minorHAnsi" w:hAnsiTheme="minorHAnsi" w:cstheme="minorHAnsi"/>
        </w:rPr>
        <w:t>such as deforestation or pandemic prevention, on which its involvement has been crucial</w:t>
      </w:r>
      <w:r w:rsidRPr="008D085D">
        <w:rPr>
          <w:rFonts w:asciiTheme="minorHAnsi" w:hAnsiTheme="minorHAnsi" w:cstheme="minorHAnsi"/>
          <w:sz w:val="16"/>
        </w:rPr>
        <w:t xml:space="preserve">.28 </w:t>
      </w:r>
      <w:r w:rsidRPr="008D085D">
        <w:rPr>
          <w:rFonts w:asciiTheme="minorHAnsi" w:hAnsiTheme="minorHAnsi" w:cstheme="minorHAnsi"/>
          <w:u w:val="single"/>
        </w:rPr>
        <w:t>An earthquake in Karachi or Delhi or a major flood in Mumbai or Lagos could</w:t>
      </w:r>
      <w:r w:rsidRPr="008D085D">
        <w:rPr>
          <w:rFonts w:asciiTheme="minorHAnsi" w:hAnsiTheme="minorHAnsi" w:cstheme="minorHAnsi"/>
          <w:sz w:val="16"/>
        </w:rPr>
        <w:t xml:space="preserve"> cripple the economies of their respective countries and </w:t>
      </w:r>
      <w:r w:rsidRPr="008D085D">
        <w:rPr>
          <w:rFonts w:asciiTheme="minorHAnsi" w:hAnsiTheme="minorHAnsi" w:cstheme="minorHAnsi"/>
          <w:u w:val="single"/>
        </w:rPr>
        <w:t xml:space="preserve">further </w:t>
      </w:r>
      <w:r w:rsidRPr="008D085D">
        <w:rPr>
          <w:rStyle w:val="Emphasis"/>
          <w:rFonts w:asciiTheme="minorHAnsi" w:hAnsiTheme="minorHAnsi" w:cstheme="minorHAnsi"/>
          <w:highlight w:val="cyan"/>
        </w:rPr>
        <w:t xml:space="preserve">degrade </w:t>
      </w:r>
      <w:r w:rsidRPr="008D085D">
        <w:rPr>
          <w:rStyle w:val="Emphasis"/>
          <w:rFonts w:asciiTheme="minorHAnsi" w:hAnsiTheme="minorHAnsi" w:cstheme="minorHAnsi"/>
        </w:rPr>
        <w:t xml:space="preserve">the </w:t>
      </w:r>
      <w:r w:rsidRPr="008D085D">
        <w:rPr>
          <w:rStyle w:val="Emphasis"/>
          <w:rFonts w:asciiTheme="minorHAnsi" w:hAnsiTheme="minorHAnsi" w:cstheme="minorHAnsi"/>
          <w:highlight w:val="cyan"/>
        </w:rPr>
        <w:t xml:space="preserve">effectiveness of government </w:t>
      </w:r>
      <w:r w:rsidRPr="008D085D">
        <w:rPr>
          <w:rStyle w:val="Emphasis"/>
          <w:rFonts w:asciiTheme="minorHAnsi" w:hAnsiTheme="minorHAnsi" w:cstheme="minorHAnsi"/>
        </w:rPr>
        <w:t xml:space="preserve">authorities </w:t>
      </w:r>
      <w:r w:rsidRPr="008D085D">
        <w:rPr>
          <w:rStyle w:val="Emphasis"/>
          <w:rFonts w:asciiTheme="minorHAnsi" w:hAnsiTheme="minorHAnsi" w:cstheme="minorHAnsi"/>
          <w:highlight w:val="cyan"/>
        </w:rPr>
        <w:t xml:space="preserve">to avoid serious </w:t>
      </w:r>
      <w:r w:rsidRPr="008D085D">
        <w:rPr>
          <w:rFonts w:asciiTheme="minorHAnsi" w:hAnsiTheme="minorHAnsi" w:cstheme="minorHAnsi"/>
          <w:sz w:val="16"/>
        </w:rPr>
        <w:t xml:space="preserve">ethnic, sectarian, or even </w:t>
      </w:r>
      <w:r w:rsidRPr="008D085D">
        <w:rPr>
          <w:rStyle w:val="Emphasis"/>
          <w:rFonts w:asciiTheme="minorHAnsi" w:hAnsiTheme="minorHAnsi" w:cstheme="minorHAnsi"/>
          <w:highlight w:val="cyan"/>
        </w:rPr>
        <w:t>international conflicts</w:t>
      </w:r>
      <w:r w:rsidRPr="008D085D">
        <w:rPr>
          <w:rFonts w:asciiTheme="minorHAnsi" w:hAnsiTheme="minorHAnsi" w:cstheme="minorHAnsi"/>
          <w:sz w:val="16"/>
        </w:rPr>
        <w:t xml:space="preserve">. Major </w:t>
      </w:r>
      <w:r w:rsidRPr="008D085D">
        <w:rPr>
          <w:rStyle w:val="Emphasis"/>
          <w:rFonts w:asciiTheme="minorHAnsi" w:hAnsiTheme="minorHAnsi" w:cstheme="minorHAnsi"/>
        </w:rPr>
        <w:t xml:space="preserve">deterioration of any one of these cities could </w:t>
      </w:r>
      <w:r w:rsidRPr="008D085D">
        <w:rPr>
          <w:rStyle w:val="Emphasis"/>
          <w:rFonts w:asciiTheme="minorHAnsi" w:hAnsiTheme="minorHAnsi" w:cstheme="minorHAnsi"/>
          <w:highlight w:val="cyan"/>
        </w:rPr>
        <w:t xml:space="preserve">undermine </w:t>
      </w:r>
      <w:r w:rsidRPr="008D085D">
        <w:rPr>
          <w:rStyle w:val="Emphasis"/>
          <w:rFonts w:asciiTheme="minorHAnsi" w:hAnsiTheme="minorHAnsi" w:cstheme="minorHAnsi"/>
        </w:rPr>
        <w:t xml:space="preserve">the </w:t>
      </w:r>
      <w:r w:rsidRPr="008D085D">
        <w:rPr>
          <w:rStyle w:val="Emphasis"/>
          <w:rFonts w:asciiTheme="minorHAnsi" w:hAnsiTheme="minorHAnsi" w:cstheme="minorHAnsi"/>
          <w:highlight w:val="cyan"/>
        </w:rPr>
        <w:t xml:space="preserve">stability of </w:t>
      </w:r>
      <w:r w:rsidRPr="008D085D">
        <w:rPr>
          <w:rStyle w:val="Emphasis"/>
          <w:rFonts w:asciiTheme="minorHAnsi" w:hAnsiTheme="minorHAnsi" w:cstheme="minorHAnsi"/>
        </w:rPr>
        <w:t xml:space="preserve">their respective </w:t>
      </w:r>
      <w:r w:rsidRPr="008D085D">
        <w:rPr>
          <w:rStyle w:val="Emphasis"/>
          <w:rFonts w:asciiTheme="minorHAnsi" w:hAnsiTheme="minorHAnsi" w:cstheme="minorHAnsi"/>
          <w:highlight w:val="cyan"/>
        </w:rPr>
        <w:t>regions</w:t>
      </w:r>
      <w:r w:rsidRPr="008D085D">
        <w:rPr>
          <w:rFonts w:asciiTheme="minorHAnsi" w:hAnsiTheme="minorHAnsi" w:cstheme="minorHAnsi"/>
          <w:sz w:val="16"/>
        </w:rPr>
        <w:t xml:space="preserve">, </w:t>
      </w:r>
      <w:r w:rsidRPr="008D085D">
        <w:rPr>
          <w:rFonts w:asciiTheme="minorHAnsi" w:hAnsiTheme="minorHAnsi" w:cstheme="minorHAnsi"/>
          <w:u w:val="single"/>
        </w:rPr>
        <w:t>with direct</w:t>
      </w:r>
      <w:r w:rsidRPr="008D085D">
        <w:rPr>
          <w:rFonts w:asciiTheme="minorHAnsi" w:hAnsiTheme="minorHAnsi" w:cstheme="minorHAnsi"/>
          <w:sz w:val="16"/>
        </w:rPr>
        <w:t xml:space="preserve"> economic and possibly </w:t>
      </w:r>
      <w:r w:rsidRPr="008D085D">
        <w:rPr>
          <w:rFonts w:asciiTheme="minorHAnsi" w:hAnsiTheme="minorHAnsi" w:cstheme="minorHAnsi"/>
          <w:u w:val="single"/>
        </w:rPr>
        <w:t>military consequences for the United States</w:t>
      </w:r>
      <w:r w:rsidRPr="008D085D">
        <w:rPr>
          <w:rFonts w:asciiTheme="minorHAnsi" w:hAnsiTheme="minorHAnsi"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66723F32" w14:textId="77777777" w:rsidR="007524B5" w:rsidRPr="008D085D" w:rsidRDefault="007524B5" w:rsidP="007524B5">
      <w:pPr>
        <w:rPr>
          <w:rStyle w:val="Emphasis"/>
          <w:rFonts w:asciiTheme="minorHAnsi" w:hAnsiTheme="minorHAnsi" w:cstheme="minorHAnsi"/>
        </w:rPr>
      </w:pPr>
      <w:r w:rsidRPr="008D085D">
        <w:rPr>
          <w:rStyle w:val="Emphasis"/>
          <w:rFonts w:asciiTheme="minorHAnsi" w:hAnsiTheme="minorHAnsi" w:cstheme="minorHAnsi"/>
        </w:rPr>
        <w:t>Defensive Measures and Strategic Adjustments</w:t>
      </w:r>
    </w:p>
    <w:p w14:paraId="47EF3C34" w14:textId="77777777" w:rsidR="007524B5" w:rsidRPr="008D085D" w:rsidRDefault="007524B5" w:rsidP="007524B5">
      <w:pPr>
        <w:rPr>
          <w:rFonts w:asciiTheme="minorHAnsi" w:hAnsiTheme="minorHAnsi" w:cstheme="minorHAnsi"/>
          <w:u w:val="single"/>
        </w:rPr>
      </w:pPr>
      <w:r w:rsidRPr="008D085D">
        <w:rPr>
          <w:rFonts w:asciiTheme="minorHAnsi" w:hAnsiTheme="minorHAnsi" w:cstheme="minorHAnsi"/>
          <w:u w:val="single"/>
        </w:rPr>
        <w:t>Efforts to reduce</w:t>
      </w:r>
      <w:r w:rsidRPr="008D085D">
        <w:rPr>
          <w:rFonts w:asciiTheme="minorHAnsi" w:hAnsiTheme="minorHAnsi" w:cstheme="minorHAnsi"/>
          <w:sz w:val="16"/>
        </w:rPr>
        <w:t xml:space="preserve"> the </w:t>
      </w:r>
      <w:r w:rsidRPr="008D085D">
        <w:rPr>
          <w:rFonts w:asciiTheme="minorHAnsi" w:hAnsiTheme="minorHAnsi" w:cstheme="minorHAnsi"/>
          <w:u w:val="single"/>
        </w:rPr>
        <w:t xml:space="preserve">severity of natural disasters and </w:t>
      </w:r>
      <w:r w:rsidRPr="008D085D">
        <w:rPr>
          <w:rStyle w:val="Emphasis"/>
          <w:rFonts w:asciiTheme="minorHAnsi" w:hAnsiTheme="minorHAnsi" w:cstheme="minorHAnsi"/>
        </w:rPr>
        <w:t>contain their larger consequences</w:t>
      </w:r>
      <w:r w:rsidRPr="008D085D">
        <w:rPr>
          <w:rFonts w:asciiTheme="minorHAnsi" w:hAnsiTheme="minorHAnsi" w:cstheme="minorHAnsi"/>
          <w:u w:val="single"/>
        </w:rPr>
        <w:t xml:space="preserve"> will </w:t>
      </w:r>
      <w:r w:rsidRPr="008D085D">
        <w:rPr>
          <w:rStyle w:val="Emphasis"/>
          <w:rFonts w:asciiTheme="minorHAnsi" w:hAnsiTheme="minorHAnsi" w:cstheme="minorHAnsi"/>
        </w:rPr>
        <w:t>require</w:t>
      </w:r>
      <w:r w:rsidRPr="008D085D">
        <w:rPr>
          <w:rFonts w:asciiTheme="minorHAnsi" w:hAnsiTheme="minorHAnsi" w:cstheme="minorHAnsi"/>
          <w:sz w:val="16"/>
        </w:rPr>
        <w:t xml:space="preserve"> </w:t>
      </w:r>
      <w:r w:rsidRPr="008D085D">
        <w:rPr>
          <w:rFonts w:asciiTheme="minorHAnsi" w:hAnsiTheme="minorHAnsi" w:cstheme="minorHAnsi"/>
          <w:u w:val="single"/>
        </w:rPr>
        <w:t>three</w:t>
      </w:r>
      <w:r w:rsidRPr="008D085D">
        <w:rPr>
          <w:rFonts w:asciiTheme="minorHAnsi" w:hAnsiTheme="minorHAnsi" w:cstheme="minorHAnsi"/>
          <w:sz w:val="16"/>
        </w:rPr>
        <w:t xml:space="preserve"> kinds of </w:t>
      </w:r>
      <w:r w:rsidRPr="008D085D">
        <w:rPr>
          <w:rFonts w:asciiTheme="minorHAnsi" w:hAnsiTheme="minorHAnsi" w:cstheme="minorHAnsi"/>
          <w:u w:val="single"/>
        </w:rPr>
        <w:t>initiatives: stoic, heroic, and “</w:t>
      </w:r>
      <w:proofErr w:type="spellStart"/>
      <w:r w:rsidRPr="008D085D">
        <w:rPr>
          <w:rFonts w:asciiTheme="minorHAnsi" w:hAnsiTheme="minorHAnsi" w:cstheme="minorHAnsi"/>
          <w:u w:val="single"/>
        </w:rPr>
        <w:t>ecozoic</w:t>
      </w:r>
      <w:proofErr w:type="spellEnd"/>
      <w:r w:rsidRPr="008D085D">
        <w:rPr>
          <w:rFonts w:asciiTheme="minorHAnsi" w:hAnsiTheme="minorHAnsi" w:cstheme="minorHAnsi"/>
          <w:u w:val="single"/>
        </w:rPr>
        <w:t>.”</w:t>
      </w:r>
    </w:p>
    <w:p w14:paraId="3FE564F7" w14:textId="77777777" w:rsidR="007524B5" w:rsidRPr="008D085D" w:rsidRDefault="007524B5" w:rsidP="007524B5">
      <w:pPr>
        <w:rPr>
          <w:rFonts w:asciiTheme="minorHAnsi" w:hAnsiTheme="minorHAnsi" w:cstheme="minorHAnsi"/>
          <w:sz w:val="16"/>
        </w:rPr>
      </w:pPr>
      <w:r w:rsidRPr="008D085D">
        <w:rPr>
          <w:rStyle w:val="Emphasis"/>
          <w:rFonts w:asciiTheme="minorHAnsi" w:hAnsiTheme="minorHAnsi" w:cstheme="minorHAnsi"/>
        </w:rPr>
        <w:t>Stoic</w:t>
      </w:r>
      <w:r w:rsidRPr="008D085D">
        <w:rPr>
          <w:rFonts w:asciiTheme="minorHAnsi" w:hAnsiTheme="minorHAnsi" w:cstheme="minorHAnsi"/>
          <w:sz w:val="16"/>
        </w:rPr>
        <w:t xml:space="preserve"> Resilience</w:t>
      </w:r>
    </w:p>
    <w:p w14:paraId="5E5F3BE8" w14:textId="77777777" w:rsidR="007524B5" w:rsidRPr="008D085D" w:rsidRDefault="007524B5" w:rsidP="007524B5">
      <w:pPr>
        <w:rPr>
          <w:rFonts w:asciiTheme="minorHAnsi" w:hAnsiTheme="minorHAnsi" w:cstheme="minorHAnsi"/>
          <w:sz w:val="16"/>
        </w:rPr>
      </w:pPr>
      <w:r w:rsidRPr="008D085D">
        <w:rPr>
          <w:rFonts w:asciiTheme="minorHAnsi" w:hAnsiTheme="minorHAnsi" w:cstheme="minorHAnsi"/>
          <w:u w:val="single"/>
        </w:rPr>
        <w:t>Humans continue to cope with natural disasters largely as they always have, by “weathering” them</w:t>
      </w:r>
      <w:r w:rsidRPr="008D085D">
        <w:rPr>
          <w:rFonts w:asciiTheme="minorHAnsi" w:hAnsiTheme="minorHAnsi" w:cstheme="minorHAnsi"/>
          <w:sz w:val="16"/>
        </w:rPr>
        <w:t xml:space="preserve">: riding out storms, putting out fires, waiting out droughts, and </w:t>
      </w:r>
      <w:proofErr w:type="gramStart"/>
      <w:r w:rsidRPr="008D085D">
        <w:rPr>
          <w:rFonts w:asciiTheme="minorHAnsi" w:hAnsiTheme="minorHAnsi" w:cstheme="minorHAnsi"/>
          <w:sz w:val="16"/>
        </w:rPr>
        <w:t>helping out</w:t>
      </w:r>
      <w:proofErr w:type="gramEnd"/>
      <w:r w:rsidRPr="008D085D">
        <w:rPr>
          <w:rFonts w:asciiTheme="minorHAnsi" w:hAnsiTheme="minorHAnsi" w:cstheme="minorHAnsi"/>
          <w:sz w:val="16"/>
        </w:rPr>
        <w:t xml:space="preserve"> their neighbors. </w:t>
      </w:r>
      <w:r w:rsidRPr="008D085D">
        <w:rPr>
          <w:rFonts w:asciiTheme="minorHAnsi" w:hAnsiTheme="minorHAnsi" w:cstheme="minorHAnsi"/>
          <w:u w:val="single"/>
        </w:rPr>
        <w:t xml:space="preserve">The capacity of societies to withstand catastrophes is generally referred to as </w:t>
      </w:r>
      <w:r w:rsidRPr="008D085D">
        <w:rPr>
          <w:rStyle w:val="Emphasis"/>
          <w:rFonts w:asciiTheme="minorHAnsi" w:hAnsiTheme="minorHAnsi" w:cstheme="minorHAnsi"/>
        </w:rPr>
        <w:t>resilience</w:t>
      </w:r>
      <w:r w:rsidRPr="008D085D">
        <w:rPr>
          <w:rFonts w:asciiTheme="minorHAnsi" w:hAnsiTheme="minorHAnsi"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8D085D">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8D085D">
        <w:rPr>
          <w:rFonts w:asciiTheme="minorHAnsi" w:hAnsiTheme="minorHAnsi" w:cstheme="minorHAnsi"/>
          <w:sz w:val="16"/>
        </w:rPr>
        <w:t xml:space="preserve">. Strong and enforced building codes; zoning restrictions in coastal areas; prepositioned shelters and supplies; accessible hospitals, clinics, and health workers; </w:t>
      </w:r>
      <w:proofErr w:type="spellStart"/>
      <w:r w:rsidRPr="008D085D">
        <w:rPr>
          <w:rFonts w:asciiTheme="minorHAnsi" w:hAnsiTheme="minorHAnsi" w:cstheme="minorHAnsi"/>
          <w:sz w:val="16"/>
        </w:rPr>
        <w:t>wellpublicized</w:t>
      </w:r>
      <w:proofErr w:type="spellEnd"/>
      <w:r w:rsidRPr="008D085D">
        <w:rPr>
          <w:rFonts w:asciiTheme="minorHAnsi" w:hAnsiTheme="minorHAnsi" w:cstheme="minorHAnsi"/>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w:t>
      </w:r>
      <w:r w:rsidRPr="008D085D">
        <w:rPr>
          <w:rFonts w:asciiTheme="minorHAnsi" w:hAnsiTheme="minorHAnsi" w:cstheme="minorHAnsi"/>
          <w:sz w:val="16"/>
        </w:rPr>
        <w:lastRenderedPageBreak/>
        <w:t xml:space="preserve">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8D085D">
        <w:rPr>
          <w:rFonts w:asciiTheme="minorHAnsi" w:hAnsiTheme="minorHAnsi" w:cstheme="minorHAnsi"/>
          <w:u w:val="single"/>
        </w:rPr>
        <w:t xml:space="preserve">The domestic vulnerabilities of the United States are further compounded by the </w:t>
      </w:r>
      <w:r w:rsidRPr="008D085D">
        <w:rPr>
          <w:rStyle w:val="Emphasis"/>
          <w:rFonts w:asciiTheme="minorHAnsi" w:hAnsiTheme="minorHAnsi" w:cstheme="minorHAnsi"/>
        </w:rPr>
        <w:t>global risks to vital U.S. interests</w:t>
      </w:r>
      <w:r w:rsidRPr="008D085D">
        <w:rPr>
          <w:rFonts w:asciiTheme="minorHAnsi" w:hAnsiTheme="minorHAnsi" w:cstheme="minorHAnsi"/>
          <w:u w:val="single"/>
        </w:rPr>
        <w:t xml:space="preserve"> resulting from the </w:t>
      </w:r>
      <w:r w:rsidRPr="008D085D">
        <w:rPr>
          <w:rStyle w:val="Emphasis"/>
          <w:rFonts w:asciiTheme="minorHAnsi" w:hAnsiTheme="minorHAnsi" w:cstheme="minorHAnsi"/>
        </w:rPr>
        <w:t>vulnerabilities of critical infrastructure and large populations around the world</w:t>
      </w:r>
      <w:r w:rsidRPr="008D085D">
        <w:rPr>
          <w:rFonts w:asciiTheme="minorHAnsi" w:hAnsiTheme="minorHAnsi"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8D085D">
        <w:rPr>
          <w:rFonts w:asciiTheme="minorHAnsi" w:hAnsiTheme="minorHAnsi" w:cstheme="minorHAnsi"/>
          <w:u w:val="single"/>
        </w:rPr>
        <w:t xml:space="preserve">Most </w:t>
      </w:r>
      <w:r w:rsidRPr="008D085D">
        <w:rPr>
          <w:rFonts w:asciiTheme="minorHAnsi" w:hAnsiTheme="minorHAnsi" w:cstheme="minorHAnsi"/>
          <w:highlight w:val="cyan"/>
          <w:u w:val="single"/>
        </w:rPr>
        <w:t xml:space="preserve">fundamental </w:t>
      </w:r>
      <w:r w:rsidRPr="008D085D">
        <w:rPr>
          <w:rFonts w:asciiTheme="minorHAnsi" w:hAnsiTheme="minorHAnsi" w:cstheme="minorHAnsi"/>
          <w:u w:val="single"/>
        </w:rPr>
        <w:t xml:space="preserve">to stoic readiness </w:t>
      </w:r>
      <w:r w:rsidRPr="008D085D">
        <w:rPr>
          <w:rFonts w:asciiTheme="minorHAnsi" w:hAnsiTheme="minorHAnsi" w:cstheme="minorHAnsi"/>
          <w:highlight w:val="cyan"/>
          <w:u w:val="single"/>
        </w:rPr>
        <w:t xml:space="preserve">is </w:t>
      </w:r>
      <w:r w:rsidRPr="008D085D">
        <w:rPr>
          <w:rFonts w:asciiTheme="minorHAnsi" w:hAnsiTheme="minorHAnsi" w:cstheme="minorHAnsi"/>
          <w:u w:val="single"/>
        </w:rPr>
        <w:t xml:space="preserve">the </w:t>
      </w:r>
      <w:r w:rsidRPr="008D085D">
        <w:rPr>
          <w:rStyle w:val="Emphasis"/>
          <w:rFonts w:asciiTheme="minorHAnsi" w:hAnsiTheme="minorHAnsi" w:cstheme="minorHAnsi"/>
        </w:rPr>
        <w:t xml:space="preserve">political </w:t>
      </w:r>
      <w:r w:rsidRPr="008D085D">
        <w:rPr>
          <w:rStyle w:val="Emphasis"/>
          <w:rFonts w:asciiTheme="minorHAnsi" w:hAnsiTheme="minorHAnsi" w:cstheme="minorHAnsi"/>
          <w:highlight w:val="cyan"/>
        </w:rPr>
        <w:t xml:space="preserve">capacity </w:t>
      </w:r>
      <w:r w:rsidRPr="008D085D">
        <w:rPr>
          <w:rStyle w:val="Emphasis"/>
          <w:rFonts w:asciiTheme="minorHAnsi" w:hAnsiTheme="minorHAnsi" w:cstheme="minorHAnsi"/>
        </w:rPr>
        <w:t>of societies to mobilize in the face of crises. Such capacity includes</w:t>
      </w:r>
      <w:r w:rsidRPr="008D085D">
        <w:rPr>
          <w:rFonts w:asciiTheme="minorHAnsi" w:hAnsiTheme="minorHAnsi" w:cstheme="minorHAnsi"/>
          <w:sz w:val="16"/>
        </w:rPr>
        <w:t xml:space="preserve"> the </w:t>
      </w:r>
      <w:r w:rsidRPr="008D085D">
        <w:rPr>
          <w:rStyle w:val="Emphasis"/>
          <w:rFonts w:asciiTheme="minorHAnsi" w:hAnsiTheme="minorHAnsi" w:cstheme="minorHAnsi"/>
        </w:rPr>
        <w:t>ability</w:t>
      </w:r>
      <w:r w:rsidRPr="008D085D">
        <w:rPr>
          <w:rFonts w:asciiTheme="minorHAnsi" w:hAnsiTheme="minorHAnsi" w:cstheme="minorHAnsi"/>
          <w:sz w:val="16"/>
        </w:rPr>
        <w:t xml:space="preserve"> to make decisions quickly and cohesively, to redirect funding rapidly without corruption, and </w:t>
      </w:r>
      <w:r w:rsidRPr="008D085D">
        <w:rPr>
          <w:rStyle w:val="Emphasis"/>
          <w:rFonts w:asciiTheme="minorHAnsi" w:hAnsiTheme="minorHAnsi" w:cstheme="minorHAnsi"/>
          <w:highlight w:val="cyan"/>
        </w:rPr>
        <w:t>to deliver supplies and support efficiently</w:t>
      </w:r>
      <w:r w:rsidRPr="008D085D">
        <w:rPr>
          <w:rFonts w:asciiTheme="minorHAnsi" w:hAnsiTheme="minorHAnsi" w:cstheme="minorHAnsi"/>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8D085D">
        <w:rPr>
          <w:rFonts w:asciiTheme="minorHAnsi" w:hAnsiTheme="minorHAnsi" w:cstheme="minorHAnsi"/>
          <w:sz w:val="16"/>
        </w:rPr>
        <w:t>polities</w:t>
      </w:r>
      <w:proofErr w:type="spellEnd"/>
      <w:r w:rsidRPr="008D085D">
        <w:rPr>
          <w:rFonts w:asciiTheme="minorHAnsi" w:hAnsiTheme="minorHAnsi" w:cstheme="minorHAnsi"/>
          <w:sz w:val="16"/>
        </w:rPr>
        <w:t xml:space="preserve">, such as Pakistan or Nigeria, could unravel, although Pakistan has handled three successive seasons of massive flooding with remarkable resilience. </w:t>
      </w:r>
      <w:r w:rsidRPr="008D085D">
        <w:rPr>
          <w:rFonts w:asciiTheme="minorHAnsi" w:hAnsiTheme="minorHAnsi" w:cstheme="minorHAnsi"/>
          <w:u w:val="single"/>
        </w:rPr>
        <w:t>In failed or failing states, government capabilities are especially lacking</w:t>
      </w:r>
      <w:r w:rsidRPr="008D085D">
        <w:rPr>
          <w:rFonts w:asciiTheme="minorHAnsi" w:hAnsiTheme="minorHAnsi" w:cstheme="minorHAnsi"/>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8D085D">
        <w:rPr>
          <w:rFonts w:asciiTheme="minorHAnsi" w:hAnsiTheme="minorHAnsi" w:cstheme="minorHAnsi"/>
          <w:sz w:val="16"/>
        </w:rPr>
        <w:t>Programme</w:t>
      </w:r>
      <w:proofErr w:type="spellEnd"/>
      <w:r w:rsidRPr="008D085D">
        <w:rPr>
          <w:rFonts w:asciiTheme="minorHAnsi" w:hAnsiTheme="minorHAnsi" w:cstheme="minorHAnsi"/>
          <w:sz w:val="16"/>
        </w:rPr>
        <w:t>,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068A2DDE" w14:textId="77777777" w:rsidR="007524B5" w:rsidRPr="008D085D" w:rsidRDefault="007524B5" w:rsidP="007524B5">
      <w:pPr>
        <w:rPr>
          <w:rFonts w:asciiTheme="minorHAnsi" w:hAnsiTheme="minorHAnsi" w:cstheme="minorHAnsi"/>
          <w:sz w:val="16"/>
        </w:rPr>
      </w:pPr>
      <w:r w:rsidRPr="008D085D">
        <w:rPr>
          <w:rStyle w:val="Emphasis"/>
          <w:rFonts w:asciiTheme="minorHAnsi" w:hAnsiTheme="minorHAnsi" w:cstheme="minorHAnsi"/>
          <w:highlight w:val="cyan"/>
        </w:rPr>
        <w:t>Heroic</w:t>
      </w:r>
      <w:r w:rsidRPr="008D085D">
        <w:rPr>
          <w:rFonts w:asciiTheme="minorHAnsi" w:hAnsiTheme="minorHAnsi" w:cstheme="minorHAnsi"/>
          <w:sz w:val="16"/>
          <w:highlight w:val="cyan"/>
        </w:rPr>
        <w:t xml:space="preserve"> </w:t>
      </w:r>
      <w:r w:rsidRPr="008D085D">
        <w:rPr>
          <w:rFonts w:asciiTheme="minorHAnsi" w:hAnsiTheme="minorHAnsi" w:cstheme="minorHAnsi"/>
          <w:sz w:val="16"/>
        </w:rPr>
        <w:t>Relief</w:t>
      </w:r>
    </w:p>
    <w:p w14:paraId="7E0E576A" w14:textId="77777777" w:rsidR="007524B5" w:rsidRPr="008D085D" w:rsidRDefault="007524B5" w:rsidP="007524B5">
      <w:pPr>
        <w:rPr>
          <w:rFonts w:asciiTheme="minorHAnsi" w:hAnsiTheme="minorHAnsi" w:cstheme="minorHAnsi"/>
          <w:sz w:val="16"/>
        </w:rPr>
      </w:pPr>
      <w:r w:rsidRPr="008D085D">
        <w:rPr>
          <w:rFonts w:asciiTheme="minorHAnsi" w:hAnsiTheme="minorHAnsi" w:cstheme="minorHAnsi"/>
          <w:sz w:val="16"/>
        </w:rPr>
        <w:t xml:space="preserve">Increased </w:t>
      </w:r>
      <w:r w:rsidRPr="008D085D">
        <w:rPr>
          <w:rStyle w:val="Emphasis"/>
          <w:rFonts w:asciiTheme="minorHAnsi" w:hAnsiTheme="minorHAnsi" w:cstheme="minorHAnsi"/>
          <w:highlight w:val="cyan"/>
        </w:rPr>
        <w:t xml:space="preserve">resilience must be matched with </w:t>
      </w:r>
      <w:r w:rsidRPr="008D085D">
        <w:rPr>
          <w:rStyle w:val="Emphasis"/>
          <w:rFonts w:asciiTheme="minorHAnsi" w:hAnsiTheme="minorHAnsi" w:cstheme="minorHAnsi"/>
        </w:rPr>
        <w:t xml:space="preserve">enhanced </w:t>
      </w:r>
      <w:r w:rsidRPr="008D085D">
        <w:rPr>
          <w:rStyle w:val="Emphasis"/>
          <w:rFonts w:asciiTheme="minorHAnsi" w:hAnsiTheme="minorHAnsi" w:cstheme="minorHAnsi"/>
          <w:highlight w:val="cyan"/>
        </w:rPr>
        <w:t xml:space="preserve">capabilities for </w:t>
      </w:r>
      <w:r w:rsidRPr="008D085D">
        <w:rPr>
          <w:rStyle w:val="Emphasis"/>
          <w:rFonts w:asciiTheme="minorHAnsi" w:hAnsiTheme="minorHAnsi" w:cstheme="minorHAnsi"/>
        </w:rPr>
        <w:t xml:space="preserve">effective </w:t>
      </w:r>
      <w:r w:rsidRPr="008D085D">
        <w:rPr>
          <w:rStyle w:val="Emphasis"/>
          <w:rFonts w:asciiTheme="minorHAnsi" w:hAnsiTheme="minorHAnsi" w:cstheme="minorHAnsi"/>
          <w:highlight w:val="cyan"/>
        </w:rPr>
        <w:t>relief</w:t>
      </w:r>
      <w:r w:rsidRPr="008D085D">
        <w:rPr>
          <w:rStyle w:val="Emphasis"/>
          <w:rFonts w:asciiTheme="minorHAnsi" w:hAnsiTheme="minorHAnsi" w:cstheme="minorHAnsi"/>
        </w:rPr>
        <w:t>.</w:t>
      </w:r>
      <w:r w:rsidRPr="008D085D">
        <w:rPr>
          <w:rFonts w:asciiTheme="minorHAnsi" w:hAnsiTheme="minorHAnsi" w:cstheme="minorHAnsi"/>
          <w:sz w:val="16"/>
        </w:rPr>
        <w:t xml:space="preserve"> </w:t>
      </w:r>
      <w:r w:rsidRPr="008D085D">
        <w:rPr>
          <w:rStyle w:val="Emphasis"/>
          <w:rFonts w:asciiTheme="minorHAnsi" w:hAnsiTheme="minorHAnsi" w:cstheme="minorHAnsi"/>
          <w:highlight w:val="cyan"/>
        </w:rPr>
        <w:t xml:space="preserve">Improving </w:t>
      </w:r>
      <w:r w:rsidRPr="008D085D">
        <w:rPr>
          <w:rStyle w:val="Emphasis"/>
          <w:rFonts w:asciiTheme="minorHAnsi" w:hAnsiTheme="minorHAnsi" w:cstheme="minorHAnsi"/>
        </w:rPr>
        <w:t xml:space="preserve">the </w:t>
      </w:r>
      <w:r w:rsidRPr="008D085D">
        <w:rPr>
          <w:rStyle w:val="Emphasis"/>
          <w:rFonts w:asciiTheme="minorHAnsi" w:hAnsiTheme="minorHAnsi" w:cstheme="minorHAnsi"/>
          <w:highlight w:val="cyan"/>
        </w:rPr>
        <w:t xml:space="preserve">scale and effectiveness of assistance </w:t>
      </w:r>
      <w:r w:rsidRPr="008D085D">
        <w:rPr>
          <w:rStyle w:val="Emphasis"/>
          <w:rFonts w:asciiTheme="minorHAnsi" w:hAnsiTheme="minorHAnsi" w:cstheme="minorHAnsi"/>
        </w:rPr>
        <w:t xml:space="preserve">to the victims of disasters </w:t>
      </w:r>
      <w:r w:rsidRPr="008D085D">
        <w:rPr>
          <w:rStyle w:val="Emphasis"/>
          <w:rFonts w:asciiTheme="minorHAnsi" w:hAnsiTheme="minorHAnsi" w:cstheme="minorHAnsi"/>
          <w:highlight w:val="cyan"/>
        </w:rPr>
        <w:t xml:space="preserve">is </w:t>
      </w:r>
      <w:r w:rsidRPr="008D085D">
        <w:rPr>
          <w:rStyle w:val="Emphasis"/>
          <w:rFonts w:asciiTheme="minorHAnsi" w:hAnsiTheme="minorHAnsi" w:cstheme="minorHAnsi"/>
        </w:rPr>
        <w:t xml:space="preserve">an </w:t>
      </w:r>
      <w:r w:rsidRPr="008D085D">
        <w:rPr>
          <w:rStyle w:val="Emphasis"/>
          <w:rFonts w:asciiTheme="minorHAnsi" w:hAnsiTheme="minorHAnsi" w:cstheme="minorHAnsi"/>
          <w:highlight w:val="cyan"/>
        </w:rPr>
        <w:t xml:space="preserve">essential </w:t>
      </w:r>
      <w:r w:rsidRPr="008D085D">
        <w:rPr>
          <w:rStyle w:val="Emphasis"/>
          <w:rFonts w:asciiTheme="minorHAnsi" w:hAnsiTheme="minorHAnsi" w:cstheme="minorHAnsi"/>
        </w:rPr>
        <w:t xml:space="preserve">priority not only </w:t>
      </w:r>
      <w:r w:rsidRPr="008D085D">
        <w:rPr>
          <w:rStyle w:val="Emphasis"/>
          <w:rFonts w:asciiTheme="minorHAnsi" w:hAnsiTheme="minorHAnsi" w:cstheme="minorHAnsi"/>
          <w:highlight w:val="cyan"/>
        </w:rPr>
        <w:t xml:space="preserve">for limiting immediate effects </w:t>
      </w:r>
      <w:r w:rsidRPr="008D085D">
        <w:rPr>
          <w:rStyle w:val="Emphasis"/>
          <w:rFonts w:asciiTheme="minorHAnsi" w:hAnsiTheme="minorHAnsi" w:cstheme="minorHAnsi"/>
        </w:rPr>
        <w:t xml:space="preserve">but also </w:t>
      </w:r>
      <w:r w:rsidRPr="008D085D">
        <w:rPr>
          <w:rStyle w:val="Emphasis"/>
          <w:rFonts w:asciiTheme="minorHAnsi" w:hAnsiTheme="minorHAnsi" w:cstheme="minorHAnsi"/>
          <w:highlight w:val="cyan"/>
        </w:rPr>
        <w:t>for containing political fallout</w:t>
      </w:r>
      <w:r w:rsidRPr="008D085D">
        <w:rPr>
          <w:rFonts w:asciiTheme="minorHAnsi" w:hAnsiTheme="minorHAnsi" w:cstheme="minorHAnsi"/>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w:t>
      </w:r>
      <w:r w:rsidRPr="008D085D">
        <w:rPr>
          <w:rFonts w:asciiTheme="minorHAnsi" w:hAnsiTheme="minorHAnsi" w:cstheme="minorHAnsi"/>
          <w:sz w:val="16"/>
        </w:rPr>
        <w:lastRenderedPageBreak/>
        <w:t xml:space="preserve">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8D085D">
        <w:rPr>
          <w:rFonts w:asciiTheme="minorHAnsi" w:hAnsiTheme="minorHAnsi" w:cstheme="minorHAnsi"/>
          <w:sz w:val="16"/>
        </w:rPr>
        <w:t>take</w:t>
      </w:r>
      <w:proofErr w:type="gramEnd"/>
      <w:r w:rsidRPr="008D085D">
        <w:rPr>
          <w:rFonts w:asciiTheme="minorHAnsi" w:hAnsiTheme="minorHAnsi" w:cstheme="minorHAnsi"/>
          <w:sz w:val="16"/>
        </w:rPr>
        <w:t xml:space="preserve"> advantage of public attention and sympathy for disaster victims to raise large amounts of money for relief. However, </w:t>
      </w:r>
      <w:r w:rsidRPr="008D085D">
        <w:rPr>
          <w:rStyle w:val="Emphasis"/>
          <w:rFonts w:asciiTheme="minorHAnsi" w:hAnsiTheme="minorHAnsi" w:cstheme="minorHAnsi"/>
        </w:rPr>
        <w:t>the effectiveness of relief operations, and especially the transition from relief to recovery, often has been less than optimal</w:t>
      </w:r>
      <w:r w:rsidRPr="008D085D">
        <w:rPr>
          <w:rFonts w:asciiTheme="minorHAnsi" w:hAnsiTheme="minorHAnsi"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8D085D">
        <w:rPr>
          <w:rFonts w:asciiTheme="minorHAnsi" w:hAnsiTheme="minorHAnsi" w:cstheme="minorHAnsi"/>
          <w:sz w:val="16"/>
        </w:rPr>
        <w:t>under-secretary-general</w:t>
      </w:r>
      <w:proofErr w:type="gramEnd"/>
      <w:r w:rsidRPr="008D085D">
        <w:rPr>
          <w:rFonts w:asciiTheme="minorHAnsi" w:hAnsiTheme="minorHAnsi" w:cstheme="minorHAnsi"/>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8D085D">
        <w:rPr>
          <w:rFonts w:asciiTheme="minorHAnsi" w:hAnsiTheme="minorHAnsi" w:cstheme="minorHAnsi"/>
          <w:u w:val="single"/>
        </w:rPr>
        <w:t xml:space="preserve">multilateral institutional cushions needed to mitigate the social, economic, and political fallout from extreme events remain </w:t>
      </w:r>
      <w:r w:rsidRPr="008D085D">
        <w:rPr>
          <w:rStyle w:val="Emphasis"/>
          <w:rFonts w:asciiTheme="minorHAnsi" w:hAnsiTheme="minorHAnsi" w:cstheme="minorHAnsi"/>
        </w:rPr>
        <w:t>ad hoc and undeveloped</w:t>
      </w:r>
      <w:r w:rsidRPr="008D085D">
        <w:rPr>
          <w:rFonts w:asciiTheme="minorHAnsi" w:hAnsiTheme="minorHAnsi"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8D085D">
        <w:rPr>
          <w:rStyle w:val="Emphasis"/>
          <w:rFonts w:asciiTheme="minorHAnsi" w:hAnsiTheme="minorHAnsi" w:cstheme="minorHAnsi"/>
        </w:rPr>
        <w:t>neglect will need to be remedied.</w:t>
      </w:r>
      <w:r w:rsidRPr="008D085D">
        <w:rPr>
          <w:rFonts w:asciiTheme="minorHAnsi" w:hAnsiTheme="minorHAnsi"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8D085D">
        <w:rPr>
          <w:rFonts w:asciiTheme="minorHAnsi" w:hAnsiTheme="minorHAnsi" w:cstheme="minorHAnsi"/>
          <w:sz w:val="16"/>
        </w:rPr>
        <w:t>setting</w:t>
      </w:r>
      <w:proofErr w:type="gramEnd"/>
      <w:r w:rsidRPr="008D085D">
        <w:rPr>
          <w:rFonts w:asciiTheme="minorHAnsi" w:hAnsiTheme="minorHAnsi" w:cstheme="minorHAnsi"/>
          <w:sz w:val="16"/>
        </w:rPr>
        <w:t xml:space="preserve"> or triage may become the imposed standard for major international relief as well. </w:t>
      </w:r>
      <w:proofErr w:type="spellStart"/>
      <w:r w:rsidRPr="008D085D">
        <w:rPr>
          <w:rFonts w:asciiTheme="minorHAnsi" w:hAnsiTheme="minorHAnsi" w:cstheme="minorHAnsi"/>
          <w:sz w:val="16"/>
        </w:rPr>
        <w:t>Ecozoic</w:t>
      </w:r>
      <w:proofErr w:type="spellEnd"/>
      <w:r w:rsidRPr="008D085D">
        <w:rPr>
          <w:rFonts w:asciiTheme="minorHAnsi" w:hAnsiTheme="minorHAnsi" w:cstheme="minorHAnsi"/>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8D085D">
        <w:rPr>
          <w:rFonts w:asciiTheme="minorHAnsi" w:hAnsiTheme="minorHAnsi" w:cstheme="minorHAnsi"/>
          <w:sz w:val="16"/>
        </w:rPr>
        <w:t>ecozoic</w:t>
      </w:r>
      <w:proofErr w:type="spellEnd"/>
      <w:r w:rsidRPr="008D085D">
        <w:rPr>
          <w:rFonts w:asciiTheme="minorHAnsi" w:hAnsiTheme="minorHAnsi" w:cstheme="minorHAnsi"/>
          <w:sz w:val="16"/>
        </w:rPr>
        <w:t xml:space="preserve">” age of human adaptation.45 In the United States, such speculation will likely surface initially as more intense versions of familiar controversies over development or rebuilding in </w:t>
      </w:r>
      <w:r w:rsidRPr="008D085D">
        <w:rPr>
          <w:rFonts w:asciiTheme="minorHAnsi" w:hAnsiTheme="minorHAnsi" w:cstheme="minorHAnsi"/>
          <w:sz w:val="16"/>
        </w:rPr>
        <w:lastRenderedPageBreak/>
        <w:t xml:space="preserve">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8D085D">
        <w:rPr>
          <w:rFonts w:asciiTheme="minorHAnsi" w:hAnsiTheme="minorHAnsi" w:cstheme="minorHAnsi"/>
          <w:u w:val="single"/>
        </w:rPr>
        <w:t xml:space="preserve">The incidence of </w:t>
      </w:r>
      <w:r w:rsidRPr="008D085D">
        <w:rPr>
          <w:rStyle w:val="Emphasis"/>
          <w:rFonts w:asciiTheme="minorHAnsi" w:hAnsiTheme="minorHAnsi" w:cstheme="minorHAnsi"/>
          <w:highlight w:val="cyan"/>
        </w:rPr>
        <w:t xml:space="preserve">military conflicts </w:t>
      </w:r>
      <w:r w:rsidRPr="008D085D">
        <w:rPr>
          <w:rStyle w:val="Emphasis"/>
          <w:rFonts w:asciiTheme="minorHAnsi" w:hAnsiTheme="minorHAnsi" w:cstheme="minorHAnsi"/>
        </w:rPr>
        <w:t xml:space="preserve">between states </w:t>
      </w:r>
      <w:r w:rsidRPr="008D085D">
        <w:rPr>
          <w:rStyle w:val="Emphasis"/>
          <w:rFonts w:asciiTheme="minorHAnsi" w:hAnsiTheme="minorHAnsi" w:cstheme="minorHAnsi"/>
          <w:highlight w:val="cyan"/>
        </w:rPr>
        <w:t>is at a historic low</w:t>
      </w:r>
      <w:r w:rsidRPr="008D085D">
        <w:rPr>
          <w:rStyle w:val="Emphasis"/>
          <w:rFonts w:asciiTheme="minorHAnsi" w:hAnsiTheme="minorHAnsi" w:cstheme="minorHAnsi"/>
        </w:rPr>
        <w:t>;</w:t>
      </w:r>
      <w:r w:rsidRPr="008D085D">
        <w:rPr>
          <w:rFonts w:asciiTheme="minorHAnsi" w:hAnsiTheme="minorHAnsi" w:cstheme="minorHAnsi"/>
          <w:sz w:val="16"/>
        </w:rPr>
        <w:t xml:space="preserve"> even the number of conflicts within states has declined steeply since the twentieth century.51 However, both </w:t>
      </w:r>
      <w:r w:rsidRPr="008D085D">
        <w:rPr>
          <w:rStyle w:val="Emphasis"/>
          <w:rFonts w:asciiTheme="minorHAnsi" w:hAnsiTheme="minorHAnsi" w:cstheme="minorHAnsi"/>
          <w:highlight w:val="cyan"/>
        </w:rPr>
        <w:t xml:space="preserve">trends could be </w:t>
      </w:r>
      <w:r w:rsidRPr="008D085D">
        <w:rPr>
          <w:rStyle w:val="Emphasis"/>
          <w:rFonts w:asciiTheme="minorHAnsi" w:hAnsiTheme="minorHAnsi" w:cstheme="minorHAnsi"/>
        </w:rPr>
        <w:t xml:space="preserve">slowed or </w:t>
      </w:r>
      <w:r w:rsidRPr="008D085D">
        <w:rPr>
          <w:rStyle w:val="Emphasis"/>
          <w:rFonts w:asciiTheme="minorHAnsi" w:hAnsiTheme="minorHAnsi" w:cstheme="minorHAnsi"/>
          <w:highlight w:val="cyan"/>
        </w:rPr>
        <w:t xml:space="preserve">reversed by increased vulnerabilities to natural disasters and </w:t>
      </w:r>
      <w:r w:rsidRPr="008D085D">
        <w:rPr>
          <w:rStyle w:val="Emphasis"/>
          <w:rFonts w:asciiTheme="minorHAnsi" w:hAnsiTheme="minorHAnsi" w:cstheme="minorHAnsi"/>
        </w:rPr>
        <w:t xml:space="preserve">the </w:t>
      </w:r>
      <w:r w:rsidRPr="008D085D">
        <w:rPr>
          <w:rStyle w:val="Emphasis"/>
          <w:rFonts w:asciiTheme="minorHAnsi" w:hAnsiTheme="minorHAnsi" w:cstheme="minorHAnsi"/>
          <w:highlight w:val="cyan"/>
        </w:rPr>
        <w:t xml:space="preserve">limits of </w:t>
      </w:r>
      <w:r w:rsidRPr="008D085D">
        <w:rPr>
          <w:rStyle w:val="Emphasis"/>
          <w:rFonts w:asciiTheme="minorHAnsi" w:hAnsiTheme="minorHAnsi" w:cstheme="minorHAnsi"/>
        </w:rPr>
        <w:t xml:space="preserve">political and economic </w:t>
      </w:r>
      <w:r w:rsidRPr="008D085D">
        <w:rPr>
          <w:rStyle w:val="Emphasis"/>
          <w:rFonts w:asciiTheme="minorHAnsi" w:hAnsiTheme="minorHAnsi" w:cstheme="minorHAnsi"/>
          <w:highlight w:val="cyan"/>
        </w:rPr>
        <w:t>capacity to deal with them</w:t>
      </w:r>
      <w:r w:rsidRPr="008D085D">
        <w:rPr>
          <w:rFonts w:asciiTheme="minorHAnsi" w:hAnsiTheme="minorHAnsi" w:cstheme="minorHAnsi"/>
          <w:sz w:val="16"/>
        </w:rPr>
        <w:t>. How should the challenges ahead be framed in terms of U.S. national security and the larger “threats to the peace”?</w:t>
      </w:r>
    </w:p>
    <w:p w14:paraId="073C7F70" w14:textId="77777777" w:rsidR="007524B5" w:rsidRPr="008D085D" w:rsidRDefault="007524B5" w:rsidP="007524B5">
      <w:pPr>
        <w:rPr>
          <w:rFonts w:asciiTheme="minorHAnsi" w:hAnsiTheme="minorHAnsi" w:cstheme="minorHAnsi"/>
          <w:b/>
          <w:iCs/>
          <w:u w:val="single"/>
        </w:rPr>
      </w:pPr>
      <w:r w:rsidRPr="008D085D">
        <w:rPr>
          <w:rFonts w:asciiTheme="minorHAnsi" w:hAnsiTheme="minorHAnsi"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8D085D">
        <w:rPr>
          <w:rFonts w:asciiTheme="minorHAnsi" w:hAnsiTheme="minorHAnsi" w:cstheme="minorHAnsi"/>
          <w:sz w:val="16"/>
        </w:rPr>
        <w:t>seem</w:t>
      </w:r>
      <w:proofErr w:type="gramEnd"/>
      <w:r w:rsidRPr="008D085D">
        <w:rPr>
          <w:rFonts w:asciiTheme="minorHAnsi" w:hAnsiTheme="minorHAnsi" w:cstheme="minorHAnsi"/>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8D085D">
        <w:rPr>
          <w:rFonts w:asciiTheme="minorHAnsi" w:hAnsiTheme="minorHAnsi" w:cstheme="minorHAnsi"/>
          <w:sz w:val="16"/>
        </w:rPr>
        <w:t>Therefore</w:t>
      </w:r>
      <w:proofErr w:type="gramEnd"/>
      <w:r w:rsidRPr="008D085D">
        <w:rPr>
          <w:rFonts w:asciiTheme="minorHAnsi" w:hAnsiTheme="minorHAnsi" w:cstheme="minorHAnsi"/>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w:t>
      </w:r>
      <w:r w:rsidRPr="008D085D">
        <w:rPr>
          <w:rFonts w:asciiTheme="minorHAnsi" w:hAnsiTheme="minorHAnsi" w:cstheme="minorHAnsi"/>
          <w:sz w:val="16"/>
        </w:rPr>
        <w:lastRenderedPageBreak/>
        <w:t xml:space="preserve">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8D085D">
        <w:rPr>
          <w:rFonts w:asciiTheme="minorHAnsi" w:hAnsiTheme="minorHAnsi" w:cstheme="minorHAnsi"/>
          <w:sz w:val="16"/>
        </w:rPr>
        <w:t>selfsufficiency</w:t>
      </w:r>
      <w:proofErr w:type="spellEnd"/>
      <w:r w:rsidRPr="008D085D">
        <w:rPr>
          <w:rFonts w:asciiTheme="minorHAnsi" w:hAnsiTheme="minorHAnsi" w:cstheme="minorHAnsi"/>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8D085D">
        <w:rPr>
          <w:rFonts w:asciiTheme="minorHAnsi" w:hAnsiTheme="minorHAnsi" w:cstheme="minorHAnsi"/>
          <w:highlight w:val="cyan"/>
          <w:u w:val="single"/>
        </w:rPr>
        <w:t xml:space="preserve">Disasters </w:t>
      </w:r>
      <w:r w:rsidRPr="008D085D">
        <w:rPr>
          <w:rFonts w:asciiTheme="minorHAnsi" w:hAnsiTheme="minorHAnsi" w:cstheme="minorHAnsi"/>
          <w:u w:val="single"/>
        </w:rPr>
        <w:t>or extreme conditions that degrade major agricultural areas</w:t>
      </w:r>
      <w:r w:rsidRPr="008D085D">
        <w:rPr>
          <w:rFonts w:asciiTheme="minorHAnsi" w:hAnsiTheme="minorHAnsi" w:cstheme="minorHAnsi"/>
          <w:sz w:val="16"/>
        </w:rPr>
        <w:t xml:space="preserve"> (Russian, Australian, or Argentinean wheat fields, Japanese, Burmese, Philippine rice), </w:t>
      </w:r>
      <w:r w:rsidRPr="008D085D">
        <w:rPr>
          <w:rFonts w:asciiTheme="minorHAnsi" w:hAnsiTheme="minorHAnsi" w:cstheme="minorHAnsi"/>
          <w:u w:val="single"/>
        </w:rPr>
        <w:t>disrupt for prolonged periods key manufacturing, transportation, or communications infrastructure</w:t>
      </w:r>
      <w:r w:rsidRPr="008D085D">
        <w:rPr>
          <w:rFonts w:asciiTheme="minorHAnsi" w:hAnsiTheme="minorHAnsi" w:cstheme="minorHAnsi"/>
          <w:sz w:val="16"/>
        </w:rPr>
        <w:t xml:space="preserve"> (greater Bangkok, Bosporus, European airspace), </w:t>
      </w:r>
      <w:r w:rsidRPr="008D085D">
        <w:rPr>
          <w:rFonts w:asciiTheme="minorHAnsi" w:hAnsiTheme="minorHAnsi" w:cstheme="minorHAnsi"/>
          <w:u w:val="single"/>
        </w:rPr>
        <w:t xml:space="preserve">or create immense casualties among </w:t>
      </w:r>
      <w:proofErr w:type="gramStart"/>
      <w:r w:rsidRPr="008D085D">
        <w:rPr>
          <w:rFonts w:asciiTheme="minorHAnsi" w:hAnsiTheme="minorHAnsi" w:cstheme="minorHAnsi"/>
          <w:u w:val="single"/>
        </w:rPr>
        <w:t>large stressed</w:t>
      </w:r>
      <w:proofErr w:type="gramEnd"/>
      <w:r w:rsidRPr="008D085D">
        <w:rPr>
          <w:rFonts w:asciiTheme="minorHAnsi" w:hAnsiTheme="minorHAnsi" w:cstheme="minorHAnsi"/>
          <w:u w:val="single"/>
        </w:rPr>
        <w:t xml:space="preserve"> populations</w:t>
      </w:r>
      <w:r w:rsidRPr="008D085D">
        <w:rPr>
          <w:rFonts w:asciiTheme="minorHAnsi" w:hAnsiTheme="minorHAnsi" w:cstheme="minorHAnsi"/>
          <w:sz w:val="16"/>
        </w:rPr>
        <w:t xml:space="preserve"> (pandemics in Pakistan, Brazil, Nigeria) </w:t>
      </w:r>
      <w:r w:rsidRPr="008D085D">
        <w:rPr>
          <w:rFonts w:asciiTheme="minorHAnsi" w:hAnsiTheme="minorHAnsi" w:cstheme="minorHAnsi"/>
          <w:u w:val="single"/>
        </w:rPr>
        <w:t xml:space="preserve">could </w:t>
      </w:r>
      <w:r w:rsidRPr="008D085D">
        <w:rPr>
          <w:rStyle w:val="Emphasis"/>
          <w:rFonts w:asciiTheme="minorHAnsi" w:hAnsiTheme="minorHAnsi" w:cstheme="minorHAnsi"/>
          <w:highlight w:val="cyan"/>
        </w:rPr>
        <w:t>affect the stability of entire regions</w:t>
      </w:r>
      <w:r w:rsidRPr="008D085D">
        <w:rPr>
          <w:rFonts w:asciiTheme="minorHAnsi" w:hAnsiTheme="minorHAnsi" w:cstheme="minorHAnsi"/>
          <w:sz w:val="16"/>
        </w:rPr>
        <w:t xml:space="preserve">. </w:t>
      </w:r>
      <w:r w:rsidRPr="008D085D">
        <w:rPr>
          <w:rStyle w:val="Emphasis"/>
          <w:rFonts w:asciiTheme="minorHAnsi" w:hAnsiTheme="minorHAnsi" w:cstheme="minorHAnsi"/>
        </w:rPr>
        <w:t xml:space="preserve">The severe </w:t>
      </w:r>
      <w:r w:rsidRPr="008D085D">
        <w:rPr>
          <w:rStyle w:val="Emphasis"/>
          <w:rFonts w:asciiTheme="minorHAnsi" w:hAnsiTheme="minorHAnsi" w:cstheme="minorHAnsi"/>
          <w:highlight w:val="cyan"/>
        </w:rPr>
        <w:t xml:space="preserve">degradation of a megacity could snowball into wider </w:t>
      </w:r>
      <w:r w:rsidRPr="008D085D">
        <w:rPr>
          <w:rStyle w:val="Emphasis"/>
          <w:rFonts w:asciiTheme="minorHAnsi" w:hAnsiTheme="minorHAnsi" w:cstheme="minorHAnsi"/>
        </w:rPr>
        <w:t xml:space="preserve">instability and </w:t>
      </w:r>
      <w:r w:rsidRPr="008D085D">
        <w:rPr>
          <w:rStyle w:val="Emphasis"/>
          <w:rFonts w:asciiTheme="minorHAnsi" w:hAnsiTheme="minorHAnsi" w:cstheme="minorHAnsi"/>
          <w:highlight w:val="cyan"/>
        </w:rPr>
        <w:t>conflict if not managed</w:t>
      </w:r>
      <w:r w:rsidRPr="008D085D">
        <w:rPr>
          <w:rFonts w:asciiTheme="minorHAnsi" w:hAnsiTheme="minorHAnsi" w:cstheme="minorHAnsi"/>
          <w:sz w:val="16"/>
          <w:highlight w:val="cyan"/>
        </w:rPr>
        <w:t xml:space="preserve"> </w:t>
      </w:r>
      <w:r w:rsidRPr="008D085D">
        <w:rPr>
          <w:rFonts w:asciiTheme="minorHAnsi" w:hAnsiTheme="minorHAnsi"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8D085D">
        <w:rPr>
          <w:rStyle w:val="Emphasis"/>
          <w:rFonts w:asciiTheme="minorHAnsi" w:hAnsiTheme="minorHAnsi" w:cstheme="minorHAnsi"/>
        </w:rPr>
        <w:t>Political preparation is</w:t>
      </w:r>
      <w:r w:rsidRPr="008D085D">
        <w:rPr>
          <w:rFonts w:asciiTheme="minorHAnsi" w:hAnsiTheme="minorHAnsi" w:cstheme="minorHAnsi"/>
          <w:sz w:val="16"/>
        </w:rPr>
        <w:t xml:space="preserve"> equally </w:t>
      </w:r>
      <w:r w:rsidRPr="008D085D">
        <w:rPr>
          <w:rStyle w:val="Emphasis"/>
          <w:rFonts w:asciiTheme="minorHAnsi" w:hAnsiTheme="minorHAnsi" w:cstheme="minorHAnsi"/>
        </w:rPr>
        <w:t>required of other governments</w:t>
      </w:r>
      <w:r w:rsidRPr="008D085D">
        <w:rPr>
          <w:rFonts w:asciiTheme="minorHAnsi" w:hAnsiTheme="minorHAnsi"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8D085D">
        <w:rPr>
          <w:rFonts w:asciiTheme="minorHAnsi" w:hAnsiTheme="minorHAnsi" w:cstheme="minorHAnsi"/>
          <w:sz w:val="16"/>
        </w:rPr>
        <w:t>cyberburglars</w:t>
      </w:r>
      <w:proofErr w:type="spellEnd"/>
      <w:r w:rsidRPr="008D085D">
        <w:rPr>
          <w:rFonts w:asciiTheme="minorHAnsi" w:hAnsiTheme="minorHAnsi" w:cstheme="minorHAnsi"/>
          <w:sz w:val="16"/>
        </w:rPr>
        <w:t xml:space="preserve">, unfair traders, and intellectual property thieves. Meanwhile, </w:t>
      </w:r>
      <w:r w:rsidRPr="008D085D">
        <w:rPr>
          <w:rFonts w:asciiTheme="minorHAnsi" w:hAnsiTheme="minorHAnsi" w:cstheme="minorHAnsi"/>
          <w:u w:val="single"/>
        </w:rPr>
        <w:t xml:space="preserve">the safety and prosperity of the United States, as well as </w:t>
      </w:r>
      <w:r w:rsidRPr="008D085D">
        <w:rPr>
          <w:rStyle w:val="Emphasis"/>
          <w:rFonts w:asciiTheme="minorHAnsi" w:hAnsiTheme="minorHAnsi" w:cstheme="minorHAnsi"/>
          <w:highlight w:val="cyan"/>
        </w:rPr>
        <w:t>peace throughout the world</w:t>
      </w:r>
      <w:r w:rsidRPr="008D085D">
        <w:rPr>
          <w:rFonts w:asciiTheme="minorHAnsi" w:hAnsiTheme="minorHAnsi" w:cstheme="minorHAnsi"/>
          <w:highlight w:val="cyan"/>
          <w:u w:val="single"/>
        </w:rPr>
        <w:t xml:space="preserve">, </w:t>
      </w:r>
      <w:r w:rsidRPr="008D085D">
        <w:rPr>
          <w:rFonts w:asciiTheme="minorHAnsi" w:hAnsiTheme="minorHAnsi" w:cstheme="minorHAnsi"/>
          <w:u w:val="single"/>
        </w:rPr>
        <w:t xml:space="preserve">increasingly </w:t>
      </w:r>
      <w:r w:rsidRPr="008D085D">
        <w:rPr>
          <w:rFonts w:asciiTheme="minorHAnsi" w:hAnsiTheme="minorHAnsi" w:cstheme="minorHAnsi"/>
          <w:highlight w:val="cyan"/>
          <w:u w:val="single"/>
        </w:rPr>
        <w:t xml:space="preserve">will be endangered by </w:t>
      </w:r>
      <w:r w:rsidRPr="008D085D">
        <w:rPr>
          <w:rStyle w:val="Emphasis"/>
          <w:rFonts w:asciiTheme="minorHAnsi" w:hAnsiTheme="minorHAnsi" w:cstheme="minorHAnsi"/>
        </w:rPr>
        <w:t xml:space="preserve">unaddressed </w:t>
      </w:r>
      <w:r w:rsidRPr="008D085D">
        <w:rPr>
          <w:rStyle w:val="Emphasis"/>
          <w:rFonts w:asciiTheme="minorHAnsi" w:hAnsiTheme="minorHAnsi" w:cstheme="minorHAnsi"/>
          <w:highlight w:val="cyan"/>
        </w:rPr>
        <w:t xml:space="preserve">vulnerabilities </w:t>
      </w:r>
      <w:r w:rsidRPr="008D085D">
        <w:rPr>
          <w:rStyle w:val="Emphasis"/>
          <w:rFonts w:asciiTheme="minorHAnsi" w:hAnsiTheme="minorHAnsi" w:cstheme="minorHAnsi"/>
        </w:rPr>
        <w:t>to natural disasters and extreme environmental crises.</w:t>
      </w:r>
      <w:r w:rsidRPr="008D085D">
        <w:rPr>
          <w:rFonts w:asciiTheme="minorHAnsi" w:hAnsiTheme="minorHAnsi" w:cstheme="minorHAnsi"/>
          <w:sz w:val="16"/>
        </w:rPr>
        <w:t xml:space="preserve"> </w:t>
      </w:r>
      <w:r w:rsidRPr="008D085D">
        <w:rPr>
          <w:rFonts w:asciiTheme="minorHAnsi" w:hAnsiTheme="minorHAnsi" w:cstheme="minorHAnsi"/>
          <w:u w:val="single"/>
        </w:rPr>
        <w:t>Contention and conflict could also result from the sudden realization</w:t>
      </w:r>
      <w:r w:rsidRPr="008D085D">
        <w:rPr>
          <w:rFonts w:asciiTheme="minorHAnsi" w:hAnsiTheme="minorHAnsi" w:cstheme="minorHAnsi"/>
          <w:sz w:val="16"/>
        </w:rPr>
        <w:t>—or opportunistic exaggeration—</w:t>
      </w:r>
      <w:r w:rsidRPr="008D085D">
        <w:rPr>
          <w:rFonts w:asciiTheme="minorHAnsi" w:hAnsiTheme="minorHAnsi" w:cstheme="minorHAnsi"/>
          <w:u w:val="single"/>
        </w:rPr>
        <w:t>among large groups of alarmed citizens that such vulnerabilities are both existential and irreversible</w:t>
      </w:r>
      <w:r w:rsidRPr="008D085D">
        <w:rPr>
          <w:rFonts w:asciiTheme="minorHAnsi" w:hAnsiTheme="minorHAnsi" w:cstheme="minorHAnsi"/>
          <w:sz w:val="16"/>
        </w:rPr>
        <w:t>. Given demographic and environmental trends, and the increasing vulnerabilities and probable shortages to be expected within this decade—and certainly before 2030—</w:t>
      </w:r>
      <w:r w:rsidRPr="008D085D">
        <w:rPr>
          <w:rStyle w:val="Emphasis"/>
          <w:rFonts w:asciiTheme="minorHAnsi" w:hAnsiTheme="minorHAnsi" w:cstheme="minorHAnsi"/>
        </w:rPr>
        <w:t xml:space="preserve">the </w:t>
      </w:r>
      <w:r w:rsidRPr="008D085D">
        <w:rPr>
          <w:rStyle w:val="Emphasis"/>
          <w:rFonts w:asciiTheme="minorHAnsi" w:hAnsiTheme="minorHAnsi" w:cstheme="minorHAnsi"/>
          <w:highlight w:val="cyan"/>
        </w:rPr>
        <w:t xml:space="preserve">threats to </w:t>
      </w:r>
      <w:r w:rsidRPr="008D085D">
        <w:rPr>
          <w:rStyle w:val="Emphasis"/>
          <w:rFonts w:asciiTheme="minorHAnsi" w:hAnsiTheme="minorHAnsi" w:cstheme="minorHAnsi"/>
        </w:rPr>
        <w:t xml:space="preserve">the </w:t>
      </w:r>
      <w:r w:rsidRPr="008D085D">
        <w:rPr>
          <w:rStyle w:val="Emphasis"/>
          <w:rFonts w:asciiTheme="minorHAnsi" w:hAnsiTheme="minorHAnsi" w:cstheme="minorHAnsi"/>
          <w:highlight w:val="cyan"/>
        </w:rPr>
        <w:t xml:space="preserve">peace from Mother Nature may </w:t>
      </w:r>
      <w:r w:rsidRPr="008D085D">
        <w:rPr>
          <w:rStyle w:val="Emphasis"/>
          <w:rFonts w:asciiTheme="minorHAnsi" w:hAnsiTheme="minorHAnsi" w:cstheme="minorHAnsi"/>
        </w:rPr>
        <w:t xml:space="preserve">soon come to </w:t>
      </w:r>
      <w:r w:rsidRPr="008D085D">
        <w:rPr>
          <w:rStyle w:val="Emphasis"/>
          <w:rFonts w:asciiTheme="minorHAnsi" w:hAnsiTheme="minorHAnsi" w:cstheme="minorHAnsi"/>
          <w:highlight w:val="cyan"/>
        </w:rPr>
        <w:t xml:space="preserve">dwarf </w:t>
      </w:r>
      <w:r w:rsidRPr="008D085D">
        <w:rPr>
          <w:rStyle w:val="Emphasis"/>
          <w:rFonts w:asciiTheme="minorHAnsi" w:hAnsiTheme="minorHAnsi" w:cstheme="minorHAnsi"/>
        </w:rPr>
        <w:t xml:space="preserve">any of the </w:t>
      </w:r>
      <w:r w:rsidRPr="008D085D">
        <w:rPr>
          <w:rStyle w:val="Emphasis"/>
          <w:rFonts w:asciiTheme="minorHAnsi" w:hAnsiTheme="minorHAnsi" w:cstheme="minorHAnsi"/>
          <w:highlight w:val="cyan"/>
        </w:rPr>
        <w:t xml:space="preserve">threats posed by </w:t>
      </w:r>
      <w:r w:rsidRPr="008D085D">
        <w:rPr>
          <w:rStyle w:val="Emphasis"/>
          <w:rFonts w:asciiTheme="minorHAnsi" w:hAnsiTheme="minorHAnsi" w:cstheme="minorHAnsi"/>
        </w:rPr>
        <w:t xml:space="preserve">mere </w:t>
      </w:r>
      <w:r w:rsidRPr="008D085D">
        <w:rPr>
          <w:rStyle w:val="Emphasis"/>
          <w:rFonts w:asciiTheme="minorHAnsi" w:hAnsiTheme="minorHAnsi" w:cstheme="minorHAnsi"/>
          <w:highlight w:val="cyan"/>
        </w:rPr>
        <w:t>mortals</w:t>
      </w:r>
      <w:r w:rsidRPr="008D085D">
        <w:rPr>
          <w:rStyle w:val="Emphasis"/>
          <w:rFonts w:asciiTheme="minorHAnsi" w:hAnsiTheme="minorHAnsi" w:cstheme="minorHAnsi"/>
        </w:rPr>
        <w:t>.</w:t>
      </w:r>
    </w:p>
    <w:p w14:paraId="36F19DF7" w14:textId="77777777" w:rsidR="007524B5" w:rsidRDefault="007524B5" w:rsidP="007524B5">
      <w:pPr>
        <w:pStyle w:val="Heading4"/>
      </w:pPr>
      <w:r>
        <w:t xml:space="preserve">Advanced Weather Forecasting </w:t>
      </w:r>
      <w:r>
        <w:rPr>
          <w:u w:val="single"/>
        </w:rPr>
        <w:t>solves</w:t>
      </w:r>
      <w:r>
        <w:t xml:space="preserve"> Climate Change. </w:t>
      </w:r>
    </w:p>
    <w:p w14:paraId="6E45E1FF" w14:textId="77777777" w:rsidR="007524B5" w:rsidRPr="00163E62" w:rsidRDefault="007524B5" w:rsidP="007524B5">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14" w:history="1">
        <w:r w:rsidRPr="005C484B">
          <w:rPr>
            <w:rStyle w:val="Hyperlink"/>
          </w:rPr>
          <w:t>https://www.azocleantech.com/article.aspx?ArticleID=1193</w:t>
        </w:r>
      </w:hyperlink>
      <w:r>
        <w:t xml:space="preserve"> (</w:t>
      </w:r>
      <w:r w:rsidRPr="0033197A">
        <w:t xml:space="preserve">Pursuing a passion for science, </w:t>
      </w:r>
      <w:r w:rsidRPr="0033197A">
        <w:lastRenderedPageBreak/>
        <w:t xml:space="preserve">Kerry completed a degree in Natural Sciences at the University of Bath; where she studied a range of topics, including chemistry, biology, and environmental sciences. Her passion for writing grew as </w:t>
      </w:r>
      <w:r w:rsidRPr="00163E62">
        <w:t xml:space="preserve">she worked on the university newspaper as a contributor, feature editor, and editor.)//Elmer </w:t>
      </w:r>
    </w:p>
    <w:p w14:paraId="09FBE89A" w14:textId="77777777" w:rsidR="007524B5" w:rsidRPr="00D27BAD" w:rsidRDefault="007524B5" w:rsidP="007524B5">
      <w:r w:rsidRPr="00163E62">
        <w:rPr>
          <w:rStyle w:val="Emphasis"/>
        </w:rPr>
        <w:t>Humankind</w:t>
      </w:r>
      <w:r w:rsidRPr="00163E62">
        <w:rPr>
          <w:rStyle w:val="StyleUnderline"/>
        </w:rPr>
        <w:t xml:space="preserve"> is </w:t>
      </w:r>
      <w:proofErr w:type="gramStart"/>
      <w:r w:rsidRPr="00163E62">
        <w:rPr>
          <w:rStyle w:val="StyleUnderline"/>
        </w:rPr>
        <w:t xml:space="preserve">in the </w:t>
      </w:r>
      <w:r w:rsidRPr="00163E62">
        <w:rPr>
          <w:rStyle w:val="Emphasis"/>
        </w:rPr>
        <w:t>midst of</w:t>
      </w:r>
      <w:proofErr w:type="gramEnd"/>
      <w:r w:rsidRPr="00163E62">
        <w:rPr>
          <w:rStyle w:val="Emphasis"/>
        </w:rPr>
        <w:t xml:space="preserve"> a climate crisis</w:t>
      </w:r>
      <w:r w:rsidRPr="00163E62">
        <w:rPr>
          <w:rStyle w:val="StyleUnderline"/>
        </w:rPr>
        <w:t>,</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970852">
        <w:rPr>
          <w:rStyle w:val="Emphasis"/>
          <w:highlight w:val="green"/>
          <w:bdr w:val="single" w:sz="18" w:space="0" w:color="auto"/>
        </w:rPr>
        <w:t>several ways weather monitoring can help solve</w:t>
      </w:r>
      <w:r w:rsidRPr="00970852">
        <w:rPr>
          <w:rStyle w:val="Emphasis"/>
          <w:highlight w:val="green"/>
        </w:rPr>
        <w:t xml:space="preserve"> </w:t>
      </w:r>
      <w:r w:rsidRPr="00CF5A50">
        <w:rPr>
          <w:rStyle w:val="StyleUnderline"/>
        </w:rPr>
        <w:t xml:space="preserve">the climate crisis, </w:t>
      </w:r>
      <w:r w:rsidRPr="00970852">
        <w:rPr>
          <w:rStyle w:val="Emphasis"/>
          <w:highlight w:val="green"/>
        </w:rPr>
        <w:t>from lowing</w:t>
      </w:r>
      <w:r w:rsidRPr="00970852">
        <w:rPr>
          <w:rStyle w:val="StyleUnderline"/>
          <w:highlight w:val="green"/>
        </w:rPr>
        <w:t xml:space="preserve"> </w:t>
      </w:r>
      <w:r w:rsidRPr="00CF5A50">
        <w:rPr>
          <w:rStyle w:val="StyleUnderline"/>
        </w:rPr>
        <w:t xml:space="preserve">transportation </w:t>
      </w:r>
      <w:r w:rsidRPr="00970852">
        <w:rPr>
          <w:rStyle w:val="Emphasis"/>
          <w:highlight w:val="green"/>
        </w:rPr>
        <w:t>emissions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pinpointing</w:t>
      </w:r>
      <w:r w:rsidRPr="00970852">
        <w:rPr>
          <w:rStyle w:val="StyleUnderline"/>
          <w:highlight w:val="green"/>
        </w:rPr>
        <w:t xml:space="preserve"> </w:t>
      </w:r>
      <w:r w:rsidRPr="00970852">
        <w:rPr>
          <w:rStyle w:val="Emphasis"/>
          <w:highlight w:val="green"/>
        </w:rPr>
        <w:t>extreme weather events</w:t>
      </w:r>
      <w:r w:rsidRPr="00970852">
        <w:rPr>
          <w:rStyle w:val="StyleUnderline"/>
          <w:highlight w:val="green"/>
        </w:rPr>
        <w:t xml:space="preserve"> </w:t>
      </w:r>
      <w:r w:rsidRPr="00CF5A50">
        <w:rPr>
          <w:rStyle w:val="StyleUnderline"/>
        </w:rPr>
        <w:t>such as wildfires and extraordinary variations in temperature</w:t>
      </w:r>
      <w:r w:rsidRPr="00D27BAD">
        <w:t xml:space="preserve">. </w:t>
      </w:r>
      <w:r w:rsidRPr="00CF5A50">
        <w:rPr>
          <w:rStyle w:val="StyleUnderline"/>
        </w:rPr>
        <w:t xml:space="preserve">Tackling Emissions </w:t>
      </w:r>
      <w:r w:rsidRPr="008C7EED">
        <w:rPr>
          <w:rStyle w:val="Emphasis"/>
        </w:rPr>
        <w:t xml:space="preserve">Global </w:t>
      </w:r>
      <w:r w:rsidRPr="00970852">
        <w:rPr>
          <w:rStyle w:val="Emphasis"/>
          <w:highlight w:val="green"/>
        </w:rPr>
        <w:t xml:space="preserve">travel and shipping contribute significantly to </w:t>
      </w:r>
      <w:r w:rsidRPr="008C7EED">
        <w:rPr>
          <w:rStyle w:val="Emphasis"/>
        </w:rPr>
        <w:t xml:space="preserve">global </w:t>
      </w:r>
      <w:r w:rsidRPr="00970852">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w:t>
      </w:r>
      <w:r w:rsidRPr="00163E62">
        <w:rPr>
          <w:rStyle w:val="StyleUnderline"/>
        </w:rPr>
        <w:t xml:space="preserve">carbon dioxide emissions, with international flights in 2019 producing 915 million tons of the gas. </w:t>
      </w:r>
      <w:r w:rsidRPr="00163E62">
        <w:rPr>
          <w:rStyle w:val="Emphasis"/>
        </w:rPr>
        <w:t>Weather forecasting</w:t>
      </w:r>
      <w:r w:rsidRPr="00163E62">
        <w:rPr>
          <w:rStyle w:val="StyleUnderline"/>
        </w:rPr>
        <w:t xml:space="preserve"> technology </w:t>
      </w:r>
      <w:r w:rsidRPr="00163E62">
        <w:rPr>
          <w:rStyle w:val="Emphasis"/>
        </w:rPr>
        <w:t>providing</w:t>
      </w:r>
      <w:r w:rsidRPr="00163E62">
        <w:rPr>
          <w:rStyle w:val="StyleUnderline"/>
        </w:rPr>
        <w:t xml:space="preserve"> accurate, </w:t>
      </w:r>
      <w:r w:rsidRPr="00163E62">
        <w:rPr>
          <w:rStyle w:val="Emphasis"/>
        </w:rPr>
        <w:t>real-time data</w:t>
      </w:r>
      <w:r w:rsidRPr="00163E62">
        <w:rPr>
          <w:rStyle w:val="StyleUnderline"/>
        </w:rPr>
        <w:t xml:space="preserve"> on meteorological conditions </w:t>
      </w:r>
      <w:r w:rsidRPr="00163E62">
        <w:rPr>
          <w:rStyle w:val="Emphasis"/>
        </w:rPr>
        <w:t>can help airlines</w:t>
      </w:r>
      <w:r w:rsidRPr="00163E62">
        <w:rPr>
          <w:rStyle w:val="StyleUnderline"/>
        </w:rPr>
        <w:t xml:space="preserve"> </w:t>
      </w:r>
      <w:r w:rsidRPr="00163E62">
        <w:rPr>
          <w:rStyle w:val="Emphasis"/>
        </w:rPr>
        <w:t>adjust</w:t>
      </w:r>
      <w:r w:rsidRPr="00163E62">
        <w:rPr>
          <w:rStyle w:val="StyleUnderline"/>
        </w:rPr>
        <w:t xml:space="preserve"> </w:t>
      </w:r>
      <w:r w:rsidRPr="00163E62">
        <w:rPr>
          <w:rStyle w:val="Emphasis"/>
        </w:rPr>
        <w:t>routes</w:t>
      </w:r>
      <w:r w:rsidRPr="00163E62">
        <w:rPr>
          <w:rStyle w:val="StyleUnderline"/>
        </w:rPr>
        <w:t xml:space="preserve"> </w:t>
      </w:r>
      <w:r w:rsidRPr="00163E62">
        <w:rPr>
          <w:rStyle w:val="Emphasis"/>
        </w:rPr>
        <w:t>to</w:t>
      </w:r>
      <w:r w:rsidRPr="00163E62">
        <w:rPr>
          <w:rStyle w:val="StyleUnderline"/>
        </w:rPr>
        <w:t xml:space="preserve"> </w:t>
      </w:r>
      <w:r w:rsidRPr="00163E62">
        <w:rPr>
          <w:rStyle w:val="Emphasis"/>
        </w:rPr>
        <w:t>avoid headwinds or take advantage of favorable winds</w:t>
      </w:r>
      <w:r w:rsidRPr="00163E62">
        <w:rPr>
          <w:rStyle w:val="StyleUnderline"/>
        </w:rPr>
        <w:t xml:space="preserve">, both of </w:t>
      </w:r>
      <w:r w:rsidRPr="00163E62">
        <w:rPr>
          <w:rStyle w:val="Emphasis"/>
        </w:rPr>
        <w:t>which can</w:t>
      </w:r>
      <w:r w:rsidRPr="00163E62">
        <w:rPr>
          <w:rStyle w:val="StyleUnderline"/>
        </w:rPr>
        <w:t xml:space="preserve"> help </w:t>
      </w:r>
      <w:r w:rsidRPr="00163E62">
        <w:rPr>
          <w:rStyle w:val="Emphasis"/>
          <w:bdr w:val="single" w:sz="18" w:space="0" w:color="auto"/>
        </w:rPr>
        <w:t>reduce fuel consumption and emissions</w:t>
      </w:r>
      <w:r w:rsidRPr="00163E62">
        <w:t xml:space="preserve">. </w:t>
      </w:r>
      <w:r w:rsidRPr="00163E62">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163E62">
        <w:t xml:space="preserve"> states </w:t>
      </w:r>
      <w:proofErr w:type="spellStart"/>
      <w:r w:rsidRPr="00163E62">
        <w:t>Renny</w:t>
      </w:r>
      <w:proofErr w:type="spellEnd"/>
      <w:r w:rsidRPr="00163E62">
        <w:t xml:space="preserve"> </w:t>
      </w:r>
      <w:proofErr w:type="spellStart"/>
      <w:r w:rsidRPr="00163E62">
        <w:t>Vandewege</w:t>
      </w:r>
      <w:proofErr w:type="spellEnd"/>
      <w:r w:rsidRPr="00163E62">
        <w:t>, Vice</w:t>
      </w:r>
      <w:r w:rsidRPr="00D27BAD">
        <w:t xml:space="preserve"> President of Weather Operations at DTN, a company providing decision </w:t>
      </w:r>
      <w:r w:rsidRPr="00163E62">
        <w:t xml:space="preserve">support tools and forecast insights across many sectors. </w:t>
      </w:r>
      <w:r w:rsidRPr="00163E62">
        <w:rPr>
          <w:rStyle w:val="StyleUnderline"/>
        </w:rPr>
        <w:t xml:space="preserve">Shipping discharges a large and growing source of noxious </w:t>
      </w:r>
      <w:proofErr w:type="gramStart"/>
      <w:r w:rsidRPr="00163E62">
        <w:rPr>
          <w:rStyle w:val="StyleUnderline"/>
        </w:rPr>
        <w:t>gas</w:t>
      </w:r>
      <w:proofErr w:type="gramEnd"/>
      <w:r w:rsidRPr="00163E62">
        <w:rPr>
          <w:rStyle w:val="StyleUnderline"/>
        </w:rPr>
        <w:t xml:space="preserve"> but the sector has the potential to drastically cut emissions through </w:t>
      </w:r>
      <w:r w:rsidRPr="00163E62">
        <w:rPr>
          <w:rStyle w:val="Emphasis"/>
        </w:rPr>
        <w:t>fuel-saving techniques</w:t>
      </w:r>
      <w:r w:rsidRPr="00163E62">
        <w:rPr>
          <w:rStyle w:val="StyleUnderline"/>
        </w:rPr>
        <w:t xml:space="preserve">. Among the most promising is </w:t>
      </w:r>
      <w:r w:rsidRPr="00163E62">
        <w:rPr>
          <w:rStyle w:val="Emphasis"/>
        </w:rPr>
        <w:t>weather routing</w:t>
      </w:r>
      <w:r w:rsidRPr="00163E62">
        <w:rPr>
          <w:rStyle w:val="StyleUnderline"/>
        </w:rPr>
        <w:t xml:space="preserve">. “Using weather information and analytics can help mitigate risks today caused by climate change and can also reduce emissions further reducing future impacts”, explains </w:t>
      </w:r>
      <w:proofErr w:type="spellStart"/>
      <w:r w:rsidRPr="00163E62">
        <w:rPr>
          <w:rStyle w:val="StyleUnderline"/>
        </w:rPr>
        <w:t>Vandewege</w:t>
      </w:r>
      <w:proofErr w:type="spellEnd"/>
      <w:r w:rsidRPr="00163E62">
        <w:rPr>
          <w:rStyle w:val="StyleUnderline"/>
        </w:rPr>
        <w:t xml:space="preserve">, a former director of the Broadcast Meteorology Program at Mississippi State University. Weather </w:t>
      </w:r>
      <w:r w:rsidRPr="00163E62">
        <w:rPr>
          <w:rStyle w:val="Emphasis"/>
        </w:rPr>
        <w:t>analytics can optimize routes</w:t>
      </w:r>
      <w:r w:rsidRPr="00163E62">
        <w:rPr>
          <w:rStyle w:val="StyleUnderline"/>
        </w:rPr>
        <w:t xml:space="preserve"> and “</w:t>
      </w:r>
      <w:r w:rsidRPr="00163E62">
        <w:rPr>
          <w:rStyle w:val="Emphasis"/>
        </w:rPr>
        <w:t>reduce emissions up to 4% and</w:t>
      </w:r>
      <w:r w:rsidRPr="00163E62">
        <w:rPr>
          <w:rStyle w:val="StyleUnderline"/>
        </w:rPr>
        <w:t xml:space="preserve"> reduce </w:t>
      </w:r>
      <w:r w:rsidRPr="00163E62">
        <w:rPr>
          <w:rStyle w:val="Emphasis"/>
        </w:rPr>
        <w:t>fuel consumption up to 10%</w:t>
      </w:r>
      <w:r w:rsidRPr="00163E62">
        <w:rPr>
          <w:rStyle w:val="StyleUnderline"/>
        </w:rPr>
        <w:t xml:space="preserve">, depending on the type of vessel, the season, and the conditions,” states </w:t>
      </w:r>
      <w:proofErr w:type="spellStart"/>
      <w:r w:rsidRPr="00163E62">
        <w:rPr>
          <w:rStyle w:val="StyleUnderline"/>
        </w:rPr>
        <w:t>Vandewege</w:t>
      </w:r>
      <w:proofErr w:type="spellEnd"/>
      <w:r w:rsidRPr="00163E62">
        <w:rPr>
          <w:rStyle w:val="StyleUnderline"/>
        </w:rPr>
        <w:t xml:space="preserve">. “If there’s bad weather ahead, </w:t>
      </w:r>
      <w:r w:rsidRPr="00163E62">
        <w:rPr>
          <w:rStyle w:val="StyleUnderline"/>
        </w:rPr>
        <w:lastRenderedPageBreak/>
        <w:t>sophisticated algorithms that use information about the ship and its capabilities and the weather effects on that specific</w:t>
      </w:r>
      <w:r w:rsidRPr="00CF5A50">
        <w:rPr>
          <w:rStyle w:val="StyleUnderline"/>
        </w:rPr>
        <w:t xml:space="preserve"> ship can make numerous calculations and provide optimal route alternatives for the mariner.</w:t>
      </w:r>
      <w:r w:rsidRPr="00D27BAD">
        <w:t xml:space="preserve">” Extreme Weather Events </w:t>
      </w:r>
      <w:r w:rsidRPr="00CF5A50">
        <w:rPr>
          <w:rStyle w:val="StyleUnderline"/>
        </w:rPr>
        <w:t xml:space="preserve">Advanced weather forecasting alerts us to the probability of extreme meteorological events occurring. While these events are largely unpredictable, accurate meteorological data can identify hotspots where they are likely to occur. The better the data, the better prepared the </w:t>
      </w:r>
      <w:proofErr w:type="gramStart"/>
      <w:r w:rsidRPr="00CF5A50">
        <w:rPr>
          <w:rStyle w:val="StyleUnderline"/>
        </w:rPr>
        <w:t>general public</w:t>
      </w:r>
      <w:proofErr w:type="gramEnd"/>
      <w:r w:rsidRPr="00CF5A50">
        <w:rPr>
          <w:rStyle w:val="StyleUnderline"/>
        </w:rPr>
        <w:t xml:space="preserve"> and authorities can be.</w:t>
      </w:r>
      <w:r w:rsidRPr="00D27BAD">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D27BAD">
        <w:t>Vendewege</w:t>
      </w:r>
      <w:proofErr w:type="spellEnd"/>
      <w:r w:rsidRPr="00D27BAD">
        <w:t>. “</w:t>
      </w:r>
      <w:r w:rsidRPr="00CF5A50">
        <w:rPr>
          <w:rStyle w:val="StyleUnderline"/>
        </w:rPr>
        <w:t xml:space="preserve">Meteorologists can also use their tools and experience to identify the specific location of wildfires. Sophisticated imaging systems can show fire locations in real time, allowing for a live look at the conditions using a GIS layer service containing the latest fire hotspot data </w:t>
      </w:r>
      <w:proofErr w:type="gramStart"/>
      <w:r w:rsidRPr="00CF5A50">
        <w:rPr>
          <w:rStyle w:val="StyleUnderline"/>
        </w:rPr>
        <w:t>and also</w:t>
      </w:r>
      <w:proofErr w:type="gramEnd"/>
      <w:r w:rsidRPr="00CF5A50">
        <w:rPr>
          <w:rStyle w:val="StyleUnderline"/>
        </w:rPr>
        <w:t xml:space="preserve"> showing the likelihood of a fire.” Machine learning, a means of artificial intelligence, can also be used in conjunction with current forecasting methods to predicts heat waves or cold snaps</w:t>
      </w:r>
      <w:r w:rsidRPr="00D27BAD">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970852">
        <w:rPr>
          <w:rStyle w:val="Emphasis"/>
          <w:highlight w:val="green"/>
        </w:rPr>
        <w:t>High-tech weather forecasting technology can help</w:t>
      </w:r>
      <w:r w:rsidRPr="00970852">
        <w:rPr>
          <w:rStyle w:val="StyleUnderline"/>
          <w:highlight w:val="green"/>
        </w:rPr>
        <w:t xml:space="preserve"> </w:t>
      </w:r>
      <w:r w:rsidRPr="00CF5A50">
        <w:rPr>
          <w:rStyle w:val="StyleUnderline"/>
        </w:rPr>
        <w:t xml:space="preserve">in the fight against climate change by monitoring meteorological conditions to </w:t>
      </w:r>
      <w:r w:rsidRPr="00970852">
        <w:rPr>
          <w:rStyle w:val="Emphasis"/>
          <w:highlight w:val="green"/>
        </w:rPr>
        <w:t>aid decision making</w:t>
      </w:r>
      <w:r w:rsidRPr="00CF5A50">
        <w:rPr>
          <w:rStyle w:val="StyleUnderline"/>
        </w:rPr>
        <w:t xml:space="preserve">, whether that be in the aviation or shipping industry, </w:t>
      </w:r>
      <w:r w:rsidRPr="00970852">
        <w:rPr>
          <w:rStyle w:val="Emphasis"/>
          <w:highlight w:val="green"/>
        </w:rPr>
        <w:t>or</w:t>
      </w:r>
      <w:r w:rsidRPr="00CF5A50">
        <w:rPr>
          <w:rStyle w:val="StyleUnderline"/>
        </w:rPr>
        <w:t xml:space="preserve"> by helping us </w:t>
      </w:r>
      <w:r w:rsidRPr="00970852">
        <w:rPr>
          <w:rStyle w:val="Emphasis"/>
          <w:highlight w:val="green"/>
        </w:rPr>
        <w:t>understand</w:t>
      </w:r>
      <w:r w:rsidRPr="00970852">
        <w:rPr>
          <w:rStyle w:val="StyleUnderline"/>
          <w:highlight w:val="green"/>
        </w:rPr>
        <w:t xml:space="preserve"> </w:t>
      </w:r>
      <w:r w:rsidRPr="00CF5A50">
        <w:rPr>
          <w:rStyle w:val="StyleUnderline"/>
        </w:rPr>
        <w:t xml:space="preserve">and predict </w:t>
      </w:r>
      <w:r w:rsidRPr="00970852">
        <w:rPr>
          <w:rStyle w:val="Emphasis"/>
          <w:highlight w:val="green"/>
        </w:rPr>
        <w:t>natural hazards and disasters,</w:t>
      </w:r>
      <w:r w:rsidRPr="00CF5A50">
        <w:rPr>
          <w:rStyle w:val="StyleUnderline"/>
        </w:rPr>
        <w:t xml:space="preserve"> allowing us to reduce the risk of adverse events – and the costs, environmental, </w:t>
      </w:r>
      <w:proofErr w:type="gramStart"/>
      <w:r w:rsidRPr="00CF5A50">
        <w:rPr>
          <w:rStyle w:val="StyleUnderline"/>
        </w:rPr>
        <w:t>economic</w:t>
      </w:r>
      <w:proofErr w:type="gramEnd"/>
      <w:r w:rsidRPr="00CF5A50">
        <w:rPr>
          <w:rStyle w:val="StyleUnderline"/>
        </w:rPr>
        <w:t xml:space="preserve"> or otherwise.</w:t>
      </w:r>
    </w:p>
    <w:p w14:paraId="20172441" w14:textId="77777777" w:rsidR="007524B5" w:rsidRPr="00521BC4" w:rsidRDefault="007524B5" w:rsidP="007524B5"/>
    <w:p w14:paraId="32D68FF4" w14:textId="77777777" w:rsidR="007524B5" w:rsidRPr="007B4D65" w:rsidRDefault="007524B5" w:rsidP="007524B5"/>
    <w:p w14:paraId="6C5D6246" w14:textId="77777777" w:rsidR="007524B5" w:rsidRDefault="007524B5" w:rsidP="007524B5">
      <w:pPr>
        <w:pStyle w:val="Heading4"/>
        <w:rPr>
          <w:rFonts w:cs="Times New Roman"/>
        </w:rPr>
      </w:pPr>
      <w:r>
        <w:rPr>
          <w:rFonts w:cs="Times New Roman"/>
        </w:rPr>
        <w:lastRenderedPageBreak/>
        <w:t>Warming causes Extinction</w:t>
      </w:r>
    </w:p>
    <w:p w14:paraId="55900114" w14:textId="77777777" w:rsidR="007524B5" w:rsidRPr="00601C82" w:rsidRDefault="007524B5" w:rsidP="007524B5">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0863A9B" w14:textId="77777777" w:rsidR="007524B5" w:rsidRPr="00B660BC" w:rsidRDefault="007524B5" w:rsidP="007524B5">
      <w:pPr>
        <w:rPr>
          <w:rFonts w:asciiTheme="minorHAnsi" w:hAnsiTheme="minorHAnsi" w:cstheme="minorHAnsi"/>
          <w:sz w:val="24"/>
          <w:u w:val="single"/>
        </w:rPr>
      </w:pPr>
      <w:r w:rsidRPr="00D5251F">
        <w:rPr>
          <w:rFonts w:asciiTheme="minorHAnsi" w:hAnsiTheme="minorHAnsi" w:cstheme="minorHAnsi"/>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970852">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970852">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970852">
        <w:rPr>
          <w:rFonts w:asciiTheme="minorHAnsi" w:hAnsiTheme="minorHAnsi" w:cstheme="minorHAnsi"/>
          <w:b/>
          <w:sz w:val="24"/>
          <w:highlight w:val="green"/>
          <w:u w:val="single"/>
        </w:rPr>
        <w:t>freshwater</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970852">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970852">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970852">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970852">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970852">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970852">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970852">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970852">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970852">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970852">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rPr>
        <w:t xml:space="preserve">. Climate change can even impair water quality because it is associated with heavy rains that overwhelm sewage treatment facilities, or because it results in higher concentrations of pollutants in </w:t>
      </w:r>
      <w:r w:rsidRPr="00163E62">
        <w:rPr>
          <w:rFonts w:asciiTheme="minorHAnsi" w:hAnsiTheme="minorHAnsi" w:cstheme="minorHAnsi"/>
        </w:rPr>
        <w:t xml:space="preserve">groundwater </w:t>
      </w:r>
      <w:proofErr w:type="gramStart"/>
      <w:r w:rsidRPr="00163E62">
        <w:rPr>
          <w:rFonts w:asciiTheme="minorHAnsi" w:hAnsiTheme="minorHAnsi" w:cstheme="minorHAnsi"/>
        </w:rPr>
        <w:t>as a result of</w:t>
      </w:r>
      <w:proofErr w:type="gramEnd"/>
      <w:r w:rsidRPr="00163E62">
        <w:rPr>
          <w:rFonts w:asciiTheme="minorHAnsi" w:hAnsiTheme="minorHAnsi" w:cstheme="minorHAnsi"/>
        </w:rPr>
        <w:t xml:space="preserve"> enhanced evaporation and reduced groundwater recharge. </w:t>
      </w:r>
      <w:r w:rsidRPr="00163E62">
        <w:rPr>
          <w:rFonts w:asciiTheme="minorHAnsi" w:hAnsiTheme="minorHAnsi" w:cstheme="minorHAnsi"/>
          <w:b/>
          <w:sz w:val="24"/>
          <w:u w:val="single"/>
        </w:rPr>
        <w:t>Ample clean water</w:t>
      </w:r>
      <w:r w:rsidRPr="00163E62">
        <w:rPr>
          <w:rFonts w:asciiTheme="minorHAnsi" w:hAnsiTheme="minorHAnsi" w:cstheme="minorHAnsi"/>
          <w:sz w:val="24"/>
          <w:u w:val="single"/>
        </w:rPr>
        <w:t xml:space="preserve"> is not a luxury—it </w:t>
      </w:r>
      <w:r w:rsidRPr="00163E62">
        <w:rPr>
          <w:rFonts w:asciiTheme="minorHAnsi" w:hAnsiTheme="minorHAnsi" w:cstheme="minorHAnsi"/>
          <w:b/>
          <w:sz w:val="24"/>
          <w:u w:val="single"/>
        </w:rPr>
        <w:t>is essential for human survival</w:t>
      </w:r>
      <w:r w:rsidRPr="00163E62">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w:t>
      </w:r>
      <w:r w:rsidRPr="00D5251F">
        <w:rPr>
          <w:rFonts w:asciiTheme="minorHAnsi" w:hAnsiTheme="minorHAnsi" w:cstheme="minorHAnsi"/>
        </w:rPr>
        <w:lastRenderedPageBreak/>
        <w:t xml:space="preserve">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rPr>
        <w:t>rarity, but</w:t>
      </w:r>
      <w:proofErr w:type="gramEnd"/>
      <w:r w:rsidRPr="00D5251F">
        <w:rPr>
          <w:rFonts w:asciiTheme="minorHAnsi" w:hAnsiTheme="minorHAnsi" w:cstheme="minorHAnsi"/>
        </w:rPr>
        <w:t xml:space="preserve"> are exactly the manifestations of climate change that we must get better at anticipating (</w:t>
      </w:r>
      <w:proofErr w:type="spellStart"/>
      <w:r w:rsidRPr="00D5251F">
        <w:rPr>
          <w:rFonts w:asciiTheme="minorHAnsi" w:hAnsiTheme="minorHAnsi" w:cstheme="minorHAnsi"/>
        </w:rPr>
        <w:t>Diffenbaugh</w:t>
      </w:r>
      <w:proofErr w:type="spellEnd"/>
      <w:r w:rsidRPr="00D5251F">
        <w:rPr>
          <w:rFonts w:asciiTheme="minorHAnsi" w:hAnsiTheme="minorHAnsi" w:cstheme="minorHAnsi"/>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w:t>
      </w:r>
      <w:r w:rsidRPr="00163E62">
        <w:rPr>
          <w:rFonts w:asciiTheme="minorHAnsi" w:hAnsiTheme="minorHAnsi" w:cstheme="minorHAnsi"/>
          <w:sz w:val="24"/>
          <w:u w:val="single"/>
        </w:rPr>
        <w:t xml:space="preserve">positive feedback loops and societal inertia is fertile ground for global environmental catastrophes </w:t>
      </w:r>
      <w:r w:rsidRPr="00163E62">
        <w:rPr>
          <w:rFonts w:asciiTheme="minorHAnsi" w:hAnsiTheme="minorHAnsi" w:cstheme="minorHAnsi"/>
          <w:b/>
          <w:sz w:val="24"/>
          <w:u w:val="single"/>
        </w:rPr>
        <w:t>Humans</w:t>
      </w:r>
      <w:r w:rsidRPr="00163E62">
        <w:rPr>
          <w:rFonts w:asciiTheme="minorHAnsi" w:hAnsiTheme="minorHAnsi" w:cstheme="minorHAnsi"/>
          <w:sz w:val="24"/>
          <w:u w:val="single"/>
        </w:rPr>
        <w:t xml:space="preserve"> are remarkably </w:t>
      </w:r>
      <w:proofErr w:type="gramStart"/>
      <w:r w:rsidRPr="00163E62">
        <w:rPr>
          <w:rFonts w:asciiTheme="minorHAnsi" w:hAnsiTheme="minorHAnsi" w:cstheme="minorHAnsi"/>
          <w:sz w:val="24"/>
          <w:u w:val="single"/>
        </w:rPr>
        <w:t>ingenious, and</w:t>
      </w:r>
      <w:proofErr w:type="gramEnd"/>
      <w:r w:rsidRPr="00163E62">
        <w:rPr>
          <w:rFonts w:asciiTheme="minorHAnsi" w:hAnsiTheme="minorHAnsi" w:cstheme="minorHAnsi"/>
          <w:sz w:val="24"/>
          <w:u w:val="single"/>
        </w:rPr>
        <w:t xml:space="preserve"> </w:t>
      </w:r>
      <w:r w:rsidRPr="00163E62">
        <w:rPr>
          <w:rFonts w:asciiTheme="minorHAnsi" w:hAnsiTheme="minorHAnsi" w:cstheme="minorHAnsi"/>
          <w:b/>
          <w:sz w:val="24"/>
          <w:u w:val="single"/>
        </w:rPr>
        <w:t>have adapted</w:t>
      </w:r>
      <w:r w:rsidRPr="00163E62">
        <w:rPr>
          <w:rFonts w:asciiTheme="minorHAnsi" w:hAnsiTheme="minorHAnsi" w:cstheme="minorHAnsi"/>
          <w:sz w:val="24"/>
          <w:u w:val="single"/>
        </w:rPr>
        <w:t xml:space="preserve"> to crises </w:t>
      </w:r>
      <w:r w:rsidRPr="00163E62">
        <w:rPr>
          <w:rFonts w:asciiTheme="minorHAnsi" w:hAnsiTheme="minorHAnsi" w:cstheme="minorHAnsi"/>
          <w:b/>
          <w:sz w:val="24"/>
          <w:u w:val="single"/>
        </w:rPr>
        <w:t>throughout</w:t>
      </w:r>
      <w:r w:rsidRPr="00163E62">
        <w:rPr>
          <w:rFonts w:asciiTheme="minorHAnsi" w:hAnsiTheme="minorHAnsi" w:cstheme="minorHAnsi"/>
          <w:sz w:val="24"/>
          <w:u w:val="single"/>
        </w:rPr>
        <w:t xml:space="preserve"> their </w:t>
      </w:r>
      <w:r w:rsidRPr="00163E62">
        <w:rPr>
          <w:rFonts w:asciiTheme="minorHAnsi" w:hAnsiTheme="minorHAnsi" w:cstheme="minorHAnsi"/>
          <w:b/>
          <w:sz w:val="24"/>
          <w:u w:val="single"/>
        </w:rPr>
        <w:t>history</w:t>
      </w:r>
      <w:r w:rsidRPr="00163E62">
        <w:rPr>
          <w:rFonts w:asciiTheme="minorHAnsi" w:hAnsiTheme="minorHAnsi" w:cstheme="minorHAnsi"/>
          <w:sz w:val="24"/>
          <w:u w:val="single"/>
        </w:rPr>
        <w:t xml:space="preserve">. Our doom has been repeatedly predicted, only to be averted by innovation (Ridley, 2011). </w:t>
      </w:r>
      <w:r w:rsidRPr="00163E62">
        <w:rPr>
          <w:rFonts w:asciiTheme="minorHAnsi" w:hAnsiTheme="minorHAnsi" w:cstheme="minorHAnsi"/>
          <w:b/>
          <w:sz w:val="24"/>
          <w:u w:val="single"/>
        </w:rPr>
        <w:t>However</w:t>
      </w:r>
      <w:r w:rsidRPr="00163E62">
        <w:rPr>
          <w:rFonts w:asciiTheme="minorHAnsi" w:hAnsiTheme="minorHAnsi" w:cstheme="minorHAnsi"/>
          <w:sz w:val="24"/>
          <w:u w:val="single"/>
        </w:rPr>
        <w:t xml:space="preserve">, the many </w:t>
      </w:r>
      <w:r w:rsidRPr="00163E62">
        <w:rPr>
          <w:rFonts w:asciiTheme="minorHAnsi" w:hAnsiTheme="minorHAnsi" w:cstheme="minorHAnsi"/>
          <w:b/>
          <w:sz w:val="24"/>
          <w:u w:val="single"/>
        </w:rPr>
        <w:t>stories</w:t>
      </w:r>
      <w:r w:rsidRPr="00163E62">
        <w:rPr>
          <w:rFonts w:asciiTheme="minorHAnsi" w:hAnsiTheme="minorHAnsi" w:cstheme="minorHAnsi"/>
          <w:sz w:val="24"/>
          <w:u w:val="single"/>
        </w:rPr>
        <w:t xml:space="preserve"> </w:t>
      </w:r>
      <w:r w:rsidRPr="00163E62">
        <w:rPr>
          <w:rFonts w:asciiTheme="minorHAnsi" w:hAnsiTheme="minorHAnsi" w:cstheme="minorHAnsi"/>
          <w:b/>
          <w:sz w:val="24"/>
          <w:u w:val="single"/>
        </w:rPr>
        <w:t>of</w:t>
      </w:r>
      <w:r w:rsidRPr="00163E62">
        <w:rPr>
          <w:rFonts w:asciiTheme="minorHAnsi" w:hAnsiTheme="minorHAnsi" w:cstheme="minorHAnsi"/>
          <w:sz w:val="24"/>
          <w:u w:val="single"/>
        </w:rPr>
        <w:t xml:space="preserve"> human ingenuity </w:t>
      </w:r>
      <w:r w:rsidRPr="00163E62">
        <w:rPr>
          <w:rFonts w:asciiTheme="minorHAnsi" w:hAnsiTheme="minorHAnsi" w:cstheme="minorHAnsi"/>
          <w:b/>
          <w:sz w:val="24"/>
          <w:u w:val="single"/>
        </w:rPr>
        <w:t>successfully</w:t>
      </w:r>
      <w:r w:rsidRPr="00163E62">
        <w:rPr>
          <w:rFonts w:asciiTheme="minorHAnsi" w:hAnsiTheme="minorHAnsi" w:cstheme="minorHAnsi"/>
          <w:sz w:val="24"/>
          <w:u w:val="single"/>
        </w:rPr>
        <w:t xml:space="preserve"> </w:t>
      </w:r>
      <w:r w:rsidRPr="00163E62">
        <w:rPr>
          <w:rFonts w:asciiTheme="minorHAnsi" w:hAnsiTheme="minorHAnsi" w:cstheme="minorHAnsi"/>
          <w:b/>
          <w:sz w:val="24"/>
          <w:u w:val="single"/>
        </w:rPr>
        <w:t>addressing</w:t>
      </w:r>
      <w:r w:rsidRPr="00163E62">
        <w:rPr>
          <w:rFonts w:asciiTheme="minorHAnsi" w:hAnsiTheme="minorHAnsi" w:cstheme="minorHAnsi"/>
          <w:sz w:val="24"/>
          <w:u w:val="single"/>
        </w:rPr>
        <w:t xml:space="preserve"> </w:t>
      </w:r>
      <w:r w:rsidRPr="00163E62">
        <w:rPr>
          <w:rFonts w:asciiTheme="minorHAnsi" w:hAnsiTheme="minorHAnsi" w:cstheme="minorHAnsi"/>
          <w:b/>
          <w:sz w:val="24"/>
          <w:u w:val="single"/>
        </w:rPr>
        <w:t>existential risks</w:t>
      </w:r>
      <w:r w:rsidRPr="00163E62">
        <w:rPr>
          <w:rFonts w:asciiTheme="minorHAnsi" w:hAnsiTheme="minorHAnsi" w:cstheme="minorHAnsi"/>
          <w:sz w:val="24"/>
          <w:u w:val="single"/>
        </w:rPr>
        <w:t xml:space="preserve"> such as global famine or extreme air pollution </w:t>
      </w:r>
      <w:r w:rsidRPr="00163E62">
        <w:rPr>
          <w:rFonts w:asciiTheme="minorHAnsi" w:hAnsiTheme="minorHAnsi" w:cstheme="minorHAnsi"/>
          <w:b/>
          <w:sz w:val="24"/>
          <w:u w:val="single"/>
        </w:rPr>
        <w:t>represent</w:t>
      </w:r>
      <w:r w:rsidRPr="00163E62">
        <w:rPr>
          <w:rFonts w:asciiTheme="minorHAnsi" w:hAnsiTheme="minorHAnsi" w:cstheme="minorHAnsi"/>
          <w:sz w:val="24"/>
          <w:u w:val="single"/>
        </w:rPr>
        <w:t xml:space="preserve"> environmental c</w:t>
      </w:r>
      <w:r w:rsidRPr="00163E62">
        <w:rPr>
          <w:rFonts w:asciiTheme="minorHAnsi" w:hAnsiTheme="minorHAnsi" w:cstheme="minorHAnsi"/>
          <w:b/>
          <w:sz w:val="24"/>
          <w:u w:val="single"/>
        </w:rPr>
        <w:t>hallenges that are</w:t>
      </w:r>
      <w:r w:rsidRPr="00163E62">
        <w:rPr>
          <w:rFonts w:asciiTheme="minorHAnsi" w:hAnsiTheme="minorHAnsi" w:cstheme="minorHAnsi"/>
          <w:sz w:val="24"/>
          <w:u w:val="single"/>
        </w:rPr>
        <w:t xml:space="preserve"> largely </w:t>
      </w:r>
      <w:r w:rsidRPr="00163E62">
        <w:rPr>
          <w:rFonts w:asciiTheme="minorHAnsi" w:hAnsiTheme="minorHAnsi" w:cstheme="minorHAnsi"/>
          <w:b/>
          <w:sz w:val="24"/>
          <w:u w:val="single"/>
        </w:rPr>
        <w:t>linear</w:t>
      </w:r>
      <w:r w:rsidRPr="00163E62">
        <w:rPr>
          <w:rFonts w:asciiTheme="minorHAnsi" w:hAnsiTheme="minorHAnsi" w:cstheme="minorHAnsi"/>
          <w:sz w:val="24"/>
          <w:u w:val="single"/>
        </w:rPr>
        <w:t xml:space="preserve">, have immediate consequences, </w:t>
      </w:r>
      <w:r w:rsidRPr="00163E62">
        <w:rPr>
          <w:rFonts w:asciiTheme="minorHAnsi" w:hAnsiTheme="minorHAnsi" w:cstheme="minorHAnsi"/>
          <w:b/>
          <w:sz w:val="24"/>
          <w:u w:val="single"/>
        </w:rPr>
        <w:t>and operate without positive feedbacks</w:t>
      </w:r>
      <w:r w:rsidRPr="00163E62">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w:t>
      </w:r>
      <w:r w:rsidRPr="00D5251F">
        <w:rPr>
          <w:rFonts w:asciiTheme="minorHAnsi" w:hAnsiTheme="minorHAnsi" w:cstheme="minorHAnsi"/>
          <w:sz w:val="24"/>
          <w:u w:val="single"/>
        </w:rPr>
        <w:t xml:space="preserve"> pollution events more likely.</w:t>
      </w:r>
      <w:r w:rsidRPr="00D5251F">
        <w:rPr>
          <w:rFonts w:asciiTheme="minorHAnsi" w:hAnsiTheme="minorHAnsi" w:cstheme="minorHAnsi"/>
        </w:rPr>
        <w:t xml:space="preserve"> In </w:t>
      </w:r>
      <w:proofErr w:type="gramStart"/>
      <w:r w:rsidRPr="00D5251F">
        <w:rPr>
          <w:rFonts w:asciiTheme="minorHAnsi" w:hAnsiTheme="minorHAnsi" w:cstheme="minorHAnsi"/>
        </w:rPr>
        <w:t>fact</w:t>
      </w:r>
      <w:proofErr w:type="gramEnd"/>
      <w:r w:rsidRPr="00D5251F">
        <w:rPr>
          <w:rFonts w:asciiTheme="minorHAnsi" w:hAnsiTheme="minorHAnsi" w:cstheme="minorHAnsi"/>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rPr>
        <w:t>a negative feedback of society</w:t>
      </w:r>
      <w:proofErr w:type="gramEnd"/>
      <w:r w:rsidRPr="00D5251F">
        <w:rPr>
          <w:rFonts w:asciiTheme="minorHAnsi" w:hAnsiTheme="minorHAnsi" w:cstheme="minorHAnsi"/>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rPr>
        <w:t>long time</w:t>
      </w:r>
      <w:proofErr w:type="gramEnd"/>
      <w:r w:rsidRPr="00D5251F">
        <w:rPr>
          <w:rFonts w:asciiTheme="minorHAnsi" w:hAnsiTheme="minorHAnsi" w:cstheme="minorHAnsi"/>
        </w:rPr>
        <w:t xml:space="preserve"> delays between rising CO2 concentrations and damage to humans. The consequence of these delays </w:t>
      </w:r>
      <w:proofErr w:type="gramStart"/>
      <w:r w:rsidRPr="00D5251F">
        <w:rPr>
          <w:rFonts w:asciiTheme="minorHAnsi" w:hAnsiTheme="minorHAnsi" w:cstheme="minorHAnsi"/>
        </w:rPr>
        <w:t>are</w:t>
      </w:r>
      <w:proofErr w:type="gramEnd"/>
      <w:r w:rsidRPr="00D5251F">
        <w:rPr>
          <w:rFonts w:asciiTheme="minorHAnsi" w:hAnsiTheme="minorHAnsi" w:cstheme="minorHAnsi"/>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rPr>
        <w:t>biogeophysical</w:t>
      </w:r>
      <w:proofErr w:type="spellEnd"/>
      <w:r w:rsidRPr="00D5251F">
        <w:rPr>
          <w:rFonts w:asciiTheme="minorHAnsi" w:hAnsiTheme="minorHAnsi" w:cstheme="minorHAnsi"/>
        </w:rPr>
        <w:t xml:space="preserve">, cloud, ice-albedo, and water vapor feedbacks. As important as it is to understand these feedbacks individually, it is even more essential to study the interactive nature of these feedbacks. Modeling studies show </w:t>
      </w:r>
      <w:r w:rsidRPr="00D5251F">
        <w:rPr>
          <w:rFonts w:asciiTheme="minorHAnsi" w:hAnsiTheme="minorHAnsi" w:cstheme="minorHAnsi"/>
        </w:rPr>
        <w:lastRenderedPageBreak/>
        <w:t xml:space="preserve">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rPr>
        <w:t>Totterdell</w:t>
      </w:r>
      <w:proofErr w:type="spellEnd"/>
      <w:r w:rsidRPr="00D5251F">
        <w:rPr>
          <w:rFonts w:asciiTheme="minorHAnsi" w:hAnsiTheme="minorHAnsi" w:cstheme="minorHAnsi"/>
        </w:rPr>
        <w:t xml:space="preserve">, 2000; </w:t>
      </w:r>
      <w:proofErr w:type="spellStart"/>
      <w:r w:rsidRPr="00D5251F">
        <w:rPr>
          <w:rFonts w:asciiTheme="minorHAnsi" w:hAnsiTheme="minorHAnsi" w:cstheme="minorHAnsi"/>
        </w:rPr>
        <w:t>Hajima</w:t>
      </w:r>
      <w:proofErr w:type="spellEnd"/>
      <w:r w:rsidRPr="00D5251F">
        <w:rPr>
          <w:rFonts w:asciiTheme="minorHAnsi" w:hAnsiTheme="minorHAnsi" w:cstheme="minorHAnsi"/>
        </w:rPr>
        <w:t xml:space="preserve">, </w:t>
      </w:r>
      <w:proofErr w:type="spellStart"/>
      <w:r w:rsidRPr="00D5251F">
        <w:rPr>
          <w:rFonts w:asciiTheme="minorHAnsi" w:hAnsiTheme="minorHAnsi" w:cstheme="minorHAnsi"/>
        </w:rPr>
        <w:t>Tachiiri</w:t>
      </w:r>
      <w:proofErr w:type="spellEnd"/>
      <w:r w:rsidRPr="00D5251F">
        <w:rPr>
          <w:rFonts w:asciiTheme="minorHAnsi" w:hAnsiTheme="minorHAnsi" w:cstheme="minorHAnsi"/>
        </w:rPr>
        <w:t xml:space="preserve">, Ito, &amp; </w:t>
      </w:r>
      <w:proofErr w:type="spellStart"/>
      <w:r w:rsidRPr="00D5251F">
        <w:rPr>
          <w:rFonts w:asciiTheme="minorHAnsi" w:hAnsiTheme="minorHAnsi" w:cstheme="minorHAnsi"/>
        </w:rPr>
        <w:t>Kawamiya</w:t>
      </w:r>
      <w:proofErr w:type="spellEnd"/>
      <w:r w:rsidRPr="00D5251F">
        <w:rPr>
          <w:rFonts w:asciiTheme="minorHAnsi" w:hAnsiTheme="minorHAnsi" w:cstheme="minorHAnsi"/>
        </w:rPr>
        <w:t xml:space="preserve">, 2014; </w:t>
      </w:r>
      <w:proofErr w:type="spellStart"/>
      <w:r w:rsidRPr="00D5251F">
        <w:rPr>
          <w:rFonts w:asciiTheme="minorHAnsi" w:hAnsiTheme="minorHAnsi" w:cstheme="minorHAnsi"/>
        </w:rPr>
        <w:t>Knutti</w:t>
      </w:r>
      <w:proofErr w:type="spellEnd"/>
      <w:r w:rsidRPr="00D5251F">
        <w:rPr>
          <w:rFonts w:asciiTheme="minorHAnsi" w:hAnsiTheme="minorHAnsi" w:cstheme="minorHAnsi"/>
        </w:rPr>
        <w:t xml:space="preserve"> &amp; </w:t>
      </w:r>
      <w:proofErr w:type="spellStart"/>
      <w:r w:rsidRPr="00D5251F">
        <w:rPr>
          <w:rFonts w:asciiTheme="minorHAnsi" w:hAnsiTheme="minorHAnsi" w:cstheme="minorHAnsi"/>
        </w:rPr>
        <w:t>Rugenstein</w:t>
      </w:r>
      <w:proofErr w:type="spellEnd"/>
      <w:r w:rsidRPr="00D5251F">
        <w:rPr>
          <w:rFonts w:asciiTheme="minorHAnsi" w:hAnsiTheme="minorHAnsi" w:cstheme="minorHAnsi"/>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rPr>
        <w:t>Friedlingstein</w:t>
      </w:r>
      <w:proofErr w:type="spellEnd"/>
      <w:r w:rsidRPr="00D5251F">
        <w:rPr>
          <w:rFonts w:asciiTheme="minorHAnsi" w:hAnsiTheme="minorHAnsi" w:cstheme="minorHAnsi"/>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rPr>
        <w:t>biogeophysical</w:t>
      </w:r>
      <w:proofErr w:type="spellEnd"/>
      <w:r w:rsidRPr="00D5251F">
        <w:rPr>
          <w:rFonts w:asciiTheme="minorHAnsi" w:hAnsiTheme="minorHAnsi" w:cstheme="minorHAnsi"/>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rPr>
        <w:t>Chamey</w:t>
      </w:r>
      <w:proofErr w:type="spellEnd"/>
      <w:r w:rsidRPr="00D5251F">
        <w:rPr>
          <w:rFonts w:asciiTheme="minorHAnsi" w:hAnsiTheme="minorHAnsi" w:cstheme="minorHAnsi"/>
        </w:rPr>
        <w:t xml:space="preserve">, Stone, &amp; Quirk, 1975). To top it off, overgrazing depletes the soil, leading to </w:t>
      </w:r>
      <w:r w:rsidRPr="00163E62">
        <w:rPr>
          <w:rFonts w:asciiTheme="minorHAnsi" w:hAnsiTheme="minorHAnsi" w:cstheme="minorHAnsi"/>
        </w:rPr>
        <w:t>augmented vegetation loss (</w:t>
      </w:r>
      <w:proofErr w:type="spellStart"/>
      <w:r w:rsidRPr="00163E62">
        <w:rPr>
          <w:rFonts w:asciiTheme="minorHAnsi" w:hAnsiTheme="minorHAnsi" w:cstheme="minorHAnsi"/>
        </w:rPr>
        <w:t>Anderies</w:t>
      </w:r>
      <w:proofErr w:type="spellEnd"/>
      <w:r w:rsidRPr="00163E62">
        <w:rPr>
          <w:rFonts w:asciiTheme="minorHAnsi" w:hAnsiTheme="minorHAnsi" w:cstheme="minorHAnsi"/>
        </w:rPr>
        <w:t xml:space="preserve">, Janssen, &amp; Walker, 2002). Climate change often also increases the risk of forest fires, </w:t>
      </w:r>
      <w:proofErr w:type="gramStart"/>
      <w:r w:rsidRPr="00163E62">
        <w:rPr>
          <w:rFonts w:asciiTheme="minorHAnsi" w:hAnsiTheme="minorHAnsi" w:cstheme="minorHAnsi"/>
        </w:rPr>
        <w:t>as a result of</w:t>
      </w:r>
      <w:proofErr w:type="gramEnd"/>
      <w:r w:rsidRPr="00163E62">
        <w:rPr>
          <w:rFonts w:asciiTheme="minorHAnsi" w:hAnsiTheme="minorHAnsi" w:cstheme="minorHAnsi"/>
        </w:rPr>
        <w:t xml:space="preserve"> higher temperatures and persistent drought conditions. The expectation is that </w:t>
      </w:r>
      <w:r w:rsidRPr="00163E62">
        <w:rPr>
          <w:rFonts w:asciiTheme="minorHAnsi" w:hAnsiTheme="minorHAnsi" w:cstheme="minorHAnsi"/>
          <w:b/>
          <w:sz w:val="24"/>
          <w:u w:val="single"/>
        </w:rPr>
        <w:t>forest fires will become more frequent</w:t>
      </w:r>
      <w:r w:rsidRPr="00163E62">
        <w:rPr>
          <w:rFonts w:asciiTheme="minorHAnsi" w:hAnsiTheme="minorHAnsi" w:cstheme="minorHAnsi"/>
        </w:rPr>
        <w:t xml:space="preserve"> and severe with climate warming and drought (</w:t>
      </w:r>
      <w:proofErr w:type="spellStart"/>
      <w:r w:rsidRPr="00163E62">
        <w:rPr>
          <w:rFonts w:asciiTheme="minorHAnsi" w:hAnsiTheme="minorHAnsi" w:cstheme="minorHAnsi"/>
        </w:rPr>
        <w:t>Scholze</w:t>
      </w:r>
      <w:proofErr w:type="spellEnd"/>
      <w:r w:rsidRPr="00163E62">
        <w:rPr>
          <w:rFonts w:asciiTheme="minorHAnsi" w:hAnsiTheme="minorHAnsi" w:cstheme="minorHAnsi"/>
        </w:rPr>
        <w:t>, Knorr, Arnell, &amp; Prentice, 2006), a trend for which we have already seen evidence (Allen et al., 2010). Tragically, the increased severity and risk of Southern</w:t>
      </w:r>
      <w:r w:rsidRPr="00D5251F">
        <w:rPr>
          <w:rFonts w:asciiTheme="minorHAnsi" w:hAnsiTheme="minorHAnsi" w:cstheme="minorHAnsi"/>
        </w:rPr>
        <w:t xml:space="preserve"> California wildfires recently predicted by climate scientists (</w:t>
      </w:r>
      <w:proofErr w:type="spellStart"/>
      <w:r w:rsidRPr="00D5251F">
        <w:rPr>
          <w:rFonts w:asciiTheme="minorHAnsi" w:hAnsiTheme="minorHAnsi" w:cstheme="minorHAnsi"/>
        </w:rPr>
        <w:t>Jin</w:t>
      </w:r>
      <w:proofErr w:type="spellEnd"/>
      <w:r w:rsidRPr="00D5251F">
        <w:rPr>
          <w:rFonts w:asciiTheme="minorHAnsi" w:hAnsiTheme="minorHAnsi" w:cstheme="minorHAnsi"/>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970852">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970852">
        <w:rPr>
          <w:rFonts w:asciiTheme="minorHAnsi" w:hAnsiTheme="minorHAnsi" w:cstheme="minorHAnsi"/>
          <w:b/>
          <w:sz w:val="24"/>
          <w:highlight w:val="green"/>
          <w:u w:val="single"/>
        </w:rPr>
        <w:t>could catch humanity off-guard and produce a</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970852">
        <w:rPr>
          <w:rFonts w:asciiTheme="minorHAnsi" w:hAnsiTheme="minorHAnsi" w:cstheme="minorHAnsi"/>
          <w:b/>
          <w:sz w:val="24"/>
          <w:highlight w:val="green"/>
          <w:u w:val="single"/>
        </w:rPr>
        <w:t>apocalyptic event.</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rPr>
        <w:t xml:space="preserve"> </w:t>
      </w:r>
      <w:proofErr w:type="gramStart"/>
      <w:r w:rsidRPr="00D5251F">
        <w:rPr>
          <w:rFonts w:asciiTheme="minorHAnsi" w:hAnsiTheme="minorHAnsi" w:cstheme="minorHAnsi"/>
        </w:rPr>
        <w:t>Of course</w:t>
      </w:r>
      <w:proofErr w:type="gramEnd"/>
      <w:r w:rsidRPr="00D5251F">
        <w:rPr>
          <w:rFonts w:asciiTheme="minorHAnsi" w:hAnsiTheme="minorHAnsi" w:cstheme="minorHAnsi"/>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rPr>
        <w:t>as a consequence of</w:t>
      </w:r>
      <w:proofErr w:type="gramEnd"/>
      <w:r w:rsidRPr="00D5251F">
        <w:rPr>
          <w:rFonts w:asciiTheme="minorHAnsi" w:hAnsiTheme="minorHAnsi" w:cstheme="minorHAnsi"/>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rPr>
        <w:t>Wetherald</w:t>
      </w:r>
      <w:proofErr w:type="spellEnd"/>
      <w:r w:rsidRPr="00D5251F">
        <w:rPr>
          <w:rFonts w:asciiTheme="minorHAnsi" w:hAnsiTheme="minorHAnsi" w:cstheme="minorHAnsi"/>
        </w:rPr>
        <w:t xml:space="preserve">,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w:t>
      </w:r>
      <w:r w:rsidRPr="00D5251F">
        <w:rPr>
          <w:rFonts w:asciiTheme="minorHAnsi" w:hAnsiTheme="minorHAnsi" w:cstheme="minorHAnsi"/>
        </w:rPr>
        <w:lastRenderedPageBreak/>
        <w:t>radiation) effect (</w:t>
      </w:r>
      <w:proofErr w:type="spellStart"/>
      <w:r w:rsidRPr="00D5251F">
        <w:rPr>
          <w:rFonts w:asciiTheme="minorHAnsi" w:hAnsiTheme="minorHAnsi" w:cstheme="minorHAnsi"/>
        </w:rPr>
        <w:t>Lashof</w:t>
      </w:r>
      <w:proofErr w:type="spellEnd"/>
      <w:r w:rsidRPr="00D5251F">
        <w:rPr>
          <w:rFonts w:asciiTheme="minorHAnsi" w:hAnsiTheme="minorHAnsi" w:cstheme="minorHAnsi"/>
        </w:rPr>
        <w:t xml:space="preserve">, DeAngelo, </w:t>
      </w:r>
      <w:proofErr w:type="spellStart"/>
      <w:r w:rsidRPr="00D5251F">
        <w:rPr>
          <w:rFonts w:asciiTheme="minorHAnsi" w:hAnsiTheme="minorHAnsi" w:cstheme="minorHAnsi"/>
        </w:rPr>
        <w:t>Saleska</w:t>
      </w:r>
      <w:proofErr w:type="spellEnd"/>
      <w:r w:rsidRPr="00D5251F">
        <w:rPr>
          <w:rFonts w:asciiTheme="minorHAnsi" w:hAnsiTheme="minorHAnsi" w:cstheme="minorHAnsi"/>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rPr>
        <w:t>Burgman</w:t>
      </w:r>
      <w:proofErr w:type="spellEnd"/>
      <w:r w:rsidRPr="00D5251F">
        <w:rPr>
          <w:rFonts w:asciiTheme="minorHAnsi" w:hAnsiTheme="minorHAnsi" w:cstheme="minorHAnsi"/>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970852">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970852">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97085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882F3B9" w14:textId="77777777" w:rsidR="007524B5" w:rsidRPr="00680734" w:rsidRDefault="007524B5" w:rsidP="007524B5">
      <w:r>
        <w:rPr>
          <w:rFonts w:ascii="AppleSystemUIFont" w:hAnsi="AppleSystemUIFont" w:cs="AppleSystemUIFont"/>
          <w:sz w:val="26"/>
          <w:szCs w:val="26"/>
        </w:rPr>
        <w:t xml:space="preserve">Prefer – cites IGI definition and is concrete – err neg </w:t>
      </w:r>
      <w:proofErr w:type="spellStart"/>
      <w:r>
        <w:rPr>
          <w:rFonts w:ascii="AppleSystemUIFont" w:hAnsi="AppleSystemUIFont" w:cs="AppleSystemUIFont"/>
          <w:sz w:val="26"/>
          <w:szCs w:val="26"/>
        </w:rPr>
        <w:t>bc</w:t>
      </w:r>
      <w:proofErr w:type="spellEnd"/>
      <w:r>
        <w:rPr>
          <w:rFonts w:ascii="AppleSystemUIFont" w:hAnsi="AppleSystemUIFont" w:cs="AppleSystemUIFont"/>
          <w:sz w:val="26"/>
          <w:szCs w:val="26"/>
        </w:rPr>
        <w:t xml:space="preserve"> their </w:t>
      </w:r>
      <w:proofErr w:type="spellStart"/>
      <w:r>
        <w:rPr>
          <w:rFonts w:ascii="AppleSystemUIFont" w:hAnsi="AppleSystemUIFont" w:cs="AppleSystemUIFont"/>
          <w:sz w:val="26"/>
          <w:szCs w:val="26"/>
        </w:rPr>
        <w:t>plantext</w:t>
      </w:r>
      <w:proofErr w:type="spellEnd"/>
      <w:r>
        <w:rPr>
          <w:rFonts w:ascii="AppleSystemUIFont" w:hAnsi="AppleSystemUIFont" w:cs="AppleSystemUIFont"/>
          <w:sz w:val="26"/>
          <w:szCs w:val="26"/>
        </w:rPr>
        <w:t xml:space="preserve"> is vague + no new 1ar definitions </w:t>
      </w:r>
      <w:proofErr w:type="spellStart"/>
      <w:r>
        <w:rPr>
          <w:rFonts w:ascii="AppleSystemUIFont" w:hAnsi="AppleSystemUIFont" w:cs="AppleSystemUIFont"/>
          <w:sz w:val="26"/>
          <w:szCs w:val="26"/>
        </w:rPr>
        <w:t>bc</w:t>
      </w:r>
      <w:proofErr w:type="spellEnd"/>
      <w:r>
        <w:rPr>
          <w:rFonts w:ascii="AppleSystemUIFont" w:hAnsi="AppleSystemUIFont" w:cs="AppleSystemUIFont"/>
          <w:sz w:val="26"/>
          <w:szCs w:val="26"/>
        </w:rPr>
        <w:t xml:space="preserve"> it would contradict the 1ac and neg </w:t>
      </w:r>
      <w:proofErr w:type="spellStart"/>
      <w:r>
        <w:rPr>
          <w:rFonts w:ascii="AppleSystemUIFont" w:hAnsi="AppleSystemUIFont" w:cs="AppleSystemUIFont"/>
          <w:sz w:val="26"/>
          <w:szCs w:val="26"/>
        </w:rPr>
        <w:t>strat</w:t>
      </w:r>
      <w:proofErr w:type="spellEnd"/>
      <w:r>
        <w:rPr>
          <w:rFonts w:ascii="AppleSystemUIFont" w:hAnsi="AppleSystemUIFont" w:cs="AppleSystemUIFont"/>
          <w:sz w:val="26"/>
          <w:szCs w:val="26"/>
        </w:rPr>
        <w:t xml:space="preserve"> was premised on it being bad</w:t>
      </w:r>
    </w:p>
    <w:p w14:paraId="22CCC884" w14:textId="77777777" w:rsidR="007524B5" w:rsidRDefault="007524B5" w:rsidP="007524B5">
      <w:pPr>
        <w:rPr>
          <w:rFonts w:asciiTheme="minorHAnsi" w:hAnsiTheme="minorHAnsi"/>
        </w:rPr>
      </w:pPr>
    </w:p>
    <w:p w14:paraId="541D86ED" w14:textId="77777777" w:rsidR="007524B5" w:rsidRDefault="007524B5" w:rsidP="007524B5">
      <w:pPr>
        <w:pStyle w:val="Heading3"/>
      </w:pPr>
      <w:r>
        <w:lastRenderedPageBreak/>
        <w:t>5</w:t>
      </w:r>
    </w:p>
    <w:p w14:paraId="0BCE1B3A" w14:textId="1C8311DB" w:rsidR="007524B5" w:rsidRDefault="007524B5" w:rsidP="007524B5">
      <w:pPr>
        <w:rPr>
          <w:rFonts w:eastAsiaTheme="majorEastAsia"/>
          <w:b/>
          <w:bCs/>
          <w:sz w:val="26"/>
          <w:szCs w:val="26"/>
        </w:rPr>
      </w:pPr>
      <w:r w:rsidRPr="00FE64FE">
        <w:rPr>
          <w:rFonts w:eastAsiaTheme="majorEastAsia"/>
          <w:b/>
          <w:bCs/>
          <w:sz w:val="26"/>
          <w:szCs w:val="26"/>
        </w:rPr>
        <w:t>CP: Private entities should not appropriate outer space via Large Satellite Constellations in Lower Earth Orbit except for African private entities. African private entities should significantly invest in Large Satellite Constellations in Lower Earth Orbit and the states should fund it. African governments should significantly subsidize African private entities involved in the appropriation of outer space via Large Satellite Constellations in Lower Earth Orbit</w:t>
      </w:r>
      <w:r w:rsidR="00D1549E">
        <w:rPr>
          <w:rFonts w:eastAsiaTheme="majorEastAsia"/>
          <w:b/>
          <w:bCs/>
          <w:sz w:val="26"/>
          <w:szCs w:val="26"/>
        </w:rPr>
        <w:t xml:space="preserve">. </w:t>
      </w:r>
    </w:p>
    <w:p w14:paraId="7CF72D79" w14:textId="77777777" w:rsidR="007524B5" w:rsidRPr="00AE4552" w:rsidRDefault="007524B5" w:rsidP="007524B5">
      <w:r>
        <w:t xml:space="preserve">No offshoring -- </w:t>
      </w:r>
    </w:p>
    <w:p w14:paraId="31987E02" w14:textId="77777777" w:rsidR="007524B5" w:rsidRDefault="007524B5" w:rsidP="007524B5">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4226E0BA" w14:textId="77777777" w:rsidR="007524B5" w:rsidRPr="00BD6B99" w:rsidRDefault="007524B5" w:rsidP="007524B5">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68881CC7" w14:textId="77777777" w:rsidR="007524B5" w:rsidRPr="004B777E" w:rsidRDefault="007524B5" w:rsidP="007524B5">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rPr>
          <w:sz w:val="16"/>
        </w:rPr>
        <w:t xml:space="preserve"> (excluding the cost of the RASCOM-QAF 1R replacement). 30 of these satellites fall into the Small Satellite market. </w:t>
      </w:r>
      <w:proofErr w:type="gramStart"/>
      <w:r w:rsidRPr="004B777E">
        <w:rPr>
          <w:sz w:val="16"/>
        </w:rPr>
        <w:t xml:space="preserve">The </w:t>
      </w:r>
      <w:r w:rsidRPr="004B777E">
        <w:rPr>
          <w:rStyle w:val="StyleUnderline"/>
        </w:rPr>
        <w:t>majority of</w:t>
      </w:r>
      <w:proofErr w:type="gramEnd"/>
      <w:r w:rsidRPr="004B777E">
        <w:rPr>
          <w:rStyle w:val="StyleUnderline"/>
        </w:rPr>
        <w:t xml:space="preserve"> satellites owned by African institutions</w:t>
      </w:r>
      <w:r w:rsidRPr="004B777E">
        <w:rPr>
          <w:sz w:val="16"/>
        </w:rPr>
        <w:t xml:space="preserve"> </w:t>
      </w:r>
      <w:r w:rsidRPr="004B777E">
        <w:rPr>
          <w:rStyle w:val="StyleUnderline"/>
        </w:rPr>
        <w:t>typically involves satellites with less than 600kgs</w:t>
      </w:r>
      <w:r w:rsidRPr="004B777E">
        <w:rPr>
          <w:sz w:val="16"/>
        </w:rPr>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74290F">
        <w:rPr>
          <w:rStyle w:val="StyleUnderline"/>
        </w:rPr>
        <w:t xml:space="preserve">coupled with the </w:t>
      </w:r>
      <w:r w:rsidRPr="0074290F">
        <w:rPr>
          <w:rStyle w:val="Emphasis"/>
        </w:rPr>
        <w:t>ease of mass production</w:t>
      </w:r>
      <w:r w:rsidRPr="0074290F">
        <w:rPr>
          <w:rStyle w:val="StyleUnderline"/>
        </w:rPr>
        <w:t>.</w:t>
      </w:r>
      <w:r w:rsidRPr="0074290F">
        <w:rPr>
          <w:sz w:val="16"/>
        </w:rPr>
        <w:t xml:space="preserve"> They are also </w:t>
      </w:r>
      <w:r w:rsidRPr="0074290F">
        <w:rPr>
          <w:rStyle w:val="StyleUnderline"/>
        </w:rPr>
        <w:t>significantly more versatile in certain applications</w:t>
      </w:r>
      <w:r w:rsidRPr="0074290F">
        <w:rPr>
          <w:sz w:val="16"/>
        </w:rPr>
        <w:t>, owing to their reduced size. For example, they are</w:t>
      </w:r>
      <w:r w:rsidRPr="004B777E">
        <w:rPr>
          <w:sz w:val="16"/>
        </w:rPr>
        <w:t xml:space="preserv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rPr>
          <w:sz w:val="16"/>
        </w:rPr>
        <w:t xml:space="preserve">It comes as no surprise then </w:t>
      </w:r>
      <w:proofErr w:type="gramStart"/>
      <w:r w:rsidRPr="004B777E">
        <w:rPr>
          <w:sz w:val="16"/>
        </w:rPr>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rPr>
          <w:sz w:val="16"/>
        </w:rPr>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rPr>
          <w:sz w:val="16"/>
        </w:rPr>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xml:space="preserve">, sometimes called </w:t>
      </w:r>
      <w:proofErr w:type="gramStart"/>
      <w:r w:rsidRPr="004B777E">
        <w:rPr>
          <w:rStyle w:val="StyleUnderline"/>
        </w:rPr>
        <w:t>nano-</w:t>
      </w:r>
      <w:r w:rsidRPr="002A2D3F">
        <w:rPr>
          <w:rStyle w:val="StyleUnderline"/>
          <w:highlight w:val="cyan"/>
        </w:rPr>
        <w:t>satellites</w:t>
      </w:r>
      <w:proofErr w:type="gramEnd"/>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rPr>
          <w:sz w:val="16"/>
        </w:rPr>
        <w:t xml:space="preserve"> Most importantly through the AU Science, </w:t>
      </w:r>
      <w:proofErr w:type="gramStart"/>
      <w:r w:rsidRPr="004B777E">
        <w:rPr>
          <w:sz w:val="16"/>
        </w:rPr>
        <w:t>Technology</w:t>
      </w:r>
      <w:proofErr w:type="gramEnd"/>
      <w:r w:rsidRPr="004B777E">
        <w:rPr>
          <w:sz w:val="16"/>
        </w:rPr>
        <w:t xml:space="preserve"> and Innovation Science Strategy for Africa – 2024 (STISA-2024). Small satellites are categorized as space systems of up to 600 kg (falling into the categories of Minisatellites, Microsatellite, Nanosatellite, Picosatellite, and </w:t>
      </w:r>
      <w:proofErr w:type="spellStart"/>
      <w:r w:rsidRPr="004B777E">
        <w:rPr>
          <w:sz w:val="16"/>
        </w:rPr>
        <w:t>Femto</w:t>
      </w:r>
      <w:proofErr w:type="spellEnd"/>
      <w:r w:rsidRPr="004B777E">
        <w:rPr>
          <w:sz w:val="16"/>
        </w:rPr>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rPr>
          <w:sz w:val="16"/>
        </w:rPr>
        <w:t>rise,</w:t>
      </w:r>
      <w:proofErr w:type="gramEnd"/>
      <w:r w:rsidRPr="004B777E">
        <w:rPr>
          <w:sz w:val="16"/>
        </w:rPr>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w:t>
      </w:r>
      <w:r w:rsidRPr="004B777E">
        <w:rPr>
          <w:sz w:val="16"/>
        </w:rPr>
        <w:lastRenderedPageBreak/>
        <w:t xml:space="preserve">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w:t>
      </w:r>
      <w:proofErr w:type="gramStart"/>
      <w:r w:rsidRPr="004B777E">
        <w:rPr>
          <w:sz w:val="16"/>
        </w:rPr>
        <w:t>engineering</w:t>
      </w:r>
      <w:proofErr w:type="gramEnd"/>
      <w:r w:rsidRPr="004B777E">
        <w:rPr>
          <w:sz w:val="16"/>
        </w:rPr>
        <w:t xml:space="preserve">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rPr>
          <w:sz w:val="16"/>
        </w:rPr>
        <w:t>Smallsats</w:t>
      </w:r>
      <w:proofErr w:type="spellEnd"/>
      <w:r w:rsidRPr="004B777E">
        <w:rPr>
          <w:sz w:val="16"/>
        </w:rPr>
        <w:t xml:space="preserve">, also attesting to the affordability of the systems. This is also a sign of government effort to support the growth of this industry, and the contributions of the youth in satellite development. </w:t>
      </w:r>
      <w:proofErr w:type="gramStart"/>
      <w:r w:rsidRPr="004B777E">
        <w:rPr>
          <w:sz w:val="16"/>
        </w:rPr>
        <w:t>Indeed</w:t>
      </w:r>
      <w:proofErr w:type="gramEnd"/>
      <w:r w:rsidRPr="004B777E">
        <w:rPr>
          <w:sz w:val="16"/>
        </w:rPr>
        <w:t xml:space="preserve"> the manufacturing ability is extremely important, but also </w:t>
      </w:r>
      <w:r w:rsidRPr="0074290F">
        <w:rPr>
          <w:sz w:val="16"/>
        </w:rPr>
        <w:t>the service capability and development prospects. Despite these positive steps there is still quite a need for funding in this area. Of the overall revenue and results</w:t>
      </w:r>
      <w:r w:rsidRPr="0074290F">
        <w:rPr>
          <w:rStyle w:val="Emphasis"/>
        </w:rPr>
        <w:t>, Earth Observation is the most predominant small sat use</w:t>
      </w:r>
      <w:r w:rsidRPr="0074290F">
        <w:rPr>
          <w:rStyle w:val="StyleUnderline"/>
        </w:rPr>
        <w:t>, however</w:t>
      </w:r>
      <w:r w:rsidRPr="004B777E">
        <w:rPr>
          <w:rStyle w:val="StyleUnderline"/>
        </w:rPr>
        <w:t xml:space="preserve"> it is expected in the next few years this may shift to </w:t>
      </w:r>
      <w:r w:rsidRPr="002A2D3F">
        <w:rPr>
          <w:rStyle w:val="StyleUnderline"/>
          <w:highlight w:val="cyan"/>
        </w:rPr>
        <w:t>internet broadband</w:t>
      </w:r>
      <w:r w:rsidRPr="004B777E">
        <w:rPr>
          <w:sz w:val="16"/>
        </w:rPr>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rPr>
          <w:sz w:val="16"/>
        </w:rPr>
        <w:t xml:space="preserve">. Internet coverage allows people to create </w:t>
      </w:r>
      <w:proofErr w:type="gramStart"/>
      <w:r w:rsidRPr="004B777E">
        <w:rPr>
          <w:sz w:val="16"/>
        </w:rPr>
        <w:t>capacity</w:t>
      </w:r>
      <w:proofErr w:type="gramEnd"/>
      <w:r w:rsidRPr="004B777E">
        <w:rPr>
          <w:sz w:val="16"/>
        </w:rPr>
        <w:t xml:space="preserve">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rPr>
          <w:sz w:val="16"/>
        </w:rPr>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74290F">
        <w:rPr>
          <w:rStyle w:val="Emphasis"/>
        </w:rPr>
        <w:t>Nevertheless, the LEO offers the most advantageous orbital resource to come</w:t>
      </w:r>
      <w:r w:rsidRPr="0074290F">
        <w:rPr>
          <w:rStyle w:val="StyleUnderline"/>
        </w:rPr>
        <w:t xml:space="preserve"> and deserves much policy intervention to regulate, </w:t>
      </w:r>
      <w:proofErr w:type="gramStart"/>
      <w:r w:rsidRPr="0074290F">
        <w:rPr>
          <w:rStyle w:val="StyleUnderline"/>
        </w:rPr>
        <w:t>owing to the fact that</w:t>
      </w:r>
      <w:proofErr w:type="gramEnd"/>
      <w:r w:rsidRPr="0074290F">
        <w:rPr>
          <w:rStyle w:val="StyleUnderline"/>
        </w:rPr>
        <w:t xml:space="preserve"> it is a finite, scare</w:t>
      </w:r>
      <w:r w:rsidRPr="004B777E">
        <w:rPr>
          <w:rStyle w:val="StyleUnderline"/>
        </w:rPr>
        <w:t xml:space="preserve"> resource.</w:t>
      </w:r>
      <w:r>
        <w:rPr>
          <w:rStyle w:val="StyleUnderline"/>
        </w:rPr>
        <w:t xml:space="preserve"> </w:t>
      </w:r>
      <w:r w:rsidRPr="004B777E">
        <w:rPr>
          <w:sz w:val="16"/>
        </w:rPr>
        <w:t xml:space="preserve">At the end of the day, whether </w:t>
      </w:r>
      <w:proofErr w:type="spellStart"/>
      <w:r w:rsidRPr="004B777E">
        <w:rPr>
          <w:sz w:val="16"/>
        </w:rPr>
        <w:t>Smallsats</w:t>
      </w:r>
      <w:proofErr w:type="spellEnd"/>
      <w:r w:rsidRPr="004B777E">
        <w:rPr>
          <w:sz w:val="16"/>
        </w:rPr>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rPr>
          <w:sz w:val="16"/>
        </w:rPr>
        <w:t xml:space="preserve"> or as individual space </w:t>
      </w:r>
      <w:r w:rsidRPr="004B777E">
        <w:rPr>
          <w:rStyle w:val="StyleUnderline"/>
        </w:rPr>
        <w:t>systems</w:t>
      </w:r>
      <w:r w:rsidRPr="004B777E">
        <w:rPr>
          <w:sz w:val="16"/>
        </w:rPr>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rPr>
          <w:sz w:val="16"/>
        </w:rPr>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rPr>
          <w:sz w:val="16"/>
        </w:rPr>
        <w:t xml:space="preserve">. </w:t>
      </w:r>
      <w:r w:rsidRPr="004B777E">
        <w:rPr>
          <w:rStyle w:val="StyleUnderline"/>
        </w:rPr>
        <w:t xml:space="preserve">These </w:t>
      </w:r>
      <w:r w:rsidRPr="0074290F">
        <w:rPr>
          <w:rStyle w:val="StyleUnderline"/>
        </w:rPr>
        <w:t>are all aspects which will have a substantial developmental impact in the</w:t>
      </w:r>
      <w:r w:rsidRPr="002A2D3F">
        <w:rPr>
          <w:rStyle w:val="StyleUnderline"/>
          <w:highlight w:val="cyan"/>
        </w:rPr>
        <w:t xml:space="preserve"> </w:t>
      </w:r>
      <w:r w:rsidRPr="002A2D3F">
        <w:rPr>
          <w:rStyle w:val="Emphasis"/>
          <w:highlight w:val="cyan"/>
        </w:rPr>
        <w:t xml:space="preserve">African </w:t>
      </w:r>
      <w:proofErr w:type="gramStart"/>
      <w:r w:rsidRPr="002A2D3F">
        <w:rPr>
          <w:rStyle w:val="Emphasis"/>
          <w:highlight w:val="cyan"/>
        </w:rPr>
        <w:t>economy</w:t>
      </w:r>
      <w:r w:rsidRPr="002A2D3F">
        <w:rPr>
          <w:sz w:val="16"/>
          <w:highlight w:val="cyan"/>
        </w:rPr>
        <w:t>,</w:t>
      </w:r>
      <w:r w:rsidRPr="004B777E">
        <w:rPr>
          <w:sz w:val="16"/>
        </w:rPr>
        <w:t xml:space="preserve"> </w:t>
      </w:r>
      <w:r w:rsidRPr="004B777E">
        <w:rPr>
          <w:rStyle w:val="StyleUnderline"/>
        </w:rPr>
        <w:t>and</w:t>
      </w:r>
      <w:proofErr w:type="gramEnd"/>
      <w:r w:rsidRPr="004B777E">
        <w:rPr>
          <w:rStyle w:val="StyleUnderline"/>
        </w:rPr>
        <w:t xml:space="preserve"> is well aligned to the African space policy which speaks towards increase of space and satellite capacity in an affordable and beneficial manner.</w:t>
      </w:r>
    </w:p>
    <w:p w14:paraId="48C4FCFF" w14:textId="77777777" w:rsidR="007524B5" w:rsidRPr="006A041E" w:rsidRDefault="007524B5" w:rsidP="007524B5">
      <w:pPr>
        <w:pStyle w:val="Heading4"/>
        <w:rPr>
          <w:rFonts w:asciiTheme="minorHAnsi" w:hAnsiTheme="minorHAnsi" w:cstheme="minorHAnsi"/>
        </w:rPr>
      </w:pPr>
      <w:proofErr w:type="gramStart"/>
      <w:r w:rsidRPr="006A041E">
        <w:rPr>
          <w:rFonts w:asciiTheme="minorHAnsi" w:hAnsiTheme="minorHAnsi" w:cstheme="minorHAnsi"/>
        </w:rPr>
        <w:t>Yes</w:t>
      </w:r>
      <w:proofErr w:type="gramEnd"/>
      <w:r w:rsidRPr="006A041E">
        <w:rPr>
          <w:rFonts w:asciiTheme="minorHAnsi" w:hAnsiTheme="minorHAnsi" w:cstheme="minorHAnsi"/>
        </w:rPr>
        <w:t xml:space="preserve"> private companies key and coming now – over 283, launching soon, but keeping barriers low key</w:t>
      </w:r>
    </w:p>
    <w:p w14:paraId="482AA265" w14:textId="77777777" w:rsidR="007524B5" w:rsidRPr="006A041E" w:rsidRDefault="007524B5" w:rsidP="007524B5">
      <w:pPr>
        <w:rPr>
          <w:rFonts w:asciiTheme="minorHAnsi" w:hAnsiTheme="minorHAnsi" w:cstheme="minorHAnsi"/>
        </w:rPr>
      </w:pPr>
      <w:r w:rsidRPr="006A041E">
        <w:rPr>
          <w:rStyle w:val="Style13ptBold"/>
          <w:rFonts w:asciiTheme="minorHAnsi" w:hAnsiTheme="minorHAnsi" w:cstheme="minorHAnsi"/>
        </w:rPr>
        <w:t>Bailey 21</w:t>
      </w:r>
      <w:r w:rsidRPr="006A041E">
        <w:rPr>
          <w:rFonts w:asciiTheme="minorHAnsi" w:hAnsiTheme="minorHAnsi" w:cstheme="minorHAnsi"/>
        </w:rPr>
        <w:t xml:space="preserve"> Stephanie Bailey, Business. "Why Africa is sending more satellites into space." CNN, October 6, 2021, www.cnn.com/2021/09/21/business/african-satellites-spc-intl/index.html.</w:t>
      </w:r>
    </w:p>
    <w:p w14:paraId="26A4DBC7" w14:textId="77777777" w:rsidR="007524B5" w:rsidRPr="006A041E" w:rsidRDefault="007524B5" w:rsidP="007524B5">
      <w:pPr>
        <w:rPr>
          <w:rFonts w:asciiTheme="minorHAnsi" w:hAnsiTheme="minorHAnsi" w:cstheme="minorHAnsi"/>
          <w:u w:val="single"/>
        </w:rPr>
      </w:pPr>
      <w:r w:rsidRPr="006A041E">
        <w:rPr>
          <w:rFonts w:asciiTheme="minorHAnsi" w:hAnsiTheme="minorHAnsi" w:cstheme="minorHAnsi"/>
          <w:sz w:val="16"/>
        </w:rPr>
        <w:t xml:space="preserve">London (CNN </w:t>
      </w:r>
      <w:proofErr w:type="gramStart"/>
      <w:r w:rsidRPr="006A041E">
        <w:rPr>
          <w:rFonts w:asciiTheme="minorHAnsi" w:hAnsiTheme="minorHAnsi" w:cstheme="minorHAnsi"/>
          <w:sz w:val="16"/>
        </w:rPr>
        <w:t>Business)</w:t>
      </w:r>
      <w:r w:rsidRPr="006A041E">
        <w:rPr>
          <w:rStyle w:val="StyleUnderline"/>
          <w:rFonts w:asciiTheme="minorHAnsi" w:hAnsiTheme="minorHAnsi" w:cstheme="minorHAnsi"/>
          <w:highlight w:val="cyan"/>
        </w:rPr>
        <w:t>Africa's</w:t>
      </w:r>
      <w:proofErr w:type="gramEnd"/>
      <w:r w:rsidRPr="006A041E">
        <w:rPr>
          <w:rStyle w:val="StyleUnderline"/>
          <w:rFonts w:asciiTheme="minorHAnsi" w:hAnsiTheme="minorHAnsi" w:cstheme="minorHAnsi"/>
          <w:highlight w:val="cyan"/>
        </w:rPr>
        <w:t xml:space="preserve"> space industry</w:t>
      </w:r>
      <w:r w:rsidRPr="006A041E">
        <w:rPr>
          <w:rStyle w:val="StyleUnderline"/>
          <w:rFonts w:asciiTheme="minorHAnsi" w:hAnsiTheme="minorHAnsi" w:cstheme="minorHAnsi"/>
        </w:rPr>
        <w:t xml:space="preserve"> has been slow to take off, but it's </w:t>
      </w:r>
      <w:r w:rsidRPr="006A041E">
        <w:rPr>
          <w:rStyle w:val="Emphasis"/>
          <w:rFonts w:asciiTheme="minorHAnsi" w:hAnsiTheme="minorHAnsi" w:cstheme="minorHAnsi"/>
          <w:highlight w:val="cyan"/>
        </w:rPr>
        <w:t xml:space="preserve">predicted to skyrocket </w:t>
      </w:r>
      <w:r w:rsidRPr="0074290F">
        <w:rPr>
          <w:rStyle w:val="Emphasis"/>
          <w:rFonts w:asciiTheme="minorHAnsi" w:hAnsiTheme="minorHAnsi" w:cstheme="minorHAnsi"/>
        </w:rPr>
        <w:t xml:space="preserve">in the next few years. </w:t>
      </w:r>
      <w:r w:rsidRPr="0074290F">
        <w:rPr>
          <w:rFonts w:asciiTheme="minorHAnsi" w:hAnsiTheme="minorHAnsi" w:cstheme="minorHAnsi"/>
          <w:sz w:val="16"/>
        </w:rPr>
        <w:t>Since</w:t>
      </w:r>
      <w:r w:rsidRPr="006A041E">
        <w:rPr>
          <w:rFonts w:asciiTheme="minorHAnsi" w:hAnsiTheme="minorHAnsi" w:cstheme="minorHAnsi"/>
          <w:sz w:val="16"/>
        </w:rPr>
        <w:t xml:space="preserve"> the continent's first satellite launched more than 20 years ago, 44 have been sent into orbit by 13 African countries, according to consultancy Space in Africa. It says a further 125 are being developed by 23 countries, all expected to launch before 2025. </w:t>
      </w:r>
      <w:r w:rsidRPr="006A041E">
        <w:rPr>
          <w:rStyle w:val="StyleUnderline"/>
          <w:rFonts w:asciiTheme="minorHAnsi" w:hAnsiTheme="minorHAnsi" w:cstheme="minorHAnsi"/>
        </w:rPr>
        <w:t xml:space="preserve">The </w:t>
      </w:r>
      <w:r w:rsidRPr="006A041E">
        <w:rPr>
          <w:rStyle w:val="Emphasis"/>
          <w:rFonts w:asciiTheme="minorHAnsi" w:hAnsiTheme="minorHAnsi" w:cstheme="minorHAnsi"/>
          <w:highlight w:val="cyan"/>
        </w:rPr>
        <w:t xml:space="preserve">payoff </w:t>
      </w:r>
      <w:r w:rsidRPr="0074290F">
        <w:rPr>
          <w:rStyle w:val="Emphasis"/>
          <w:rFonts w:asciiTheme="minorHAnsi" w:hAnsiTheme="minorHAnsi" w:cstheme="minorHAnsi"/>
        </w:rPr>
        <w:t xml:space="preserve">could be </w:t>
      </w:r>
      <w:r w:rsidRPr="006A041E">
        <w:rPr>
          <w:rStyle w:val="Emphasis"/>
          <w:rFonts w:asciiTheme="minorHAnsi" w:hAnsiTheme="minorHAnsi" w:cstheme="minorHAnsi"/>
          <w:highlight w:val="cyan"/>
        </w:rPr>
        <w:t>substantial</w:t>
      </w:r>
      <w:r w:rsidRPr="006A041E">
        <w:rPr>
          <w:rFonts w:asciiTheme="minorHAnsi" w:hAnsiTheme="minorHAnsi" w:cstheme="minorHAnsi"/>
          <w:sz w:val="16"/>
        </w:rPr>
        <w:t xml:space="preserve">. A 2021 report by the World Economic Forum estimates that data collected from space could unlock $2 billion a year in benefits for Africa. The report says satellites could address agricultural challenges by measuring crop health, improve water management by monitoring drought, and track tree cover for more sustainable forest management. In a </w:t>
      </w:r>
      <w:r w:rsidRPr="006A041E">
        <w:rPr>
          <w:rFonts w:asciiTheme="minorHAnsi" w:hAnsiTheme="minorHAnsi" w:cstheme="minorHAnsi"/>
          <w:sz w:val="16"/>
        </w:rPr>
        <w:lastRenderedPageBreak/>
        <w:t xml:space="preserve">continent where less than a third of the population has access to broadband, more communication satellites could help people connect to the internet. </w:t>
      </w:r>
      <w:r w:rsidRPr="006A041E">
        <w:rPr>
          <w:rStyle w:val="StyleUnderline"/>
          <w:rFonts w:asciiTheme="minorHAnsi" w:hAnsiTheme="minorHAnsi" w:cstheme="minorHAnsi"/>
        </w:rPr>
        <w:t xml:space="preserve">Addressing Africa's challenges South African </w:t>
      </w:r>
      <w:r w:rsidRPr="006A041E">
        <w:rPr>
          <w:rStyle w:val="StyleUnderline"/>
          <w:rFonts w:asciiTheme="minorHAnsi" w:hAnsiTheme="minorHAnsi" w:cstheme="minorHAnsi"/>
          <w:highlight w:val="cyan"/>
        </w:rPr>
        <w:t xml:space="preserve">startup </w:t>
      </w:r>
      <w:proofErr w:type="spellStart"/>
      <w:r w:rsidRPr="006A041E">
        <w:rPr>
          <w:rStyle w:val="Emphasis"/>
          <w:rFonts w:asciiTheme="minorHAnsi" w:hAnsiTheme="minorHAnsi" w:cstheme="minorHAnsi"/>
          <w:highlight w:val="cyan"/>
        </w:rPr>
        <w:t>Astrofica</w:t>
      </w:r>
      <w:proofErr w:type="spellEnd"/>
      <w:r w:rsidRPr="006A041E">
        <w:rPr>
          <w:rFonts w:asciiTheme="minorHAnsi" w:hAnsiTheme="minorHAnsi" w:cstheme="minorHAnsi"/>
          <w:sz w:val="16"/>
        </w:rPr>
        <w:t xml:space="preserve"> was founded four years ago, </w:t>
      </w:r>
      <w:r w:rsidRPr="006A041E">
        <w:rPr>
          <w:rStyle w:val="StyleUnderline"/>
          <w:rFonts w:asciiTheme="minorHAnsi" w:hAnsiTheme="minorHAnsi" w:cstheme="minorHAnsi"/>
        </w:rPr>
        <w:t xml:space="preserve">providing </w:t>
      </w:r>
      <w:r w:rsidRPr="006A041E">
        <w:rPr>
          <w:rStyle w:val="Emphasis"/>
          <w:rFonts w:asciiTheme="minorHAnsi" w:hAnsiTheme="minorHAnsi" w:cstheme="minorHAnsi"/>
        </w:rPr>
        <w:t>space consultancy services</w:t>
      </w:r>
      <w:r w:rsidRPr="006A041E">
        <w:rPr>
          <w:rFonts w:asciiTheme="minorHAnsi" w:hAnsiTheme="minorHAnsi" w:cstheme="minorHAnsi"/>
          <w:sz w:val="16"/>
        </w:rPr>
        <w:t xml:space="preserve">. It </w:t>
      </w:r>
      <w:r w:rsidRPr="006A041E">
        <w:rPr>
          <w:rStyle w:val="StyleUnderline"/>
          <w:rFonts w:asciiTheme="minorHAnsi" w:hAnsiTheme="minorHAnsi" w:cstheme="minorHAnsi"/>
          <w:highlight w:val="cyan"/>
        </w:rPr>
        <w:t>supported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the </w:t>
      </w:r>
      <w:r w:rsidRPr="006A041E">
        <w:rPr>
          <w:rStyle w:val="Emphasis"/>
          <w:rFonts w:asciiTheme="minorHAnsi" w:hAnsiTheme="minorHAnsi" w:cstheme="minorHAnsi"/>
          <w:highlight w:val="cyan"/>
        </w:rPr>
        <w:t>CubeSat program</w:t>
      </w:r>
      <w:r w:rsidRPr="006A041E">
        <w:rPr>
          <w:rStyle w:val="Emphasis"/>
          <w:rFonts w:asciiTheme="minorHAnsi" w:hAnsiTheme="minorHAnsi" w:cstheme="minorHAnsi"/>
        </w:rPr>
        <w:t xml:space="preserve"> at Cape Peninsula University of Technol</w:t>
      </w:r>
      <w:r w:rsidRPr="006A041E">
        <w:rPr>
          <w:rStyle w:val="StyleUnderline"/>
          <w:rFonts w:asciiTheme="minorHAnsi" w:hAnsiTheme="minorHAnsi" w:cstheme="minorHAnsi"/>
        </w:rPr>
        <w:t>ogy</w:t>
      </w:r>
      <w:r w:rsidRPr="006A041E">
        <w:rPr>
          <w:rFonts w:asciiTheme="minorHAnsi" w:hAnsiTheme="minorHAnsi" w:cstheme="minorHAnsi"/>
          <w:sz w:val="16"/>
        </w:rPr>
        <w:t xml:space="preserve">, </w:t>
      </w:r>
      <w:r w:rsidRPr="0074290F">
        <w:rPr>
          <w:rStyle w:val="StyleUnderline"/>
          <w:rFonts w:asciiTheme="minorHAnsi" w:hAnsiTheme="minorHAnsi" w:cstheme="minorHAnsi"/>
        </w:rPr>
        <w:t xml:space="preserve">which </w:t>
      </w:r>
      <w:r w:rsidRPr="006A041E">
        <w:rPr>
          <w:rStyle w:val="StyleUnderline"/>
          <w:rFonts w:asciiTheme="minorHAnsi" w:hAnsiTheme="minorHAnsi" w:cstheme="minorHAnsi"/>
          <w:highlight w:val="cyan"/>
        </w:rPr>
        <w:t>launched</w:t>
      </w:r>
      <w:r w:rsidRPr="006A041E">
        <w:rPr>
          <w:rStyle w:val="StyleUnderline"/>
          <w:rFonts w:asciiTheme="minorHAnsi" w:hAnsiTheme="minorHAnsi" w:cstheme="minorHAnsi"/>
        </w:rPr>
        <w:t xml:space="preserve"> a </w:t>
      </w:r>
      <w:r w:rsidRPr="006A041E">
        <w:rPr>
          <w:rStyle w:val="Emphasis"/>
          <w:rFonts w:asciiTheme="minorHAnsi" w:hAnsiTheme="minorHAnsi" w:cstheme="minorHAnsi"/>
          <w:highlight w:val="cyan"/>
        </w:rPr>
        <w:t xml:space="preserve">constellation </w:t>
      </w:r>
      <w:r w:rsidRPr="0074290F">
        <w:rPr>
          <w:rStyle w:val="Emphasis"/>
          <w:rFonts w:asciiTheme="minorHAnsi" w:hAnsiTheme="minorHAnsi" w:cstheme="minorHAnsi"/>
        </w:rPr>
        <w:t xml:space="preserve">of maritime </w:t>
      </w:r>
      <w:r w:rsidRPr="006A041E">
        <w:rPr>
          <w:rStyle w:val="Emphasis"/>
          <w:rFonts w:asciiTheme="minorHAnsi" w:hAnsiTheme="minorHAnsi" w:cstheme="minorHAnsi"/>
          <w:highlight w:val="cyan"/>
        </w:rPr>
        <w:t>satellites</w:t>
      </w:r>
      <w:r w:rsidRPr="006A041E">
        <w:rPr>
          <w:rStyle w:val="Emphasis"/>
          <w:rFonts w:asciiTheme="minorHAnsi" w:hAnsiTheme="minorHAnsi" w:cstheme="minorHAnsi"/>
        </w:rPr>
        <w:t xml:space="preserve"> </w:t>
      </w:r>
      <w:r w:rsidRPr="006A041E">
        <w:rPr>
          <w:rStyle w:val="StyleUnderline"/>
          <w:rFonts w:asciiTheme="minorHAnsi" w:hAnsiTheme="minorHAnsi" w:cstheme="minorHAnsi"/>
        </w:rPr>
        <w:t>for tracking ships along the southern African coast.</w:t>
      </w:r>
      <w:r w:rsidRPr="006A041E">
        <w:rPr>
          <w:rFonts w:asciiTheme="minorHAnsi" w:hAnsiTheme="minorHAnsi" w:cstheme="minorHAnsi"/>
          <w:sz w:val="16"/>
        </w:rPr>
        <w:t xml:space="preserve">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co-founder and CTO, </w:t>
      </w:r>
      <w:r w:rsidRPr="0074290F">
        <w:rPr>
          <w:rFonts w:asciiTheme="minorHAnsi" w:hAnsiTheme="minorHAnsi" w:cstheme="minorHAnsi"/>
          <w:sz w:val="16"/>
        </w:rPr>
        <w:t xml:space="preserve">Khalid </w:t>
      </w:r>
      <w:proofErr w:type="spellStart"/>
      <w:r w:rsidRPr="0074290F">
        <w:rPr>
          <w:rFonts w:asciiTheme="minorHAnsi" w:hAnsiTheme="minorHAnsi" w:cstheme="minorHAnsi"/>
          <w:sz w:val="16"/>
        </w:rPr>
        <w:t>Manjoo</w:t>
      </w:r>
      <w:proofErr w:type="spellEnd"/>
      <w:r w:rsidRPr="0074290F">
        <w:rPr>
          <w:rFonts w:asciiTheme="minorHAnsi" w:hAnsiTheme="minorHAnsi" w:cstheme="minorHAnsi"/>
          <w:sz w:val="16"/>
        </w:rPr>
        <w:t xml:space="preserve">, says the </w:t>
      </w:r>
      <w:r w:rsidRPr="0074290F">
        <w:rPr>
          <w:rStyle w:val="Emphasis"/>
          <w:rFonts w:asciiTheme="minorHAnsi" w:hAnsiTheme="minorHAnsi" w:cstheme="minorHAnsi"/>
        </w:rPr>
        <w:t>goal of the startup is to use the space industry to address Africa's challenges</w:t>
      </w:r>
      <w:r w:rsidRPr="006A041E">
        <w:rPr>
          <w:rFonts w:asciiTheme="minorHAnsi" w:hAnsiTheme="minorHAnsi" w:cstheme="minorHAnsi"/>
          <w:sz w:val="16"/>
        </w:rPr>
        <w:t xml:space="preserve"> — from food security to national security. </w:t>
      </w:r>
      <w:r w:rsidRPr="006A041E">
        <w:rPr>
          <w:rStyle w:val="Emphasis"/>
          <w:rFonts w:asciiTheme="minorHAnsi" w:hAnsiTheme="minorHAnsi" w:cstheme="minorHAnsi"/>
        </w:rPr>
        <w:t xml:space="preserve">It </w:t>
      </w:r>
      <w:r w:rsidRPr="006A041E">
        <w:rPr>
          <w:rStyle w:val="Emphasis"/>
          <w:rFonts w:asciiTheme="minorHAnsi" w:hAnsiTheme="minorHAnsi" w:cstheme="minorHAnsi"/>
          <w:highlight w:val="cyan"/>
        </w:rPr>
        <w:t>hopes to launch its first constellation</w:t>
      </w:r>
      <w:r w:rsidRPr="006A041E">
        <w:rPr>
          <w:rStyle w:val="Emphasis"/>
          <w:rFonts w:asciiTheme="minorHAnsi" w:hAnsiTheme="minorHAnsi" w:cstheme="minorHAnsi"/>
        </w:rPr>
        <w:t xml:space="preserve"> of satellites </w:t>
      </w:r>
      <w:r w:rsidRPr="006A041E">
        <w:rPr>
          <w:rStyle w:val="Emphasis"/>
          <w:rFonts w:asciiTheme="minorHAnsi" w:hAnsiTheme="minorHAnsi" w:cstheme="minorHAnsi"/>
          <w:highlight w:val="cyan"/>
        </w:rPr>
        <w:t>by the end of 2022</w:t>
      </w:r>
      <w:r w:rsidRPr="006A041E">
        <w:rPr>
          <w:rFonts w:asciiTheme="minorHAnsi" w:hAnsiTheme="minorHAnsi" w:cstheme="minorHAnsi"/>
          <w:sz w:val="16"/>
        </w:rPr>
        <w:t>, "</w:t>
      </w:r>
      <w:r w:rsidRPr="006A041E">
        <w:rPr>
          <w:rStyle w:val="StyleUnderline"/>
          <w:rFonts w:asciiTheme="minorHAnsi" w:hAnsiTheme="minorHAnsi" w:cstheme="minorHAnsi"/>
        </w:rPr>
        <w:t>that will provide decision makers with critical data sets [in] near real</w:t>
      </w:r>
      <w:r w:rsidRPr="006A041E">
        <w:rPr>
          <w:rFonts w:asciiTheme="minorHAnsi" w:hAnsiTheme="minorHAnsi" w:cstheme="minorHAnsi"/>
          <w:sz w:val="16"/>
        </w:rPr>
        <w:t xml:space="preserve"> time," according to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He hopes the data will be used to monitor crop yield or track the use of fertilizers, as well as help governments with water management. The launch of South Africa&amp;#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on a Russian Soyuz rocket in Baikonur, Kazakhstan, in September 2009. The launch of South Africa's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on a Russian Soyuz rocket in Baikonur, Kazakhstan, in September 2009. "The satellites that we put up in space, it's cool stuff, but it's not necessarily the end goal; the end goal for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 xml:space="preserve"> is to deal with the challenges and problems that we would like to solve," he says. "They cannot be solved using purely terrestrial systems, they need these critical space-based insights."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says African countries are spending too much money acquiring agricultural data from international providers, which is not timely enough — although the company welcomes collaboration with foreign partners. According to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ride shares — </w:t>
      </w:r>
      <w:r w:rsidRPr="006A041E">
        <w:rPr>
          <w:rStyle w:val="StyleUnderline"/>
          <w:rFonts w:asciiTheme="minorHAnsi" w:hAnsiTheme="minorHAnsi" w:cstheme="minorHAnsi"/>
        </w:rPr>
        <w:t>where satellite manufacturers can buy a spot on someone else's</w:t>
      </w:r>
      <w:r w:rsidRPr="006A041E">
        <w:rPr>
          <w:rFonts w:asciiTheme="minorHAnsi" w:hAnsiTheme="minorHAnsi" w:cstheme="minorHAnsi"/>
          <w:sz w:val="16"/>
        </w:rPr>
        <w:t xml:space="preserve"> rocket — have made getting to space cheaper and more accessible.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 xml:space="preserve"> is looking to launch its first satellite on board an American SpaceX rocket, a Russian Soyuz rocket, or a Polar Satellite Launch Vehicle in India. Launching constellations Space in Africa </w:t>
      </w:r>
      <w:r w:rsidRPr="006A041E">
        <w:rPr>
          <w:rStyle w:val="StyleUnderline"/>
          <w:rFonts w:asciiTheme="minorHAnsi" w:hAnsiTheme="minorHAnsi" w:cstheme="minorHAnsi"/>
        </w:rPr>
        <w:t xml:space="preserve">estimates </w:t>
      </w:r>
      <w:r w:rsidRPr="006A041E">
        <w:rPr>
          <w:rStyle w:val="Emphasis"/>
          <w:rFonts w:asciiTheme="minorHAnsi" w:hAnsiTheme="minorHAnsi" w:cstheme="minorHAnsi"/>
          <w:highlight w:val="cyan"/>
        </w:rPr>
        <w:t xml:space="preserve">over 283 companies </w:t>
      </w:r>
      <w:r w:rsidRPr="0074290F">
        <w:rPr>
          <w:rStyle w:val="Emphasis"/>
          <w:rFonts w:asciiTheme="minorHAnsi" w:hAnsiTheme="minorHAnsi" w:cstheme="minorHAnsi"/>
        </w:rPr>
        <w:t xml:space="preserve">now </w:t>
      </w:r>
      <w:r w:rsidRPr="006A041E">
        <w:rPr>
          <w:rStyle w:val="Emphasis"/>
          <w:rFonts w:asciiTheme="minorHAnsi" w:hAnsiTheme="minorHAnsi" w:cstheme="minorHAnsi"/>
          <w:highlight w:val="cyan"/>
        </w:rPr>
        <w:t>operate in the continent's space and satellite industry</w:t>
      </w:r>
      <w:r w:rsidRPr="006A041E">
        <w:rPr>
          <w:rStyle w:val="StyleUnderline"/>
          <w:rFonts w:asciiTheme="minorHAnsi" w:hAnsiTheme="minorHAnsi" w:cstheme="minorHAnsi"/>
        </w:rPr>
        <w:t xml:space="preserve">, which it says generated more than $7.3 billion in revenue in 2019 and predicts will generate over $10 billion by 2024. </w:t>
      </w:r>
      <w:r w:rsidRPr="006A041E">
        <w:rPr>
          <w:rStyle w:val="Emphasis"/>
          <w:rFonts w:asciiTheme="minorHAnsi" w:hAnsiTheme="minorHAnsi" w:cstheme="minorHAnsi"/>
          <w:highlight w:val="cyan"/>
        </w:rPr>
        <w:t>Africa must remove barriers to flying to secure post-pandemic boom</w:t>
      </w:r>
      <w:r w:rsidRPr="006A041E">
        <w:rPr>
          <w:rFonts w:asciiTheme="minorHAnsi" w:hAnsiTheme="minorHAnsi" w:cstheme="minorHAnsi"/>
          <w:sz w:val="16"/>
        </w:rPr>
        <w:t>, says IATA regional exec Africa must remove barriers to flying to secure post-pandemic boom, says IATA regional exec Another South African company, Dragonfly Aerospace, provides imaging systems for satellites and is now working on launching its own constellation. "The new space industry has a lot of opportunity because there's a lot of growth," says Bryan Dean, Dragonfly Aerospace's CEO. "You are now able to launch more satellites for the same amount of money than you were in the past, and a system of satellites in orbit is far more powerful than a single satellite because they work together and combine the data." Space entrepreneur Max Polyakov bought the company in April and as part of expansion plans, Dean says Dragonfly Aerospace is near completing a 3,000 square meter satellite manufacturing facility in Stellenbosch, South Africa, with capacity to build up to 48 satellites per year. Dragonfly Aerospace&amp;#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new facility. Dragonfly Aerospace's new facility. Dean says one bottleneck </w:t>
      </w:r>
      <w:proofErr w:type="gramStart"/>
      <w:r w:rsidRPr="006A041E">
        <w:rPr>
          <w:rFonts w:asciiTheme="minorHAnsi" w:hAnsiTheme="minorHAnsi" w:cstheme="minorHAnsi"/>
          <w:sz w:val="16"/>
        </w:rPr>
        <w:t>for the production of</w:t>
      </w:r>
      <w:proofErr w:type="gramEnd"/>
      <w:r w:rsidRPr="006A041E">
        <w:rPr>
          <w:rFonts w:asciiTheme="minorHAnsi" w:hAnsiTheme="minorHAnsi" w:cstheme="minorHAnsi"/>
          <w:sz w:val="16"/>
        </w:rPr>
        <w:t xml:space="preserve"> satellites is being able to test how they will behave in the extreme temperatures of space. "In the past this was dominated by government facilities which you could rent," he says. "But with the advent of more commercial operations, many companies are investing in having those facilities in house." The company hopes to launch its first satellite in June next year from the US. Overcoming roadblocks </w:t>
      </w:r>
      <w:proofErr w:type="spellStart"/>
      <w:r w:rsidRPr="006A041E">
        <w:rPr>
          <w:rFonts w:asciiTheme="minorHAnsi" w:hAnsiTheme="minorHAnsi" w:cstheme="minorHAnsi"/>
          <w:sz w:val="16"/>
        </w:rPr>
        <w:t>Minoo</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Rathnasabapathy</w:t>
      </w:r>
      <w:proofErr w:type="spellEnd"/>
      <w:r w:rsidRPr="006A041E">
        <w:rPr>
          <w:rFonts w:asciiTheme="minorHAnsi" w:hAnsiTheme="minorHAnsi" w:cstheme="minorHAnsi"/>
          <w:sz w:val="16"/>
        </w:rPr>
        <w:t xml:space="preserve">, a space research engineer at MIT, says the continent's space industry still has challenges to overcome, most notably a lack of resources. "When you consider the US or Europe, it's really apples and oranges." she says. "In the US we see a lot of private industry and a lot of private funding and we're seeing NASA and ESA [the European Space Agency] be able to tap into that funding. Whereas in Africa, we're just not there yet and that's completely understandable given other priorities of the countries."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says another hurdle is changing mindsets.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Jessie </w:t>
      </w:r>
      <w:proofErr w:type="spellStart"/>
      <w:r w:rsidRPr="006A041E">
        <w:rPr>
          <w:rFonts w:asciiTheme="minorHAnsi" w:hAnsiTheme="minorHAnsi" w:cstheme="minorHAnsi"/>
          <w:sz w:val="16"/>
        </w:rPr>
        <w:t>Ndaba</w:t>
      </w:r>
      <w:proofErr w:type="spellEnd"/>
      <w:r w:rsidRPr="006A041E">
        <w:rPr>
          <w:rFonts w:asciiTheme="minorHAnsi" w:hAnsiTheme="minorHAnsi" w:cstheme="minorHAnsi"/>
          <w:sz w:val="16"/>
        </w:rPr>
        <w:t xml:space="preserve"> and Khalid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testing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a South African micro earth observation satellite, in 2009.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Jessie </w:t>
      </w:r>
      <w:proofErr w:type="spellStart"/>
      <w:r w:rsidRPr="006A041E">
        <w:rPr>
          <w:rFonts w:asciiTheme="minorHAnsi" w:hAnsiTheme="minorHAnsi" w:cstheme="minorHAnsi"/>
          <w:sz w:val="16"/>
        </w:rPr>
        <w:t>Ndaba</w:t>
      </w:r>
      <w:proofErr w:type="spellEnd"/>
      <w:r w:rsidRPr="006A041E">
        <w:rPr>
          <w:rFonts w:asciiTheme="minorHAnsi" w:hAnsiTheme="minorHAnsi" w:cstheme="minorHAnsi"/>
          <w:sz w:val="16"/>
        </w:rPr>
        <w:t xml:space="preserve"> and Khalid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testing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a South African micro earth observation satellite, in 2009. "There is still a view across the continent, quite a myopic view, that the investments that you need to justify in space are too high risk and also that money may be better positioned in terms of alleviating tangible issues such as education, poverty, infrastructure upliftment, which decision makers can see," he says.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adds that government bureaucracy is holding back the African space industry and investment is needed to support local businesses. </w:t>
      </w:r>
      <w:r w:rsidRPr="006A041E">
        <w:rPr>
          <w:rStyle w:val="StyleUnderline"/>
          <w:rFonts w:asciiTheme="minorHAnsi" w:hAnsiTheme="minorHAnsi" w:cstheme="minorHAnsi"/>
        </w:rPr>
        <w:t>"Those are huge amounts of investments," he says. "B</w:t>
      </w:r>
      <w:r w:rsidRPr="0074290F">
        <w:rPr>
          <w:rStyle w:val="StyleUnderline"/>
          <w:rFonts w:asciiTheme="minorHAnsi" w:hAnsiTheme="minorHAnsi" w:cstheme="minorHAnsi"/>
        </w:rPr>
        <w:t xml:space="preserve">ut </w:t>
      </w:r>
      <w:r w:rsidRPr="0074290F">
        <w:rPr>
          <w:rStyle w:val="Emphasis"/>
          <w:rFonts w:asciiTheme="minorHAnsi" w:hAnsiTheme="minorHAnsi" w:cstheme="minorHAnsi"/>
        </w:rPr>
        <w:t>countries are slowly starting to understand that the investment in space today is actually for the sustainability and prosperity of your country an</w:t>
      </w:r>
      <w:r w:rsidRPr="006A041E">
        <w:rPr>
          <w:rStyle w:val="Emphasis"/>
          <w:rFonts w:asciiTheme="minorHAnsi" w:hAnsiTheme="minorHAnsi" w:cstheme="minorHAnsi"/>
        </w:rPr>
        <w:t>d your region in the years to come."</w:t>
      </w:r>
      <w:r w:rsidRPr="006A041E">
        <w:rPr>
          <w:rStyle w:val="StyleUnderline"/>
          <w:rFonts w:asciiTheme="minorHAnsi" w:hAnsiTheme="minorHAnsi" w:cstheme="minorHAnsi"/>
        </w:rPr>
        <w:t xml:space="preserve"> </w:t>
      </w:r>
    </w:p>
    <w:p w14:paraId="55E8BC70" w14:textId="77777777" w:rsidR="007524B5" w:rsidRDefault="007524B5" w:rsidP="007524B5">
      <w:pPr>
        <w:pStyle w:val="Heading4"/>
      </w:pPr>
      <w:r>
        <w:lastRenderedPageBreak/>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14:paraId="5C91E635" w14:textId="77777777" w:rsidR="007524B5" w:rsidRPr="00BD6B99" w:rsidRDefault="007524B5" w:rsidP="007524B5">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14:paraId="0C9A66B9" w14:textId="77777777" w:rsidR="00681B46" w:rsidRDefault="007524B5" w:rsidP="007524B5">
      <w:pPr>
        <w:rPr>
          <w:rStyle w:val="StyleUnderline"/>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rPr>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rPr>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rPr>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sz w:val="16"/>
          <w:highlight w:val="cyan"/>
        </w:rPr>
        <w:t>ts</w:t>
      </w:r>
      <w:r w:rsidRPr="004111E0">
        <w:rPr>
          <w:sz w:val="16"/>
        </w:rPr>
        <w:t xml:space="preserve"> (Krieger et al. 2009; </w:t>
      </w:r>
      <w:proofErr w:type="spellStart"/>
      <w:r w:rsidRPr="004111E0">
        <w:rPr>
          <w:sz w:val="16"/>
        </w:rPr>
        <w:t>Lenton</w:t>
      </w:r>
      <w:proofErr w:type="spellEnd"/>
      <w:r w:rsidRPr="004111E0">
        <w:rPr>
          <w:sz w:val="16"/>
        </w:rPr>
        <w:t xml:space="preserve">, 2011, </w:t>
      </w:r>
      <w:proofErr w:type="spellStart"/>
      <w:r w:rsidRPr="004111E0">
        <w:rPr>
          <w:sz w:val="16"/>
        </w:rPr>
        <w:t>Lenton</w:t>
      </w:r>
      <w:proofErr w:type="spellEnd"/>
      <w:r w:rsidRPr="004111E0">
        <w:rPr>
          <w:sz w:val="16"/>
        </w:rPr>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w:t>
      </w:r>
      <w:proofErr w:type="spellStart"/>
      <w:r w:rsidRPr="00E37DF8">
        <w:rPr>
          <w:rStyle w:val="StyleUnderline"/>
        </w:rPr>
        <w:t>th</w:t>
      </w:r>
      <w:proofErr w:type="spellEnd"/>
    </w:p>
    <w:p w14:paraId="764C52E6" w14:textId="77777777" w:rsidR="00681B46" w:rsidRDefault="00681B46" w:rsidP="007524B5">
      <w:pPr>
        <w:rPr>
          <w:rStyle w:val="StyleUnderline"/>
        </w:rPr>
      </w:pPr>
    </w:p>
    <w:p w14:paraId="64397111" w14:textId="1A6380AE" w:rsidR="007524B5" w:rsidRPr="00E37DF8" w:rsidRDefault="007524B5" w:rsidP="007524B5">
      <w:pPr>
        <w:rPr>
          <w:rStyle w:val="Emphasis"/>
        </w:rPr>
      </w:pPr>
      <w:r w:rsidRPr="00E37DF8">
        <w:rPr>
          <w:rStyle w:val="StyleUnderline"/>
        </w:rPr>
        <w:t>at compound health issu</w:t>
      </w:r>
      <w:r w:rsidRPr="004111E0">
        <w:rPr>
          <w:sz w:val="16"/>
        </w:rPr>
        <w:t xml:space="preserve">es (Harlan and Ruddell 2011; Kan et al. 2012), </w:t>
      </w:r>
      <w:r w:rsidRPr="00E37DF8">
        <w:rPr>
          <w:rStyle w:val="StyleUnderline"/>
        </w:rPr>
        <w:t>especially in poor communities</w:t>
      </w:r>
      <w:r w:rsidRPr="004111E0">
        <w:rPr>
          <w:sz w:val="16"/>
        </w:rPr>
        <w:t xml:space="preserve"> (Schlosberg and Colins 2014; </w:t>
      </w:r>
      <w:proofErr w:type="spellStart"/>
      <w:r w:rsidRPr="004111E0">
        <w:rPr>
          <w:sz w:val="16"/>
        </w:rPr>
        <w:t>Hallegatte</w:t>
      </w:r>
      <w:proofErr w:type="spellEnd"/>
      <w:r w:rsidRPr="004111E0">
        <w:rPr>
          <w:sz w:val="16"/>
        </w:rPr>
        <w:t xml:space="preserve"> and </w:t>
      </w:r>
      <w:proofErr w:type="spellStart"/>
      <w:r w:rsidRPr="004111E0">
        <w:rPr>
          <w:sz w:val="16"/>
        </w:rPr>
        <w:t>Rozenberg</w:t>
      </w:r>
      <w:proofErr w:type="spellEnd"/>
      <w:r w:rsidRPr="004111E0">
        <w:rPr>
          <w:sz w:val="16"/>
        </w:rPr>
        <w:t xml:space="preserve"> 2017), widespread and/or frequent droughts linked to extensive fires (</w:t>
      </w:r>
      <w:proofErr w:type="spellStart"/>
      <w:r w:rsidRPr="004111E0">
        <w:rPr>
          <w:sz w:val="16"/>
        </w:rPr>
        <w:t>Amiro</w:t>
      </w:r>
      <w:proofErr w:type="spellEnd"/>
      <w:r w:rsidRPr="004111E0">
        <w:rPr>
          <w:sz w:val="16"/>
        </w:rPr>
        <w:t xml:space="preserve"> et al. 2001; </w:t>
      </w:r>
      <w:proofErr w:type="spellStart"/>
      <w:r w:rsidRPr="004111E0">
        <w:rPr>
          <w:sz w:val="16"/>
        </w:rPr>
        <w:t>Littell</w:t>
      </w:r>
      <w:proofErr w:type="spellEnd"/>
      <w:r w:rsidRPr="004111E0">
        <w:rPr>
          <w:sz w:val="16"/>
        </w:rPr>
        <w:t xml:space="preserve"> et al. 2016), diminished resources for drinking water and irrigation (Jackson et al. 2001; Oki and </w:t>
      </w:r>
      <w:proofErr w:type="spellStart"/>
      <w:r w:rsidRPr="004111E0">
        <w:rPr>
          <w:sz w:val="16"/>
        </w:rPr>
        <w:t>Kanae</w:t>
      </w:r>
      <w:proofErr w:type="spellEnd"/>
      <w:r w:rsidRPr="004111E0">
        <w:rPr>
          <w:sz w:val="16"/>
        </w:rPr>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rPr>
          <w:sz w:val="16"/>
        </w:rPr>
        <w:t xml:space="preserve"> (</w:t>
      </w:r>
      <w:proofErr w:type="spellStart"/>
      <w:r w:rsidRPr="004111E0">
        <w:rPr>
          <w:sz w:val="16"/>
        </w:rPr>
        <w:t>Lindenmayer</w:t>
      </w:r>
      <w:proofErr w:type="spellEnd"/>
      <w:r w:rsidRPr="004111E0">
        <w:rPr>
          <w:sz w:val="16"/>
        </w:rPr>
        <w:t xml:space="preserve"> and Likens 2011; Pires et al. 2018) , </w:t>
      </w:r>
      <w:r w:rsidRPr="00E37DF8">
        <w:rPr>
          <w:rStyle w:val="Emphasis"/>
        </w:rPr>
        <w:t xml:space="preserve">including </w:t>
      </w:r>
      <w:r w:rsidRPr="002A2D3F">
        <w:rPr>
          <w:rStyle w:val="Emphasis"/>
          <w:highlight w:val="cyan"/>
        </w:rPr>
        <w:t>species extinctions</w:t>
      </w:r>
      <w:r w:rsidRPr="004111E0">
        <w:rPr>
          <w:sz w:val="16"/>
        </w:rPr>
        <w:t xml:space="preserve"> (Cahill et al. 2013). Related factors include </w:t>
      </w:r>
      <w:r w:rsidRPr="002A2D3F">
        <w:rPr>
          <w:rStyle w:val="StyleUnderline"/>
          <w:highlight w:val="cyan"/>
        </w:rPr>
        <w:t>defo</w:t>
      </w:r>
      <w:r w:rsidRPr="00E37DF8">
        <w:rPr>
          <w:rStyle w:val="StyleUnderline"/>
        </w:rPr>
        <w:t>restation</w:t>
      </w:r>
      <w:r w:rsidRPr="004111E0">
        <w:rPr>
          <w:sz w:val="16"/>
        </w:rPr>
        <w:t xml:space="preserve"> (Green and Sussman 1990) </w:t>
      </w:r>
      <w:r w:rsidRPr="002A2D3F">
        <w:rPr>
          <w:rStyle w:val="StyleUnderline"/>
          <w:highlight w:val="cyan"/>
        </w:rPr>
        <w:t>and soil erosion</w:t>
      </w:r>
      <w:r w:rsidRPr="00E37DF8">
        <w:rPr>
          <w:rStyle w:val="StyleUnderline"/>
        </w:rPr>
        <w:t xml:space="preserve"> </w:t>
      </w:r>
      <w:r w:rsidRPr="004111E0">
        <w:rPr>
          <w:sz w:val="16"/>
        </w:rPr>
        <w:t xml:space="preserve">(Hill et al., 2009, </w:t>
      </w:r>
      <w:r w:rsidRPr="00E37DF8">
        <w:rPr>
          <w:rStyle w:val="StyleUnderline"/>
        </w:rPr>
        <w:t>consequences of over-exploitation of resources</w:t>
      </w:r>
      <w:r w:rsidRPr="004111E0">
        <w:rPr>
          <w:sz w:val="16"/>
        </w:rPr>
        <w:t xml:space="preserve"> (</w:t>
      </w:r>
      <w:proofErr w:type="spellStart"/>
      <w:r w:rsidRPr="004111E0">
        <w:rPr>
          <w:sz w:val="16"/>
        </w:rPr>
        <w:t>Giri</w:t>
      </w:r>
      <w:proofErr w:type="spellEnd"/>
      <w:r w:rsidRPr="004111E0">
        <w:rPr>
          <w:sz w:val="16"/>
        </w:rPr>
        <w:t xml:space="preserve"> et al. 2007) </w:t>
      </w:r>
      <w:r w:rsidRPr="00E37DF8">
        <w:rPr>
          <w:rStyle w:val="StyleUnderline"/>
        </w:rPr>
        <w:t>due to massive global conversion of natural resources for human uses</w:t>
      </w:r>
      <w:r w:rsidRPr="004111E0">
        <w:rPr>
          <w:sz w:val="16"/>
        </w:rPr>
        <w:t xml:space="preserve"> (</w:t>
      </w:r>
      <w:proofErr w:type="spellStart"/>
      <w:r w:rsidRPr="004111E0">
        <w:rPr>
          <w:sz w:val="16"/>
        </w:rPr>
        <w:t>Seto</w:t>
      </w:r>
      <w:proofErr w:type="spellEnd"/>
      <w:r w:rsidRPr="004111E0">
        <w:rPr>
          <w:sz w:val="16"/>
        </w:rPr>
        <w:t xml:space="preserve"> et al. 2002. </w:t>
      </w:r>
      <w:r w:rsidRPr="002A2D3F">
        <w:rPr>
          <w:rStyle w:val="StyleUnderline"/>
          <w:highlight w:val="cyan"/>
        </w:rPr>
        <w:t>Documentation</w:t>
      </w:r>
      <w:r w:rsidRPr="00E37DF8">
        <w:rPr>
          <w:rStyle w:val="StyleUnderline"/>
        </w:rPr>
        <w:t xml:space="preserve"> of </w:t>
      </w:r>
      <w:proofErr w:type="gramStart"/>
      <w:r w:rsidRPr="00E37DF8">
        <w:rPr>
          <w:rStyle w:val="StyleUnderline"/>
        </w:rPr>
        <w:t>all of</w:t>
      </w:r>
      <w:proofErr w:type="gramEnd"/>
      <w:r w:rsidRPr="00E37DF8">
        <w:rPr>
          <w:rStyle w:val="StyleUnderline"/>
        </w:rPr>
        <w:t xml:space="preserve">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 xml:space="preserve">in </w:t>
      </w:r>
      <w:r w:rsidRPr="002A2D3F">
        <w:rPr>
          <w:rStyle w:val="Emphasis"/>
          <w:highlight w:val="cyan"/>
        </w:rPr>
        <w:lastRenderedPageBreak/>
        <w:t>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w:t>
      </w:r>
      <w:proofErr w:type="gramStart"/>
      <w:r w:rsidRPr="00E37DF8">
        <w:rPr>
          <w:rStyle w:val="Emphasis"/>
        </w:rPr>
        <w:t>in order to</w:t>
      </w:r>
      <w:proofErr w:type="gramEnd"/>
      <w:r w:rsidRPr="00E37DF8">
        <w:rPr>
          <w:rStyle w:val="Emphasis"/>
        </w:rPr>
        <w:t xml:space="preserve"> predict future conditions.</w:t>
      </w:r>
    </w:p>
    <w:p w14:paraId="0AB39603" w14:textId="77777777" w:rsidR="007524B5" w:rsidRDefault="007524B5" w:rsidP="007524B5">
      <w:pPr>
        <w:pStyle w:val="Heading4"/>
        <w:spacing w:before="30" w:line="235" w:lineRule="atLeast"/>
        <w:rPr>
          <w:rFonts w:ascii="Times New Roman" w:hAnsi="Times New Roman" w:cs="Times New Roman"/>
        </w:rPr>
      </w:pPr>
      <w:r>
        <w:t>Instability causes global war</w:t>
      </w:r>
    </w:p>
    <w:p w14:paraId="268E95BB" w14:textId="77777777" w:rsidR="007524B5" w:rsidRDefault="007524B5" w:rsidP="007524B5">
      <w:pPr>
        <w:spacing w:after="120" w:line="235" w:lineRule="atLeast"/>
      </w:pPr>
      <w:r>
        <w:rPr>
          <w:b/>
          <w:bCs/>
          <w:sz w:val="26"/>
          <w:szCs w:val="26"/>
        </w:rPr>
        <w:t>Mead 13</w:t>
      </w:r>
      <w:r>
        <w:t xml:space="preserve"> – (Walter Russell, Foreign Affairs Prof @ Bard, “Peace </w:t>
      </w:r>
      <w:proofErr w:type="gramStart"/>
      <w:r>
        <w:t>In</w:t>
      </w:r>
      <w:proofErr w:type="gramEnd"/>
      <w:r>
        <w:t xml:space="preserve"> The Congo? Why The World Should Care”, American Interest; http://www.the-american-interest.com/2013/12/15/peace-in-the-congo-why-the-world-should-care/)</w:t>
      </w:r>
    </w:p>
    <w:p w14:paraId="4712F9F4" w14:textId="09E40D15" w:rsidR="007524B5" w:rsidRDefault="007524B5" w:rsidP="007524B5">
      <w:pPr>
        <w:spacing w:line="235" w:lineRule="atLeast"/>
        <w:rPr>
          <w:u w:val="single"/>
        </w:rPr>
      </w:pPr>
      <w:r>
        <w:rPr>
          <w:u w:val="single"/>
        </w:rPr>
        <w:t>The Congo war should be a reminder</w:t>
      </w:r>
      <w:r w:rsidRPr="00A532DB">
        <w:rPr>
          <w:sz w:val="16"/>
        </w:rPr>
        <w:t xml:space="preserve"> to us all that </w:t>
      </w:r>
      <w:r>
        <w:rPr>
          <w:u w:val="single"/>
          <w:shd w:val="clear" w:color="auto" w:fill="00FFFF"/>
        </w:rPr>
        <w:t>the foundations of our world are</w:t>
      </w:r>
      <w:r w:rsidRPr="00A532DB">
        <w:rPr>
          <w:sz w:val="16"/>
        </w:rPr>
        <w:t xml:space="preserve"> </w:t>
      </w:r>
      <w:r>
        <w:rPr>
          <w:b/>
          <w:bCs/>
          <w:u w:val="single"/>
          <w:shd w:val="clear" w:color="auto" w:fill="00FFFF"/>
        </w:rPr>
        <w:t>dynamite</w:t>
      </w:r>
      <w:r w:rsidRPr="00A532DB">
        <w:rPr>
          <w:sz w:val="16"/>
        </w:rPr>
        <w:t xml:space="preserve">, and that </w:t>
      </w:r>
      <w:r>
        <w:rPr>
          <w:u w:val="single"/>
        </w:rPr>
        <w:t>the</w:t>
      </w:r>
      <w:r w:rsidRPr="00A532DB">
        <w:rPr>
          <w:sz w:val="16"/>
        </w:rPr>
        <w:t xml:space="preserve"> </w:t>
      </w:r>
      <w:r>
        <w:rPr>
          <w:u w:val="single"/>
          <w:shd w:val="clear" w:color="auto" w:fill="00FFFF"/>
        </w:rPr>
        <w:t>potential for</w:t>
      </w:r>
      <w:r w:rsidRPr="00A532DB">
        <w:rPr>
          <w:sz w:val="16"/>
        </w:rPr>
        <w:t xml:space="preserve"> </w:t>
      </w:r>
      <w:r>
        <w:rPr>
          <w:b/>
          <w:bCs/>
          <w:u w:val="single"/>
          <w:shd w:val="clear" w:color="auto" w:fill="00FFFF"/>
        </w:rPr>
        <w:t>new conflicts</w:t>
      </w:r>
      <w:r w:rsidRPr="00A532DB">
        <w:rPr>
          <w:sz w:val="16"/>
        </w:rPr>
        <w:t xml:space="preserve"> on </w:t>
      </w:r>
      <w:r>
        <w:rPr>
          <w:u w:val="single"/>
          <w:shd w:val="clear" w:color="auto" w:fill="00FFFF"/>
        </w:rPr>
        <w:t>the scale of the</w:t>
      </w:r>
      <w:r w:rsidRPr="00A532DB">
        <w:rPr>
          <w:sz w:val="16"/>
        </w:rPr>
        <w:t xml:space="preserve"> </w:t>
      </w:r>
      <w:r>
        <w:rPr>
          <w:b/>
          <w:bCs/>
          <w:u w:val="single"/>
        </w:rPr>
        <w:t>horrific</w:t>
      </w:r>
      <w:r w:rsidRPr="00A532DB">
        <w:rPr>
          <w:sz w:val="16"/>
        </w:rPr>
        <w:t xml:space="preserve"> </w:t>
      </w:r>
      <w:r>
        <w:rPr>
          <w:b/>
          <w:bCs/>
          <w:u w:val="single"/>
          <w:shd w:val="clear" w:color="auto" w:fill="00FFFF"/>
        </w:rPr>
        <w:t>wars of the 20th century</w:t>
      </w:r>
      <w:r w:rsidRPr="00A532DB">
        <w:rPr>
          <w:sz w:val="16"/>
        </w:rPr>
        <w:t xml:space="preserve"> </w:t>
      </w:r>
      <w:r>
        <w:rPr>
          <w:u w:val="single"/>
          <w:shd w:val="clear" w:color="auto" w:fill="00FFFF"/>
        </w:rPr>
        <w:t>is</w:t>
      </w:r>
      <w:r w:rsidRPr="00A532DB">
        <w:rPr>
          <w:sz w:val="16"/>
        </w:rPr>
        <w:t xml:space="preserve"> very much </w:t>
      </w:r>
      <w:r>
        <w:rPr>
          <w:b/>
          <w:bCs/>
          <w:u w:val="single"/>
          <w:shd w:val="clear" w:color="auto" w:fill="00FFFF"/>
        </w:rPr>
        <w:t>with us</w:t>
      </w:r>
      <w:r w:rsidRPr="00A532DB">
        <w:rPr>
          <w:sz w:val="16"/>
        </w:rPr>
        <w:t xml:space="preserve"> </w:t>
      </w:r>
      <w:r>
        <w:rPr>
          <w:b/>
          <w:bCs/>
          <w:u w:val="single"/>
        </w:rPr>
        <w:t>today.</w:t>
      </w:r>
      <w:r w:rsidRPr="00A532DB">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A532DB">
        <w:rPr>
          <w:sz w:val="16"/>
        </w:rPr>
        <w:t>often thankless</w:t>
      </w:r>
      <w:proofErr w:type="gramEnd"/>
      <w:r w:rsidRPr="00A532DB">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A532DB">
        <w:rPr>
          <w:sz w:val="16"/>
        </w:rPr>
        <w:t>away</w:t>
      </w:r>
      <w:proofErr w:type="gramEnd"/>
      <w:r w:rsidRPr="00A532DB">
        <w:rPr>
          <w:sz w:val="16"/>
        </w:rPr>
        <w:t xml:space="preserve"> and America has urgent needs at home and we should husband the resources we have available for foreign policy on things that have more power to affect us directly. The problem is that </w:t>
      </w:r>
      <w:r>
        <w:rPr>
          <w:b/>
          <w:bCs/>
          <w:u w:val="single"/>
          <w:shd w:val="clear" w:color="auto" w:fill="00FFFF"/>
        </w:rPr>
        <w:t>these wars spread</w:t>
      </w:r>
      <w:r w:rsidRPr="00A532DB">
        <w:rPr>
          <w:sz w:val="16"/>
        </w:rPr>
        <w:t xml:space="preserve">. </w:t>
      </w:r>
      <w:r>
        <w:rPr>
          <w:u w:val="single"/>
        </w:rPr>
        <w:t>They</w:t>
      </w:r>
      <w:r w:rsidRPr="00A532DB">
        <w:rPr>
          <w:sz w:val="16"/>
        </w:rPr>
        <w:t xml:space="preserve"> may </w:t>
      </w:r>
      <w:r>
        <w:rPr>
          <w:u w:val="single"/>
        </w:rPr>
        <w:t>start in places</w:t>
      </w:r>
      <w:r w:rsidRPr="00A532DB">
        <w:rPr>
          <w:sz w:val="16"/>
        </w:rPr>
        <w:t xml:space="preserve"> that </w:t>
      </w:r>
      <w:r>
        <w:rPr>
          <w:u w:val="single"/>
        </w:rPr>
        <w:t>we don’t care</w:t>
      </w:r>
      <w:r w:rsidRPr="00A532DB">
        <w:rPr>
          <w:sz w:val="16"/>
        </w:rPr>
        <w:t xml:space="preserve"> much </w:t>
      </w:r>
      <w:r>
        <w:rPr>
          <w:u w:val="single"/>
        </w:rPr>
        <w:t>about</w:t>
      </w:r>
      <w:r w:rsidRPr="00A532DB">
        <w:rPr>
          <w:sz w:val="16"/>
        </w:rPr>
        <w:t xml:space="preserve"> (most Americans didn’t give a rat’s patootie about whether Germany controlled the Sudetenland in 1938 or Danzig in 1939) </w:t>
      </w:r>
      <w:r>
        <w:rPr>
          <w:u w:val="single"/>
        </w:rPr>
        <w:t>but they tend to</w:t>
      </w:r>
      <w:r w:rsidRPr="00A532DB">
        <w:rPr>
          <w:sz w:val="16"/>
        </w:rPr>
        <w:t xml:space="preserve"> </w:t>
      </w:r>
      <w:r>
        <w:rPr>
          <w:b/>
          <w:bCs/>
          <w:u w:val="single"/>
        </w:rPr>
        <w:t>spread to places</w:t>
      </w:r>
      <w:r w:rsidRPr="00A532DB">
        <w:rPr>
          <w:sz w:val="16"/>
        </w:rPr>
        <w:t xml:space="preserve"> </w:t>
      </w:r>
      <w:r>
        <w:rPr>
          <w:u w:val="single"/>
        </w:rPr>
        <w:t>that we do care</w:t>
      </w:r>
      <w:r w:rsidRPr="00A532DB">
        <w:rPr>
          <w:sz w:val="16"/>
        </w:rPr>
        <w:t xml:space="preserve"> </w:t>
      </w:r>
      <w:r>
        <w:rPr>
          <w:b/>
          <w:bCs/>
          <w:u w:val="single"/>
        </w:rPr>
        <w:t>very much about</w:t>
      </w:r>
      <w:r w:rsidRPr="00A532DB">
        <w:rPr>
          <w:sz w:val="16"/>
        </w:rPr>
        <w:t xml:space="preserve">. This can be because a revisionist great power like Germany in 1938-39 needs to overturn the balance of power in Europe to achieve its goals, or it can be because </w:t>
      </w:r>
      <w:r>
        <w:rPr>
          <w:u w:val="single"/>
        </w:rPr>
        <w:t>instability in a</w:t>
      </w:r>
      <w:r w:rsidRPr="00A532DB">
        <w:rPr>
          <w:sz w:val="16"/>
        </w:rPr>
        <w:t xml:space="preserve"> </w:t>
      </w:r>
      <w:r>
        <w:rPr>
          <w:b/>
          <w:bCs/>
          <w:u w:val="single"/>
        </w:rPr>
        <w:t>very remote place</w:t>
      </w:r>
      <w:r w:rsidRPr="00A532DB">
        <w:rPr>
          <w:sz w:val="16"/>
        </w:rPr>
        <w:t xml:space="preserve"> </w:t>
      </w:r>
      <w:r>
        <w:rPr>
          <w:u w:val="single"/>
        </w:rPr>
        <w:t>triggers problems in places</w:t>
      </w:r>
      <w:r w:rsidRPr="00A532DB">
        <w:rPr>
          <w:sz w:val="16"/>
        </w:rPr>
        <w:t xml:space="preserve"> that </w:t>
      </w:r>
      <w:r>
        <w:rPr>
          <w:u w:val="single"/>
        </w:rPr>
        <w:t>we</w:t>
      </w:r>
      <w:r w:rsidRPr="00A532DB">
        <w:rPr>
          <w:sz w:val="16"/>
        </w:rPr>
        <w:t xml:space="preserve"> </w:t>
      </w:r>
      <w:r>
        <w:rPr>
          <w:b/>
          <w:bCs/>
          <w:u w:val="single"/>
        </w:rPr>
        <w:t>care about</w:t>
      </w:r>
      <w:r w:rsidRPr="00A532DB">
        <w:rPr>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Pr>
          <w:u w:val="single"/>
          <w:shd w:val="clear" w:color="auto" w:fill="00FFFF"/>
        </w:rPr>
        <w:t>Africa</w:t>
      </w:r>
      <w:r w:rsidRPr="00A532DB">
        <w:rPr>
          <w:sz w:val="16"/>
        </w:rPr>
        <w:t xml:space="preserve">, and </w:t>
      </w:r>
      <w:r>
        <w:rPr>
          <w:u w:val="single"/>
          <w:shd w:val="clear" w:color="auto" w:fill="00FFFF"/>
        </w:rPr>
        <w:t>the potential for upheaval</w:t>
      </w:r>
      <w:r w:rsidRPr="00A532DB">
        <w:rPr>
          <w:sz w:val="16"/>
        </w:rPr>
        <w:t xml:space="preserve"> </w:t>
      </w:r>
      <w:r>
        <w:rPr>
          <w:u w:val="single"/>
        </w:rPr>
        <w:t>there</w:t>
      </w:r>
      <w:r w:rsidRPr="00A532DB">
        <w:rPr>
          <w:sz w:val="16"/>
        </w:rPr>
        <w:t xml:space="preserve">, </w:t>
      </w:r>
      <w:r>
        <w:rPr>
          <w:u w:val="single"/>
          <w:shd w:val="clear" w:color="auto" w:fill="00FFFF"/>
        </w:rPr>
        <w:t>is</w:t>
      </w:r>
      <w:r w:rsidRPr="00A532DB">
        <w:rPr>
          <w:sz w:val="16"/>
        </w:rPr>
        <w:t xml:space="preserve"> </w:t>
      </w:r>
      <w:r>
        <w:rPr>
          <w:b/>
          <w:bCs/>
          <w:u w:val="single"/>
          <w:shd w:val="clear" w:color="auto" w:fill="00FFFF"/>
        </w:rPr>
        <w:t>of</w:t>
      </w:r>
      <w:r w:rsidRPr="00A532DB">
        <w:rPr>
          <w:sz w:val="16"/>
        </w:rPr>
        <w:t xml:space="preserve"> </w:t>
      </w:r>
      <w:r>
        <w:rPr>
          <w:b/>
          <w:bCs/>
          <w:u w:val="single"/>
        </w:rPr>
        <w:t>more</w:t>
      </w:r>
      <w:r w:rsidRPr="00A532DB">
        <w:rPr>
          <w:sz w:val="16"/>
        </w:rPr>
        <w:t xml:space="preserve"> </w:t>
      </w:r>
      <w:r>
        <w:rPr>
          <w:b/>
          <w:bCs/>
          <w:u w:val="single"/>
          <w:shd w:val="clear" w:color="auto" w:fill="00FFFF"/>
        </w:rPr>
        <w:t>import</w:t>
      </w:r>
      <w:r>
        <w:rPr>
          <w:b/>
          <w:bCs/>
          <w:u w:val="single"/>
        </w:rPr>
        <w:t>ance</w:t>
      </w:r>
      <w:r w:rsidRPr="00A532DB">
        <w:rPr>
          <w:sz w:val="16"/>
        </w:rPr>
        <w:t xml:space="preserve"> </w:t>
      </w:r>
      <w:r>
        <w:rPr>
          <w:u w:val="single"/>
        </w:rPr>
        <w:t>to American security than many people may</w:t>
      </w:r>
      <w:r w:rsidRPr="00A532DB">
        <w:rPr>
          <w:sz w:val="16"/>
        </w:rPr>
        <w:t xml:space="preserve"> </w:t>
      </w:r>
      <w:r>
        <w:rPr>
          <w:b/>
          <w:bCs/>
          <w:u w:val="single"/>
        </w:rPr>
        <w:t>understand</w:t>
      </w:r>
      <w:r>
        <w:rPr>
          <w:u w:val="single"/>
        </w:rPr>
        <w:t>.</w:t>
      </w:r>
      <w:r w:rsidRPr="00A532DB">
        <w:rPr>
          <w:sz w:val="16"/>
        </w:rPr>
        <w:t xml:space="preserve"> </w:t>
      </w:r>
      <w:r>
        <w:rPr>
          <w:u w:val="single"/>
          <w:shd w:val="clear" w:color="auto" w:fill="00FFFF"/>
        </w:rPr>
        <w:t>The line between</w:t>
      </w:r>
      <w:r w:rsidRPr="00A532DB">
        <w:rPr>
          <w:sz w:val="16"/>
        </w:rPr>
        <w:t xml:space="preserve"> </w:t>
      </w:r>
      <w:r>
        <w:rPr>
          <w:b/>
          <w:bCs/>
          <w:u w:val="single"/>
          <w:shd w:val="clear" w:color="auto" w:fill="00FFFF"/>
        </w:rPr>
        <w:t>Africa and the Mid</w:t>
      </w:r>
      <w:r>
        <w:rPr>
          <w:b/>
          <w:bCs/>
          <w:u w:val="single"/>
        </w:rPr>
        <w:t>dle</w:t>
      </w:r>
      <w:r w:rsidRPr="00A532DB">
        <w:rPr>
          <w:sz w:val="16"/>
        </w:rPr>
        <w:t xml:space="preserve"> </w:t>
      </w:r>
      <w:r>
        <w:rPr>
          <w:b/>
          <w:bCs/>
          <w:u w:val="single"/>
          <w:shd w:val="clear" w:color="auto" w:fill="00FFFF"/>
        </w:rPr>
        <w:t>East is</w:t>
      </w:r>
      <w:r w:rsidRPr="00A532DB">
        <w:rPr>
          <w:sz w:val="16"/>
        </w:rPr>
        <w:t xml:space="preserve"> a </w:t>
      </w:r>
      <w:r>
        <w:rPr>
          <w:b/>
          <w:bCs/>
          <w:u w:val="single"/>
          <w:shd w:val="clear" w:color="auto" w:fill="00FFFF"/>
        </w:rPr>
        <w:t>soft</w:t>
      </w:r>
      <w:r w:rsidRPr="00A532DB">
        <w:rPr>
          <w:sz w:val="16"/>
        </w:rPr>
        <w:t xml:space="preserve"> one. </w:t>
      </w:r>
      <w:r>
        <w:rPr>
          <w:u w:val="single"/>
        </w:rPr>
        <w:t>The weak states that straddle the</w:t>
      </w:r>
      <w:r w:rsidRPr="00A532DB">
        <w:rPr>
          <w:sz w:val="16"/>
        </w:rPr>
        <w:t xml:space="preserve"> </w:t>
      </w:r>
      <w:r>
        <w:rPr>
          <w:b/>
          <w:bCs/>
          <w:u w:val="single"/>
        </w:rPr>
        <w:t>southern approaches</w:t>
      </w:r>
      <w:r w:rsidRPr="00A532DB">
        <w:rPr>
          <w:sz w:val="16"/>
        </w:rPr>
        <w:t xml:space="preserve"> </w:t>
      </w:r>
      <w:r>
        <w:rPr>
          <w:u w:val="single"/>
        </w:rPr>
        <w:t>of the Sahara are</w:t>
      </w:r>
      <w:r w:rsidRPr="00A532DB">
        <w:rPr>
          <w:sz w:val="16"/>
        </w:rPr>
        <w:t xml:space="preserve"> </w:t>
      </w:r>
      <w:r>
        <w:rPr>
          <w:b/>
          <w:bCs/>
          <w:u w:val="single"/>
        </w:rPr>
        <w:t>ideal petri dishes</w:t>
      </w:r>
      <w:r w:rsidRPr="00A532DB">
        <w:rPr>
          <w:sz w:val="16"/>
        </w:rPr>
        <w:t xml:space="preserve"> </w:t>
      </w:r>
      <w:r>
        <w:rPr>
          <w:u w:val="single"/>
        </w:rPr>
        <w:t>for</w:t>
      </w:r>
      <w:r w:rsidRPr="00A532DB">
        <w:rPr>
          <w:sz w:val="16"/>
        </w:rPr>
        <w:t xml:space="preserve"> </w:t>
      </w:r>
      <w:r>
        <w:rPr>
          <w:b/>
          <w:bCs/>
          <w:u w:val="single"/>
        </w:rPr>
        <w:t>A</w:t>
      </w:r>
      <w:r>
        <w:rPr>
          <w:u w:val="single"/>
        </w:rPr>
        <w:t>l</w:t>
      </w:r>
      <w:r w:rsidRPr="00A532DB">
        <w:rPr>
          <w:sz w:val="16"/>
        </w:rPr>
        <w:t xml:space="preserve"> </w:t>
      </w:r>
      <w:r>
        <w:rPr>
          <w:b/>
          <w:bCs/>
          <w:u w:val="single"/>
        </w:rPr>
        <w:t>Q</w:t>
      </w:r>
      <w:r>
        <w:rPr>
          <w:u w:val="single"/>
        </w:rPr>
        <w:t>aeda</w:t>
      </w:r>
      <w:r w:rsidRPr="00A532DB">
        <w:rPr>
          <w:sz w:val="16"/>
        </w:rPr>
        <w:t xml:space="preserve"> </w:t>
      </w:r>
      <w:r>
        <w:rPr>
          <w:b/>
          <w:bCs/>
          <w:u w:val="single"/>
        </w:rPr>
        <w:t>type groups</w:t>
      </w:r>
      <w:r w:rsidRPr="00A532DB">
        <w:rPr>
          <w:sz w:val="16"/>
        </w:rPr>
        <w:t xml:space="preserve"> to form and attract local support. There are </w:t>
      </w:r>
      <w:r>
        <w:rPr>
          <w:u w:val="single"/>
        </w:rPr>
        <w:t>networks of funding</w:t>
      </w:r>
      <w:r w:rsidRPr="00A532DB">
        <w:rPr>
          <w:sz w:val="16"/>
        </w:rPr>
        <w:t xml:space="preserve"> </w:t>
      </w:r>
      <w:r>
        <w:rPr>
          <w:u w:val="single"/>
        </w:rPr>
        <w:t>and religious</w:t>
      </w:r>
      <w:r w:rsidRPr="00A532DB">
        <w:rPr>
          <w:sz w:val="16"/>
        </w:rPr>
        <w:t xml:space="preserve"> contact that </w:t>
      </w:r>
      <w:r>
        <w:rPr>
          <w:u w:val="single"/>
        </w:rPr>
        <w:t>give groups in these countries</w:t>
      </w:r>
      <w:r w:rsidRPr="00A532DB">
        <w:rPr>
          <w:sz w:val="16"/>
        </w:rPr>
        <w:t xml:space="preserve"> potential </w:t>
      </w:r>
      <w:r>
        <w:rPr>
          <w:b/>
          <w:bCs/>
          <w:u w:val="single"/>
        </w:rPr>
        <w:t>access to funds</w:t>
      </w:r>
      <w:r w:rsidRPr="00A532DB">
        <w:rPr>
          <w:sz w:val="16"/>
        </w:rPr>
        <w:t xml:space="preserve">, </w:t>
      </w:r>
      <w:r>
        <w:rPr>
          <w:b/>
          <w:bCs/>
          <w:u w:val="single"/>
        </w:rPr>
        <w:t>fighters</w:t>
      </w:r>
      <w:r w:rsidRPr="00A532DB">
        <w:rPr>
          <w:sz w:val="16"/>
        </w:rPr>
        <w:t xml:space="preserve">, </w:t>
      </w:r>
      <w:proofErr w:type="gramStart"/>
      <w:r>
        <w:rPr>
          <w:b/>
          <w:bCs/>
          <w:u w:val="single"/>
        </w:rPr>
        <w:t>training</w:t>
      </w:r>
      <w:proofErr w:type="gramEnd"/>
      <w:r w:rsidRPr="00A532DB">
        <w:rPr>
          <w:sz w:val="16"/>
        </w:rPr>
        <w:t xml:space="preserve"> and </w:t>
      </w:r>
      <w:r>
        <w:rPr>
          <w:b/>
          <w:bCs/>
          <w:u w:val="single"/>
        </w:rPr>
        <w:t>weapons</w:t>
      </w:r>
      <w:r w:rsidRPr="00A532DB">
        <w:rPr>
          <w:sz w:val="16"/>
        </w:rPr>
        <w:t xml:space="preserve"> from the Middle East. </w:t>
      </w:r>
      <w:r>
        <w:rPr>
          <w:u w:val="single"/>
          <w:shd w:val="clear" w:color="auto" w:fill="00FFFF"/>
        </w:rPr>
        <w:t>A war</w:t>
      </w:r>
      <w:r w:rsidRPr="00A532DB">
        <w:rPr>
          <w:sz w:val="16"/>
        </w:rPr>
        <w:t xml:space="preserve"> </w:t>
      </w:r>
      <w:r>
        <w:rPr>
          <w:u w:val="single"/>
        </w:rPr>
        <w:t>in the eastern Congo</w:t>
      </w:r>
      <w:r w:rsidRPr="00A532DB">
        <w:rPr>
          <w:sz w:val="16"/>
        </w:rPr>
        <w:t xml:space="preserve"> </w:t>
      </w:r>
      <w:r>
        <w:rPr>
          <w:u w:val="single"/>
          <w:shd w:val="clear" w:color="auto" w:fill="00FFFF"/>
        </w:rPr>
        <w:t>might</w:t>
      </w:r>
      <w:r w:rsidRPr="00A532DB">
        <w:rPr>
          <w:sz w:val="16"/>
        </w:rPr>
        <w:t xml:space="preserve"> </w:t>
      </w:r>
      <w:r>
        <w:rPr>
          <w:u w:val="single"/>
        </w:rPr>
        <w:t>not directly trigger these other conflict</w:t>
      </w:r>
      <w:r w:rsidRPr="00A532DB">
        <w:rPr>
          <w:sz w:val="16"/>
        </w:rPr>
        <w:t xml:space="preserve">s, </w:t>
      </w:r>
      <w:r>
        <w:rPr>
          <w:u w:val="single"/>
        </w:rPr>
        <w:t>but it helps to</w:t>
      </w:r>
      <w:r w:rsidRPr="00A532DB">
        <w:rPr>
          <w:sz w:val="16"/>
        </w:rPr>
        <w:t xml:space="preserve"> </w:t>
      </w:r>
      <w:r>
        <w:rPr>
          <w:b/>
          <w:bCs/>
          <w:u w:val="single"/>
          <w:shd w:val="clear" w:color="auto" w:fill="00FFFF"/>
        </w:rPr>
        <w:t>create the swirling underworld</w:t>
      </w:r>
      <w:r w:rsidRPr="00A532DB">
        <w:rPr>
          <w:sz w:val="16"/>
        </w:rPr>
        <w:t xml:space="preserve"> </w:t>
      </w:r>
      <w:r>
        <w:rPr>
          <w:u w:val="single"/>
          <w:shd w:val="clear" w:color="auto" w:fill="00FFFF"/>
        </w:rPr>
        <w:t>of</w:t>
      </w:r>
      <w:r w:rsidRPr="00A532DB">
        <w:rPr>
          <w:sz w:val="16"/>
        </w:rPr>
        <w:t xml:space="preserve"> </w:t>
      </w:r>
      <w:r>
        <w:rPr>
          <w:b/>
          <w:bCs/>
          <w:u w:val="single"/>
          <w:shd w:val="clear" w:color="auto" w:fill="00FFFF"/>
        </w:rPr>
        <w:t>arms trading</w:t>
      </w:r>
      <w:r w:rsidRPr="00A532DB">
        <w:rPr>
          <w:sz w:val="16"/>
        </w:rPr>
        <w:t xml:space="preserve">, </w:t>
      </w:r>
      <w:r>
        <w:rPr>
          <w:b/>
          <w:bCs/>
          <w:u w:val="single"/>
          <w:shd w:val="clear" w:color="auto" w:fill="00FFFF"/>
        </w:rPr>
        <w:t>money transfers</w:t>
      </w:r>
      <w:r w:rsidRPr="00A532DB">
        <w:rPr>
          <w:sz w:val="16"/>
        </w:rPr>
        <w:t xml:space="preserve">, </w:t>
      </w:r>
      <w:r>
        <w:rPr>
          <w:b/>
          <w:bCs/>
          <w:u w:val="single"/>
          <w:shd w:val="clear" w:color="auto" w:fill="00FFFF"/>
        </w:rPr>
        <w:t xml:space="preserve">illegal </w:t>
      </w:r>
      <w:proofErr w:type="gramStart"/>
      <w:r>
        <w:rPr>
          <w:b/>
          <w:bCs/>
          <w:u w:val="single"/>
          <w:shd w:val="clear" w:color="auto" w:fill="00FFFF"/>
        </w:rPr>
        <w:t>commerce</w:t>
      </w:r>
      <w:proofErr w:type="gramEnd"/>
      <w:r w:rsidRPr="00A532DB">
        <w:rPr>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w:t>
      </w:r>
      <w:proofErr w:type="gramStart"/>
      <w:r w:rsidRPr="00A532DB">
        <w:rPr>
          <w:sz w:val="16"/>
        </w:rPr>
        <w:t>This is why</w:t>
      </w:r>
      <w:proofErr w:type="gramEnd"/>
      <w:r w:rsidRPr="00A532DB">
        <w:rPr>
          <w:sz w:val="16"/>
        </w:rPr>
        <w:t xml:space="preserve"> the Clinton, Bush and Obama administrations (representing three very different kinds of American politics) have all been engaged in efforts like the peace keeping effort in the Congo. It is why, despite our budget problems at home and despite our </w:t>
      </w:r>
      <w:proofErr w:type="gramStart"/>
      <w:r w:rsidRPr="00A532DB">
        <w:rPr>
          <w:sz w:val="16"/>
        </w:rPr>
        <w:t>often justifiable</w:t>
      </w:r>
      <w:proofErr w:type="gramEnd"/>
      <w:r w:rsidRPr="00A532DB">
        <w:rPr>
          <w:sz w:val="16"/>
        </w:rPr>
        <w:t xml:space="preserve"> impatience with the complexities of dealing with international coalitions and the inadequacies of international institutions, we need to continue the slow and painstaking work that makes agreements like this one possible. </w:t>
      </w:r>
      <w:r>
        <w:rPr>
          <w:u w:val="single"/>
          <w:shd w:val="clear" w:color="auto" w:fill="00FFFF"/>
        </w:rPr>
        <w:t>The world</w:t>
      </w:r>
      <w:r w:rsidRPr="00A532DB">
        <w:rPr>
          <w:sz w:val="16"/>
        </w:rPr>
        <w:t xml:space="preserve"> </w:t>
      </w:r>
      <w:r>
        <w:rPr>
          <w:u w:val="single"/>
          <w:shd w:val="clear" w:color="auto" w:fill="00FFFF"/>
        </w:rPr>
        <w:t>we live in is</w:t>
      </w:r>
      <w:r w:rsidRPr="00A532DB">
        <w:rPr>
          <w:sz w:val="16"/>
        </w:rPr>
        <w:t xml:space="preserve"> an </w:t>
      </w:r>
      <w:r>
        <w:rPr>
          <w:b/>
          <w:bCs/>
          <w:u w:val="single"/>
          <w:shd w:val="clear" w:color="auto" w:fill="00FFFF"/>
        </w:rPr>
        <w:t>explosive</w:t>
      </w:r>
      <w:r w:rsidRPr="00A532DB">
        <w:rPr>
          <w:sz w:val="16"/>
        </w:rPr>
        <w:t xml:space="preserve"> one. There are </w:t>
      </w:r>
      <w:r>
        <w:rPr>
          <w:b/>
          <w:bCs/>
          <w:u w:val="single"/>
        </w:rPr>
        <w:t>all kinds of things that can go horribly wrong</w:t>
      </w:r>
      <w:r w:rsidRPr="00A532DB">
        <w:rPr>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w:t>
      </w:r>
      <w:r>
        <w:rPr>
          <w:u w:val="single"/>
        </w:rPr>
        <w:t>issues</w:t>
      </w:r>
      <w:r w:rsidRPr="00A532DB">
        <w:rPr>
          <w:sz w:val="16"/>
        </w:rPr>
        <w:t xml:space="preserve"> that </w:t>
      </w:r>
      <w:r>
        <w:rPr>
          <w:u w:val="single"/>
        </w:rPr>
        <w:t>exacerbate hatred and distrust</w:t>
      </w:r>
      <w:r w:rsidRPr="00A532DB">
        <w:rPr>
          <w:sz w:val="16"/>
        </w:rPr>
        <w:t xml:space="preserve">, </w:t>
      </w:r>
      <w:r>
        <w:rPr>
          <w:u w:val="single"/>
        </w:rPr>
        <w:t>and</w:t>
      </w:r>
      <w:r w:rsidRPr="00A532DB">
        <w:rPr>
          <w:sz w:val="16"/>
        </w:rPr>
        <w:t xml:space="preserve"> in the last analysis are willing to provide the security guarantees and </w:t>
      </w:r>
      <w:r>
        <w:rPr>
          <w:u w:val="single"/>
        </w:rPr>
        <w:t>deterrents that prevent mass mayhem.</w:t>
      </w:r>
    </w:p>
    <w:p w14:paraId="1D62767C" w14:textId="77777777" w:rsidR="00B90DF5" w:rsidRPr="00051B41" w:rsidRDefault="00B90DF5" w:rsidP="00B90DF5">
      <w:pPr>
        <w:pStyle w:val="Heading4"/>
        <w:rPr>
          <w:rFonts w:cs="Calibri"/>
        </w:rPr>
      </w:pPr>
      <w:r w:rsidRPr="00051B41">
        <w:rPr>
          <w:rFonts w:cs="Calibri"/>
        </w:rPr>
        <w:lastRenderedPageBreak/>
        <w:t xml:space="preserve">1AR theory is skewed towards the </w:t>
      </w:r>
      <w:proofErr w:type="spellStart"/>
      <w:r w:rsidRPr="00051B41">
        <w:rPr>
          <w:rFonts w:cs="Calibri"/>
        </w:rPr>
        <w:t>aff</w:t>
      </w:r>
      <w:proofErr w:type="spellEnd"/>
      <w:r w:rsidRPr="00051B41">
        <w:rPr>
          <w:rFonts w:cs="Calibri"/>
        </w:rPr>
        <w:t xml:space="preserve"> – a) the 2NR must cover substance and over-cover theory, since they get the collapse and persuasive spin advantage of the 3min 2AR, b) their responses to my counter </w:t>
      </w:r>
      <w:proofErr w:type="spellStart"/>
      <w:r w:rsidRPr="00051B41">
        <w:rPr>
          <w:rFonts w:cs="Calibri"/>
        </w:rPr>
        <w:t>interp</w:t>
      </w:r>
      <w:proofErr w:type="spellEnd"/>
      <w:r w:rsidRPr="00051B41">
        <w:rPr>
          <w:rFonts w:cs="Calibri"/>
        </w:rPr>
        <w:t xml:space="preserve"> will be new, which means 1AR theory necessitates intervention. Implications – a) reject 1AR theory since it can’t be a legitimate check for abuse, b) drop the </w:t>
      </w:r>
      <w:proofErr w:type="spellStart"/>
      <w:r w:rsidRPr="00051B41">
        <w:rPr>
          <w:rFonts w:cs="Calibri"/>
        </w:rPr>
        <w:t>arg</w:t>
      </w:r>
      <w:proofErr w:type="spellEnd"/>
      <w:r w:rsidRPr="00051B41">
        <w:rPr>
          <w:rFonts w:cs="Calibri"/>
        </w:rPr>
        <w:t xml:space="preserve"> to minimize the chance the round is decided unfairly, c) use reasonability with a bar of defense or the </w:t>
      </w:r>
      <w:proofErr w:type="spellStart"/>
      <w:r w:rsidRPr="00051B41">
        <w:rPr>
          <w:rFonts w:cs="Calibri"/>
        </w:rPr>
        <w:t>aff</w:t>
      </w:r>
      <w:proofErr w:type="spellEnd"/>
      <w:r w:rsidRPr="00051B41">
        <w:rPr>
          <w:rFonts w:cs="Calibri"/>
        </w:rPr>
        <w:t xml:space="preserve"> always wins since the 2AR can line by line the whole 2NR without winning real abuse</w:t>
      </w:r>
    </w:p>
    <w:p w14:paraId="0CD6896B" w14:textId="77777777" w:rsidR="00B90DF5" w:rsidRDefault="00B90DF5" w:rsidP="007524B5">
      <w:pPr>
        <w:spacing w:line="235" w:lineRule="atLeast"/>
        <w:rPr>
          <w:u w:val="single"/>
        </w:rPr>
      </w:pPr>
    </w:p>
    <w:p w14:paraId="5404EDB4" w14:textId="77777777" w:rsidR="007524B5" w:rsidRPr="003B2FDC" w:rsidRDefault="007524B5" w:rsidP="007524B5">
      <w:pPr>
        <w:spacing w:line="235" w:lineRule="atLeast"/>
        <w:rPr>
          <w:u w:val="single"/>
        </w:rPr>
      </w:pPr>
    </w:p>
    <w:p w14:paraId="65EA17AA" w14:textId="75B037AB" w:rsidR="007524B5" w:rsidRDefault="007524B5" w:rsidP="007524B5">
      <w:pPr>
        <w:pStyle w:val="Heading2"/>
      </w:pPr>
      <w:r>
        <w:lastRenderedPageBreak/>
        <w:t>Case</w:t>
      </w:r>
    </w:p>
    <w:p w14:paraId="045497CE" w14:textId="583DF831" w:rsidR="008851B6" w:rsidRPr="008851B6" w:rsidRDefault="008851B6" w:rsidP="008851B6">
      <w:pPr>
        <w:pStyle w:val="Heading3"/>
      </w:pPr>
      <w:r>
        <w:lastRenderedPageBreak/>
        <w:t>Adv1</w:t>
      </w:r>
    </w:p>
    <w:p w14:paraId="5513EBF0" w14:textId="5A60A18E" w:rsidR="00F90787" w:rsidRDefault="00F90787" w:rsidP="007524B5">
      <w:pPr>
        <w:pStyle w:val="Heading4"/>
      </w:pPr>
      <w:r>
        <w:t>Circumvention – wtf is the plan</w:t>
      </w:r>
      <w:r w:rsidR="00A56E51">
        <w:t xml:space="preserve"> – incredibly vague def and </w:t>
      </w:r>
      <w:proofErr w:type="spellStart"/>
      <w:r w:rsidR="00A56E51">
        <w:t>priv</w:t>
      </w:r>
      <w:proofErr w:type="spellEnd"/>
      <w:r w:rsidR="00A56E51">
        <w:t xml:space="preserve"> </w:t>
      </w:r>
      <w:r w:rsidR="00567635">
        <w:t>entities</w:t>
      </w:r>
      <w:r w:rsidR="00A56E51">
        <w:t xml:space="preserve"> can’t </w:t>
      </w:r>
      <w:r w:rsidR="00023162">
        <w:t>regulate</w:t>
      </w:r>
      <w:r w:rsidR="00A56E51">
        <w:t xml:space="preserve"> themselves – can j change name</w:t>
      </w:r>
      <w:r w:rsidR="004A0525">
        <w:t xml:space="preserve"> + justifies the cps </w:t>
      </w:r>
    </w:p>
    <w:p w14:paraId="609AB51D" w14:textId="292A4132" w:rsidR="007524B5" w:rsidRDefault="00E1633D" w:rsidP="007524B5">
      <w:pPr>
        <w:pStyle w:val="Heading4"/>
      </w:pPr>
      <w:r>
        <w:t>China</w:t>
      </w:r>
      <w:r w:rsidR="00D00E72">
        <w:t xml:space="preserve"> is a</w:t>
      </w:r>
      <w:r>
        <w:t xml:space="preserve"> </w:t>
      </w:r>
      <w:r w:rsidR="000D6243">
        <w:t xml:space="preserve">huge </w:t>
      </w:r>
      <w:r>
        <w:t>alt cause</w:t>
      </w:r>
    </w:p>
    <w:p w14:paraId="598DC61C" w14:textId="076445B1" w:rsidR="00E1633D" w:rsidRPr="00E1633D" w:rsidRDefault="00E1633D" w:rsidP="00E1633D">
      <w:r w:rsidRPr="00E1633D">
        <w:rPr>
          <w:rStyle w:val="Style13ptBold"/>
        </w:rPr>
        <w:t xml:space="preserve">Chaturvedi </w:t>
      </w:r>
      <w:r w:rsidRPr="00E1633D">
        <w:rPr>
          <w:rStyle w:val="Style13ptBold"/>
        </w:rPr>
        <w:t>1/29</w:t>
      </w:r>
      <w:r w:rsidRPr="00E1633D">
        <w:t xml:space="preserve"> (Amit Chaturvedi, [Hindustan Times, New Delhi</w:t>
      </w:r>
      <w:proofErr w:type="gramStart"/>
      <w:r w:rsidRPr="00E1633D">
        <w:t>, ]</w:t>
      </w:r>
      <w:proofErr w:type="gramEnd"/>
      <w:r w:rsidRPr="00E1633D">
        <w:t>, 1-29-2022, “China plans '</w:t>
      </w:r>
      <w:proofErr w:type="spellStart"/>
      <w:r w:rsidRPr="00E1633D">
        <w:t>megaconstellation</w:t>
      </w:r>
      <w:proofErr w:type="spellEnd"/>
      <w:r w:rsidRPr="00E1633D">
        <w:t xml:space="preserve">' of 13,000 satellites, claims report“, Hindustan Times, accessed: 1-30-2022, https://www.hindustantimes.com/world-news/china-plans-megaconstellation-of-13-000-satellites-claims-report-101643421318766.html)  </w:t>
      </w:r>
      <w:proofErr w:type="spellStart"/>
      <w:r w:rsidRPr="00E1633D">
        <w:t>ajs</w:t>
      </w:r>
      <w:proofErr w:type="spellEnd"/>
    </w:p>
    <w:p w14:paraId="33DC1056" w14:textId="77777777" w:rsidR="00E1633D" w:rsidRPr="00E1633D" w:rsidRDefault="00E1633D" w:rsidP="00E1633D">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w:t>
      </w:r>
      <w:proofErr w:type="spellStart"/>
      <w:r w:rsidRPr="0050441B">
        <w:rPr>
          <w:rStyle w:val="StyleUnderline"/>
        </w:rPr>
        <w:t>upto</w:t>
      </w:r>
      <w:proofErr w:type="spellEnd"/>
      <w:r w:rsidRPr="0050441B">
        <w:rPr>
          <w:rStyle w:val="StyleUnderline"/>
        </w:rPr>
        <w:t xml:space="preserve"> </w:t>
      </w:r>
      <w:r w:rsidRPr="0050441B">
        <w:rPr>
          <w:rStyle w:val="StyleUnderline"/>
          <w:highlight w:val="green"/>
        </w:rPr>
        <w:t xml:space="preserve">13,000 </w:t>
      </w:r>
      <w:r w:rsidRPr="0050441B">
        <w:rPr>
          <w:rStyle w:val="StyleUnderline"/>
        </w:rPr>
        <w:t>satellites in space - a ‘</w:t>
      </w:r>
      <w:proofErr w:type="spellStart"/>
      <w:r w:rsidRPr="0050441B">
        <w:rPr>
          <w:rStyle w:val="StyleUnderline"/>
          <w:highlight w:val="green"/>
        </w:rPr>
        <w:t>megaconstellation</w:t>
      </w:r>
      <w:proofErr w:type="spellEnd"/>
      <w:r w:rsidRPr="0050441B">
        <w:rPr>
          <w:rStyle w:val="StyleUnderline"/>
          <w:highlight w:val="green"/>
        </w:rPr>
        <w:t>’</w:t>
      </w:r>
      <w:r w:rsidRPr="00E1633D">
        <w:t xml:space="preserve"> - that will encircle the Earth in the lower orbit, a report in the Daily Mail said.</w:t>
      </w:r>
    </w:p>
    <w:p w14:paraId="1C6B9374" w14:textId="77777777" w:rsidR="00E1633D" w:rsidRPr="00E1633D" w:rsidRDefault="00E1633D" w:rsidP="00E1633D">
      <w:r w:rsidRPr="00E1633D">
        <w:t>The company that has got the responsibility of this work has said that the main goal of the mission is to establish supremacy in lower Earth orbit, the report further said.</w:t>
      </w:r>
    </w:p>
    <w:p w14:paraId="6604854E" w14:textId="77777777" w:rsidR="00E1633D" w:rsidRPr="00E1633D" w:rsidRDefault="00E1633D" w:rsidP="00E1633D">
      <w:r w:rsidRPr="00E1633D">
        <w:t>Strengthening of 5G network is the aim: China</w:t>
      </w:r>
    </w:p>
    <w:p w14:paraId="567AFC11" w14:textId="77777777" w:rsidR="00E1633D" w:rsidRPr="00E1633D" w:rsidRDefault="00E1633D" w:rsidP="00E1633D">
      <w:r w:rsidRPr="0050441B">
        <w:rPr>
          <w:rStyle w:val="StyleUnderline"/>
          <w:highlight w:val="green"/>
        </w:rPr>
        <w:t>China's State Administration</w:t>
      </w:r>
      <w:r w:rsidRPr="0050441B">
        <w:rPr>
          <w:rStyle w:val="StyleUnderline"/>
        </w:rPr>
        <w:t xml:space="preserve"> of Science, </w:t>
      </w:r>
      <w:proofErr w:type="gramStart"/>
      <w:r w:rsidRPr="0050441B">
        <w:rPr>
          <w:rStyle w:val="StyleUnderline"/>
        </w:rPr>
        <w:t>Technology</w:t>
      </w:r>
      <w:proofErr w:type="gramEnd"/>
      <w:r w:rsidRPr="0050441B">
        <w:rPr>
          <w:rStyle w:val="StyleUnderline"/>
        </w:rPr>
        <w:t xml:space="preserve">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4725063F" w14:textId="77777777" w:rsidR="00E1633D" w:rsidRPr="0050441B" w:rsidRDefault="00E1633D" w:rsidP="00E1633D">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50441B">
        <w:rPr>
          <w:rStyle w:val="StyleUnderline"/>
          <w:highlight w:val="green"/>
        </w:rPr>
        <w:t>and strengthen internet</w:t>
      </w:r>
      <w:r w:rsidRPr="0050441B">
        <w:rPr>
          <w:rStyle w:val="StyleUnderline"/>
        </w:rPr>
        <w:t xml:space="preserve"> facilities.</w:t>
      </w:r>
    </w:p>
    <w:p w14:paraId="5624A431" w14:textId="40586B4A" w:rsidR="00E1633D" w:rsidRDefault="002A2B1F" w:rsidP="002A2B1F">
      <w:pPr>
        <w:pStyle w:val="Heading4"/>
      </w:pPr>
      <w:r>
        <w:t>Russia too</w:t>
      </w:r>
    </w:p>
    <w:p w14:paraId="54B2A70D" w14:textId="4FB3EA70" w:rsidR="002A2B1F" w:rsidRDefault="002A2B1F" w:rsidP="00E1633D">
      <w:proofErr w:type="spellStart"/>
      <w:r w:rsidRPr="002A2B1F">
        <w:rPr>
          <w:rStyle w:val="Style13ptBold"/>
        </w:rPr>
        <w:t>Tass</w:t>
      </w:r>
      <w:proofErr w:type="spellEnd"/>
      <w:r w:rsidRPr="002A2B1F">
        <w:rPr>
          <w:rStyle w:val="Style13ptBold"/>
        </w:rPr>
        <w:t xml:space="preserve"> 20</w:t>
      </w:r>
      <w:r w:rsidRPr="002A2B1F">
        <w:t xml:space="preserve"> (</w:t>
      </w:r>
      <w:proofErr w:type="spellStart"/>
      <w:r w:rsidRPr="002A2B1F">
        <w:t>Tass</w:t>
      </w:r>
      <w:proofErr w:type="spellEnd"/>
      <w:r w:rsidRPr="002A2B1F">
        <w:t xml:space="preserve">, [major Russian </w:t>
      </w:r>
      <w:r>
        <w:t xml:space="preserve">and worldwide </w:t>
      </w:r>
      <w:r w:rsidRPr="002A2B1F">
        <w:t xml:space="preserve">news agency], 10-28-2020, “Russia to start deploying new cluster of </w:t>
      </w:r>
      <w:proofErr w:type="spellStart"/>
      <w:r w:rsidRPr="002A2B1F">
        <w:t>Sfera</w:t>
      </w:r>
      <w:proofErr w:type="spellEnd"/>
      <w:r w:rsidRPr="002A2B1F">
        <w:t xml:space="preserve"> next-generation satellites from 2021“, TASS, accessed: 1-30-2022, </w:t>
      </w:r>
      <w:proofErr w:type="gramStart"/>
      <w:r w:rsidRPr="002A2B1F">
        <w:t xml:space="preserve">https://tass.com/science/1217351)  </w:t>
      </w:r>
      <w:proofErr w:type="spellStart"/>
      <w:r w:rsidRPr="002A2B1F">
        <w:t>ajs</w:t>
      </w:r>
      <w:proofErr w:type="spellEnd"/>
      <w:proofErr w:type="gramEnd"/>
    </w:p>
    <w:p w14:paraId="19539393" w14:textId="77777777" w:rsidR="002A2B1F" w:rsidRPr="002A2B1F" w:rsidRDefault="002A2B1F" w:rsidP="002A2B1F">
      <w:r w:rsidRPr="00EA10F2">
        <w:rPr>
          <w:rStyle w:val="StyleUnderline"/>
          <w:highlight w:val="green"/>
        </w:rPr>
        <w:t>Russia’s State Space Corporation</w:t>
      </w:r>
      <w:r w:rsidRPr="002A2B1F">
        <w:t xml:space="preserve"> </w:t>
      </w:r>
      <w:proofErr w:type="spellStart"/>
      <w:r w:rsidRPr="002A2B1F">
        <w:t>Roscosmos</w:t>
      </w:r>
      <w:proofErr w:type="spellEnd"/>
      <w:r w:rsidRPr="002A2B1F">
        <w:t xml:space="preserve"> will start </w:t>
      </w:r>
      <w:r w:rsidRPr="00EA10F2">
        <w:rPr>
          <w:rStyle w:val="StyleUnderline"/>
          <w:highlight w:val="green"/>
        </w:rPr>
        <w:t xml:space="preserve">establishing a new </w:t>
      </w:r>
      <w:r w:rsidRPr="00EA10F2">
        <w:rPr>
          <w:rStyle w:val="StyleUnderline"/>
        </w:rPr>
        <w:t>cluster of</w:t>
      </w:r>
      <w:r w:rsidRPr="002A2B1F">
        <w:rPr>
          <w:rStyle w:val="StyleUnderline"/>
        </w:rPr>
        <w:t xml:space="preserve"> </w:t>
      </w:r>
      <w:r w:rsidRPr="00EA10F2">
        <w:rPr>
          <w:rStyle w:val="StyleUnderline"/>
          <w:highlight w:val="green"/>
        </w:rPr>
        <w:t xml:space="preserve">over 600 </w:t>
      </w:r>
      <w:r w:rsidRPr="00EA10F2">
        <w:rPr>
          <w:rStyle w:val="StyleUnderline"/>
        </w:rPr>
        <w:t>satellites</w:t>
      </w:r>
      <w:r w:rsidRPr="002A2B1F">
        <w:rPr>
          <w:rStyle w:val="StyleUnderline"/>
        </w:rPr>
        <w:t xml:space="preserve"> under the </w:t>
      </w:r>
      <w:proofErr w:type="spellStart"/>
      <w:r w:rsidRPr="002A2B1F">
        <w:rPr>
          <w:rStyle w:val="StyleUnderline"/>
        </w:rPr>
        <w:t>Sfera</w:t>
      </w:r>
      <w:proofErr w:type="spellEnd"/>
      <w:r w:rsidRPr="002A2B1F">
        <w:rPr>
          <w:rStyle w:val="StyleUnderline"/>
        </w:rPr>
        <w:t xml:space="preserve"> </w:t>
      </w:r>
      <w:r w:rsidRPr="002A2B1F">
        <w:t xml:space="preserve">(Sphere) program from 2021, </w:t>
      </w:r>
      <w:proofErr w:type="spellStart"/>
      <w:r w:rsidRPr="002A2B1F">
        <w:t>Roscosmos</w:t>
      </w:r>
      <w:proofErr w:type="spellEnd"/>
      <w:r w:rsidRPr="002A2B1F">
        <w:t xml:space="preserve"> Chief Dmitry Rogozin announced on Wednesday.</w:t>
      </w:r>
    </w:p>
    <w:p w14:paraId="47EB08CB" w14:textId="77777777" w:rsidR="002A2B1F" w:rsidRPr="002A2B1F" w:rsidRDefault="002A2B1F" w:rsidP="002A2B1F">
      <w:r w:rsidRPr="002A2B1F">
        <w:t xml:space="preserve">"From 2021, we are beginning to deploy the </w:t>
      </w:r>
      <w:proofErr w:type="spellStart"/>
      <w:r w:rsidRPr="002A2B1F">
        <w:t>Sfera</w:t>
      </w:r>
      <w:proofErr w:type="spellEnd"/>
      <w:r w:rsidRPr="002A2B1F">
        <w:t xml:space="preserve"> multi-</w:t>
      </w:r>
      <w:r w:rsidRPr="00EA10F2">
        <w:rPr>
          <w:rStyle w:val="StyleUnderline"/>
          <w:highlight w:val="green"/>
        </w:rPr>
        <w:t>satellite constellation</w:t>
      </w:r>
      <w:r w:rsidRPr="00EA10F2">
        <w:rPr>
          <w:rStyle w:val="StyleUnderline"/>
        </w:rPr>
        <w:t xml:space="preserve"> </w:t>
      </w:r>
      <w:r w:rsidRPr="002A2B1F">
        <w:t>that will include next-generation, multi-spectrum satellites," Rogozin said at the business forum of the Eurasian Economic Union (EAEU) titled: ‘Integration. Advanced Development Strategy.’</w:t>
      </w:r>
    </w:p>
    <w:p w14:paraId="1EBD3647" w14:textId="77777777" w:rsidR="002A2B1F" w:rsidRPr="002A2B1F" w:rsidRDefault="002A2B1F" w:rsidP="002A2B1F">
      <w:r w:rsidRPr="002A2B1F">
        <w:t xml:space="preserve">Special attention will be paid to providing broadband Internet access and communications, particularly, along the Northern Sea Route, with the help of the </w:t>
      </w:r>
      <w:proofErr w:type="spellStart"/>
      <w:r w:rsidRPr="002A2B1F">
        <w:t>Sfera</w:t>
      </w:r>
      <w:proofErr w:type="spellEnd"/>
      <w:r w:rsidRPr="002A2B1F">
        <w:t xml:space="preserve"> satellite grouping, the </w:t>
      </w:r>
      <w:proofErr w:type="spellStart"/>
      <w:r w:rsidRPr="002A2B1F">
        <w:t>Roscosmos</w:t>
      </w:r>
      <w:proofErr w:type="spellEnd"/>
      <w:r w:rsidRPr="002A2B1F">
        <w:t xml:space="preserve"> chief said.</w:t>
      </w:r>
    </w:p>
    <w:p w14:paraId="6DFC25E0" w14:textId="77777777" w:rsidR="00AA4DE8" w:rsidRDefault="00AA4DE8" w:rsidP="00AA4DE8">
      <w:pPr>
        <w:pStyle w:val="Heading4"/>
        <w:spacing w:line="240" w:lineRule="auto"/>
        <w:contextualSpacing/>
      </w:pPr>
      <w:proofErr w:type="spellStart"/>
      <w:r>
        <w:lastRenderedPageBreak/>
        <w:t>Squo</w:t>
      </w:r>
      <w:proofErr w:type="spellEnd"/>
      <w:r>
        <w:t xml:space="preserve"> solves debris – private tracking, surveillance, in-orbit </w:t>
      </w:r>
      <w:proofErr w:type="gramStart"/>
      <w:r>
        <w:t>servicing</w:t>
      </w:r>
      <w:proofErr w:type="gramEnd"/>
      <w:r>
        <w:t xml:space="preserve"> and green satellite tech all happening now – includes </w:t>
      </w:r>
      <w:proofErr w:type="spellStart"/>
      <w:r>
        <w:t>Starlink</w:t>
      </w:r>
      <w:proofErr w:type="spellEnd"/>
      <w:r>
        <w:t xml:space="preserve">  </w:t>
      </w:r>
    </w:p>
    <w:p w14:paraId="7D45ED72" w14:textId="77777777" w:rsidR="00AA4DE8" w:rsidRPr="00340C17" w:rsidRDefault="00AA4DE8" w:rsidP="00AA4DE8">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7EB31DFB" w14:textId="77777777" w:rsidR="00AA4DE8" w:rsidRPr="0063721B" w:rsidRDefault="00AA4DE8" w:rsidP="00AA4DE8">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389211DB" w14:textId="77777777" w:rsidR="00AA4DE8" w:rsidRPr="0063721B" w:rsidRDefault="00AA4DE8" w:rsidP="00AA4DE8">
      <w:pPr>
        <w:pStyle w:val="ListParagraph"/>
        <w:numPr>
          <w:ilvl w:val="0"/>
          <w:numId w:val="13"/>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56C3D925" w14:textId="77777777" w:rsidR="00AA4DE8" w:rsidRPr="007B312B" w:rsidRDefault="00AA4DE8" w:rsidP="00AA4DE8">
      <w:pPr>
        <w:pStyle w:val="ListParagraph"/>
        <w:numPr>
          <w:ilvl w:val="0"/>
          <w:numId w:val="13"/>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326E516F" w14:textId="77777777" w:rsidR="00AA4DE8" w:rsidRPr="007B312B" w:rsidRDefault="00AA4DE8" w:rsidP="00AA4DE8">
      <w:pPr>
        <w:pStyle w:val="ListParagraph"/>
        <w:numPr>
          <w:ilvl w:val="0"/>
          <w:numId w:val="13"/>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w:t>
      </w:r>
      <w:r w:rsidRPr="007B312B">
        <w:rPr>
          <w:sz w:val="16"/>
        </w:rPr>
        <w:lastRenderedPageBreak/>
        <w:t xml:space="preserve">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able to  take advantage of  the  latest  advances  in  materials  and  electronics,  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4D36E5DE" w14:textId="77777777" w:rsidR="00AA4DE8" w:rsidRPr="007B312B" w:rsidRDefault="00AA4DE8" w:rsidP="00AA4DE8">
      <w:pPr>
        <w:pStyle w:val="ListParagraph"/>
        <w:numPr>
          <w:ilvl w:val="0"/>
          <w:numId w:val="13"/>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4E1D479F" w14:textId="77777777" w:rsidR="00AA4DE8" w:rsidRPr="007B312B" w:rsidRDefault="00AA4DE8" w:rsidP="00AA4DE8">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54516DA9" w14:textId="77777777" w:rsidR="00AA4DE8" w:rsidRDefault="00AA4DE8" w:rsidP="00AA4DE8">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14:paraId="334248DD" w14:textId="77777777" w:rsidR="006446E2" w:rsidRDefault="006446E2" w:rsidP="006446E2">
      <w:pPr>
        <w:pStyle w:val="Heading4"/>
      </w:pPr>
      <w:proofErr w:type="spellStart"/>
      <w:r>
        <w:lastRenderedPageBreak/>
        <w:t>Starlink</w:t>
      </w:r>
      <w:proofErr w:type="spellEnd"/>
      <w:r>
        <w:t xml:space="preserve"> ACA systems and de-orbiting solves any debris impact – Russian ASAT test proves </w:t>
      </w:r>
      <w:proofErr w:type="gramStart"/>
      <w:r>
        <w:t>and also</w:t>
      </w:r>
      <w:proofErr w:type="gramEnd"/>
      <w:r>
        <w:t xml:space="preserve"> non-</w:t>
      </w:r>
      <w:proofErr w:type="spellStart"/>
      <w:r>
        <w:t>uniques</w:t>
      </w:r>
      <w:proofErr w:type="spellEnd"/>
      <w:r>
        <w:t xml:space="preserve"> their impact </w:t>
      </w:r>
    </w:p>
    <w:p w14:paraId="10F226CC" w14:textId="77777777" w:rsidR="006446E2" w:rsidRPr="004C420B" w:rsidRDefault="006446E2" w:rsidP="006446E2">
      <w:r w:rsidRPr="004C420B">
        <w:rPr>
          <w:rStyle w:val="Style13ptBold"/>
        </w:rPr>
        <w:t>Kan 21</w:t>
      </w:r>
      <w:r>
        <w:t xml:space="preserve"> </w:t>
      </w:r>
      <w:r w:rsidRPr="00467C49">
        <w:rPr>
          <w:sz w:val="16"/>
          <w:szCs w:val="16"/>
        </w:rPr>
        <w:t>– [Michael, “</w:t>
      </w:r>
      <w:proofErr w:type="spellStart"/>
      <w:r w:rsidRPr="00467C49">
        <w:rPr>
          <w:sz w:val="16"/>
          <w:szCs w:val="16"/>
        </w:rPr>
        <w:t>Starlink</w:t>
      </w:r>
      <w:proofErr w:type="spellEnd"/>
      <w:r w:rsidRPr="00467C49">
        <w:rPr>
          <w:sz w:val="16"/>
          <w:szCs w:val="16"/>
        </w:rPr>
        <w:t xml:space="preserve"> Satellite Orbits Changed to Avoid Debris After Russia's Missile Test,” PC Mag, 12/1/2021, https://www.pcmag.com/news/starlink-satellite-orbits-changed-to-avoid-debris-after-russias-missile]</w:t>
      </w:r>
    </w:p>
    <w:p w14:paraId="34C711CA" w14:textId="3DEB8FE5" w:rsidR="006446E2" w:rsidRDefault="006446E2" w:rsidP="006446E2">
      <w:pPr>
        <w:spacing w:line="240" w:lineRule="auto"/>
        <w:contextualSpacing/>
        <w:rPr>
          <w:rStyle w:val="StyleUnderlin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proofErr w:type="spellStart"/>
      <w:r w:rsidRPr="00467C49">
        <w:rPr>
          <w:rStyle w:val="StyleUnderline"/>
          <w:highlight w:val="yellow"/>
        </w:rPr>
        <w:t>Starlink</w:t>
      </w:r>
      <w:proofErr w:type="spellEnd"/>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10FC1FFB" w14:textId="3363A737" w:rsidR="008D39B9" w:rsidRDefault="008D39B9" w:rsidP="006446E2">
      <w:pPr>
        <w:spacing w:line="240" w:lineRule="auto"/>
        <w:contextualSpacing/>
        <w:rPr>
          <w:rStyle w:val="StyleUnderline"/>
        </w:rPr>
      </w:pPr>
    </w:p>
    <w:p w14:paraId="1112CA51" w14:textId="77777777" w:rsidR="008D39B9" w:rsidRPr="00467C49" w:rsidRDefault="008D39B9" w:rsidP="006446E2">
      <w:pPr>
        <w:spacing w:line="240" w:lineRule="auto"/>
        <w:contextualSpacing/>
        <w:rPr>
          <w:u w:val="single"/>
        </w:rPr>
      </w:pPr>
    </w:p>
    <w:p w14:paraId="54023644" w14:textId="77777777" w:rsidR="006446E2" w:rsidRPr="00467C49" w:rsidRDefault="006446E2" w:rsidP="006446E2">
      <w:pPr>
        <w:spacing w:line="240" w:lineRule="auto"/>
        <w:contextualSpacing/>
        <w:rPr>
          <w:sz w:val="16"/>
          <w:szCs w:val="16"/>
        </w:rPr>
      </w:pPr>
      <w:r w:rsidRPr="00467C49">
        <w:rPr>
          <w:sz w:val="16"/>
          <w:szCs w:val="16"/>
        </w:rPr>
        <w:t xml:space="preserve">On Tuesday, SpaceX CEO Elon Musk mentioned the issue after NASA abruptly delayed a spacewalk on the International Space Station due to the threat of space debris. In his tweet, Musk said: “We had to shift some </w:t>
      </w:r>
      <w:proofErr w:type="spellStart"/>
      <w:r w:rsidRPr="00467C49">
        <w:rPr>
          <w:sz w:val="16"/>
          <w:szCs w:val="16"/>
        </w:rPr>
        <w:t>Starlink</w:t>
      </w:r>
      <w:proofErr w:type="spellEnd"/>
      <w:r w:rsidRPr="00467C49">
        <w:rPr>
          <w:sz w:val="16"/>
          <w:szCs w:val="16"/>
        </w:rPr>
        <w:t xml:space="preserve"> satellite orbits to reduce probability of collision. Not great, but not terrible either.”</w:t>
      </w:r>
    </w:p>
    <w:p w14:paraId="73E8BE45" w14:textId="77777777" w:rsidR="006446E2" w:rsidRPr="00467C49" w:rsidRDefault="006446E2" w:rsidP="006446E2">
      <w:pPr>
        <w:spacing w:line="240" w:lineRule="auto"/>
        <w:contextualSpacing/>
        <w:rPr>
          <w:sz w:val="16"/>
          <w:szCs w:val="16"/>
        </w:rPr>
      </w:pPr>
      <w:r w:rsidRPr="00467C49">
        <w:rPr>
          <w:sz w:val="16"/>
          <w:szCs w:val="16"/>
        </w:rPr>
        <w:t xml:space="preserve">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w:t>
      </w:r>
      <w:proofErr w:type="gramStart"/>
      <w:r w:rsidRPr="00467C49">
        <w:rPr>
          <w:sz w:val="16"/>
          <w:szCs w:val="16"/>
        </w:rPr>
        <w:t>in reality the</w:t>
      </w:r>
      <w:proofErr w:type="gramEnd"/>
      <w:r w:rsidRPr="00467C49">
        <w:rPr>
          <w:sz w:val="16"/>
          <w:szCs w:val="16"/>
        </w:rPr>
        <w:t xml:space="preserve"> conditions at the facility are catastrophic.)</w:t>
      </w:r>
    </w:p>
    <w:p w14:paraId="42D848AA" w14:textId="77777777" w:rsidR="006446E2" w:rsidRPr="00467C49" w:rsidRDefault="006446E2" w:rsidP="006446E2">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7E68754D" w14:textId="77777777" w:rsidR="006446E2" w:rsidRPr="00467C49" w:rsidRDefault="006446E2" w:rsidP="006446E2">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0868F91F" w14:textId="77777777" w:rsidR="006446E2" w:rsidRPr="00467C49" w:rsidRDefault="006446E2" w:rsidP="006446E2">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3E29CE56" w14:textId="77777777" w:rsidR="006446E2" w:rsidRPr="00467C49" w:rsidRDefault="006446E2" w:rsidP="006446E2">
      <w:pPr>
        <w:spacing w:line="240" w:lineRule="auto"/>
        <w:contextualSpacing/>
        <w:rPr>
          <w:rStyle w:val="StyleUnderline"/>
        </w:rPr>
      </w:pPr>
      <w:r w:rsidRPr="00467C49">
        <w:rPr>
          <w:rStyle w:val="StyleUnderline"/>
          <w:highlight w:val="yellow"/>
        </w:rPr>
        <w:t>To avoid</w:t>
      </w:r>
      <w:r w:rsidRPr="00467C49">
        <w:rPr>
          <w:rStyle w:val="StyleUnderline"/>
        </w:rPr>
        <w:t xml:space="preserve"> space </w:t>
      </w:r>
      <w:r w:rsidRPr="00467C49">
        <w:rPr>
          <w:rStyle w:val="StyleUnderline"/>
          <w:highlight w:val="yellow"/>
        </w:rPr>
        <w:t xml:space="preserve">debris, SpaceX has equipped each </w:t>
      </w:r>
      <w:proofErr w:type="spellStart"/>
      <w:r w:rsidRPr="00467C49">
        <w:rPr>
          <w:rStyle w:val="StyleUnderline"/>
          <w:highlight w:val="yellow"/>
        </w:rPr>
        <w:t>Starlink</w:t>
      </w:r>
      <w:proofErr w:type="spellEnd"/>
      <w:r w:rsidRPr="00467C49">
        <w:rPr>
          <w:rStyle w:val="StyleUnderline"/>
          <w:highlight w:val="yellow"/>
        </w:rPr>
        <w:t xml:space="preserve">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64DD9C4C" w14:textId="77777777" w:rsidR="006446E2" w:rsidRDefault="006446E2" w:rsidP="006446E2">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49D5FA31" w14:textId="0D1F1697" w:rsidR="006446E2" w:rsidRDefault="006446E2" w:rsidP="006446E2">
      <w:pPr>
        <w:pStyle w:val="Heading4"/>
        <w:rPr>
          <w:rFonts w:cs="Arial"/>
        </w:rPr>
      </w:pPr>
      <w:r>
        <w:rPr>
          <w:rFonts w:cs="Arial"/>
        </w:rPr>
        <w:t xml:space="preserve">No Escalation over Satellites: </w:t>
      </w:r>
    </w:p>
    <w:p w14:paraId="30EC0151" w14:textId="77777777" w:rsidR="006446E2" w:rsidRDefault="006446E2" w:rsidP="006446E2">
      <w:pPr>
        <w:pStyle w:val="Heading4"/>
        <w:rPr>
          <w:rFonts w:cs="Arial"/>
          <w:u w:val="single"/>
        </w:rPr>
      </w:pPr>
      <w:r>
        <w:rPr>
          <w:rFonts w:cs="Arial"/>
        </w:rPr>
        <w:t xml:space="preserve">1] </w:t>
      </w:r>
      <w:r w:rsidRPr="00FE4F08">
        <w:rPr>
          <w:rFonts w:cs="Arial"/>
          <w:u w:val="single"/>
        </w:rPr>
        <w:t>Planning Priorities</w:t>
      </w:r>
    </w:p>
    <w:p w14:paraId="68FB6042" w14:textId="77777777" w:rsidR="006446E2" w:rsidRPr="00470926" w:rsidRDefault="006446E2" w:rsidP="006446E2">
      <w:r w:rsidRPr="00470926">
        <w:rPr>
          <w:rStyle w:val="Style13ptBold"/>
        </w:rPr>
        <w:t>Bowen 18</w:t>
      </w:r>
      <w:r>
        <w:t xml:space="preserve"> Bleddyn Bowen 2-20-2018 “</w:t>
      </w:r>
      <w:r w:rsidRPr="00F35F0D">
        <w:t>The Art of Space Deterrence</w:t>
      </w:r>
      <w:r>
        <w:t xml:space="preserve">” </w:t>
      </w:r>
      <w:hyperlink r:id="rId15"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EA8AA08" w14:textId="77777777" w:rsidR="006446E2" w:rsidRDefault="006446E2" w:rsidP="006446E2">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778FB784" w14:textId="77777777" w:rsidR="006446E2" w:rsidRDefault="006446E2" w:rsidP="006446E2">
      <w:pPr>
        <w:pStyle w:val="Heading4"/>
        <w:rPr>
          <w:u w:val="single"/>
        </w:rPr>
      </w:pPr>
      <w:bookmarkStart w:id="0" w:name="_Hlk30232579"/>
      <w:r>
        <w:lastRenderedPageBreak/>
        <w:t xml:space="preserve">2] </w:t>
      </w:r>
      <w:r>
        <w:rPr>
          <w:u w:val="single"/>
        </w:rPr>
        <w:t>Military Precedent</w:t>
      </w:r>
    </w:p>
    <w:p w14:paraId="5F802F26" w14:textId="77777777" w:rsidR="006446E2" w:rsidRPr="00470926" w:rsidRDefault="006446E2" w:rsidP="006446E2">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3186253E" w14:textId="024F9AD6" w:rsidR="006446E2" w:rsidRPr="006446E2" w:rsidRDefault="006446E2" w:rsidP="006446E2">
      <w:pPr>
        <w:rPr>
          <w:b/>
          <w:iCs/>
          <w:sz w:val="26"/>
          <w:highlight w:val="green"/>
          <w:u w:val="single"/>
          <w:bdr w:val="single" w:sz="18" w:space="0" w:color="auto"/>
        </w:rPr>
      </w:pPr>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5BD81629" w14:textId="77777777" w:rsidR="002A2B1F" w:rsidRPr="002A2B1F" w:rsidRDefault="002A2B1F" w:rsidP="002A2B1F">
      <w:pPr>
        <w:spacing w:after="0" w:line="240" w:lineRule="auto"/>
        <w:rPr>
          <w:rFonts w:ascii="Times New Roman" w:eastAsia="Times New Roman" w:hAnsi="Times New Roman" w:cs="Times New Roman"/>
          <w:sz w:val="24"/>
        </w:rPr>
      </w:pPr>
    </w:p>
    <w:p w14:paraId="1077CC40" w14:textId="5EE371D0" w:rsidR="00101C30" w:rsidRDefault="00101C30" w:rsidP="008851B6">
      <w:pPr>
        <w:pStyle w:val="Heading3"/>
      </w:pPr>
      <w:r>
        <w:lastRenderedPageBreak/>
        <w:t>Adv2</w:t>
      </w:r>
    </w:p>
    <w:p w14:paraId="239231F7" w14:textId="77777777" w:rsidR="003174C9" w:rsidRDefault="003174C9" w:rsidP="00101C30">
      <w:pPr>
        <w:pStyle w:val="Heading4"/>
        <w:rPr>
          <w:rFonts w:cs="Arial"/>
        </w:rPr>
      </w:pPr>
      <w:proofErr w:type="spellStart"/>
      <w:r>
        <w:rPr>
          <w:rFonts w:cs="Arial"/>
        </w:rPr>
        <w:t>Cx</w:t>
      </w:r>
      <w:proofErr w:type="spellEnd"/>
      <w:r>
        <w:rPr>
          <w:rFonts w:cs="Arial"/>
        </w:rPr>
        <w:t xml:space="preserve"> first adv</w:t>
      </w:r>
    </w:p>
    <w:p w14:paraId="6E893EB6" w14:textId="77777777" w:rsidR="003679BF" w:rsidRDefault="003B2C80" w:rsidP="00101C30">
      <w:pPr>
        <w:pStyle w:val="Heading4"/>
        <w:rPr>
          <w:rFonts w:cs="Arial"/>
        </w:rPr>
      </w:pPr>
      <w:r>
        <w:rPr>
          <w:rFonts w:cs="Arial"/>
        </w:rPr>
        <w:t xml:space="preserve">Inevitable </w:t>
      </w:r>
    </w:p>
    <w:p w14:paraId="40B2BEBB" w14:textId="669EA0BC" w:rsidR="00101C30" w:rsidRPr="00F35F0D" w:rsidRDefault="00101C30" w:rsidP="00101C30">
      <w:pPr>
        <w:pStyle w:val="Heading4"/>
        <w:rPr>
          <w:rFonts w:cs="Arial"/>
          <w:u w:val="single"/>
        </w:rPr>
      </w:pPr>
      <w:r w:rsidRPr="00F35F0D">
        <w:rPr>
          <w:rFonts w:cs="Arial"/>
        </w:rPr>
        <w:t xml:space="preserve">No one would be confident enough to launch a space war – especially </w:t>
      </w:r>
      <w:r w:rsidRPr="00F35F0D">
        <w:rPr>
          <w:rFonts w:cs="Arial"/>
          <w:u w:val="single"/>
        </w:rPr>
        <w:t>China</w:t>
      </w:r>
    </w:p>
    <w:p w14:paraId="244BEB3F" w14:textId="77777777" w:rsidR="00101C30" w:rsidRPr="00F35F0D" w:rsidRDefault="00101C30" w:rsidP="00101C30">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1F93EAD3" w14:textId="77777777" w:rsidR="008D39B9" w:rsidRDefault="00101C30" w:rsidP="00101C30">
      <w:pPr>
        <w:rPr>
          <w:sz w:val="16"/>
        </w:rPr>
      </w:pPr>
      <w:r w:rsidRPr="00A53BF8">
        <w:rPr>
          <w:highlight w:val="green"/>
          <w:u w:val="single"/>
        </w:rPr>
        <w:t>In</w:t>
      </w:r>
      <w:r w:rsidRPr="00F35F0D">
        <w:rPr>
          <w:sz w:val="16"/>
        </w:rPr>
        <w:t xml:space="preserve"> the first-ever severe </w:t>
      </w:r>
      <w:r w:rsidRPr="00A53BF8">
        <w:rPr>
          <w:highlight w:val="green"/>
          <w:u w:val="single"/>
        </w:rPr>
        <w:t>crisis</w:t>
      </w:r>
      <w:r w:rsidRPr="00F35F0D">
        <w:rPr>
          <w:u w:val="single"/>
        </w:rPr>
        <w:t xml:space="preserve"> between major powers </w:t>
      </w:r>
      <w:r w:rsidRPr="00A53BF8">
        <w:rPr>
          <w:highlight w:val="green"/>
          <w:u w:val="single"/>
        </w:rPr>
        <w:t xml:space="preserve">in </w:t>
      </w:r>
      <w:r w:rsidRPr="00A53BF8">
        <w:rPr>
          <w:rStyle w:val="Emphasis"/>
          <w:highlight w:val="green"/>
        </w:rPr>
        <w:t>space</w:t>
      </w:r>
      <w:r w:rsidRPr="00A53BF8">
        <w:rPr>
          <w:sz w:val="16"/>
          <w:highlight w:val="green"/>
        </w:rPr>
        <w:t xml:space="preserve">, </w:t>
      </w:r>
      <w:r w:rsidRPr="00A53BF8">
        <w:rPr>
          <w:rStyle w:val="Emphasis"/>
          <w:highlight w:val="green"/>
        </w:rPr>
        <w:t>both</w:t>
      </w:r>
      <w:r w:rsidRPr="00F35F0D">
        <w:rPr>
          <w:sz w:val="16"/>
        </w:rPr>
        <w:t xml:space="preserve"> contestants </w:t>
      </w:r>
      <w:r w:rsidRPr="00A53BF8">
        <w:rPr>
          <w:highlight w:val="green"/>
          <w:u w:val="single"/>
        </w:rPr>
        <w:t>will possess</w:t>
      </w:r>
      <w:r w:rsidRPr="00F35F0D">
        <w:rPr>
          <w:sz w:val="16"/>
        </w:rPr>
        <w:t xml:space="preserve"> the </w:t>
      </w:r>
      <w:r w:rsidRPr="00A53BF8">
        <w:rPr>
          <w:highlight w:val="green"/>
          <w:u w:val="single"/>
        </w:rPr>
        <w:t xml:space="preserve">capacity to </w:t>
      </w:r>
      <w:r w:rsidRPr="00A53BF8">
        <w:rPr>
          <w:rStyle w:val="Emphasis"/>
          <w:highlight w:val="green"/>
        </w:rPr>
        <w:t xml:space="preserve">deny </w:t>
      </w:r>
      <w:proofErr w:type="spellStart"/>
      <w:r w:rsidRPr="00A53BF8">
        <w:rPr>
          <w:rStyle w:val="Emphasis"/>
          <w:highlight w:val="green"/>
        </w:rPr>
        <w:t>each other</w:t>
      </w:r>
      <w:r w:rsidRPr="00F35F0D">
        <w:rPr>
          <w:u w:val="single"/>
        </w:rPr>
        <w:t>s</w:t>
      </w:r>
      <w:proofErr w:type="spellEnd"/>
      <w:r w:rsidRPr="00F35F0D">
        <w:rPr>
          <w:u w:val="single"/>
        </w:rPr>
        <w:t xml:space="preserve"> pursuit of </w:t>
      </w:r>
      <w:r w:rsidRPr="00A53BF8">
        <w:rPr>
          <w:rStyle w:val="Emphasis"/>
          <w:highlight w:val="green"/>
        </w:rPr>
        <w:t>space</w:t>
      </w:r>
      <w:r w:rsidRPr="00F35F0D">
        <w:rPr>
          <w:sz w:val="16"/>
        </w:rPr>
        <w:t xml:space="preserve"> dominance. </w:t>
      </w:r>
      <w:r w:rsidRPr="00F35F0D">
        <w:rPr>
          <w:u w:val="single"/>
        </w:rPr>
        <w:t>In this way</w:t>
      </w:r>
      <w:r w:rsidRPr="00F35F0D">
        <w:rPr>
          <w:sz w:val="16"/>
        </w:rPr>
        <w:t xml:space="preserve">, the nature of </w:t>
      </w:r>
      <w:r w:rsidRPr="00F35F0D">
        <w:rPr>
          <w:u w:val="single"/>
        </w:rPr>
        <w:t xml:space="preserve">the </w:t>
      </w:r>
      <w:r w:rsidRPr="00A53BF8">
        <w:rPr>
          <w:highlight w:val="green"/>
          <w:u w:val="single"/>
        </w:rPr>
        <w:t>space</w:t>
      </w:r>
      <w:r w:rsidRPr="00F35F0D">
        <w:rPr>
          <w:u w:val="single"/>
        </w:rPr>
        <w:t xml:space="preserve"> domain</w:t>
      </w:r>
      <w:r w:rsidRPr="00F35F0D">
        <w:rPr>
          <w:sz w:val="16"/>
        </w:rPr>
        <w:t xml:space="preserve">, </w:t>
      </w:r>
      <w:r w:rsidRPr="00A53BF8">
        <w:rPr>
          <w:highlight w:val="green"/>
          <w:u w:val="single"/>
        </w:rPr>
        <w:t>where offense</w:t>
      </w:r>
      <w:r w:rsidRPr="00F35F0D">
        <w:rPr>
          <w:u w:val="single"/>
        </w:rPr>
        <w:t xml:space="preserve"> easily </w:t>
      </w:r>
      <w:r w:rsidRPr="00A53BF8">
        <w:rPr>
          <w:highlight w:val="green"/>
          <w:u w:val="single"/>
        </w:rPr>
        <w:t>trumps defense</w:t>
      </w:r>
      <w:r w:rsidRPr="00F35F0D">
        <w:rPr>
          <w:u w:val="single"/>
        </w:rPr>
        <w:t xml:space="preserve">, </w:t>
      </w:r>
      <w:r w:rsidRPr="00A53BF8">
        <w:rPr>
          <w:highlight w:val="green"/>
          <w:u w:val="single"/>
        </w:rPr>
        <w:t xml:space="preserve">is </w:t>
      </w:r>
      <w:r w:rsidRPr="00A53BF8">
        <w:rPr>
          <w:rStyle w:val="Emphasis"/>
          <w:highlight w:val="green"/>
        </w:rPr>
        <w:t>like the nuclear domain</w:t>
      </w:r>
      <w:r w:rsidRPr="00F35F0D">
        <w:rPr>
          <w:sz w:val="16"/>
        </w:rPr>
        <w:t xml:space="preserve">. Consequently, the </w:t>
      </w:r>
      <w:r w:rsidRPr="00A53BF8">
        <w:rPr>
          <w:highlight w:val="green"/>
          <w:u w:val="single"/>
        </w:rPr>
        <w:t xml:space="preserve">contestants will be </w:t>
      </w:r>
      <w:r w:rsidRPr="00A53BF8">
        <w:rPr>
          <w:rStyle w:val="Emphasis"/>
          <w:highlight w:val="green"/>
        </w:rPr>
        <w:t>unable</w:t>
      </w:r>
      <w:r w:rsidRPr="00F35F0D">
        <w:rPr>
          <w:u w:val="single"/>
        </w:rPr>
        <w:t xml:space="preserve"> </w:t>
      </w:r>
      <w:r w:rsidRPr="00A53BF8">
        <w:rPr>
          <w:highlight w:val="green"/>
          <w:u w:val="single"/>
        </w:rPr>
        <w:t xml:space="preserve">confidently to </w:t>
      </w:r>
      <w:r w:rsidRPr="00A53BF8">
        <w:rPr>
          <w:rStyle w:val="Emphasis"/>
          <w:highlight w:val="green"/>
        </w:rPr>
        <w:t>ensure</w:t>
      </w:r>
      <w:r w:rsidRPr="00F35F0D">
        <w:rPr>
          <w:u w:val="single"/>
        </w:rPr>
        <w:t xml:space="preserve"> decisive </w:t>
      </w:r>
      <w:r w:rsidRPr="00A53BF8">
        <w:rPr>
          <w:rStyle w:val="Emphasis"/>
          <w:highlight w:val="green"/>
        </w:rPr>
        <w:t>victory</w:t>
      </w:r>
      <w:r w:rsidRPr="00F35F0D">
        <w:rPr>
          <w:sz w:val="16"/>
        </w:rPr>
        <w:t xml:space="preserve"> by </w:t>
      </w:r>
    </w:p>
    <w:p w14:paraId="271BFB0B" w14:textId="77777777" w:rsidR="008D39B9" w:rsidRDefault="008D39B9" w:rsidP="00101C30">
      <w:pPr>
        <w:rPr>
          <w:sz w:val="16"/>
        </w:rPr>
      </w:pPr>
    </w:p>
    <w:p w14:paraId="0F8C852A" w14:textId="08A46DFB" w:rsidR="00101C30" w:rsidRPr="00CA244D" w:rsidRDefault="00101C30" w:rsidP="00101C30">
      <w:pPr>
        <w:rPr>
          <w:b/>
          <w:bCs/>
          <w:u w:val="single"/>
          <w:bdr w:val="single" w:sz="8" w:space="0" w:color="auto"/>
        </w:rPr>
      </w:pPr>
      <w:r w:rsidRPr="00F35F0D">
        <w:rPr>
          <w:sz w:val="16"/>
        </w:rPr>
        <w:t xml:space="preserve">means of surprise attack. </w:t>
      </w:r>
      <w:r w:rsidRPr="00F35F0D">
        <w:rPr>
          <w:u w:val="single"/>
        </w:rPr>
        <w:t>Just as protection from fallout in nuclear exchanges cannot be secured</w:t>
      </w:r>
      <w:r w:rsidRPr="00F35F0D">
        <w:rPr>
          <w:sz w:val="16"/>
        </w:rPr>
        <w:t xml:space="preserve">, </w:t>
      </w:r>
      <w:r w:rsidRPr="00F35F0D">
        <w:rPr>
          <w:u w:val="single"/>
        </w:rPr>
        <w:t>so</w:t>
      </w:r>
      <w:r w:rsidRPr="00F35F0D">
        <w:rPr>
          <w:sz w:val="16"/>
        </w:rPr>
        <w:t xml:space="preserve">, too, </w:t>
      </w:r>
      <w:r w:rsidRPr="00F35F0D">
        <w:rPr>
          <w:u w:val="single"/>
        </w:rPr>
        <w:t>will</w:t>
      </w:r>
      <w:r w:rsidRPr="00F35F0D">
        <w:rPr>
          <w:sz w:val="16"/>
        </w:rPr>
        <w:t xml:space="preserve"> the </w:t>
      </w:r>
      <w:r w:rsidRPr="00F35F0D">
        <w:rPr>
          <w:rStyle w:val="Emphasis"/>
        </w:rPr>
        <w:t>first use</w:t>
      </w:r>
      <w:r w:rsidRPr="00F35F0D">
        <w:rPr>
          <w:u w:val="single"/>
        </w:rPr>
        <w:t xml:space="preserve"> of</w:t>
      </w:r>
      <w:r w:rsidRPr="00F35F0D">
        <w:rPr>
          <w:sz w:val="16"/>
        </w:rPr>
        <w:t xml:space="preserve"> kinetic-energy </w:t>
      </w:r>
      <w:r w:rsidRPr="00A53BF8">
        <w:rPr>
          <w:rStyle w:val="Emphasis"/>
          <w:highlight w:val="green"/>
        </w:rPr>
        <w:t>ASATs</w:t>
      </w:r>
      <w:r w:rsidRPr="00A53BF8">
        <w:rPr>
          <w:highlight w:val="green"/>
          <w:u w:val="single"/>
        </w:rPr>
        <w:t xml:space="preserve"> be </w:t>
      </w:r>
      <w:r w:rsidRPr="00A53BF8">
        <w:rPr>
          <w:rStyle w:val="Emphasis"/>
          <w:highlight w:val="green"/>
        </w:rPr>
        <w:t>self-denying</w:t>
      </w:r>
      <w:r w:rsidRPr="00F35F0D">
        <w:rPr>
          <w:sz w:val="16"/>
        </w:rPr>
        <w:t xml:space="preserve">: mutating </w:t>
      </w:r>
      <w:r w:rsidRPr="00A53BF8">
        <w:rPr>
          <w:highlight w:val="green"/>
          <w:u w:val="single"/>
        </w:rPr>
        <w:t>debris</w:t>
      </w:r>
      <w:r w:rsidRPr="00F35F0D">
        <w:rPr>
          <w:u w:val="single"/>
        </w:rPr>
        <w:t xml:space="preserve"> fields </w:t>
      </w:r>
      <w:r w:rsidRPr="00A53BF8">
        <w:rPr>
          <w:highlight w:val="green"/>
          <w:u w:val="single"/>
        </w:rPr>
        <w:t>will make</w:t>
      </w:r>
      <w:r w:rsidRPr="00F35F0D">
        <w:rPr>
          <w:u w:val="single"/>
        </w:rPr>
        <w:t xml:space="preserve"> large swaths of </w:t>
      </w:r>
      <w:r w:rsidRPr="00A53BF8">
        <w:rPr>
          <w:highlight w:val="green"/>
          <w:u w:val="single"/>
        </w:rPr>
        <w:t xml:space="preserve">space inoperable to </w:t>
      </w:r>
      <w:r w:rsidRPr="00A53BF8">
        <w:rPr>
          <w:rStyle w:val="Emphasis"/>
          <w:highlight w:val="green"/>
        </w:rPr>
        <w:t>one’s own sat</w:t>
      </w:r>
      <w:r w:rsidRPr="00F35F0D">
        <w:rPr>
          <w:sz w:val="16"/>
          <w:szCs w:val="16"/>
        </w:rPr>
        <w:t>ellite</w:t>
      </w:r>
      <w:r w:rsidRPr="00A53BF8">
        <w:rPr>
          <w:rStyle w:val="Emphasis"/>
          <w:highlight w:val="green"/>
        </w:rPr>
        <w:t>s</w:t>
      </w:r>
      <w:r w:rsidRPr="00F35F0D">
        <w:rPr>
          <w:sz w:val="16"/>
        </w:rPr>
        <w:t xml:space="preserve">, either quickly or over time. The use of non-kinetic-energy ASATs on a modest scale invites retaliation in kind or retaliation across domains. The use of non-kinetic-energy ASATs on a massive scale invites massive retaliation, if not in kind, then across domains. In the event of a severe crisis between Washington and Beijing, </w:t>
      </w:r>
      <w:r w:rsidRPr="00A53BF8">
        <w:rPr>
          <w:highlight w:val="green"/>
          <w:u w:val="single"/>
        </w:rPr>
        <w:t xml:space="preserve">would a Chinese leader </w:t>
      </w:r>
      <w:r w:rsidRPr="00A53BF8">
        <w:rPr>
          <w:rStyle w:val="Emphasis"/>
          <w:highlight w:val="green"/>
        </w:rPr>
        <w:t>risk everything</w:t>
      </w:r>
      <w:r w:rsidRPr="00A53BF8">
        <w:rPr>
          <w:highlight w:val="green"/>
          <w:u w:val="single"/>
        </w:rPr>
        <w:t xml:space="preserve"> with this </w:t>
      </w:r>
      <w:r w:rsidRPr="00A53BF8">
        <w:rPr>
          <w:rStyle w:val="Emphasis"/>
          <w:highlight w:val="green"/>
        </w:rPr>
        <w:t>cosmic throw of the dice?</w:t>
      </w:r>
    </w:p>
    <w:p w14:paraId="56922C1A" w14:textId="77777777" w:rsidR="00101C30" w:rsidRPr="00101C30" w:rsidRDefault="00101C30" w:rsidP="00101C30"/>
    <w:p w14:paraId="52585B23" w14:textId="7ECCC393" w:rsidR="007524B5" w:rsidRDefault="008851B6" w:rsidP="008851B6">
      <w:pPr>
        <w:pStyle w:val="Heading3"/>
      </w:pPr>
      <w:r>
        <w:lastRenderedPageBreak/>
        <w:t>Adv3</w:t>
      </w:r>
    </w:p>
    <w:p w14:paraId="3C514E01" w14:textId="77777777" w:rsidR="00BA33CC" w:rsidRDefault="00BA33CC" w:rsidP="00BA33CC">
      <w:pPr>
        <w:pStyle w:val="Heading4"/>
      </w:pPr>
      <w:r>
        <w:t xml:space="preserve">Ozone Layer is </w:t>
      </w:r>
      <w:r>
        <w:rPr>
          <w:u w:val="single"/>
        </w:rPr>
        <w:t>increasing</w:t>
      </w:r>
      <w:r>
        <w:t xml:space="preserve"> – flips U/Q.</w:t>
      </w:r>
    </w:p>
    <w:p w14:paraId="162A5A2D" w14:textId="77777777" w:rsidR="00BA33CC" w:rsidRPr="00C830B9" w:rsidRDefault="00BA33CC" w:rsidP="00BA33CC">
      <w:r w:rsidRPr="00C830B9">
        <w:rPr>
          <w:rStyle w:val="Style13ptBold"/>
        </w:rPr>
        <w:t>Horton 21</w:t>
      </w:r>
      <w:r>
        <w:t xml:space="preserve"> </w:t>
      </w:r>
      <w:r w:rsidRPr="00C830B9">
        <w:t>Helena Horton 9-15-2021 "‘Larger than usual’: this year’s ozone layer hole bigger than Antarctica"</w:t>
      </w:r>
      <w:r>
        <w:t xml:space="preserve"> </w:t>
      </w:r>
      <w:hyperlink r:id="rId16" w:history="1">
        <w:r w:rsidRPr="005C484B">
          <w:rPr>
            <w:rStyle w:val="Hyperlink"/>
          </w:rPr>
          <w:t>https://www.theguardian.com/environment/2021/sep/16/larger-than-usual-ozone-layer-hole-bigger-than-antarctica</w:t>
        </w:r>
      </w:hyperlink>
      <w:r>
        <w:t xml:space="preserve"> (Environmental Journalist for the Guardian)//Elmer </w:t>
      </w:r>
    </w:p>
    <w:p w14:paraId="71D233B5" w14:textId="77777777" w:rsidR="00BA33CC" w:rsidRPr="0077033B" w:rsidRDefault="00BA33CC" w:rsidP="00BA33CC">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 xml:space="preserve">currently bigger than </w:t>
      </w:r>
      <w:proofErr w:type="spellStart"/>
      <w:r w:rsidRPr="00970852">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28168BE9" w14:textId="77777777" w:rsidR="00BA33CC" w:rsidRPr="00834DCF" w:rsidRDefault="00BA33CC" w:rsidP="00BA33CC">
      <w:pPr>
        <w:pStyle w:val="Heading4"/>
      </w:pPr>
      <w:r>
        <w:t>Two Thumpers to Ozone:</w:t>
      </w:r>
    </w:p>
    <w:p w14:paraId="04022584" w14:textId="77777777" w:rsidR="00BA33CC" w:rsidRPr="00C830B9" w:rsidRDefault="00BA33CC" w:rsidP="00BA33CC">
      <w:pPr>
        <w:pStyle w:val="Heading4"/>
      </w:pPr>
      <w:r w:rsidRPr="00C830B9">
        <w:t xml:space="preserve">1] </w:t>
      </w:r>
      <w:r w:rsidRPr="00C830B9">
        <w:rPr>
          <w:u w:val="single"/>
        </w:rPr>
        <w:t>Space Tourism</w:t>
      </w:r>
    </w:p>
    <w:p w14:paraId="6165F173" w14:textId="77777777" w:rsidR="00BA33CC" w:rsidRPr="00C93278" w:rsidRDefault="00BA33CC" w:rsidP="00BA33CC">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7"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3827BE33" w14:textId="77777777" w:rsidR="008D39B9" w:rsidRDefault="00BA33CC" w:rsidP="00BA33CC">
      <w:pPr>
        <w:rPr>
          <w:rStyle w:val="StyleUnderline"/>
        </w:rPr>
      </w:pPr>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lastRenderedPageBreak/>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w:t>
      </w:r>
    </w:p>
    <w:p w14:paraId="2C871E26" w14:textId="77777777" w:rsidR="008D39B9" w:rsidRDefault="008D39B9" w:rsidP="00BA33CC">
      <w:pPr>
        <w:rPr>
          <w:rStyle w:val="StyleUnderline"/>
        </w:rPr>
      </w:pPr>
    </w:p>
    <w:p w14:paraId="4A4D9DC9" w14:textId="77777777" w:rsidR="008D39B9" w:rsidRDefault="008D39B9" w:rsidP="00BA33CC">
      <w:pPr>
        <w:rPr>
          <w:rStyle w:val="StyleUnderline"/>
        </w:rPr>
      </w:pPr>
    </w:p>
    <w:p w14:paraId="1EECA0F8" w14:textId="569C6EA5" w:rsidR="00BA33CC" w:rsidRPr="00623EDB" w:rsidRDefault="00BA33CC" w:rsidP="00BA33CC">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w:t>
      </w:r>
      <w:proofErr w:type="gramStart"/>
      <w:r w:rsidRPr="00834DCF">
        <w:t>in order to</w:t>
      </w:r>
      <w:proofErr w:type="gramEnd"/>
      <w:r w:rsidRPr="00834DCF">
        <w:t xml:space="preserve">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w:t>
      </w:r>
      <w:r w:rsidRPr="001F4A28">
        <w:rPr>
          <w:rStyle w:val="StyleUnderline"/>
        </w:rPr>
        <w:lastRenderedPageBreak/>
        <w:t xml:space="preserve">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t xml:space="preserve">. </w:t>
      </w:r>
      <w:proofErr w:type="gramStart"/>
      <w:r w:rsidRPr="00623EDB">
        <w:t>In order for</w:t>
      </w:r>
      <w:proofErr w:type="gramEnd"/>
      <w:r w:rsidRPr="00623EDB">
        <w:t xml:space="preserve"> international regulators to keep up with this nascent industry and control its pollution properly, scientists need a better understanding of the effect these billionaire astronauts will have on our planet’s atmosphere.</w:t>
      </w:r>
    </w:p>
    <w:p w14:paraId="0C32DF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707B"/>
    <w:rsid w:val="000029E3"/>
    <w:rsid w:val="000029E8"/>
    <w:rsid w:val="00004225"/>
    <w:rsid w:val="000066CA"/>
    <w:rsid w:val="00007264"/>
    <w:rsid w:val="000076A9"/>
    <w:rsid w:val="00014515"/>
    <w:rsid w:val="00014FAD"/>
    <w:rsid w:val="00015D2A"/>
    <w:rsid w:val="0001638D"/>
    <w:rsid w:val="0002316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243"/>
    <w:rsid w:val="000D6ED8"/>
    <w:rsid w:val="000D717B"/>
    <w:rsid w:val="00100B28"/>
    <w:rsid w:val="00101C30"/>
    <w:rsid w:val="00106266"/>
    <w:rsid w:val="00117316"/>
    <w:rsid w:val="001209B4"/>
    <w:rsid w:val="00163E62"/>
    <w:rsid w:val="001761FC"/>
    <w:rsid w:val="00182655"/>
    <w:rsid w:val="001840F2"/>
    <w:rsid w:val="00185134"/>
    <w:rsid w:val="001856C6"/>
    <w:rsid w:val="001918C8"/>
    <w:rsid w:val="00191B5F"/>
    <w:rsid w:val="001922B5"/>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3611A"/>
    <w:rsid w:val="002502CF"/>
    <w:rsid w:val="00267EBB"/>
    <w:rsid w:val="0027023B"/>
    <w:rsid w:val="00272F3F"/>
    <w:rsid w:val="00274EDB"/>
    <w:rsid w:val="0027729E"/>
    <w:rsid w:val="002843B2"/>
    <w:rsid w:val="00284ED6"/>
    <w:rsid w:val="00290C5A"/>
    <w:rsid w:val="00290C92"/>
    <w:rsid w:val="0029647A"/>
    <w:rsid w:val="00296504"/>
    <w:rsid w:val="002A1C7A"/>
    <w:rsid w:val="002A2B1F"/>
    <w:rsid w:val="002B5511"/>
    <w:rsid w:val="002B7ACF"/>
    <w:rsid w:val="002E0643"/>
    <w:rsid w:val="002E392E"/>
    <w:rsid w:val="002E6BBC"/>
    <w:rsid w:val="002F00A6"/>
    <w:rsid w:val="002F1BA9"/>
    <w:rsid w:val="002F6E74"/>
    <w:rsid w:val="003106B3"/>
    <w:rsid w:val="00311DAC"/>
    <w:rsid w:val="0031385D"/>
    <w:rsid w:val="003171AB"/>
    <w:rsid w:val="003174C9"/>
    <w:rsid w:val="003223B2"/>
    <w:rsid w:val="00322A67"/>
    <w:rsid w:val="00330E13"/>
    <w:rsid w:val="00335A23"/>
    <w:rsid w:val="00340707"/>
    <w:rsid w:val="00341C61"/>
    <w:rsid w:val="00351841"/>
    <w:rsid w:val="003624A6"/>
    <w:rsid w:val="00364ADF"/>
    <w:rsid w:val="00365C8D"/>
    <w:rsid w:val="003670D9"/>
    <w:rsid w:val="003679BF"/>
    <w:rsid w:val="00370B41"/>
    <w:rsid w:val="00371B27"/>
    <w:rsid w:val="003726C3"/>
    <w:rsid w:val="00375D2E"/>
    <w:rsid w:val="0038061C"/>
    <w:rsid w:val="00383071"/>
    <w:rsid w:val="00383B19"/>
    <w:rsid w:val="00384CBC"/>
    <w:rsid w:val="003933F9"/>
    <w:rsid w:val="00395864"/>
    <w:rsid w:val="00396557"/>
    <w:rsid w:val="00397316"/>
    <w:rsid w:val="003A248F"/>
    <w:rsid w:val="003A4D9C"/>
    <w:rsid w:val="003B1668"/>
    <w:rsid w:val="003B2C80"/>
    <w:rsid w:val="003B7D13"/>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E50"/>
    <w:rsid w:val="00496BB2"/>
    <w:rsid w:val="004A0525"/>
    <w:rsid w:val="004B37B4"/>
    <w:rsid w:val="004B72B4"/>
    <w:rsid w:val="004C0314"/>
    <w:rsid w:val="004C0D3D"/>
    <w:rsid w:val="004C213E"/>
    <w:rsid w:val="004C376C"/>
    <w:rsid w:val="004C657F"/>
    <w:rsid w:val="004D17D8"/>
    <w:rsid w:val="004D52D8"/>
    <w:rsid w:val="004E355B"/>
    <w:rsid w:val="0050143C"/>
    <w:rsid w:val="005028E5"/>
    <w:rsid w:val="00503735"/>
    <w:rsid w:val="0050441B"/>
    <w:rsid w:val="00516A88"/>
    <w:rsid w:val="00522065"/>
    <w:rsid w:val="005224F2"/>
    <w:rsid w:val="00533F1C"/>
    <w:rsid w:val="00536D8B"/>
    <w:rsid w:val="005379C3"/>
    <w:rsid w:val="005519C2"/>
    <w:rsid w:val="005523E0"/>
    <w:rsid w:val="0055320F"/>
    <w:rsid w:val="0055699B"/>
    <w:rsid w:val="0056020A"/>
    <w:rsid w:val="00563D3D"/>
    <w:rsid w:val="005659AA"/>
    <w:rsid w:val="00567635"/>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0151"/>
    <w:rsid w:val="005C4515"/>
    <w:rsid w:val="005C4698"/>
    <w:rsid w:val="005C5602"/>
    <w:rsid w:val="005C74A6"/>
    <w:rsid w:val="005D158B"/>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6E2"/>
    <w:rsid w:val="006529B9"/>
    <w:rsid w:val="00654695"/>
    <w:rsid w:val="0065500A"/>
    <w:rsid w:val="00655217"/>
    <w:rsid w:val="0065727C"/>
    <w:rsid w:val="00674A78"/>
    <w:rsid w:val="00681B4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88B"/>
    <w:rsid w:val="007374A1"/>
    <w:rsid w:val="0074290F"/>
    <w:rsid w:val="007524B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E38"/>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851B6"/>
    <w:rsid w:val="008904F9"/>
    <w:rsid w:val="00890E4C"/>
    <w:rsid w:val="00890E74"/>
    <w:rsid w:val="00892798"/>
    <w:rsid w:val="0089418F"/>
    <w:rsid w:val="00897C29"/>
    <w:rsid w:val="008A1A9C"/>
    <w:rsid w:val="008A4633"/>
    <w:rsid w:val="008B032E"/>
    <w:rsid w:val="008C0BBD"/>
    <w:rsid w:val="008C0FA2"/>
    <w:rsid w:val="008C2342"/>
    <w:rsid w:val="008C6A14"/>
    <w:rsid w:val="008C77B6"/>
    <w:rsid w:val="008D1B91"/>
    <w:rsid w:val="008D39B9"/>
    <w:rsid w:val="008D724A"/>
    <w:rsid w:val="008E1D06"/>
    <w:rsid w:val="008E7A3E"/>
    <w:rsid w:val="008F41FD"/>
    <w:rsid w:val="008F4479"/>
    <w:rsid w:val="008F4BA0"/>
    <w:rsid w:val="00901726"/>
    <w:rsid w:val="00901E8C"/>
    <w:rsid w:val="0091084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0858"/>
    <w:rsid w:val="00A54315"/>
    <w:rsid w:val="00A56E51"/>
    <w:rsid w:val="00A60FBC"/>
    <w:rsid w:val="00A65C0B"/>
    <w:rsid w:val="00A776BA"/>
    <w:rsid w:val="00A81FD2"/>
    <w:rsid w:val="00A8441A"/>
    <w:rsid w:val="00A8674A"/>
    <w:rsid w:val="00A96E24"/>
    <w:rsid w:val="00AA4DE8"/>
    <w:rsid w:val="00AA6F6E"/>
    <w:rsid w:val="00AB122B"/>
    <w:rsid w:val="00AB21B0"/>
    <w:rsid w:val="00AB48D3"/>
    <w:rsid w:val="00AB707B"/>
    <w:rsid w:val="00AD54E2"/>
    <w:rsid w:val="00AE0243"/>
    <w:rsid w:val="00AE1BAD"/>
    <w:rsid w:val="00AE2124"/>
    <w:rsid w:val="00AE24BC"/>
    <w:rsid w:val="00AE3E3F"/>
    <w:rsid w:val="00AE5029"/>
    <w:rsid w:val="00AF2516"/>
    <w:rsid w:val="00AF4760"/>
    <w:rsid w:val="00AF55D4"/>
    <w:rsid w:val="00B0505F"/>
    <w:rsid w:val="00B05C2D"/>
    <w:rsid w:val="00B12933"/>
    <w:rsid w:val="00B12B88"/>
    <w:rsid w:val="00B137E0"/>
    <w:rsid w:val="00B13BC8"/>
    <w:rsid w:val="00B208AF"/>
    <w:rsid w:val="00B24662"/>
    <w:rsid w:val="00B3569C"/>
    <w:rsid w:val="00B43676"/>
    <w:rsid w:val="00B5602D"/>
    <w:rsid w:val="00B60125"/>
    <w:rsid w:val="00B6656B"/>
    <w:rsid w:val="00B71625"/>
    <w:rsid w:val="00B75C54"/>
    <w:rsid w:val="00B8710E"/>
    <w:rsid w:val="00B90DF5"/>
    <w:rsid w:val="00B92A93"/>
    <w:rsid w:val="00BA17A8"/>
    <w:rsid w:val="00BA33CC"/>
    <w:rsid w:val="00BA3C33"/>
    <w:rsid w:val="00BA7D82"/>
    <w:rsid w:val="00BB0878"/>
    <w:rsid w:val="00BB1879"/>
    <w:rsid w:val="00BB2B2D"/>
    <w:rsid w:val="00BC0ABE"/>
    <w:rsid w:val="00BC30DB"/>
    <w:rsid w:val="00BC64FF"/>
    <w:rsid w:val="00BC7C37"/>
    <w:rsid w:val="00BD083C"/>
    <w:rsid w:val="00BD2244"/>
    <w:rsid w:val="00BE6472"/>
    <w:rsid w:val="00BF29B8"/>
    <w:rsid w:val="00BF29FC"/>
    <w:rsid w:val="00BF46EA"/>
    <w:rsid w:val="00C07769"/>
    <w:rsid w:val="00C07D05"/>
    <w:rsid w:val="00C10856"/>
    <w:rsid w:val="00C203FA"/>
    <w:rsid w:val="00C244F5"/>
    <w:rsid w:val="00C3164F"/>
    <w:rsid w:val="00C31B5E"/>
    <w:rsid w:val="00C34D3E"/>
    <w:rsid w:val="00C35B37"/>
    <w:rsid w:val="00C3747A"/>
    <w:rsid w:val="00C37F29"/>
    <w:rsid w:val="00C442D1"/>
    <w:rsid w:val="00C56DCC"/>
    <w:rsid w:val="00C57075"/>
    <w:rsid w:val="00C72AFE"/>
    <w:rsid w:val="00C81619"/>
    <w:rsid w:val="00CA013C"/>
    <w:rsid w:val="00CA6D6D"/>
    <w:rsid w:val="00CC7A4E"/>
    <w:rsid w:val="00CD1359"/>
    <w:rsid w:val="00CD4C83"/>
    <w:rsid w:val="00D00E72"/>
    <w:rsid w:val="00D01EDC"/>
    <w:rsid w:val="00D078AA"/>
    <w:rsid w:val="00D10058"/>
    <w:rsid w:val="00D11978"/>
    <w:rsid w:val="00D1549E"/>
    <w:rsid w:val="00D15E30"/>
    <w:rsid w:val="00D16129"/>
    <w:rsid w:val="00D25DBD"/>
    <w:rsid w:val="00D26929"/>
    <w:rsid w:val="00D30CBD"/>
    <w:rsid w:val="00D30D9E"/>
    <w:rsid w:val="00D33908"/>
    <w:rsid w:val="00D354F2"/>
    <w:rsid w:val="00D36C30"/>
    <w:rsid w:val="00D36ED4"/>
    <w:rsid w:val="00D37C90"/>
    <w:rsid w:val="00D43A8C"/>
    <w:rsid w:val="00D53072"/>
    <w:rsid w:val="00D61A4E"/>
    <w:rsid w:val="00D634EA"/>
    <w:rsid w:val="00D713A1"/>
    <w:rsid w:val="00D77956"/>
    <w:rsid w:val="00D80F0C"/>
    <w:rsid w:val="00D92077"/>
    <w:rsid w:val="00D951E2"/>
    <w:rsid w:val="00D9565A"/>
    <w:rsid w:val="00DA5F65"/>
    <w:rsid w:val="00DB2337"/>
    <w:rsid w:val="00DB5F87"/>
    <w:rsid w:val="00DB699B"/>
    <w:rsid w:val="00DC0376"/>
    <w:rsid w:val="00DC099B"/>
    <w:rsid w:val="00DC11D4"/>
    <w:rsid w:val="00DC2BE5"/>
    <w:rsid w:val="00DD4CD4"/>
    <w:rsid w:val="00DD65A2"/>
    <w:rsid w:val="00DD6770"/>
    <w:rsid w:val="00DE0749"/>
    <w:rsid w:val="00DE1CE2"/>
    <w:rsid w:val="00DF1210"/>
    <w:rsid w:val="00DF2F98"/>
    <w:rsid w:val="00DF31E9"/>
    <w:rsid w:val="00DF400D"/>
    <w:rsid w:val="00DF5C23"/>
    <w:rsid w:val="00E01DAD"/>
    <w:rsid w:val="00E021DC"/>
    <w:rsid w:val="00E03F91"/>
    <w:rsid w:val="00E064EF"/>
    <w:rsid w:val="00E064F2"/>
    <w:rsid w:val="00E0717B"/>
    <w:rsid w:val="00E15598"/>
    <w:rsid w:val="00E1633D"/>
    <w:rsid w:val="00E20D65"/>
    <w:rsid w:val="00E2214D"/>
    <w:rsid w:val="00E353A2"/>
    <w:rsid w:val="00E36881"/>
    <w:rsid w:val="00E42E4C"/>
    <w:rsid w:val="00E47013"/>
    <w:rsid w:val="00E541F9"/>
    <w:rsid w:val="00E57B79"/>
    <w:rsid w:val="00E63419"/>
    <w:rsid w:val="00E64496"/>
    <w:rsid w:val="00E72115"/>
    <w:rsid w:val="00E8322E"/>
    <w:rsid w:val="00E903E0"/>
    <w:rsid w:val="00E95A73"/>
    <w:rsid w:val="00EA10F2"/>
    <w:rsid w:val="00EA1115"/>
    <w:rsid w:val="00EA39EB"/>
    <w:rsid w:val="00EA58CE"/>
    <w:rsid w:val="00EB287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48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B6C"/>
    <w:rsid w:val="00F9078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0DBE3"/>
  <w14:defaultImageDpi w14:val="300"/>
  <w15:docId w15:val="{8872DE6D-FD2E-8347-9E64-80DA973B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70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70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70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B70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AB70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70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707B"/>
  </w:style>
  <w:style w:type="character" w:customStyle="1" w:styleId="Heading1Char">
    <w:name w:val="Heading 1 Char"/>
    <w:aliases w:val="Pocket Char"/>
    <w:basedOn w:val="DefaultParagraphFont"/>
    <w:link w:val="Heading1"/>
    <w:uiPriority w:val="9"/>
    <w:rsid w:val="00AB70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707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B707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B70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707B"/>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S"/>
    <w:basedOn w:val="DefaultParagraphFont"/>
    <w:uiPriority w:val="1"/>
    <w:qFormat/>
    <w:rsid w:val="00AB707B"/>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AB707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B707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AB707B"/>
    <w:rPr>
      <w:color w:val="auto"/>
      <w:u w:val="none"/>
    </w:rPr>
  </w:style>
  <w:style w:type="paragraph" w:styleId="DocumentMap">
    <w:name w:val="Document Map"/>
    <w:basedOn w:val="Normal"/>
    <w:link w:val="DocumentMapChar"/>
    <w:uiPriority w:val="99"/>
    <w:semiHidden/>
    <w:unhideWhenUsed/>
    <w:rsid w:val="00AB70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707B"/>
    <w:rPr>
      <w:rFonts w:ascii="Lucida Grande" w:hAnsi="Lucida Grande" w:cs="Lucida Grande"/>
    </w:rPr>
  </w:style>
  <w:style w:type="paragraph" w:customStyle="1" w:styleId="Emphasis1">
    <w:name w:val="Emphasis1"/>
    <w:basedOn w:val="Normal"/>
    <w:link w:val="Emphasis"/>
    <w:autoRedefine/>
    <w:uiPriority w:val="20"/>
    <w:qFormat/>
    <w:rsid w:val="007524B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524B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482E50"/>
    <w:pPr>
      <w:spacing w:line="256" w:lineRule="auto"/>
      <w:ind w:left="720"/>
      <w:jc w:val="both"/>
    </w:pPr>
    <w:rPr>
      <w:rFonts w:eastAsiaTheme="minorHAnsi"/>
      <w:b/>
      <w:iCs/>
      <w:sz w:val="26"/>
      <w:szCs w:val="22"/>
      <w:u w:val="single"/>
    </w:rPr>
  </w:style>
  <w:style w:type="paragraph" w:styleId="ListParagraph">
    <w:name w:val="List Paragraph"/>
    <w:basedOn w:val="Normal"/>
    <w:uiPriority w:val="99"/>
    <w:unhideWhenUsed/>
    <w:qFormat/>
    <w:rsid w:val="00482E50"/>
    <w:pPr>
      <w:ind w:left="720"/>
      <w:contextualSpacing/>
    </w:pPr>
  </w:style>
  <w:style w:type="paragraph" w:styleId="NormalWeb">
    <w:name w:val="Normal (Web)"/>
    <w:basedOn w:val="Normal"/>
    <w:uiPriority w:val="99"/>
    <w:semiHidden/>
    <w:unhideWhenUsed/>
    <w:rsid w:val="00E1633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E163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67915">
      <w:bodyDiv w:val="1"/>
      <w:marLeft w:val="0"/>
      <w:marRight w:val="0"/>
      <w:marTop w:val="0"/>
      <w:marBottom w:val="0"/>
      <w:divBdr>
        <w:top w:val="none" w:sz="0" w:space="0" w:color="auto"/>
        <w:left w:val="none" w:sz="0" w:space="0" w:color="auto"/>
        <w:bottom w:val="none" w:sz="0" w:space="0" w:color="auto"/>
        <w:right w:val="none" w:sz="0" w:space="0" w:color="auto"/>
      </w:divBdr>
    </w:div>
    <w:div w:id="538009739">
      <w:bodyDiv w:val="1"/>
      <w:marLeft w:val="0"/>
      <w:marRight w:val="0"/>
      <w:marTop w:val="0"/>
      <w:marBottom w:val="0"/>
      <w:divBdr>
        <w:top w:val="none" w:sz="0" w:space="0" w:color="auto"/>
        <w:left w:val="none" w:sz="0" w:space="0" w:color="auto"/>
        <w:bottom w:val="none" w:sz="0" w:space="0" w:color="auto"/>
        <w:right w:val="none" w:sz="0" w:space="0" w:color="auto"/>
      </w:divBdr>
    </w:div>
    <w:div w:id="1011688693">
      <w:bodyDiv w:val="1"/>
      <w:marLeft w:val="0"/>
      <w:marRight w:val="0"/>
      <w:marTop w:val="0"/>
      <w:marBottom w:val="0"/>
      <w:divBdr>
        <w:top w:val="none" w:sz="0" w:space="0" w:color="auto"/>
        <w:left w:val="none" w:sz="0" w:space="0" w:color="auto"/>
        <w:bottom w:val="none" w:sz="0" w:space="0" w:color="auto"/>
        <w:right w:val="none" w:sz="0" w:space="0" w:color="auto"/>
      </w:divBdr>
    </w:div>
    <w:div w:id="12067220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ip.org/sites/default/files/resources/Natural%20Disasters%20as%20Threats%20to%20Peace%20SR324.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spacex-to-explore-ways-to-provide-weather-data-to-u-s-military/" TargetMode="External"/><Relationship Id="rId17" Type="http://schemas.openxmlformats.org/officeDocument/2006/relationships/hyperlink" Target="https://theconversation.com/space-tourism-rockets-emit-100-times-more-co-per-passenger-than-flights-imagine-a-whole-industry-164601" TargetMode="External"/><Relationship Id="rId2" Type="http://schemas.openxmlformats.org/officeDocument/2006/relationships/customXml" Target="../customXml/item2.xml"/><Relationship Id="rId16" Type="http://schemas.openxmlformats.org/officeDocument/2006/relationships/hyperlink" Target="https://www.theguardian.com/environment/2021/sep/16/larger-than-usual-ozone-layer-hole-bigger-than-antarcti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europeanleadershipnetwork.org/commentary/the-art-of-space-deterrence/"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azocleantech.com/article.aspx?ArticleID=11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40</Pages>
  <Words>19286</Words>
  <Characters>109932</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63</cp:revision>
  <dcterms:created xsi:type="dcterms:W3CDTF">2022-01-30T16:24:00Z</dcterms:created>
  <dcterms:modified xsi:type="dcterms:W3CDTF">2022-01-30T18:03:00Z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