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84292" w14:textId="77777777" w:rsidR="003670E2" w:rsidRPr="0051375F" w:rsidRDefault="003670E2" w:rsidP="003670E2">
      <w:pPr>
        <w:rPr>
          <w:rFonts w:asciiTheme="majorHAnsi" w:hAnsiTheme="majorHAnsi" w:cstheme="majorHAnsi"/>
        </w:rPr>
      </w:pPr>
    </w:p>
    <w:p w14:paraId="4F0BCAC7" w14:textId="77777777" w:rsidR="003670E2" w:rsidRPr="003670E2" w:rsidRDefault="003670E2" w:rsidP="003670E2"/>
    <w:p w14:paraId="344BAA8F" w14:textId="14EBC81F" w:rsidR="00627780" w:rsidRPr="00627780" w:rsidRDefault="00627780" w:rsidP="00627780">
      <w:pPr>
        <w:pStyle w:val="Heading1"/>
        <w:rPr>
          <w:rFonts w:asciiTheme="majorHAnsi" w:hAnsiTheme="majorHAnsi" w:cstheme="majorHAnsi"/>
        </w:rPr>
      </w:pPr>
      <w:r w:rsidRPr="00627780">
        <w:rPr>
          <w:rFonts w:asciiTheme="majorHAnsi" w:hAnsiTheme="majorHAnsi" w:cstheme="majorHAnsi"/>
        </w:rPr>
        <w:lastRenderedPageBreak/>
        <w:t>1AC</w:t>
      </w:r>
    </w:p>
    <w:p w14:paraId="55DAF94E" w14:textId="22992755" w:rsidR="00627780" w:rsidRPr="00627780" w:rsidRDefault="00627780" w:rsidP="00627780">
      <w:pPr>
        <w:pStyle w:val="Heading3"/>
        <w:rPr>
          <w:rFonts w:asciiTheme="majorHAnsi" w:hAnsiTheme="majorHAnsi" w:cstheme="majorHAnsi"/>
        </w:rPr>
      </w:pPr>
      <w:r w:rsidRPr="00627780">
        <w:rPr>
          <w:rFonts w:asciiTheme="majorHAnsi" w:hAnsiTheme="majorHAnsi" w:cstheme="majorHAnsi"/>
        </w:rPr>
        <w:lastRenderedPageBreak/>
        <w:t>Plan</w:t>
      </w:r>
    </w:p>
    <w:p w14:paraId="4C9AF882"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I affirm: The appropriation of outer space by private entities via Large Satellite Constellations in Lower Earth Orbit is unjust.</w:t>
      </w:r>
    </w:p>
    <w:p w14:paraId="703C5E87" w14:textId="77777777" w:rsidR="00627780" w:rsidRPr="00627780" w:rsidRDefault="00627780" w:rsidP="00627780">
      <w:pPr>
        <w:rPr>
          <w:rFonts w:asciiTheme="majorHAnsi" w:hAnsiTheme="majorHAnsi" w:cstheme="majorHAnsi"/>
        </w:rPr>
      </w:pPr>
      <w:r w:rsidRPr="00627780">
        <w:rPr>
          <w:rStyle w:val="Style13ptBold"/>
          <w:rFonts w:asciiTheme="majorHAnsi" w:hAnsiTheme="majorHAnsi" w:cstheme="majorHAnsi"/>
        </w:rPr>
        <w:t xml:space="preserve">Takaya et al 18 </w:t>
      </w:r>
      <w:r w:rsidRPr="00627780">
        <w:rPr>
          <w:rFonts w:asciiTheme="majorHAnsi" w:hAnsiTheme="majorHAnsi" w:cstheme="majorHAnsi"/>
        </w:rPr>
        <w:t>“The Principle of Non-Appropriation and the Exclusive Uses of LEO by Large Satellite Constellations” Yuri Takaya-</w:t>
      </w:r>
      <w:proofErr w:type="spellStart"/>
      <w:r w:rsidRPr="00627780">
        <w:rPr>
          <w:rFonts w:asciiTheme="majorHAnsi" w:hAnsiTheme="majorHAnsi" w:cstheme="majorHAnsi"/>
        </w:rPr>
        <w:t>Umehara</w:t>
      </w:r>
      <w:proofErr w:type="spellEnd"/>
      <w:r w:rsidRPr="00627780">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7780">
        <w:rPr>
          <w:rFonts w:asciiTheme="majorHAnsi" w:hAnsiTheme="majorHAnsi" w:cstheme="majorHAnsi"/>
        </w:rPr>
        <w:t>Verspieren</w:t>
      </w:r>
      <w:proofErr w:type="spellEnd"/>
      <w:r w:rsidRPr="00627780">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7034FF0" w14:textId="77777777" w:rsidR="00627780" w:rsidRPr="00627780" w:rsidRDefault="00627780" w:rsidP="00627780">
      <w:pPr>
        <w:pStyle w:val="ListParagraph"/>
        <w:numPr>
          <w:ilvl w:val="0"/>
          <w:numId w:val="12"/>
        </w:numPr>
        <w:rPr>
          <w:rFonts w:asciiTheme="majorHAnsi" w:hAnsiTheme="majorHAnsi" w:cstheme="majorHAnsi"/>
        </w:rPr>
      </w:pPr>
      <w:r w:rsidRPr="00627780">
        <w:rPr>
          <w:rFonts w:asciiTheme="majorHAnsi" w:hAnsiTheme="majorHAnsi" w:cstheme="majorHAnsi"/>
        </w:rPr>
        <w:t>LSC = large satellite constellations</w:t>
      </w:r>
    </w:p>
    <w:p w14:paraId="351E7D6F" w14:textId="77777777" w:rsidR="00627780" w:rsidRPr="00627780" w:rsidRDefault="00627780" w:rsidP="00627780">
      <w:pPr>
        <w:pStyle w:val="ListParagraph"/>
        <w:numPr>
          <w:ilvl w:val="0"/>
          <w:numId w:val="12"/>
        </w:numPr>
        <w:rPr>
          <w:rFonts w:asciiTheme="majorHAnsi" w:hAnsiTheme="majorHAnsi" w:cstheme="majorHAnsi"/>
        </w:rPr>
      </w:pPr>
      <w:r w:rsidRPr="00627780">
        <w:rPr>
          <w:rFonts w:asciiTheme="majorHAnsi" w:hAnsiTheme="majorHAnsi" w:cstheme="majorHAnsi"/>
        </w:rPr>
        <w:t>Outlines “L”SC thresholds</w:t>
      </w:r>
    </w:p>
    <w:p w14:paraId="6DBEDD98"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By investigating expected large satellite constellation projects and by reviewing existing interpretations of international space law, this paper argues that </w:t>
      </w:r>
      <w:r w:rsidRPr="00627780">
        <w:rPr>
          <w:rStyle w:val="StyleUnderline"/>
          <w:rFonts w:asciiTheme="majorHAnsi" w:hAnsiTheme="majorHAnsi" w:cstheme="majorHAnsi"/>
        </w:rPr>
        <w:t xml:space="preserve">the </w:t>
      </w:r>
      <w:r w:rsidRPr="00627780">
        <w:rPr>
          <w:rStyle w:val="StyleUnderline"/>
          <w:rFonts w:asciiTheme="majorHAnsi" w:hAnsiTheme="majorHAnsi" w:cstheme="majorHAnsi"/>
          <w:highlight w:val="green"/>
        </w:rPr>
        <w:t>exclusive use of</w:t>
      </w:r>
      <w:r w:rsidRPr="00627780">
        <w:rPr>
          <w:rStyle w:val="StyleUnderline"/>
          <w:rFonts w:asciiTheme="majorHAnsi" w:hAnsiTheme="majorHAnsi" w:cstheme="majorHAnsi"/>
        </w:rPr>
        <w:t xml:space="preserve"> specific </w:t>
      </w:r>
      <w:r w:rsidRPr="00627780">
        <w:rPr>
          <w:rStyle w:val="StyleUnderline"/>
          <w:rFonts w:asciiTheme="majorHAnsi" w:hAnsiTheme="majorHAnsi" w:cstheme="majorHAnsi"/>
          <w:highlight w:val="green"/>
        </w:rPr>
        <w:t>LEO orbits by</w:t>
      </w:r>
      <w:r w:rsidRPr="00627780">
        <w:rPr>
          <w:rStyle w:val="StyleUnderline"/>
          <w:rFonts w:asciiTheme="majorHAnsi" w:hAnsiTheme="majorHAnsi" w:cstheme="majorHAnsi"/>
        </w:rPr>
        <w:t xml:space="preserve"> a </w:t>
      </w:r>
      <w:r w:rsidRPr="00627780">
        <w:rPr>
          <w:rStyle w:val="StyleUnderline"/>
          <w:rFonts w:asciiTheme="majorHAnsi" w:hAnsiTheme="majorHAnsi" w:cstheme="majorHAnsi"/>
          <w:highlight w:val="green"/>
        </w:rPr>
        <w:t>large constellation of satellite</w:t>
      </w:r>
      <w:r w:rsidRPr="00627780">
        <w:rPr>
          <w:rStyle w:val="StyleUnderline"/>
          <w:rFonts w:asciiTheme="majorHAnsi" w:hAnsiTheme="majorHAnsi" w:cstheme="majorHAnsi"/>
        </w:rPr>
        <w:t xml:space="preserve"> could </w:t>
      </w:r>
      <w:r w:rsidRPr="00627780">
        <w:rPr>
          <w:rStyle w:val="StyleUnderline"/>
          <w:rFonts w:asciiTheme="majorHAnsi" w:hAnsiTheme="majorHAnsi" w:cstheme="majorHAnsi"/>
          <w:highlight w:val="green"/>
        </w:rPr>
        <w:t>constitute</w:t>
      </w:r>
      <w:r w:rsidRPr="00627780">
        <w:rPr>
          <w:rStyle w:val="StyleUnderline"/>
          <w:rFonts w:asciiTheme="majorHAnsi" w:hAnsiTheme="majorHAnsi" w:cstheme="majorHAnsi"/>
        </w:rPr>
        <w:t xml:space="preserve"> a </w:t>
      </w:r>
      <w:r w:rsidRPr="00627780">
        <w:rPr>
          <w:rStyle w:val="StyleUnderline"/>
          <w:rFonts w:asciiTheme="majorHAnsi" w:hAnsiTheme="majorHAnsi" w:cstheme="majorHAnsi"/>
          <w:highlight w:val="green"/>
        </w:rPr>
        <w:t>violation of the non-appropriation principle by means of occupation and</w:t>
      </w:r>
      <w:r w:rsidRPr="00627780">
        <w:rPr>
          <w:rStyle w:val="StyleUnderline"/>
          <w:rFonts w:asciiTheme="majorHAnsi" w:hAnsiTheme="majorHAnsi" w:cstheme="majorHAnsi"/>
        </w:rPr>
        <w:t xml:space="preserve"> by means of </w:t>
      </w:r>
      <w:r w:rsidRPr="00627780">
        <w:rPr>
          <w:rStyle w:val="StyleUnderline"/>
          <w:rFonts w:asciiTheme="majorHAnsi" w:hAnsiTheme="majorHAnsi" w:cstheme="majorHAnsi"/>
          <w:highlight w:val="green"/>
        </w:rPr>
        <w:t>use</w:t>
      </w:r>
      <w:r w:rsidRPr="00627780">
        <w:rPr>
          <w:rStyle w:val="StyleUnderline"/>
          <w:rFonts w:asciiTheme="majorHAnsi" w:hAnsiTheme="majorHAnsi" w:cstheme="majorHAnsi"/>
        </w:rPr>
        <w:t xml:space="preserve">, drawing a </w:t>
      </w:r>
      <w:r w:rsidRPr="00627780">
        <w:rPr>
          <w:rStyle w:val="StyleUnderline"/>
          <w:rFonts w:asciiTheme="majorHAnsi" w:hAnsiTheme="majorHAnsi" w:cstheme="majorHAnsi"/>
          <w:highlight w:val="green"/>
        </w:rPr>
        <w:t>parallel between orbits as resources and</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exploitation of</w:t>
      </w:r>
      <w:r w:rsidRPr="00627780">
        <w:rPr>
          <w:rStyle w:val="StyleUnderline"/>
          <w:rFonts w:asciiTheme="majorHAnsi" w:hAnsiTheme="majorHAnsi" w:cstheme="majorHAnsi"/>
        </w:rPr>
        <w:t xml:space="preserve"> tangible </w:t>
      </w:r>
      <w:r w:rsidRPr="00627780">
        <w:rPr>
          <w:rStyle w:val="StyleUnderline"/>
          <w:rFonts w:asciiTheme="majorHAnsi" w:hAnsiTheme="majorHAnsi" w:cstheme="majorHAnsi"/>
          <w:highlight w:val="green"/>
        </w:rPr>
        <w:t>mineral resources</w:t>
      </w:r>
      <w:r w:rsidRPr="00627780">
        <w:rPr>
          <w:rStyle w:val="StyleUnderline"/>
          <w:rFonts w:asciiTheme="majorHAnsi" w:hAnsiTheme="majorHAnsi" w:cstheme="majorHAnsi"/>
        </w:rPr>
        <w:t xml:space="preserve"> in space.</w:t>
      </w:r>
      <w:r w:rsidRPr="00627780">
        <w:rPr>
          <w:rFonts w:asciiTheme="majorHAnsi" w:hAnsiTheme="majorHAnsi" w:cstheme="majorHAnsi"/>
        </w:rPr>
        <w:t xml:space="preserve"> Based on this, the important question to be raised is what constitutes an exclusive use of a specific orbit. In other words, </w:t>
      </w:r>
      <w:r w:rsidRPr="00627780">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7780">
        <w:rPr>
          <w:rStyle w:val="StyleUnderline"/>
          <w:rFonts w:asciiTheme="majorHAnsi" w:hAnsiTheme="majorHAnsi" w:cstheme="majorHAnsi"/>
        </w:rPr>
        <w:t>abstracto</w:t>
      </w:r>
      <w:proofErr w:type="spellEnd"/>
      <w:r w:rsidRPr="00627780">
        <w:rPr>
          <w:rStyle w:val="StyleUnderline"/>
          <w:rFonts w:asciiTheme="majorHAnsi" w:hAnsiTheme="majorHAnsi" w:cstheme="majorHAnsi"/>
        </w:rPr>
        <w:t>, it naturally shifts towards a regulatory challenge.</w:t>
      </w:r>
    </w:p>
    <w:p w14:paraId="4E47FAFE"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627780">
        <w:rPr>
          <w:rFonts w:asciiTheme="majorHAnsi" w:hAnsiTheme="majorHAnsi" w:cstheme="majorHAnsi"/>
        </w:rPr>
        <w:t xml:space="preserve"> In this paper, the authors define </w:t>
      </w:r>
      <w:r w:rsidRPr="00627780">
        <w:rPr>
          <w:rStyle w:val="StyleUnderline"/>
          <w:rFonts w:asciiTheme="majorHAnsi" w:hAnsiTheme="majorHAnsi" w:cstheme="majorHAnsi"/>
        </w:rPr>
        <w:t xml:space="preserve">an </w:t>
      </w:r>
      <w:r w:rsidRPr="00627780">
        <w:rPr>
          <w:rStyle w:val="StyleUnderline"/>
          <w:rFonts w:asciiTheme="majorHAnsi" w:hAnsiTheme="majorHAnsi" w:cstheme="majorHAnsi"/>
          <w:highlight w:val="green"/>
        </w:rPr>
        <w:t>exclusive use of an orbit</w:t>
      </w:r>
      <w:r w:rsidRPr="00627780">
        <w:rPr>
          <w:rStyle w:val="StyleUnderline"/>
          <w:rFonts w:asciiTheme="majorHAnsi" w:hAnsiTheme="majorHAnsi" w:cstheme="majorHAnsi"/>
        </w:rPr>
        <w:t xml:space="preserve"> by a state</w:t>
      </w:r>
      <w:r w:rsidRPr="00627780">
        <w:rPr>
          <w:rFonts w:asciiTheme="majorHAnsi" w:hAnsiTheme="majorHAnsi" w:cstheme="majorHAnsi"/>
        </w:rPr>
        <w:t xml:space="preserve">40 </w:t>
      </w:r>
      <w:r w:rsidRPr="00627780">
        <w:rPr>
          <w:rStyle w:val="StyleUnderline"/>
          <w:rFonts w:asciiTheme="majorHAnsi" w:hAnsiTheme="majorHAnsi" w:cstheme="majorHAnsi"/>
          <w:highlight w:val="green"/>
        </w:rPr>
        <w:t xml:space="preserve">as any use that would </w:t>
      </w:r>
      <w:r w:rsidRPr="00627780">
        <w:rPr>
          <w:rStyle w:val="StyleUnderline"/>
          <w:rFonts w:asciiTheme="majorHAnsi" w:hAnsiTheme="majorHAnsi" w:cstheme="majorHAnsi"/>
        </w:rPr>
        <w:t>prevent/</w:t>
      </w:r>
      <w:r w:rsidRPr="00627780">
        <w:rPr>
          <w:rStyle w:val="StyleUnderline"/>
          <w:rFonts w:asciiTheme="majorHAnsi" w:hAnsiTheme="majorHAnsi" w:cstheme="majorHAnsi"/>
          <w:highlight w:val="green"/>
        </w:rPr>
        <w:t>hinder the usage</w:t>
      </w:r>
      <w:r w:rsidRPr="00627780">
        <w:rPr>
          <w:rStyle w:val="StyleUnderline"/>
          <w:rFonts w:asciiTheme="majorHAnsi" w:hAnsiTheme="majorHAnsi" w:cstheme="majorHAnsi"/>
        </w:rPr>
        <w:t xml:space="preserve"> of the same orbit </w:t>
      </w:r>
      <w:r w:rsidRPr="00627780">
        <w:rPr>
          <w:rStyle w:val="StyleUnderline"/>
          <w:rFonts w:asciiTheme="majorHAnsi" w:hAnsiTheme="majorHAnsi" w:cstheme="majorHAnsi"/>
          <w:highlight w:val="green"/>
        </w:rPr>
        <w:t>by any other state</w:t>
      </w:r>
      <w:r w:rsidRPr="00627780">
        <w:rPr>
          <w:rStyle w:val="StyleUnderline"/>
          <w:rFonts w:asciiTheme="majorHAnsi" w:hAnsiTheme="majorHAnsi" w:cstheme="majorHAnsi"/>
        </w:rPr>
        <w:t xml:space="preserve">. Translating </w:t>
      </w:r>
      <w:r w:rsidRPr="00627780">
        <w:rPr>
          <w:rStyle w:val="StyleUnderline"/>
          <w:rFonts w:asciiTheme="majorHAnsi" w:hAnsiTheme="majorHAnsi" w:cstheme="majorHAnsi"/>
          <w:highlight w:val="green"/>
        </w:rPr>
        <w:t xml:space="preserve">this definition </w:t>
      </w:r>
      <w:r w:rsidRPr="00627780">
        <w:rPr>
          <w:rStyle w:val="StyleUnderline"/>
          <w:rFonts w:asciiTheme="majorHAnsi" w:hAnsiTheme="majorHAnsi" w:cstheme="majorHAnsi"/>
        </w:rPr>
        <w:t xml:space="preserve">into an applicable regulation </w:t>
      </w:r>
      <w:r w:rsidRPr="00627780">
        <w:rPr>
          <w:rStyle w:val="StyleUnderline"/>
          <w:rFonts w:asciiTheme="majorHAnsi" w:hAnsiTheme="majorHAnsi" w:cstheme="majorHAnsi"/>
          <w:highlight w:val="green"/>
        </w:rPr>
        <w:t>could consist in defining a threshold of orbital collision risk or a threshold of density of satellites along an orbit based on</w:t>
      </w:r>
      <w:r w:rsidRPr="00627780">
        <w:rPr>
          <w:rStyle w:val="StyleUnderline"/>
          <w:rFonts w:asciiTheme="majorHAnsi" w:hAnsiTheme="majorHAnsi" w:cstheme="majorHAnsi"/>
        </w:rPr>
        <w:t xml:space="preserve"> its </w:t>
      </w:r>
      <w:r w:rsidRPr="00627780">
        <w:rPr>
          <w:rStyle w:val="StyleUnderline"/>
          <w:rFonts w:asciiTheme="majorHAnsi" w:hAnsiTheme="majorHAnsi" w:cstheme="majorHAnsi"/>
          <w:highlight w:val="green"/>
        </w:rPr>
        <w:t>altitude, shape,</w:t>
      </w:r>
      <w:r w:rsidRPr="00627780">
        <w:rPr>
          <w:rStyle w:val="StyleUnderline"/>
          <w:rFonts w:asciiTheme="majorHAnsi" w:hAnsiTheme="majorHAnsi" w:cstheme="majorHAnsi"/>
        </w:rPr>
        <w:t xml:space="preserve"> relative </w:t>
      </w:r>
      <w:r w:rsidRPr="00627780">
        <w:rPr>
          <w:rStyle w:val="StyleUnderline"/>
          <w:rFonts w:asciiTheme="majorHAnsi" w:hAnsiTheme="majorHAnsi" w:cstheme="majorHAnsi"/>
          <w:highlight w:val="green"/>
        </w:rPr>
        <w:t>velocity</w:t>
      </w:r>
      <w:r w:rsidRPr="00627780">
        <w:rPr>
          <w:rStyle w:val="StyleUnderline"/>
          <w:rFonts w:asciiTheme="majorHAnsi" w:hAnsiTheme="majorHAnsi" w:cstheme="majorHAnsi"/>
        </w:rPr>
        <w:t xml:space="preserve"> of </w:t>
      </w:r>
      <w:proofErr w:type="spellStart"/>
      <w:r w:rsidRPr="00627780">
        <w:rPr>
          <w:rStyle w:val="StyleUnderline"/>
          <w:rFonts w:asciiTheme="majorHAnsi" w:hAnsiTheme="majorHAnsi" w:cstheme="majorHAnsi"/>
        </w:rPr>
        <w:t>neighbouring</w:t>
      </w:r>
      <w:proofErr w:type="spellEnd"/>
      <w:r w:rsidRPr="00627780">
        <w:rPr>
          <w:rStyle w:val="StyleUnderline"/>
          <w:rFonts w:asciiTheme="majorHAnsi" w:hAnsiTheme="majorHAnsi" w:cstheme="majorHAnsi"/>
        </w:rPr>
        <w:t xml:space="preserve"> objects, etc</w:t>
      </w:r>
      <w:r w:rsidRPr="00627780">
        <w:rPr>
          <w:rFonts w:asciiTheme="majorHAnsi" w:hAnsiTheme="majorHAnsi" w:cstheme="majorHAnsi"/>
        </w:rPr>
        <w:t xml:space="preserve">. It is however not the purpose of this space law paper. </w:t>
      </w:r>
      <w:r w:rsidRPr="00627780">
        <w:rPr>
          <w:rStyle w:val="StyleUnderline"/>
          <w:rFonts w:asciiTheme="majorHAnsi" w:hAnsiTheme="majorHAnsi" w:cstheme="majorHAnsi"/>
        </w:rPr>
        <w:t xml:space="preserve">What is more appropriate here is to think about which organization or forum would </w:t>
      </w:r>
      <w:proofErr w:type="gramStart"/>
      <w:r w:rsidRPr="00627780">
        <w:rPr>
          <w:rStyle w:val="StyleUnderline"/>
          <w:rFonts w:asciiTheme="majorHAnsi" w:hAnsiTheme="majorHAnsi" w:cstheme="majorHAnsi"/>
        </w:rPr>
        <w:t>be in charge of</w:t>
      </w:r>
      <w:proofErr w:type="gramEnd"/>
      <w:r w:rsidRPr="00627780">
        <w:rPr>
          <w:rStyle w:val="StyleUnderline"/>
          <w:rFonts w:asciiTheme="majorHAnsi" w:hAnsiTheme="majorHAnsi" w:cstheme="majorHAnsi"/>
        </w:rPr>
        <w:t xml:space="preserve"> elaborating this technical definition. Serious candidates could be the ITU, with excellent track-record in dealing with the use of the GEO region but which would have to review its “first come, first served” principle, or the UNCOPUOS, aiming </w:t>
      </w:r>
      <w:r w:rsidRPr="00627780">
        <w:rPr>
          <w:rStyle w:val="StyleUnderline"/>
          <w:rFonts w:asciiTheme="majorHAnsi" w:hAnsiTheme="majorHAnsi" w:cstheme="majorHAnsi"/>
        </w:rPr>
        <w:lastRenderedPageBreak/>
        <w:t xml:space="preserve">for the widespread adoption of a new piece of international law. </w:t>
      </w:r>
      <w:r w:rsidRPr="00627780">
        <w:rPr>
          <w:rFonts w:asciiTheme="majorHAnsi" w:hAnsiTheme="majorHAnsi" w:cstheme="majorHAnsi"/>
        </w:rPr>
        <w:t xml:space="preserve">Moreover, even if its rules suffer from a </w:t>
      </w:r>
      <w:proofErr w:type="gramStart"/>
      <w:r w:rsidRPr="00627780">
        <w:rPr>
          <w:rFonts w:asciiTheme="majorHAnsi" w:hAnsiTheme="majorHAnsi" w:cstheme="majorHAnsi"/>
        </w:rPr>
        <w:t>low implementation rates</w:t>
      </w:r>
      <w:proofErr w:type="gramEnd"/>
      <w:r w:rsidRPr="00627780">
        <w:rPr>
          <w:rFonts w:asciiTheme="majorHAnsi" w:hAnsiTheme="majorHAnsi" w:cstheme="majorHAnsi"/>
        </w:rPr>
        <w:t>, the IADC would be an appropriate discussion platform thanks to its very deep technical focus.</w:t>
      </w:r>
    </w:p>
    <w:p w14:paraId="3A74B5F8"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6. Conclusion </w:t>
      </w:r>
    </w:p>
    <w:p w14:paraId="2A75C0D0"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 xml:space="preserve">The various announced projects of </w:t>
      </w:r>
      <w:r w:rsidRPr="00627780">
        <w:rPr>
          <w:rStyle w:val="StyleUnderline"/>
          <w:rFonts w:asciiTheme="majorHAnsi" w:hAnsiTheme="majorHAnsi" w:cstheme="majorHAnsi"/>
          <w:highlight w:val="green"/>
        </w:rPr>
        <w:t>LSC</w:t>
      </w:r>
      <w:r w:rsidRPr="00627780">
        <w:rPr>
          <w:rStyle w:val="StyleUnderline"/>
          <w:rFonts w:asciiTheme="majorHAnsi" w:hAnsiTheme="majorHAnsi" w:cstheme="majorHAnsi"/>
        </w:rPr>
        <w:t xml:space="preserve">, also called </w:t>
      </w:r>
      <w:r w:rsidRPr="00627780">
        <w:rPr>
          <w:rStyle w:val="StyleUnderline"/>
          <w:rFonts w:asciiTheme="majorHAnsi" w:hAnsiTheme="majorHAnsi" w:cstheme="majorHAnsi"/>
          <w:highlight w:val="green"/>
        </w:rPr>
        <w:t>mega-constellations</w:t>
      </w:r>
      <w:r w:rsidRPr="00627780">
        <w:rPr>
          <w:rStyle w:val="StyleUnderline"/>
          <w:rFonts w:asciiTheme="majorHAnsi" w:hAnsiTheme="majorHAnsi" w:cstheme="majorHAnsi"/>
        </w:rPr>
        <w:t>, push existing regulations and practices to their limit</w:t>
      </w:r>
      <w:r w:rsidRPr="00627780">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7780">
        <w:rPr>
          <w:rFonts w:asciiTheme="majorHAnsi" w:hAnsiTheme="majorHAnsi" w:cstheme="majorHAnsi"/>
        </w:rPr>
        <w:t>nonappropriation</w:t>
      </w:r>
      <w:proofErr w:type="spellEnd"/>
      <w:r w:rsidRPr="00627780">
        <w:rPr>
          <w:rFonts w:asciiTheme="majorHAnsi" w:hAnsiTheme="majorHAnsi" w:cstheme="majorHAnsi"/>
        </w:rPr>
        <w:t xml:space="preserve"> principle as stated in OST Article II. This paper concludes that: </w:t>
      </w:r>
    </w:p>
    <w:p w14:paraId="0272BD9D"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sym w:font="Symbol" w:char="F0A7"/>
      </w:r>
      <w:r w:rsidRPr="00627780">
        <w:rPr>
          <w:rFonts w:asciiTheme="majorHAnsi" w:hAnsiTheme="majorHAnsi" w:cstheme="majorHAnsi"/>
        </w:rPr>
        <w:sym w:font="Symbol" w:char="F020"/>
      </w:r>
      <w:r w:rsidRPr="00627780">
        <w:rPr>
          <w:rFonts w:asciiTheme="majorHAnsi" w:hAnsiTheme="majorHAnsi" w:cstheme="majorHAnsi"/>
        </w:rPr>
        <w:t xml:space="preserve"> </w:t>
      </w:r>
      <w:r w:rsidRPr="00627780">
        <w:rPr>
          <w:rStyle w:val="StyleUnderline"/>
          <w:rFonts w:asciiTheme="majorHAnsi" w:hAnsiTheme="majorHAnsi" w:cstheme="maj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7780">
        <w:rPr>
          <w:rStyle w:val="StyleUnderline"/>
          <w:rFonts w:asciiTheme="majorHAnsi" w:hAnsiTheme="majorHAnsi" w:cstheme="majorHAnsi"/>
        </w:rPr>
        <w:t>space</w:t>
      </w:r>
      <w:r w:rsidRPr="00627780">
        <w:rPr>
          <w:rFonts w:asciiTheme="majorHAnsi" w:hAnsiTheme="majorHAnsi" w:cstheme="majorHAnsi"/>
        </w:rPr>
        <w:t>;</w:t>
      </w:r>
      <w:proofErr w:type="gramEnd"/>
      <w:r w:rsidRPr="00627780">
        <w:rPr>
          <w:rFonts w:asciiTheme="majorHAnsi" w:hAnsiTheme="majorHAnsi" w:cstheme="majorHAnsi"/>
        </w:rPr>
        <w:t xml:space="preserve"> </w:t>
      </w:r>
    </w:p>
    <w:p w14:paraId="06E0DF8B"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sym w:font="Symbol" w:char="F0A7"/>
      </w:r>
      <w:r w:rsidRPr="00627780">
        <w:rPr>
          <w:rFonts w:asciiTheme="majorHAnsi" w:hAnsiTheme="majorHAnsi" w:cstheme="majorHAnsi"/>
        </w:rPr>
        <w:sym w:font="Symbol" w:char="F020"/>
      </w:r>
      <w:r w:rsidRPr="00627780">
        <w:rPr>
          <w:rFonts w:asciiTheme="majorHAnsi" w:hAnsiTheme="majorHAnsi" w:cstheme="majorHAnsi"/>
        </w:rPr>
        <w:t xml:space="preserve"> ITU’s “first come, first served” principle is reaching its limits with current LSC projects and should be </w:t>
      </w:r>
      <w:proofErr w:type="gramStart"/>
      <w:r w:rsidRPr="00627780">
        <w:rPr>
          <w:rFonts w:asciiTheme="majorHAnsi" w:hAnsiTheme="majorHAnsi" w:cstheme="majorHAnsi"/>
        </w:rPr>
        <w:t>re-evaluated;</w:t>
      </w:r>
      <w:proofErr w:type="gramEnd"/>
      <w:r w:rsidRPr="00627780">
        <w:rPr>
          <w:rFonts w:asciiTheme="majorHAnsi" w:hAnsiTheme="majorHAnsi" w:cstheme="majorHAnsi"/>
        </w:rPr>
        <w:t xml:space="preserve"> </w:t>
      </w:r>
    </w:p>
    <w:p w14:paraId="7BEC911D"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sym w:font="Symbol" w:char="F0A7"/>
      </w:r>
      <w:r w:rsidRPr="00627780">
        <w:rPr>
          <w:rFonts w:asciiTheme="majorHAnsi" w:hAnsiTheme="majorHAnsi" w:cstheme="majorHAnsi"/>
        </w:rPr>
        <w:sym w:font="Symbol" w:char="F020"/>
      </w:r>
      <w:r w:rsidRPr="00627780">
        <w:rPr>
          <w:rFonts w:asciiTheme="majorHAnsi" w:hAnsiTheme="majorHAnsi" w:cstheme="maj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3D881085" w14:textId="77777777" w:rsidR="00627780" w:rsidRPr="00627780" w:rsidRDefault="00627780" w:rsidP="00627780">
      <w:pPr>
        <w:rPr>
          <w:rFonts w:asciiTheme="majorHAnsi" w:hAnsiTheme="majorHAnsi" w:cstheme="majorHAnsi"/>
        </w:rPr>
      </w:pPr>
    </w:p>
    <w:p w14:paraId="17E5C7EA" w14:textId="77777777" w:rsidR="005D4AF5" w:rsidRPr="0051375F" w:rsidRDefault="005D4AF5" w:rsidP="005D4AF5">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65332D87" w14:textId="77777777" w:rsidR="005D4AF5" w:rsidRPr="0051375F" w:rsidRDefault="005D4AF5" w:rsidP="005D4AF5">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51375F">
        <w:rPr>
          <w:rFonts w:asciiTheme="majorHAnsi" w:hAnsiTheme="majorHAnsi" w:cstheme="majorHAnsi"/>
        </w:rPr>
        <w:t>Rhizomatica</w:t>
      </w:r>
      <w:proofErr w:type="spellEnd"/>
      <w:r w:rsidRPr="0051375F">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776685DB" w14:textId="77777777" w:rsidR="005D4AF5" w:rsidRPr="0051375F" w:rsidRDefault="005D4AF5" w:rsidP="005D4AF5">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332A1F64" w14:textId="77777777" w:rsidR="005D4AF5" w:rsidRPr="0051375F" w:rsidRDefault="005D4AF5" w:rsidP="005D4AF5">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72030A7A"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lastRenderedPageBreak/>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9B5F1A3" w14:textId="77777777" w:rsidR="005D4AF5" w:rsidRPr="0051375F" w:rsidRDefault="005D4AF5" w:rsidP="005D4AF5">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 xml:space="preserve">from </w:t>
      </w:r>
      <w:proofErr w:type="gramStart"/>
      <w:r w:rsidRPr="002D2779">
        <w:rPr>
          <w:rStyle w:val="StyleUnderline"/>
          <w:rFonts w:asciiTheme="majorHAnsi" w:hAnsiTheme="majorHAnsi" w:cstheme="majorHAnsi"/>
          <w:highlight w:val="green"/>
        </w:rPr>
        <w:t>space, and</w:t>
      </w:r>
      <w:proofErr w:type="gramEnd"/>
      <w:r w:rsidRPr="002D2779">
        <w:rPr>
          <w:rStyle w:val="StyleUnderline"/>
          <w:rFonts w:asciiTheme="majorHAnsi" w:hAnsiTheme="majorHAnsi" w:cstheme="majorHAnsi"/>
          <w:highlight w:val="green"/>
        </w:rPr>
        <w:t xml:space="preserve">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5403FC37" w14:textId="77777777" w:rsidR="005D4AF5" w:rsidRPr="0051375F" w:rsidRDefault="005D4AF5" w:rsidP="005D4AF5">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 xml:space="preserve">Currently there are at least four major LEO initiatives from the US and Europe, including </w:t>
      </w:r>
      <w:proofErr w:type="spellStart"/>
      <w:r w:rsidRPr="00471FB4">
        <w:rPr>
          <w:rStyle w:val="StyleUnderline"/>
          <w:rFonts w:asciiTheme="majorHAnsi" w:hAnsiTheme="majorHAnsi" w:cstheme="majorHAnsi"/>
        </w:rPr>
        <w:t>Starlink</w:t>
      </w:r>
      <w:proofErr w:type="spellEnd"/>
      <w:r w:rsidRPr="00471FB4">
        <w:rPr>
          <w:rStyle w:val="StyleUnderline"/>
          <w:rFonts w:asciiTheme="majorHAnsi" w:hAnsiTheme="majorHAnsi" w:cstheme="majorHAnsi"/>
        </w:rPr>
        <w:t xml:space="preserve"> (SpaceX), Project Kuiper (Amazon), </w:t>
      </w:r>
      <w:proofErr w:type="spellStart"/>
      <w:r w:rsidRPr="00471FB4">
        <w:rPr>
          <w:rStyle w:val="StyleUnderline"/>
          <w:rFonts w:asciiTheme="majorHAnsi" w:hAnsiTheme="majorHAnsi" w:cstheme="majorHAnsi"/>
        </w:rPr>
        <w:t>OneWeb</w:t>
      </w:r>
      <w:proofErr w:type="spellEnd"/>
      <w:r w:rsidRPr="00471FB4">
        <w:rPr>
          <w:rStyle w:val="StyleUnderline"/>
          <w:rFonts w:asciiTheme="majorHAnsi" w:hAnsiTheme="majorHAnsi" w:cstheme="majorHAnsi"/>
        </w:rPr>
        <w:t xml:space="preserve">, and </w:t>
      </w:r>
      <w:proofErr w:type="spellStart"/>
      <w:r w:rsidRPr="00471FB4">
        <w:rPr>
          <w:rStyle w:val="StyleUnderline"/>
          <w:rFonts w:asciiTheme="majorHAnsi" w:hAnsiTheme="majorHAnsi" w:cstheme="majorHAnsi"/>
        </w:rPr>
        <w:t>Telesat</w:t>
      </w:r>
      <w:proofErr w:type="spellEnd"/>
      <w:r w:rsidRPr="00471FB4">
        <w:rPr>
          <w:rStyle w:val="StyleUnderline"/>
          <w:rFonts w:asciiTheme="majorHAnsi" w:hAnsiTheme="majorHAnsi" w:cstheme="majorHAnsi"/>
        </w:rPr>
        <w: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51375F">
        <w:rPr>
          <w:rStyle w:val="StyleUnderline"/>
          <w:rFonts w:asciiTheme="majorHAnsi" w:hAnsiTheme="majorHAnsi" w:cstheme="majorHAnsi"/>
        </w:rPr>
        <w:t>OneWeb</w:t>
      </w:r>
      <w:proofErr w:type="spellEnd"/>
      <w:r w:rsidRPr="0051375F">
        <w:rPr>
          <w:rStyle w:val="StyleUnderline"/>
          <w:rFonts w:asciiTheme="majorHAnsi" w:hAnsiTheme="majorHAnsi" w:cstheme="majorHAnsi"/>
        </w:rPr>
        <w:t xml:space="preserve"> recently applied for permission to launch 48,000 satellites.</w:t>
      </w:r>
    </w:p>
    <w:p w14:paraId="37EFA984" w14:textId="77777777" w:rsidR="005D4AF5" w:rsidRPr="0051375F" w:rsidRDefault="005D4AF5" w:rsidP="005D4AF5">
      <w:pPr>
        <w:rPr>
          <w:rFonts w:asciiTheme="majorHAnsi" w:hAnsiTheme="majorHAnsi" w:cstheme="majorHAnsi"/>
        </w:rPr>
      </w:pPr>
      <w:proofErr w:type="gramStart"/>
      <w:r w:rsidRPr="0051375F">
        <w:rPr>
          <w:rFonts w:asciiTheme="majorHAnsi" w:hAnsiTheme="majorHAnsi" w:cstheme="majorHAnsi"/>
        </w:rPr>
        <w:t>So</w:t>
      </w:r>
      <w:proofErr w:type="gramEnd"/>
      <w:r w:rsidRPr="0051375F">
        <w:rPr>
          <w:rFonts w:asciiTheme="majorHAnsi" w:hAnsiTheme="majorHAnsi" w:cstheme="majorHAnsi"/>
        </w:rPr>
        <w:t xml:space="preserve"> what's not to love?</w:t>
      </w:r>
    </w:p>
    <w:p w14:paraId="0046F723"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D83A673"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w:t>
      </w:r>
      <w:r w:rsidRPr="0051375F">
        <w:rPr>
          <w:rStyle w:val="StyleUnderline"/>
          <w:rFonts w:asciiTheme="majorHAnsi" w:hAnsiTheme="majorHAnsi" w:cstheme="majorHAnsi"/>
        </w:rPr>
        <w:lastRenderedPageBreak/>
        <w:t>for the further entrenchment of a global internet oligopoly that increases inequality and disempowers citizens.</w:t>
      </w:r>
    </w:p>
    <w:p w14:paraId="7E954E1C"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The scramble for space</w:t>
      </w:r>
    </w:p>
    <w:p w14:paraId="40E28993"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4DC49A8D" w14:textId="77777777" w:rsidR="005D4AF5" w:rsidRPr="0051375F" w:rsidRDefault="005D4AF5" w:rsidP="005D4AF5">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 xml:space="preserve">as a </w:t>
      </w:r>
      <w:proofErr w:type="gramStart"/>
      <w:r w:rsidRPr="002D2779">
        <w:rPr>
          <w:rStyle w:val="StyleUnderline"/>
          <w:rFonts w:asciiTheme="majorHAnsi" w:hAnsiTheme="majorHAnsi" w:cstheme="majorHAnsi"/>
          <w:highlight w:val="green"/>
        </w:rPr>
        <w:t>commons</w:t>
      </w:r>
      <w:proofErr w:type="gramEnd"/>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51375F">
        <w:rPr>
          <w:rFonts w:asciiTheme="majorHAnsi" w:hAnsiTheme="majorHAnsi" w:cstheme="majorHAnsi"/>
        </w:rPr>
        <w:t>'global commons'"</w:t>
      </w:r>
      <w:proofErr w:type="gramEnd"/>
      <w:r w:rsidRPr="0051375F">
        <w:rPr>
          <w:rFonts w:asciiTheme="majorHAnsi" w:hAnsiTheme="majorHAnsi" w:cstheme="majorHAnsi"/>
        </w:rPr>
        <w:t xml:space="preserve"> and refers to the Moon Agreement as "a failed attempt at constraining free enterprise."</w:t>
      </w:r>
    </w:p>
    <w:p w14:paraId="0A69FE60"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 xml:space="preserve">in exchange for $28 million USD,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F50529D"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77E0B2D"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w:t>
      </w:r>
      <w:proofErr w:type="gramStart"/>
      <w:r w:rsidRPr="0051375F">
        <w:rPr>
          <w:rStyle w:val="StyleUnderline"/>
          <w:rFonts w:asciiTheme="majorHAnsi" w:hAnsiTheme="majorHAnsi" w:cstheme="majorHAnsi"/>
        </w:rPr>
        <w:t>ultimate goal</w:t>
      </w:r>
      <w:proofErr w:type="gramEnd"/>
      <w:r w:rsidRPr="0051375F">
        <w:rPr>
          <w:rStyle w:val="StyleUnderline"/>
          <w:rFonts w:asciiTheme="majorHAnsi" w:hAnsiTheme="majorHAnsi" w:cstheme="majorHAnsi"/>
        </w:rPr>
        <w:t xml:space="preserve">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 xml:space="preserve">support from </w:t>
      </w:r>
      <w:r w:rsidRPr="002D2779">
        <w:rPr>
          <w:rStyle w:val="StyleUnderline"/>
          <w:rFonts w:asciiTheme="majorHAnsi" w:hAnsiTheme="majorHAnsi" w:cstheme="majorHAnsi"/>
          <w:highlight w:val="green"/>
        </w:rPr>
        <w:lastRenderedPageBreak/>
        <w:t>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proofErr w:type="gramStart"/>
      <w:r w:rsidRPr="002D2779">
        <w:rPr>
          <w:rStyle w:val="StyleUnderline"/>
          <w:rFonts w:asciiTheme="majorHAnsi" w:hAnsiTheme="majorHAnsi" w:cstheme="majorHAnsi"/>
          <w:highlight w:val="green"/>
        </w:rPr>
        <w:t>privatization</w:t>
      </w:r>
      <w:proofErr w:type="gramEnd"/>
      <w:r w:rsidRPr="002D2779">
        <w:rPr>
          <w:rStyle w:val="StyleUnderline"/>
          <w:rFonts w:asciiTheme="majorHAnsi" w:hAnsiTheme="majorHAnsi" w:cstheme="majorHAnsi"/>
          <w:highlight w:val="green"/>
        </w:rPr>
        <w:t xml:space="preserve">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697FBBC0"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Telecommunications: driving inequality or empowering citizens?</w:t>
      </w:r>
    </w:p>
    <w:p w14:paraId="64529EFF"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0AA8C34"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9D1927D" w14:textId="77777777" w:rsidR="005D4AF5" w:rsidRPr="0051375F" w:rsidRDefault="005D4AF5" w:rsidP="005D4AF5">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37ED98F5"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51375F">
        <w:rPr>
          <w:rFonts w:asciiTheme="majorHAnsi" w:hAnsiTheme="majorHAnsi" w:cstheme="majorHAnsi"/>
        </w:rPr>
        <w:t>open up</w:t>
      </w:r>
      <w:proofErr w:type="gramEnd"/>
      <w:r w:rsidRPr="0051375F">
        <w:rPr>
          <w:rFonts w:asciiTheme="majorHAnsi" w:hAnsiTheme="majorHAnsi" w:cstheme="majorHAnsi"/>
        </w:rPr>
        <w:t xml:space="preserve"> a new front in the ongoing wrangling by geo-political power blocs over the future of the Internet.</w:t>
      </w:r>
    </w:p>
    <w:p w14:paraId="3111B6C9"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 xml:space="preserve">claims of providing affordable connectivity to the unserved in most parts of the world. Consider that the half of the world's population that remains unconnected to the Internet are the most </w:t>
      </w:r>
      <w:proofErr w:type="gramStart"/>
      <w:r w:rsidRPr="00471FB4">
        <w:rPr>
          <w:rStyle w:val="StyleUnderline"/>
          <w:rFonts w:asciiTheme="majorHAnsi" w:hAnsiTheme="majorHAnsi" w:cstheme="majorHAnsi"/>
        </w:rPr>
        <w:t>economically disadvantaged</w:t>
      </w:r>
      <w:proofErr w:type="gramEnd"/>
      <w:r w:rsidRPr="00471FB4">
        <w:rPr>
          <w:rStyle w:val="StyleUnderline"/>
          <w:rFonts w:asciiTheme="majorHAnsi" w:hAnsiTheme="majorHAnsi" w:cstheme="majorHAnsi"/>
        </w:rPr>
        <w:t>.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xml:space="preserve">, </w:t>
      </w:r>
      <w:r w:rsidRPr="0051375F">
        <w:rPr>
          <w:rStyle w:val="StyleUnderline"/>
          <w:rFonts w:asciiTheme="majorHAnsi" w:hAnsiTheme="majorHAnsi" w:cstheme="majorHAnsi"/>
        </w:rPr>
        <w:lastRenderedPageBreak/>
        <w:t>based on the assumption by service providers and governments that LEO constellations will address that gap.</w:t>
      </w:r>
    </w:p>
    <w:p w14:paraId="0F9E1750" w14:textId="77777777" w:rsidR="005D4AF5" w:rsidRPr="0051375F" w:rsidRDefault="005D4AF5" w:rsidP="005D4AF5">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3EF106D1" w14:textId="77777777" w:rsidR="005D4AF5" w:rsidRPr="0051375F" w:rsidRDefault="005D4AF5" w:rsidP="005D4AF5">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3F9F66F4" w14:textId="77777777" w:rsidR="005D4AF5" w:rsidRPr="0051375F" w:rsidRDefault="005D4AF5" w:rsidP="005D4AF5">
      <w:pPr>
        <w:rPr>
          <w:rStyle w:val="StyleUnderline"/>
          <w:rFonts w:asciiTheme="majorHAnsi" w:hAnsiTheme="majorHAnsi" w:cstheme="majorHAnsi"/>
        </w:rPr>
      </w:pPr>
      <w:r w:rsidRPr="002D2779">
        <w:rPr>
          <w:rStyle w:val="StyleUnderline"/>
          <w:rFonts w:asciiTheme="majorHAnsi" w:hAnsiTheme="majorHAnsi" w:cstheme="majorHAnsi"/>
          <w:highlight w:val="green"/>
        </w:rPr>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w:t>
      </w:r>
      <w:proofErr w:type="gramStart"/>
      <w:r w:rsidRPr="0051375F">
        <w:rPr>
          <w:rFonts w:asciiTheme="majorHAnsi" w:hAnsiTheme="majorHAnsi" w:cstheme="majorHAnsi"/>
        </w:rPr>
        <w:t>commons</w:t>
      </w:r>
      <w:proofErr w:type="gramEnd"/>
      <w:r w:rsidRPr="0051375F">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51375F">
        <w:rPr>
          <w:rStyle w:val="StyleUnderline"/>
          <w:rFonts w:asciiTheme="majorHAnsi" w:hAnsiTheme="majorHAnsi" w:cstheme="majorHAnsi"/>
        </w:rPr>
        <w:t>actually benefits humanity</w:t>
      </w:r>
      <w:proofErr w:type="gramEnd"/>
      <w:r w:rsidRPr="0051375F">
        <w:rPr>
          <w:rStyle w:val="StyleUnderline"/>
          <w:rFonts w:asciiTheme="majorHAnsi" w:hAnsiTheme="majorHAnsi" w:cstheme="majorHAnsi"/>
        </w:rPr>
        <w:t xml:space="preserve"> involves not just the end result of affordable access, but also the process through which people gain that access.</w:t>
      </w:r>
    </w:p>
    <w:p w14:paraId="613D6F1D" w14:textId="77777777" w:rsidR="005D4AF5" w:rsidRPr="0051375F" w:rsidRDefault="005D4AF5" w:rsidP="005D4AF5">
      <w:pPr>
        <w:rPr>
          <w:rFonts w:asciiTheme="majorHAnsi" w:hAnsiTheme="majorHAnsi" w:cstheme="majorHAnsi"/>
        </w:rPr>
      </w:pPr>
    </w:p>
    <w:p w14:paraId="1DA195CA" w14:textId="77777777" w:rsidR="00627780" w:rsidRPr="00627780" w:rsidRDefault="00627780" w:rsidP="00627780">
      <w:pPr>
        <w:pStyle w:val="Heading3"/>
        <w:rPr>
          <w:rFonts w:asciiTheme="majorHAnsi" w:hAnsiTheme="majorHAnsi" w:cstheme="majorHAnsi"/>
        </w:rPr>
      </w:pPr>
      <w:r w:rsidRPr="00627780">
        <w:rPr>
          <w:rFonts w:asciiTheme="majorHAnsi" w:hAnsiTheme="majorHAnsi" w:cstheme="majorHAnsi"/>
        </w:rPr>
        <w:lastRenderedPageBreak/>
        <w:t>Adv – Collisions</w:t>
      </w:r>
    </w:p>
    <w:p w14:paraId="5AFC2BC4"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Satellite internet constellations accelerate collision risks – more close encounters and less transparency means bad decisions are inevitable.</w:t>
      </w:r>
    </w:p>
    <w:p w14:paraId="1727DFB0" w14:textId="77777777" w:rsidR="00627780" w:rsidRPr="00627780" w:rsidRDefault="00627780" w:rsidP="00627780">
      <w:pPr>
        <w:rPr>
          <w:rFonts w:asciiTheme="majorHAnsi" w:hAnsiTheme="majorHAnsi" w:cstheme="majorHAnsi"/>
        </w:rPr>
      </w:pPr>
      <w:proofErr w:type="spellStart"/>
      <w:r w:rsidRPr="00627780">
        <w:rPr>
          <w:rStyle w:val="Style13ptBold"/>
          <w:rFonts w:asciiTheme="majorHAnsi" w:hAnsiTheme="majorHAnsi" w:cstheme="majorHAnsi"/>
        </w:rPr>
        <w:t>Pultarova</w:t>
      </w:r>
      <w:proofErr w:type="spellEnd"/>
      <w:r w:rsidRPr="00627780">
        <w:rPr>
          <w:rStyle w:val="Style13ptBold"/>
          <w:rFonts w:asciiTheme="majorHAnsi" w:hAnsiTheme="majorHAnsi" w:cstheme="majorHAnsi"/>
        </w:rPr>
        <w:t xml:space="preserve"> 21 </w:t>
      </w:r>
      <w:r w:rsidRPr="00627780">
        <w:rPr>
          <w:rFonts w:asciiTheme="majorHAnsi" w:hAnsiTheme="majorHAnsi" w:cstheme="majorHAnsi"/>
        </w:rPr>
        <w:t xml:space="preserve">“SpaceX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satellites responsible for over half of close encounters in orbit, scientist says” Tereza </w:t>
      </w:r>
      <w:proofErr w:type="spellStart"/>
      <w:r w:rsidRPr="00627780">
        <w:rPr>
          <w:rFonts w:asciiTheme="majorHAnsi" w:hAnsiTheme="majorHAnsi" w:cstheme="majorHAnsi"/>
        </w:rPr>
        <w:t>Pultarova</w:t>
      </w:r>
      <w:proofErr w:type="spellEnd"/>
      <w:r w:rsidRPr="00627780">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7780">
          <w:rPr>
            <w:rStyle w:val="Hyperlink"/>
            <w:rFonts w:asciiTheme="majorHAnsi" w:hAnsiTheme="majorHAnsi" w:cstheme="majorHAnsi"/>
          </w:rPr>
          <w:t>https://www.space.com/spacex-starlink-satellite-collision-alerts-on-the-rise</w:t>
        </w:r>
      </w:hyperlink>
      <w:r w:rsidRPr="00627780">
        <w:rPr>
          <w:rFonts w:asciiTheme="majorHAnsi" w:hAnsiTheme="majorHAnsi" w:cstheme="majorHAnsi"/>
        </w:rPr>
        <w:t xml:space="preserve"> SM</w:t>
      </w:r>
    </w:p>
    <w:p w14:paraId="6FBD2279"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 xml:space="preserve">SpaceX </w:t>
      </w:r>
      <w:proofErr w:type="spellStart"/>
      <w:r w:rsidRPr="00627780">
        <w:rPr>
          <w:rStyle w:val="StyleUnderline"/>
          <w:rFonts w:asciiTheme="majorHAnsi" w:hAnsiTheme="majorHAnsi" w:cstheme="majorHAnsi"/>
          <w:highlight w:val="green"/>
        </w:rPr>
        <w:t>Starlink</w:t>
      </w:r>
      <w:proofErr w:type="spellEnd"/>
      <w:r w:rsidRPr="00627780">
        <w:rPr>
          <w:rStyle w:val="StyleUnderline"/>
          <w:rFonts w:asciiTheme="majorHAnsi" w:hAnsiTheme="majorHAnsi" w:cstheme="majorHAnsi"/>
          <w:highlight w:val="green"/>
        </w:rPr>
        <w:t xml:space="preserve">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responsible for over half of close encounters in orbit</w:t>
      </w:r>
      <w:r w:rsidRPr="00627780">
        <w:rPr>
          <w:rFonts w:asciiTheme="majorHAnsi" w:hAnsiTheme="majorHAnsi" w:cstheme="majorHAnsi"/>
        </w:rPr>
        <w:t>, scientist says</w:t>
      </w:r>
    </w:p>
    <w:p w14:paraId="45E07D5C" w14:textId="77777777" w:rsidR="00627780" w:rsidRPr="00627780" w:rsidRDefault="00627780" w:rsidP="00627780">
      <w:pPr>
        <w:rPr>
          <w:rStyle w:val="StyleUnderline"/>
          <w:rFonts w:asciiTheme="majorHAnsi" w:hAnsiTheme="majorHAnsi" w:cstheme="majorHAnsi"/>
        </w:rPr>
      </w:pP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satellites might soon be involved in 90% of close encounters between two spacecraft in low Earth orbit.</w:t>
      </w:r>
    </w:p>
    <w:p w14:paraId="50360092"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Operators of satellite constellations are constantly forced to move their satellites because of encounters with other spacecraft and pieces of space junk. </w:t>
      </w:r>
      <w:r w:rsidRPr="00627780">
        <w:rPr>
          <w:rStyle w:val="StyleUnderline"/>
          <w:rFonts w:asciiTheme="majorHAnsi" w:hAnsiTheme="majorHAnsi" w:cstheme="majorHAnsi"/>
          <w:highlight w:val="green"/>
        </w:rPr>
        <w:t>And</w:t>
      </w:r>
      <w:r w:rsidRPr="00627780">
        <w:rPr>
          <w:rFonts w:asciiTheme="majorHAnsi" w:hAnsiTheme="majorHAnsi" w:cstheme="majorHAnsi"/>
        </w:rPr>
        <w:t xml:space="preserve">, </w:t>
      </w:r>
      <w:r w:rsidRPr="00627780">
        <w:rPr>
          <w:rStyle w:val="StyleUnderline"/>
          <w:rFonts w:asciiTheme="majorHAnsi" w:hAnsiTheme="majorHAnsi" w:cstheme="majorHAnsi"/>
        </w:rPr>
        <w:t xml:space="preserve">thanks to SpaceX's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satellites, </w:t>
      </w:r>
      <w:r w:rsidRPr="00627780">
        <w:rPr>
          <w:rStyle w:val="StyleUnderline"/>
          <w:rFonts w:asciiTheme="majorHAnsi" w:hAnsiTheme="majorHAnsi" w:cstheme="majorHAnsi"/>
          <w:highlight w:val="green"/>
        </w:rPr>
        <w:t>the number</w:t>
      </w:r>
      <w:r w:rsidRPr="00627780">
        <w:rPr>
          <w:rStyle w:val="StyleUnderline"/>
          <w:rFonts w:asciiTheme="majorHAnsi" w:hAnsiTheme="majorHAnsi" w:cstheme="majorHAnsi"/>
        </w:rPr>
        <w:t xml:space="preserve"> of such dangerous approaches </w:t>
      </w:r>
      <w:r w:rsidRPr="00627780">
        <w:rPr>
          <w:rStyle w:val="StyleUnderline"/>
          <w:rFonts w:asciiTheme="majorHAnsi" w:hAnsiTheme="majorHAnsi" w:cstheme="majorHAnsi"/>
          <w:highlight w:val="green"/>
        </w:rPr>
        <w:t>will</w:t>
      </w:r>
      <w:r w:rsidRPr="00627780">
        <w:rPr>
          <w:rStyle w:val="StyleUnderline"/>
          <w:rFonts w:asciiTheme="majorHAnsi" w:hAnsiTheme="majorHAnsi" w:cstheme="majorHAnsi"/>
        </w:rPr>
        <w:t xml:space="preserve"> continue to </w:t>
      </w:r>
      <w:r w:rsidRPr="00627780">
        <w:rPr>
          <w:rStyle w:val="StyleUnderline"/>
          <w:rFonts w:asciiTheme="majorHAnsi" w:hAnsiTheme="majorHAnsi" w:cstheme="majorHAnsi"/>
          <w:highlight w:val="green"/>
        </w:rPr>
        <w:t>grow</w:t>
      </w:r>
      <w:r w:rsidRPr="00627780">
        <w:rPr>
          <w:rStyle w:val="StyleUnderline"/>
          <w:rFonts w:asciiTheme="majorHAnsi" w:hAnsiTheme="majorHAnsi" w:cstheme="majorHAnsi"/>
        </w:rPr>
        <w:t>, according to estimates based on available data.</w:t>
      </w:r>
    </w:p>
    <w:p w14:paraId="42C0CC30"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 xml:space="preserve">SpaceX's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satellites alone are involved in about </w:t>
      </w:r>
      <w:r w:rsidRPr="00627780">
        <w:rPr>
          <w:rStyle w:val="StyleUnderline"/>
          <w:rFonts w:asciiTheme="majorHAnsi" w:hAnsiTheme="majorHAnsi" w:cstheme="majorHAnsi"/>
          <w:highlight w:val="green"/>
        </w:rPr>
        <w:t>1,600</w:t>
      </w:r>
      <w:r w:rsidRPr="00627780">
        <w:rPr>
          <w:rStyle w:val="StyleUnderline"/>
          <w:rFonts w:asciiTheme="majorHAnsi" w:hAnsiTheme="majorHAnsi" w:cstheme="majorHAnsi"/>
        </w:rPr>
        <w:t xml:space="preserve"> close encounters between two spacecraft </w:t>
      </w:r>
      <w:r w:rsidRPr="00627780">
        <w:rPr>
          <w:rStyle w:val="StyleUnderline"/>
          <w:rFonts w:asciiTheme="majorHAnsi" w:hAnsiTheme="majorHAnsi" w:cstheme="majorHAnsi"/>
          <w:highlight w:val="green"/>
        </w:rPr>
        <w:t>every week</w:t>
      </w:r>
      <w:r w:rsidRPr="00627780">
        <w:rPr>
          <w:rStyle w:val="StyleUnderline"/>
          <w:rFonts w:asciiTheme="majorHAnsi" w:hAnsiTheme="majorHAnsi" w:cstheme="majorHAnsi"/>
        </w:rPr>
        <w:t>, that's about 50 % of all such incidents, according to Hugh Lewis, the head of the Astronautics Research Group at the University of Southampton, U.K</w:t>
      </w:r>
      <w:r w:rsidRPr="00627780">
        <w:rPr>
          <w:rFonts w:asciiTheme="majorHAnsi" w:hAnsiTheme="majorHAnsi" w:cstheme="majorHAnsi"/>
        </w:rPr>
        <w:t xml:space="preserve">. These encounters include situations when two spacecraft </w:t>
      </w:r>
      <w:proofErr w:type="gramStart"/>
      <w:r w:rsidRPr="00627780">
        <w:rPr>
          <w:rFonts w:asciiTheme="majorHAnsi" w:hAnsiTheme="majorHAnsi" w:cstheme="majorHAnsi"/>
        </w:rPr>
        <w:t>pass</w:t>
      </w:r>
      <w:proofErr w:type="gramEnd"/>
      <w:r w:rsidRPr="00627780">
        <w:rPr>
          <w:rFonts w:asciiTheme="majorHAnsi" w:hAnsiTheme="majorHAnsi" w:cstheme="majorHAnsi"/>
        </w:rPr>
        <w:t xml:space="preserve"> within a distance of 0.6 miles (1 kilometer) from each other.</w:t>
      </w:r>
    </w:p>
    <w:p w14:paraId="79661D88"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627780">
        <w:rPr>
          <w:rFonts w:asciiTheme="majorHAnsi" w:hAnsiTheme="majorHAnsi" w:cstheme="majorHAnsi"/>
        </w:rPr>
        <w:t>Space )</w:t>
      </w:r>
      <w:proofErr w:type="gramEnd"/>
      <w:r w:rsidRPr="00627780">
        <w:rPr>
          <w:rFonts w:asciiTheme="majorHAnsi" w:hAnsiTheme="majorHAnsi" w:cstheme="majorHAnsi"/>
        </w:rPr>
        <w:t xml:space="preserve"> database. This tool, managed by </w:t>
      </w:r>
      <w:proofErr w:type="spellStart"/>
      <w:r w:rsidRPr="00627780">
        <w:rPr>
          <w:rFonts w:asciiTheme="majorHAnsi" w:hAnsiTheme="majorHAnsi" w:cstheme="majorHAnsi"/>
        </w:rPr>
        <w:t>Celestrack</w:t>
      </w:r>
      <w:proofErr w:type="spellEnd"/>
      <w:r w:rsidRPr="00627780">
        <w:rPr>
          <w:rFonts w:asciiTheme="majorHAnsi" w:hAnsiTheme="majorHAnsi" w:cstheme="majorHAnsi"/>
        </w:rPr>
        <w:t>, provides information about satellite orbits and models their trajectories into the future to assess collision risk.</w:t>
      </w:r>
    </w:p>
    <w:p w14:paraId="5D87F147"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Lewis publishes regular updates on Twitter and has seen a worrying trend in the data that reflects the fast deployment of the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constellation. </w:t>
      </w:r>
    </w:p>
    <w:p w14:paraId="434008D5"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"I have looked at the data </w:t>
      </w:r>
      <w:r w:rsidRPr="00627780">
        <w:rPr>
          <w:rStyle w:val="StyleUnderline"/>
          <w:rFonts w:asciiTheme="majorHAnsi" w:hAnsiTheme="majorHAnsi" w:cstheme="majorHAnsi"/>
        </w:rPr>
        <w:t xml:space="preserve">going back to May 2019 when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was first launched</w:t>
      </w:r>
      <w:r w:rsidRPr="00627780">
        <w:rPr>
          <w:rFonts w:asciiTheme="majorHAnsi" w:hAnsiTheme="majorHAnsi" w:cstheme="majorHAnsi"/>
        </w:rPr>
        <w:t xml:space="preserve"> to understand the burden of these </w:t>
      </w:r>
      <w:proofErr w:type="spellStart"/>
      <w:r w:rsidRPr="00627780">
        <w:rPr>
          <w:rFonts w:asciiTheme="majorHAnsi" w:hAnsiTheme="majorHAnsi" w:cstheme="majorHAnsi"/>
        </w:rPr>
        <w:t>megaconstellations</w:t>
      </w:r>
      <w:proofErr w:type="spellEnd"/>
      <w:r w:rsidRPr="00627780">
        <w:rPr>
          <w:rFonts w:asciiTheme="majorHAnsi" w:hAnsiTheme="majorHAnsi" w:cstheme="majorHAnsi"/>
        </w:rPr>
        <w:t>," Lewis told Space.com. "</w:t>
      </w:r>
      <w:r w:rsidRPr="00627780">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accounts for half of all encounters."</w:t>
      </w:r>
    </w:p>
    <w:p w14:paraId="0A9FBDA1"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 current 1,600 close passes include those between two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satellites. Excluding these encounters,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satellites approach other operators’ spacecraft 500 times every week.</w:t>
      </w:r>
    </w:p>
    <w:p w14:paraId="2D3A92B2"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lastRenderedPageBreak/>
        <w:t xml:space="preserve">In comparison, </w:t>
      </w:r>
      <w:proofErr w:type="spellStart"/>
      <w:r w:rsidRPr="00627780">
        <w:rPr>
          <w:rFonts w:asciiTheme="majorHAnsi" w:hAnsiTheme="majorHAnsi" w:cstheme="majorHAnsi"/>
        </w:rPr>
        <w:t>Starlink's</w:t>
      </w:r>
      <w:proofErr w:type="spellEnd"/>
      <w:r w:rsidRPr="00627780">
        <w:rPr>
          <w:rFonts w:asciiTheme="majorHAnsi" w:hAnsiTheme="majorHAnsi" w:cstheme="majorHAnsi"/>
        </w:rPr>
        <w:t xml:space="preserve"> competitor </w:t>
      </w:r>
      <w:proofErr w:type="spellStart"/>
      <w:r w:rsidRPr="00627780">
        <w:rPr>
          <w:rFonts w:asciiTheme="majorHAnsi" w:hAnsiTheme="majorHAnsi" w:cstheme="majorHAnsi"/>
        </w:rPr>
        <w:t>OneWeb</w:t>
      </w:r>
      <w:proofErr w:type="spellEnd"/>
      <w:r w:rsidRPr="00627780">
        <w:rPr>
          <w:rFonts w:asciiTheme="majorHAnsi" w:hAnsiTheme="majorHAnsi" w:cstheme="majorHAnsi"/>
        </w:rPr>
        <w:t>, currently flying over 250 satellites, is involved in 80 close passes with other operators' satellites every week, according to Lewis' data.</w:t>
      </w:r>
    </w:p>
    <w:p w14:paraId="3B1A7BE6"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And </w:t>
      </w:r>
      <w:r w:rsidRPr="00627780">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627780">
        <w:rPr>
          <w:rStyle w:val="StyleUnderline"/>
          <w:rFonts w:asciiTheme="majorHAnsi" w:hAnsiTheme="majorHAnsi" w:cstheme="majorHAnsi"/>
          <w:highlight w:val="green"/>
        </w:rPr>
        <w:t>Once SpaceX launches all 12,000</w:t>
      </w:r>
      <w:r w:rsidRPr="00627780">
        <w:rPr>
          <w:rStyle w:val="StyleUnderline"/>
          <w:rFonts w:asciiTheme="majorHAnsi" w:hAnsiTheme="majorHAnsi" w:cstheme="majorHAnsi"/>
        </w:rPr>
        <w:t xml:space="preserve"> satellites of its first generation constellation, </w:t>
      </w:r>
      <w:proofErr w:type="spellStart"/>
      <w:r w:rsidRPr="00627780">
        <w:rPr>
          <w:rStyle w:val="StyleUnderline"/>
          <w:rFonts w:asciiTheme="majorHAnsi" w:hAnsiTheme="majorHAnsi" w:cstheme="majorHAnsi"/>
          <w:highlight w:val="green"/>
        </w:rPr>
        <w:t>Starlink</w:t>
      </w:r>
      <w:proofErr w:type="spellEnd"/>
      <w:r w:rsidRPr="00627780">
        <w:rPr>
          <w:rStyle w:val="StyleUnderline"/>
          <w:rFonts w:asciiTheme="majorHAnsi" w:hAnsiTheme="majorHAnsi" w:cstheme="majorHAnsi"/>
        </w:rPr>
        <w:t xml:space="preserve"> satellites of all close approaches, Lewis’ calculations </w:t>
      </w:r>
      <w:proofErr w:type="spellStart"/>
      <w:proofErr w:type="gramStart"/>
      <w:r w:rsidRPr="00627780">
        <w:rPr>
          <w:rStyle w:val="StyleUnderline"/>
          <w:rFonts w:asciiTheme="majorHAnsi" w:hAnsiTheme="majorHAnsi" w:cstheme="majorHAnsi"/>
        </w:rPr>
        <w:t>suggest.</w:t>
      </w:r>
      <w:r w:rsidRPr="00627780">
        <w:rPr>
          <w:rStyle w:val="StyleUnderline"/>
          <w:rFonts w:asciiTheme="majorHAnsi" w:hAnsiTheme="majorHAnsi" w:cstheme="majorHAnsi"/>
          <w:highlight w:val="green"/>
        </w:rPr>
        <w:t>will</w:t>
      </w:r>
      <w:proofErr w:type="spellEnd"/>
      <w:proofErr w:type="gramEnd"/>
      <w:r w:rsidRPr="00627780">
        <w:rPr>
          <w:rStyle w:val="StyleUnderline"/>
          <w:rFonts w:asciiTheme="majorHAnsi" w:hAnsiTheme="majorHAnsi" w:cstheme="majorHAnsi"/>
          <w:highlight w:val="green"/>
        </w:rPr>
        <w:t xml:space="preserve"> be involved in 90%</w:t>
      </w:r>
      <w:r w:rsidRPr="00627780">
        <w:rPr>
          <w:rStyle w:val="StyleUnderline"/>
          <w:rFonts w:asciiTheme="majorHAnsi" w:hAnsiTheme="majorHAnsi" w:cstheme="majorHAnsi"/>
        </w:rPr>
        <w:t xml:space="preserve"> </w:t>
      </w:r>
    </w:p>
    <w:p w14:paraId="020FFA1B"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b/>
          <w:noProof/>
        </w:rPr>
        <w:drawing>
          <wp:inline distT="0" distB="0" distL="0" distR="0" wp14:anchorId="13CDD50E" wp14:editId="5A7334C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9FA7F3A"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A graph showing the number of close encounters between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627780">
        <w:rPr>
          <w:rFonts w:asciiTheme="majorHAnsi" w:hAnsiTheme="majorHAnsi" w:cstheme="majorHAnsi"/>
        </w:rPr>
        <w:t>database.A</w:t>
      </w:r>
      <w:proofErr w:type="spellEnd"/>
      <w:proofErr w:type="gramEnd"/>
      <w:r w:rsidRPr="00627780">
        <w:rPr>
          <w:rFonts w:asciiTheme="majorHAnsi" w:hAnsiTheme="majorHAnsi" w:cstheme="majorHAnsi"/>
        </w:rPr>
        <w:t xml:space="preserve"> graph showing the number of close encounters between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satellites and spacecraft of other operators plotted by Professor Hugh Lewis based on data from the Socrates database. (Image credit: Hugh Lewis)</w:t>
      </w:r>
    </w:p>
    <w:p w14:paraId="59EFAE5C"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The risk of collision</w:t>
      </w:r>
    </w:p>
    <w:p w14:paraId="5B00EB8B" w14:textId="77777777" w:rsidR="00627780" w:rsidRPr="00627780" w:rsidRDefault="00627780" w:rsidP="00627780">
      <w:pPr>
        <w:rPr>
          <w:rFonts w:asciiTheme="majorHAnsi" w:hAnsiTheme="majorHAnsi" w:cstheme="majorHAnsi"/>
        </w:rPr>
      </w:pPr>
      <w:proofErr w:type="spellStart"/>
      <w:r w:rsidRPr="00627780">
        <w:rPr>
          <w:rFonts w:asciiTheme="majorHAnsi" w:hAnsiTheme="majorHAnsi" w:cstheme="majorHAnsi"/>
        </w:rPr>
        <w:t>Siemak</w:t>
      </w:r>
      <w:proofErr w:type="spellEnd"/>
      <w:r w:rsidRPr="00627780">
        <w:rPr>
          <w:rFonts w:asciiTheme="majorHAnsi" w:hAnsiTheme="majorHAnsi" w:cstheme="majorHAnsi"/>
        </w:rPr>
        <w:t xml:space="preserve"> </w:t>
      </w:r>
      <w:proofErr w:type="spellStart"/>
      <w:r w:rsidRPr="00627780">
        <w:rPr>
          <w:rFonts w:asciiTheme="majorHAnsi" w:hAnsiTheme="majorHAnsi" w:cstheme="majorHAnsi"/>
        </w:rPr>
        <w:t>Hesar</w:t>
      </w:r>
      <w:proofErr w:type="spellEnd"/>
      <w:r w:rsidRPr="00627780">
        <w:rPr>
          <w:rFonts w:asciiTheme="majorHAnsi" w:hAnsiTheme="majorHAnsi" w:cstheme="majorHAnsi"/>
        </w:rPr>
        <w:t xml:space="preserve">, CEO and co-founder of Boulder, Colorado, based </w:t>
      </w:r>
      <w:proofErr w:type="spellStart"/>
      <w:r w:rsidRPr="00627780">
        <w:rPr>
          <w:rFonts w:asciiTheme="majorHAnsi" w:hAnsiTheme="majorHAnsi" w:cstheme="majorHAnsi"/>
        </w:rPr>
        <w:t>Kayhan</w:t>
      </w:r>
      <w:proofErr w:type="spellEnd"/>
      <w:r w:rsidRPr="00627780">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7780">
        <w:rPr>
          <w:rStyle w:val="StyleUnderline"/>
          <w:rFonts w:asciiTheme="majorHAnsi" w:hAnsiTheme="majorHAnsi" w:cstheme="majorHAnsi"/>
        </w:rPr>
        <w:t>. Out of these 300 alerts, up to ten might require operators to perform avoidance maneuvers</w:t>
      </w:r>
      <w:r w:rsidRPr="00627780">
        <w:rPr>
          <w:rFonts w:asciiTheme="majorHAnsi" w:hAnsiTheme="majorHAnsi" w:cstheme="majorHAnsi"/>
        </w:rPr>
        <w:t xml:space="preserve">, </w:t>
      </w:r>
      <w:proofErr w:type="spellStart"/>
      <w:r w:rsidRPr="00627780">
        <w:rPr>
          <w:rFonts w:asciiTheme="majorHAnsi" w:hAnsiTheme="majorHAnsi" w:cstheme="majorHAnsi"/>
        </w:rPr>
        <w:t>Hesar</w:t>
      </w:r>
      <w:proofErr w:type="spellEnd"/>
      <w:r w:rsidRPr="00627780">
        <w:rPr>
          <w:rFonts w:asciiTheme="majorHAnsi" w:hAnsiTheme="majorHAnsi" w:cstheme="majorHAnsi"/>
        </w:rPr>
        <w:t xml:space="preserve"> told Space.com.</w:t>
      </w:r>
    </w:p>
    <w:p w14:paraId="4D591175" w14:textId="77777777" w:rsidR="00627780" w:rsidRPr="00627780" w:rsidRDefault="00627780" w:rsidP="00627780">
      <w:pPr>
        <w:rPr>
          <w:rStyle w:val="StyleUnderline"/>
          <w:rFonts w:asciiTheme="majorHAnsi" w:hAnsiTheme="majorHAnsi" w:cstheme="majorHAnsi"/>
        </w:rPr>
      </w:pPr>
      <w:proofErr w:type="spellStart"/>
      <w:r w:rsidRPr="00627780">
        <w:rPr>
          <w:rFonts w:asciiTheme="majorHAnsi" w:hAnsiTheme="majorHAnsi" w:cstheme="majorHAnsi"/>
        </w:rPr>
        <w:t>Kayhan</w:t>
      </w:r>
      <w:proofErr w:type="spellEnd"/>
      <w:r w:rsidRPr="00627780">
        <w:rPr>
          <w:rFonts w:asciiTheme="majorHAnsi" w:hAnsiTheme="majorHAnsi" w:cstheme="majorHAnsi"/>
        </w:rPr>
        <w:t xml:space="preserve"> Space bases their estimates on data provided by </w:t>
      </w:r>
      <w:r w:rsidRPr="00627780">
        <w:rPr>
          <w:rStyle w:val="StyleUnderline"/>
          <w:rFonts w:asciiTheme="majorHAnsi" w:hAnsiTheme="majorHAnsi" w:cstheme="majorHAnsi"/>
        </w:rPr>
        <w:t>the U.S. Space Surveillance Network.</w:t>
      </w:r>
      <w:r w:rsidRPr="00627780">
        <w:rPr>
          <w:rFonts w:asciiTheme="majorHAnsi" w:hAnsiTheme="majorHAnsi" w:cstheme="majorHAnsi"/>
        </w:rPr>
        <w:t xml:space="preserve"> This network of radars and telescopes, managed by the U.S. Space Force, </w:t>
      </w:r>
      <w:r w:rsidRPr="00627780">
        <w:rPr>
          <w:rStyle w:val="StyleUnderline"/>
          <w:rFonts w:asciiTheme="majorHAnsi" w:hAnsiTheme="majorHAnsi" w:cstheme="majorHAnsi"/>
        </w:rPr>
        <w:t xml:space="preserve">closely monitors about 30,000 live and defunct satellites and pieces of </w:t>
      </w:r>
      <w:r w:rsidRPr="00627780">
        <w:rPr>
          <w:rStyle w:val="StyleUnderline"/>
          <w:rFonts w:asciiTheme="majorHAnsi" w:hAnsiTheme="majorHAnsi" w:cstheme="majorHAnsi"/>
          <w:highlight w:val="green"/>
        </w:rPr>
        <w:t>debris</w:t>
      </w:r>
      <w:r w:rsidRPr="00627780">
        <w:rPr>
          <w:rStyle w:val="StyleUnderline"/>
          <w:rFonts w:asciiTheme="majorHAnsi" w:hAnsiTheme="majorHAnsi" w:cstheme="majorHAnsi"/>
        </w:rPr>
        <w:t xml:space="preserve"> down to the size of 4 inches (10 centimeters) and provides the most accurate location data of the orbiting objects. </w:t>
      </w:r>
    </w:p>
    <w:p w14:paraId="6CFF86CC"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rPr>
        <w:t xml:space="preserve">The size of this catalog </w:t>
      </w:r>
      <w:r w:rsidRPr="00627780">
        <w:rPr>
          <w:rStyle w:val="StyleUnderline"/>
          <w:rFonts w:asciiTheme="majorHAnsi" w:hAnsiTheme="majorHAnsi" w:cstheme="majorHAnsi"/>
          <w:highlight w:val="green"/>
        </w:rPr>
        <w:t xml:space="preserve">is expected to increase ten times </w:t>
      </w:r>
      <w:proofErr w:type="gramStart"/>
      <w:r w:rsidRPr="00627780">
        <w:rPr>
          <w:rStyle w:val="StyleUnderline"/>
          <w:rFonts w:asciiTheme="majorHAnsi" w:hAnsiTheme="majorHAnsi" w:cstheme="majorHAnsi"/>
          <w:highlight w:val="green"/>
        </w:rPr>
        <w:t>in the near future</w:t>
      </w:r>
      <w:proofErr w:type="gramEnd"/>
      <w:r w:rsidRPr="00627780">
        <w:rPr>
          <w:rStyle w:val="StyleUnderline"/>
          <w:rFonts w:asciiTheme="majorHAnsi" w:hAnsiTheme="majorHAnsi" w:cstheme="majorHAnsi"/>
        </w:rPr>
        <w:t xml:space="preserve">, </w:t>
      </w:r>
      <w:proofErr w:type="spellStart"/>
      <w:r w:rsidRPr="00627780">
        <w:rPr>
          <w:rStyle w:val="StyleUnderline"/>
          <w:rFonts w:asciiTheme="majorHAnsi" w:hAnsiTheme="majorHAnsi" w:cstheme="majorHAnsi"/>
        </w:rPr>
        <w:t>Hesar</w:t>
      </w:r>
      <w:proofErr w:type="spellEnd"/>
      <w:r w:rsidRPr="00627780">
        <w:rPr>
          <w:rStyle w:val="StyleUnderline"/>
          <w:rFonts w:asciiTheme="majorHAnsi" w:hAnsiTheme="majorHAnsi" w:cstheme="majorHAnsi"/>
        </w:rPr>
        <w:t xml:space="preserve"> added, partly </w:t>
      </w:r>
      <w:r w:rsidRPr="00627780">
        <w:rPr>
          <w:rStyle w:val="StyleUnderline"/>
          <w:rFonts w:asciiTheme="majorHAnsi" w:hAnsiTheme="majorHAnsi" w:cstheme="majorHAnsi"/>
          <w:highlight w:val="green"/>
        </w:rPr>
        <w:t>due to</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 xml:space="preserve">growth of </w:t>
      </w:r>
      <w:proofErr w:type="spellStart"/>
      <w:r w:rsidRPr="00627780">
        <w:rPr>
          <w:rStyle w:val="StyleUnderline"/>
          <w:rFonts w:asciiTheme="majorHAnsi" w:hAnsiTheme="majorHAnsi" w:cstheme="majorHAnsi"/>
          <w:highlight w:val="green"/>
        </w:rPr>
        <w:t>megaconstellations</w:t>
      </w:r>
      <w:proofErr w:type="spellEnd"/>
      <w:r w:rsidRPr="00627780">
        <w:rPr>
          <w:rStyle w:val="StyleUnderline"/>
          <w:rFonts w:asciiTheme="majorHAnsi" w:hAnsiTheme="majorHAnsi" w:cstheme="majorHAnsi"/>
        </w:rPr>
        <w:t xml:space="preserve">, such as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and partly as sensors improve and enable detection of even smaller objects. The more objects in the catalog </w:t>
      </w:r>
      <w:r w:rsidRPr="00627780">
        <w:rPr>
          <w:rStyle w:val="StyleUnderline"/>
          <w:rFonts w:asciiTheme="majorHAnsi" w:hAnsiTheme="majorHAnsi" w:cstheme="majorHAnsi"/>
          <w:highlight w:val="green"/>
        </w:rPr>
        <w:t>mean more</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dangerous</w:t>
      </w:r>
      <w:r w:rsidRPr="00627780">
        <w:rPr>
          <w:rStyle w:val="StyleUnderline"/>
          <w:rFonts w:asciiTheme="majorHAnsi" w:hAnsiTheme="majorHAnsi" w:cstheme="majorHAnsi"/>
        </w:rPr>
        <w:t xml:space="preserve">ly close </w:t>
      </w:r>
      <w:r w:rsidRPr="00627780">
        <w:rPr>
          <w:rStyle w:val="StyleUnderline"/>
          <w:rFonts w:asciiTheme="majorHAnsi" w:hAnsiTheme="majorHAnsi" w:cstheme="majorHAnsi"/>
          <w:highlight w:val="green"/>
        </w:rPr>
        <w:t>encounters</w:t>
      </w:r>
      <w:r w:rsidRPr="00627780">
        <w:rPr>
          <w:rStyle w:val="StyleUnderline"/>
          <w:rFonts w:asciiTheme="majorHAnsi" w:hAnsiTheme="majorHAnsi" w:cstheme="majorHAnsi"/>
        </w:rPr>
        <w:t xml:space="preserve">. </w:t>
      </w:r>
    </w:p>
    <w:p w14:paraId="21E34363"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"This problem is really getting out of control," </w:t>
      </w:r>
      <w:proofErr w:type="spellStart"/>
      <w:r w:rsidRPr="00627780">
        <w:rPr>
          <w:rFonts w:asciiTheme="majorHAnsi" w:hAnsiTheme="majorHAnsi" w:cstheme="majorHAnsi"/>
        </w:rPr>
        <w:t>Hesar</w:t>
      </w:r>
      <w:proofErr w:type="spellEnd"/>
      <w:r w:rsidRPr="00627780">
        <w:rPr>
          <w:rFonts w:asciiTheme="majorHAnsi" w:hAnsiTheme="majorHAnsi" w:cstheme="majorHAnsi"/>
        </w:rPr>
        <w:t xml:space="preserve"> said. "</w:t>
      </w:r>
      <w:r w:rsidRPr="00627780">
        <w:rPr>
          <w:rStyle w:val="StyleUnderline"/>
          <w:rFonts w:asciiTheme="majorHAnsi" w:hAnsiTheme="majorHAnsi" w:cstheme="majorHAnsi"/>
        </w:rPr>
        <w:t xml:space="preserve">The </w:t>
      </w:r>
      <w:r w:rsidRPr="00627780">
        <w:rPr>
          <w:rStyle w:val="StyleUnderline"/>
          <w:rFonts w:asciiTheme="majorHAnsi" w:hAnsiTheme="majorHAnsi" w:cstheme="majorHAnsi"/>
          <w:highlight w:val="green"/>
        </w:rPr>
        <w:t>processes</w:t>
      </w:r>
      <w:r w:rsidRPr="00627780">
        <w:rPr>
          <w:rStyle w:val="StyleUnderline"/>
          <w:rFonts w:asciiTheme="majorHAnsi" w:hAnsiTheme="majorHAnsi" w:cstheme="majorHAnsi"/>
        </w:rPr>
        <w:t xml:space="preserve"> that are currently </w:t>
      </w:r>
      <w:r w:rsidRPr="00627780">
        <w:rPr>
          <w:rStyle w:val="StyleUnderline"/>
          <w:rFonts w:asciiTheme="majorHAnsi" w:hAnsiTheme="majorHAnsi" w:cstheme="majorHAnsi"/>
          <w:highlight w:val="green"/>
        </w:rPr>
        <w:t>in</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place are</w:t>
      </w:r>
      <w:r w:rsidRPr="00627780">
        <w:rPr>
          <w:rStyle w:val="StyleUnderline"/>
          <w:rFonts w:asciiTheme="majorHAnsi" w:hAnsiTheme="majorHAnsi" w:cstheme="majorHAnsi"/>
        </w:rPr>
        <w:t xml:space="preserve"> very </w:t>
      </w:r>
      <w:r w:rsidRPr="00627780">
        <w:rPr>
          <w:rStyle w:val="StyleUnderline"/>
          <w:rFonts w:asciiTheme="majorHAnsi" w:hAnsiTheme="majorHAnsi" w:cstheme="majorHAnsi"/>
          <w:highlight w:val="green"/>
        </w:rPr>
        <w:t>manual, not scalable, and there is not enough info</w:t>
      </w:r>
      <w:r w:rsidRPr="00627780">
        <w:rPr>
          <w:rStyle w:val="StyleUnderline"/>
          <w:rFonts w:asciiTheme="majorHAnsi" w:hAnsiTheme="majorHAnsi" w:cstheme="majorHAnsi"/>
        </w:rPr>
        <w:t xml:space="preserve">rmation </w:t>
      </w:r>
      <w:r w:rsidRPr="00627780">
        <w:rPr>
          <w:rStyle w:val="StyleUnderline"/>
          <w:rFonts w:asciiTheme="majorHAnsi" w:hAnsiTheme="majorHAnsi" w:cstheme="majorHAnsi"/>
          <w:highlight w:val="green"/>
        </w:rPr>
        <w:t>sharing</w:t>
      </w:r>
      <w:r w:rsidRPr="00627780">
        <w:rPr>
          <w:rStyle w:val="StyleUnderline"/>
          <w:rFonts w:asciiTheme="majorHAnsi" w:hAnsiTheme="majorHAnsi" w:cstheme="majorHAnsi"/>
        </w:rPr>
        <w:t xml:space="preserve"> between parties that might be affected if a collision happens</w:t>
      </w:r>
      <w:r w:rsidRPr="00627780">
        <w:rPr>
          <w:rFonts w:asciiTheme="majorHAnsi" w:hAnsiTheme="majorHAnsi" w:cstheme="majorHAnsi"/>
        </w:rPr>
        <w:t>."</w:t>
      </w:r>
    </w:p>
    <w:p w14:paraId="269CE96F" w14:textId="77777777" w:rsidR="00627780" w:rsidRPr="00627780" w:rsidRDefault="00627780" w:rsidP="00627780">
      <w:pPr>
        <w:rPr>
          <w:rStyle w:val="StyleUnderline"/>
          <w:rFonts w:asciiTheme="majorHAnsi" w:hAnsiTheme="majorHAnsi" w:cstheme="majorHAnsi"/>
        </w:rPr>
      </w:pPr>
      <w:proofErr w:type="spellStart"/>
      <w:r w:rsidRPr="00627780">
        <w:rPr>
          <w:rFonts w:asciiTheme="majorHAnsi" w:hAnsiTheme="majorHAnsi" w:cstheme="majorHAnsi"/>
        </w:rPr>
        <w:lastRenderedPageBreak/>
        <w:t>Hesar</w:t>
      </w:r>
      <w:proofErr w:type="spellEnd"/>
      <w:r w:rsidRPr="00627780">
        <w:rPr>
          <w:rFonts w:asciiTheme="majorHAnsi" w:hAnsiTheme="majorHAnsi" w:cstheme="majorHAnsi"/>
        </w:rPr>
        <w:t xml:space="preserve"> compared the problem to driving on a highway and not knowing that there has been an accident a few miles ahead of you</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If two spacecraft collide</w:t>
      </w:r>
      <w:r w:rsidRPr="00627780">
        <w:rPr>
          <w:rStyle w:val="StyleUnderline"/>
          <w:rFonts w:asciiTheme="majorHAnsi" w:hAnsiTheme="majorHAnsi" w:cstheme="majorHAnsi"/>
        </w:rPr>
        <w:t xml:space="preserve"> in orbit, the </w:t>
      </w:r>
      <w:r w:rsidRPr="00627780">
        <w:rPr>
          <w:rStyle w:val="StyleUnderline"/>
          <w:rFonts w:asciiTheme="majorHAnsi" w:hAnsiTheme="majorHAnsi" w:cstheme="majorHAnsi"/>
          <w:highlight w:val="green"/>
        </w:rPr>
        <w:t>cloud of debris</w:t>
      </w:r>
      <w:r w:rsidRPr="00627780">
        <w:rPr>
          <w:rStyle w:val="StyleUnderline"/>
          <w:rFonts w:asciiTheme="majorHAnsi" w:hAnsiTheme="majorHAnsi" w:cstheme="majorHAnsi"/>
        </w:rPr>
        <w:t xml:space="preserve"> the crash generates </w:t>
      </w:r>
      <w:r w:rsidRPr="00627780">
        <w:rPr>
          <w:rStyle w:val="StyleUnderline"/>
          <w:rFonts w:asciiTheme="majorHAnsi" w:hAnsiTheme="majorHAnsi" w:cstheme="majorHAnsi"/>
          <w:highlight w:val="green"/>
        </w:rPr>
        <w:t>would threaten other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 travelling through the same area.</w:t>
      </w:r>
    </w:p>
    <w:p w14:paraId="6CB41133"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"You want to have that situational awareness for the other actors that are flying in the </w:t>
      </w:r>
      <w:proofErr w:type="spellStart"/>
      <w:r w:rsidRPr="00627780">
        <w:rPr>
          <w:rFonts w:asciiTheme="majorHAnsi" w:hAnsiTheme="majorHAnsi" w:cstheme="majorHAnsi"/>
        </w:rPr>
        <w:t>neighbourhood</w:t>
      </w:r>
      <w:proofErr w:type="spellEnd"/>
      <w:r w:rsidRPr="00627780">
        <w:rPr>
          <w:rFonts w:asciiTheme="majorHAnsi" w:hAnsiTheme="majorHAnsi" w:cstheme="majorHAnsi"/>
        </w:rPr>
        <w:t xml:space="preserve">," </w:t>
      </w:r>
      <w:proofErr w:type="spellStart"/>
      <w:r w:rsidRPr="00627780">
        <w:rPr>
          <w:rFonts w:asciiTheme="majorHAnsi" w:hAnsiTheme="majorHAnsi" w:cstheme="majorHAnsi"/>
        </w:rPr>
        <w:t>Hesar</w:t>
      </w:r>
      <w:proofErr w:type="spellEnd"/>
      <w:r w:rsidRPr="00627780">
        <w:rPr>
          <w:rFonts w:asciiTheme="majorHAnsi" w:hAnsiTheme="majorHAnsi" w:cstheme="majorHAnsi"/>
        </w:rPr>
        <w:t xml:space="preserve"> said.</w:t>
      </w:r>
    </w:p>
    <w:p w14:paraId="5304D57A"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Bad decisions</w:t>
      </w:r>
    </w:p>
    <w:p w14:paraId="7B7E7E36"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Despite the concerns, only </w:t>
      </w:r>
      <w:r w:rsidRPr="00627780">
        <w:rPr>
          <w:rStyle w:val="StyleUnderline"/>
          <w:rFonts w:asciiTheme="majorHAnsi" w:hAnsiTheme="majorHAnsi" w:cstheme="majorHAnsi"/>
        </w:rPr>
        <w:t>three confirmed orbital collisions have happened so fa</w:t>
      </w:r>
      <w:r w:rsidRPr="00627780">
        <w:rPr>
          <w:rFonts w:asciiTheme="majorHAnsi" w:hAnsiTheme="majorHAnsi" w:cstheme="majorHAnsi"/>
        </w:rPr>
        <w:t xml:space="preserve">r. Earlier this week, </w:t>
      </w:r>
      <w:proofErr w:type="gramStart"/>
      <w:r w:rsidRPr="00627780">
        <w:rPr>
          <w:rFonts w:asciiTheme="majorHAnsi" w:hAnsiTheme="majorHAnsi" w:cstheme="majorHAnsi"/>
        </w:rPr>
        <w:t>astrophysicist</w:t>
      </w:r>
      <w:proofErr w:type="gramEnd"/>
      <w:r w:rsidRPr="00627780">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627780">
        <w:rPr>
          <w:rFonts w:asciiTheme="majorHAnsi" w:hAnsiTheme="majorHAnsi" w:cstheme="majorHAnsi"/>
        </w:rPr>
        <w:t>Yunhai</w:t>
      </w:r>
      <w:proofErr w:type="spellEnd"/>
      <w:r w:rsidRPr="00627780">
        <w:rPr>
          <w:rFonts w:asciiTheme="majorHAnsi" w:hAnsiTheme="majorHAnsi" w:cstheme="majorHAnsi"/>
        </w:rPr>
        <w:t xml:space="preserve"> 1-02, which disintegrated in March this year, was actually hit by a piece of space debris. </w:t>
      </w:r>
    </w:p>
    <w:p w14:paraId="3EBCD61A"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 worst known space </w:t>
      </w:r>
      <w:r w:rsidRPr="00627780">
        <w:rPr>
          <w:rStyle w:val="StyleUnderline"/>
          <w:rFonts w:asciiTheme="majorHAnsi" w:hAnsiTheme="majorHAnsi" w:cstheme="majorHAnsi"/>
          <w:highlight w:val="green"/>
        </w:rPr>
        <w:t>collision</w:t>
      </w:r>
      <w:r w:rsidRPr="00627780">
        <w:rPr>
          <w:rStyle w:val="StyleUnderline"/>
          <w:rFonts w:asciiTheme="majorHAnsi" w:hAnsiTheme="majorHAnsi" w:cstheme="majorHAnsi"/>
        </w:rPr>
        <w:t xml:space="preserve"> in history took place </w:t>
      </w:r>
      <w:r w:rsidRPr="00627780">
        <w:rPr>
          <w:rStyle w:val="StyleUnderline"/>
          <w:rFonts w:asciiTheme="majorHAnsi" w:hAnsiTheme="majorHAnsi" w:cstheme="majorHAnsi"/>
          <w:highlight w:val="green"/>
        </w:rPr>
        <w:t>in</w:t>
      </w:r>
      <w:r w:rsidRPr="00627780">
        <w:rPr>
          <w:rStyle w:val="StyleUnderline"/>
          <w:rFonts w:asciiTheme="majorHAnsi" w:hAnsiTheme="majorHAnsi" w:cstheme="majorHAnsi"/>
        </w:rPr>
        <w:t xml:space="preserve"> February </w:t>
      </w:r>
      <w:r w:rsidRPr="00627780">
        <w:rPr>
          <w:rStyle w:val="StyleUnderline"/>
          <w:rFonts w:asciiTheme="majorHAnsi" w:hAnsiTheme="majorHAnsi" w:cstheme="majorHAnsi"/>
          <w:highlight w:val="green"/>
        </w:rPr>
        <w:t>2009</w:t>
      </w:r>
      <w:r w:rsidRPr="00627780">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627780">
        <w:rPr>
          <w:rStyle w:val="StyleUnderline"/>
          <w:rFonts w:asciiTheme="majorHAnsi" w:hAnsiTheme="majorHAnsi" w:cstheme="majorHAnsi"/>
        </w:rPr>
        <w:t>kilometres</w:t>
      </w:r>
      <w:proofErr w:type="spellEnd"/>
      <w:r w:rsidRPr="00627780">
        <w:rPr>
          <w:rStyle w:val="StyleUnderline"/>
          <w:rFonts w:asciiTheme="majorHAnsi" w:hAnsiTheme="majorHAnsi" w:cstheme="majorHAnsi"/>
        </w:rPr>
        <w:t xml:space="preserve">). The incident </w:t>
      </w:r>
      <w:r w:rsidRPr="00627780">
        <w:rPr>
          <w:rStyle w:val="StyleUnderline"/>
          <w:rFonts w:asciiTheme="majorHAnsi" w:hAnsiTheme="majorHAnsi" w:cstheme="majorHAnsi"/>
          <w:highlight w:val="green"/>
        </w:rPr>
        <w:t>spawned</w:t>
      </w:r>
      <w:r w:rsidRPr="00627780">
        <w:rPr>
          <w:rStyle w:val="StyleUnderline"/>
          <w:rFonts w:asciiTheme="majorHAnsi" w:hAnsiTheme="majorHAnsi" w:cstheme="majorHAnsi"/>
        </w:rPr>
        <w:t xml:space="preserve"> over </w:t>
      </w:r>
      <w:r w:rsidRPr="00627780">
        <w:rPr>
          <w:rStyle w:val="StyleUnderline"/>
          <w:rFonts w:asciiTheme="majorHAnsi" w:hAnsiTheme="majorHAnsi" w:cstheme="majorHAnsi"/>
          <w:highlight w:val="green"/>
        </w:rPr>
        <w:t>1,000 pieces</w:t>
      </w:r>
      <w:r w:rsidRPr="00627780">
        <w:rPr>
          <w:rStyle w:val="StyleUnderline"/>
          <w:rFonts w:asciiTheme="majorHAnsi" w:hAnsiTheme="majorHAnsi" w:cstheme="majorHAnsi"/>
        </w:rPr>
        <w:t xml:space="preserve"> of debris </w:t>
      </w:r>
      <w:r w:rsidRPr="00627780">
        <w:rPr>
          <w:rStyle w:val="StyleUnderline"/>
          <w:rFonts w:asciiTheme="majorHAnsi" w:hAnsiTheme="majorHAnsi" w:cstheme="majorHAnsi"/>
          <w:highlight w:val="green"/>
        </w:rPr>
        <w:t>larger than 4 inches</w:t>
      </w:r>
      <w:r w:rsidRPr="00627780">
        <w:rPr>
          <w:rStyle w:val="StyleUnderline"/>
          <w:rFonts w:asciiTheme="majorHAnsi" w:hAnsiTheme="majorHAnsi" w:cstheme="majorHAnsi"/>
        </w:rPr>
        <w:t xml:space="preserve"> (10 cm). </w:t>
      </w:r>
      <w:r w:rsidRPr="00627780">
        <w:rPr>
          <w:rStyle w:val="StyleUnderline"/>
          <w:rFonts w:asciiTheme="majorHAnsi" w:hAnsiTheme="majorHAnsi" w:cstheme="majorHAnsi"/>
          <w:highlight w:val="green"/>
        </w:rPr>
        <w:t>Many</w:t>
      </w:r>
      <w:r w:rsidRPr="00627780">
        <w:rPr>
          <w:rStyle w:val="StyleUnderline"/>
          <w:rFonts w:asciiTheme="majorHAnsi" w:hAnsiTheme="majorHAnsi" w:cstheme="majorHAnsi"/>
        </w:rPr>
        <w:t xml:space="preserve"> of these fragments were then </w:t>
      </w:r>
      <w:r w:rsidRPr="00627780">
        <w:rPr>
          <w:rStyle w:val="StyleUnderline"/>
          <w:rFonts w:asciiTheme="majorHAnsi" w:hAnsiTheme="majorHAnsi" w:cstheme="majorHAnsi"/>
          <w:highlight w:val="green"/>
        </w:rPr>
        <w:t xml:space="preserve">involved in further </w:t>
      </w:r>
      <w:r w:rsidRPr="00627780">
        <w:rPr>
          <w:rStyle w:val="StyleUnderline"/>
          <w:rFonts w:asciiTheme="majorHAnsi" w:hAnsiTheme="majorHAnsi" w:cstheme="majorHAnsi"/>
        </w:rPr>
        <w:t xml:space="preserve">orbital </w:t>
      </w:r>
      <w:r w:rsidRPr="00627780">
        <w:rPr>
          <w:rStyle w:val="StyleUnderline"/>
          <w:rFonts w:asciiTheme="majorHAnsi" w:hAnsiTheme="majorHAnsi" w:cstheme="majorHAnsi"/>
          <w:highlight w:val="green"/>
        </w:rPr>
        <w:t>incidents.</w:t>
      </w:r>
      <w:r w:rsidRPr="00627780">
        <w:rPr>
          <w:rStyle w:val="StyleUnderline"/>
          <w:rFonts w:asciiTheme="majorHAnsi" w:hAnsiTheme="majorHAnsi" w:cstheme="majorHAnsi"/>
        </w:rPr>
        <w:t xml:space="preserve"> </w:t>
      </w:r>
    </w:p>
    <w:p w14:paraId="6D6E8047"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Lewis is concerned that </w:t>
      </w:r>
      <w:r w:rsidRPr="00627780">
        <w:rPr>
          <w:rStyle w:val="StyleUnderline"/>
          <w:rFonts w:asciiTheme="majorHAnsi" w:hAnsiTheme="majorHAnsi" w:cstheme="majorHAnsi"/>
        </w:rPr>
        <w:t xml:space="preserve">with the number of close passes growing, the </w:t>
      </w:r>
      <w:r w:rsidRPr="00627780">
        <w:rPr>
          <w:rStyle w:val="StyleUnderline"/>
          <w:rFonts w:asciiTheme="majorHAnsi" w:hAnsiTheme="majorHAnsi" w:cstheme="majorHAnsi"/>
          <w:highlight w:val="green"/>
        </w:rPr>
        <w:t>risk of operators</w:t>
      </w:r>
      <w:r w:rsidRPr="00627780">
        <w:rPr>
          <w:rStyle w:val="StyleUnderline"/>
          <w:rFonts w:asciiTheme="majorHAnsi" w:hAnsiTheme="majorHAnsi" w:cstheme="majorHAnsi"/>
        </w:rPr>
        <w:t xml:space="preserve"> at some point </w:t>
      </w:r>
      <w:r w:rsidRPr="00627780">
        <w:rPr>
          <w:rStyle w:val="StyleUnderline"/>
          <w:rFonts w:asciiTheme="majorHAnsi" w:hAnsiTheme="majorHAnsi" w:cstheme="majorHAnsi"/>
          <w:highlight w:val="green"/>
        </w:rPr>
        <w:t>making a wrong decision will grow</w:t>
      </w:r>
      <w:r w:rsidRPr="00627780">
        <w:rPr>
          <w:rStyle w:val="StyleUnderline"/>
          <w:rFonts w:asciiTheme="majorHAnsi" w:hAnsiTheme="majorHAnsi" w:cstheme="majorHAnsi"/>
        </w:rPr>
        <w:t xml:space="preserve"> as well. Avoidance maneuvers cost fuel, </w:t>
      </w:r>
      <w:proofErr w:type="gramStart"/>
      <w:r w:rsidRPr="00627780">
        <w:rPr>
          <w:rStyle w:val="StyleUnderline"/>
          <w:rFonts w:asciiTheme="majorHAnsi" w:hAnsiTheme="majorHAnsi" w:cstheme="majorHAnsi"/>
        </w:rPr>
        <w:t>time</w:t>
      </w:r>
      <w:proofErr w:type="gramEnd"/>
      <w:r w:rsidRPr="00627780">
        <w:rPr>
          <w:rStyle w:val="StyleUnderline"/>
          <w:rFonts w:asciiTheme="majorHAnsi" w:hAnsiTheme="majorHAnsi" w:cstheme="majorHAnsi"/>
        </w:rPr>
        <w:t xml:space="preserve"> and effort. Operators, therefore, always carefully evaluate such risks. </w:t>
      </w:r>
      <w:r w:rsidRPr="00627780">
        <w:rPr>
          <w:rStyle w:val="StyleUnderline"/>
          <w:rFonts w:asciiTheme="majorHAnsi" w:hAnsiTheme="majorHAnsi" w:cstheme="majorHAnsi"/>
          <w:highlight w:val="green"/>
        </w:rPr>
        <w:t>A decision not to</w:t>
      </w:r>
      <w:r w:rsidRPr="00627780">
        <w:rPr>
          <w:rStyle w:val="StyleUnderline"/>
          <w:rFonts w:asciiTheme="majorHAnsi" w:hAnsiTheme="majorHAnsi" w:cstheme="majorHAnsi"/>
        </w:rPr>
        <w:t xml:space="preserve"> make an </w:t>
      </w:r>
      <w:r w:rsidRPr="00627780">
        <w:rPr>
          <w:rStyle w:val="StyleUnderline"/>
          <w:rFonts w:asciiTheme="majorHAnsi" w:hAnsiTheme="majorHAnsi" w:cstheme="majorHAnsi"/>
          <w:highlight w:val="green"/>
        </w:rPr>
        <w:t>avoid</w:t>
      </w:r>
      <w:r w:rsidRPr="00627780">
        <w:rPr>
          <w:rStyle w:val="StyleUnderline"/>
          <w:rFonts w:asciiTheme="majorHAnsi" w:hAnsiTheme="majorHAnsi" w:cstheme="majorHAnsi"/>
        </w:rPr>
        <w:t xml:space="preserve">ance maneuver following an alert, such as that made by Iridium in 2009, </w:t>
      </w:r>
      <w:r w:rsidRPr="00627780">
        <w:rPr>
          <w:rStyle w:val="StyleUnderline"/>
          <w:rFonts w:asciiTheme="majorHAnsi" w:hAnsiTheme="majorHAnsi" w:cstheme="majorHAnsi"/>
          <w:highlight w:val="green"/>
        </w:rPr>
        <w:t>could</w:t>
      </w:r>
      <w:r w:rsidRPr="00627780">
        <w:rPr>
          <w:rStyle w:val="StyleUnderline"/>
          <w:rFonts w:asciiTheme="majorHAnsi" w:hAnsiTheme="majorHAnsi" w:cstheme="majorHAnsi"/>
        </w:rPr>
        <w:t xml:space="preserve">, however, </w:t>
      </w:r>
      <w:r w:rsidRPr="00627780">
        <w:rPr>
          <w:rStyle w:val="StyleUnderline"/>
          <w:rFonts w:asciiTheme="majorHAnsi" w:hAnsiTheme="majorHAnsi" w:cstheme="majorHAnsi"/>
          <w:highlight w:val="green"/>
        </w:rPr>
        <w:t>clutter</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orbit</w:t>
      </w:r>
      <w:r w:rsidRPr="00627780">
        <w:rPr>
          <w:rStyle w:val="StyleUnderline"/>
          <w:rFonts w:asciiTheme="majorHAnsi" w:hAnsiTheme="majorHAnsi" w:cstheme="majorHAnsi"/>
        </w:rPr>
        <w:t xml:space="preserve">al environment </w:t>
      </w:r>
      <w:r w:rsidRPr="00627780">
        <w:rPr>
          <w:rStyle w:val="StyleUnderline"/>
          <w:rFonts w:asciiTheme="majorHAnsi" w:hAnsiTheme="majorHAnsi" w:cstheme="majorHAnsi"/>
          <w:highlight w:val="green"/>
        </w:rPr>
        <w:t>for</w:t>
      </w:r>
      <w:r w:rsidRPr="00627780">
        <w:rPr>
          <w:rStyle w:val="StyleUnderline"/>
          <w:rFonts w:asciiTheme="majorHAnsi" w:hAnsiTheme="majorHAnsi" w:cstheme="majorHAnsi"/>
        </w:rPr>
        <w:t xml:space="preserve"> years and </w:t>
      </w:r>
      <w:r w:rsidRPr="00627780">
        <w:rPr>
          <w:rStyle w:val="StyleUnderline"/>
          <w:rFonts w:asciiTheme="majorHAnsi" w:hAnsiTheme="majorHAnsi" w:cstheme="majorHAnsi"/>
          <w:highlight w:val="green"/>
        </w:rPr>
        <w:t>decades</w:t>
      </w:r>
      <w:r w:rsidRPr="00627780">
        <w:rPr>
          <w:rStyle w:val="StyleUnderline"/>
          <w:rFonts w:asciiTheme="majorHAnsi" w:hAnsiTheme="majorHAnsi" w:cstheme="majorHAnsi"/>
        </w:rPr>
        <w:t xml:space="preserve">. </w:t>
      </w:r>
    </w:p>
    <w:p w14:paraId="433C2605"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"In a situation when you are receiving alerts on a daily basis, you can't maneuver for everything," Lewis said. </w:t>
      </w:r>
      <w:r w:rsidRPr="00627780">
        <w:rPr>
          <w:rStyle w:val="StyleUnderline"/>
          <w:rFonts w:asciiTheme="majorHAnsi" w:hAnsiTheme="majorHAnsi" w:cstheme="majorHAnsi"/>
        </w:rPr>
        <w:t xml:space="preserve">"The maneuvers use </w:t>
      </w:r>
      <w:proofErr w:type="gramStart"/>
      <w:r w:rsidRPr="00627780">
        <w:rPr>
          <w:rStyle w:val="StyleUnderline"/>
          <w:rFonts w:asciiTheme="majorHAnsi" w:hAnsiTheme="majorHAnsi" w:cstheme="majorHAnsi"/>
        </w:rPr>
        <w:t>propellant,</w:t>
      </w:r>
      <w:proofErr w:type="gramEnd"/>
      <w:r w:rsidRPr="00627780">
        <w:rPr>
          <w:rStyle w:val="StyleUnderline"/>
          <w:rFonts w:asciiTheme="majorHAnsi" w:hAnsiTheme="majorHAnsi" w:cstheme="majorHAnsi"/>
        </w:rPr>
        <w:t xml:space="preserve"> the satellite cannot provide service. </w:t>
      </w:r>
      <w:proofErr w:type="gramStart"/>
      <w:r w:rsidRPr="00627780">
        <w:rPr>
          <w:rStyle w:val="StyleUnderline"/>
          <w:rFonts w:asciiTheme="majorHAnsi" w:hAnsiTheme="majorHAnsi" w:cstheme="majorHAnsi"/>
        </w:rPr>
        <w:t>So</w:t>
      </w:r>
      <w:proofErr w:type="gramEnd"/>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there must be some threshold</w:t>
      </w:r>
      <w:r w:rsidRPr="00627780">
        <w:rPr>
          <w:rStyle w:val="StyleUnderline"/>
          <w:rFonts w:asciiTheme="majorHAnsi" w:hAnsiTheme="majorHAnsi" w:cstheme="majorHAnsi"/>
        </w:rPr>
        <w:t xml:space="preserve">. But that means you are accepting a certain amount of risk. The problem is that at some point, </w:t>
      </w:r>
      <w:r w:rsidRPr="00627780">
        <w:rPr>
          <w:rStyle w:val="StyleUnderline"/>
          <w:rFonts w:asciiTheme="majorHAnsi" w:hAnsiTheme="majorHAnsi" w:cstheme="majorHAnsi"/>
          <w:highlight w:val="green"/>
        </w:rPr>
        <w:t>you are likely to make a wrong decision</w:t>
      </w:r>
      <w:r w:rsidRPr="00627780">
        <w:rPr>
          <w:rStyle w:val="StyleUnderline"/>
          <w:rFonts w:asciiTheme="majorHAnsi" w:hAnsiTheme="majorHAnsi" w:cstheme="majorHAnsi"/>
        </w:rPr>
        <w:t>."</w:t>
      </w:r>
    </w:p>
    <w:p w14:paraId="758B5BF7" w14:textId="77777777" w:rsidR="00627780" w:rsidRPr="00627780" w:rsidRDefault="00627780" w:rsidP="00627780">
      <w:pPr>
        <w:rPr>
          <w:rStyle w:val="StyleUnderline"/>
          <w:rFonts w:asciiTheme="majorHAnsi" w:hAnsiTheme="majorHAnsi" w:cstheme="majorHAnsi"/>
        </w:rPr>
      </w:pPr>
      <w:proofErr w:type="spellStart"/>
      <w:r w:rsidRPr="00627780">
        <w:rPr>
          <w:rFonts w:asciiTheme="majorHAnsi" w:hAnsiTheme="majorHAnsi" w:cstheme="majorHAnsi"/>
        </w:rPr>
        <w:t>Hesar</w:t>
      </w:r>
      <w:proofErr w:type="spellEnd"/>
      <w:r w:rsidRPr="00627780">
        <w:rPr>
          <w:rFonts w:asciiTheme="majorHAnsi" w:hAnsiTheme="majorHAnsi" w:cstheme="majorHAnsi"/>
        </w:rPr>
        <w:t xml:space="preserve"> said that </w:t>
      </w:r>
      <w:r w:rsidRPr="00627780">
        <w:rPr>
          <w:rStyle w:val="StyleUnderline"/>
          <w:rFonts w:asciiTheme="majorHAnsi" w:hAnsiTheme="majorHAnsi" w:cstheme="majorHAnsi"/>
          <w:highlight w:val="green"/>
        </w:rPr>
        <w:t>uncertainties</w:t>
      </w:r>
      <w:r w:rsidRPr="00627780">
        <w:rPr>
          <w:rStyle w:val="StyleUnderline"/>
          <w:rFonts w:asciiTheme="majorHAnsi" w:hAnsiTheme="majorHAnsi" w:cstheme="majorHAnsi"/>
        </w:rPr>
        <w:t xml:space="preserve"> in the positions of satellites and pieces of debris </w:t>
      </w:r>
      <w:r w:rsidRPr="00627780">
        <w:rPr>
          <w:rStyle w:val="StyleUnderline"/>
          <w:rFonts w:asciiTheme="majorHAnsi" w:hAnsiTheme="majorHAnsi" w:cstheme="majorHAnsi"/>
          <w:highlight w:val="green"/>
        </w:rPr>
        <w:t>are</w:t>
      </w:r>
      <w:r w:rsidRPr="00627780">
        <w:rPr>
          <w:rStyle w:val="StyleUnderline"/>
          <w:rFonts w:asciiTheme="majorHAnsi" w:hAnsiTheme="majorHAnsi" w:cstheme="majorHAnsi"/>
        </w:rPr>
        <w:t xml:space="preserve"> still </w:t>
      </w:r>
      <w:r w:rsidRPr="00627780">
        <w:rPr>
          <w:rStyle w:val="StyleUnderline"/>
          <w:rFonts w:asciiTheme="majorHAnsi" w:hAnsiTheme="majorHAnsi" w:cstheme="majorHAnsi"/>
          <w:highlight w:val="green"/>
        </w:rPr>
        <w:t>considerable</w:t>
      </w:r>
      <w:r w:rsidRPr="00627780">
        <w:rPr>
          <w:rStyle w:val="StyleUnderline"/>
          <w:rFonts w:asciiTheme="majorHAnsi" w:hAnsiTheme="majorHAnsi" w:cstheme="majorHAnsi"/>
        </w:rPr>
        <w:t xml:space="preserve">. In case of operational satellites, the error could be up to 330 feet (100 meters) large. When it comes to a piece of </w:t>
      </w:r>
      <w:r w:rsidRPr="00627780">
        <w:rPr>
          <w:rStyle w:val="StyleUnderline"/>
          <w:rFonts w:asciiTheme="majorHAnsi" w:hAnsiTheme="majorHAnsi" w:cstheme="majorHAnsi"/>
          <w:highlight w:val="green"/>
        </w:rPr>
        <w:t>debris</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uncertainty about</w:t>
      </w:r>
      <w:r w:rsidRPr="00627780">
        <w:rPr>
          <w:rStyle w:val="StyleUnderline"/>
          <w:rFonts w:asciiTheme="majorHAnsi" w:hAnsiTheme="majorHAnsi" w:cstheme="majorHAnsi"/>
        </w:rPr>
        <w:t xml:space="preserve"> its exact </w:t>
      </w:r>
      <w:r w:rsidRPr="00627780">
        <w:rPr>
          <w:rStyle w:val="StyleUnderline"/>
          <w:rFonts w:asciiTheme="majorHAnsi" w:hAnsiTheme="majorHAnsi" w:cstheme="majorHAnsi"/>
          <w:highlight w:val="green"/>
        </w:rPr>
        <w:t>position might be in</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order of a mile</w:t>
      </w:r>
      <w:r w:rsidRPr="00627780">
        <w:rPr>
          <w:rStyle w:val="StyleUnderline"/>
          <w:rFonts w:asciiTheme="majorHAnsi" w:hAnsiTheme="majorHAnsi" w:cstheme="majorHAnsi"/>
        </w:rPr>
        <w:t xml:space="preserve"> or more. </w:t>
      </w:r>
    </w:p>
    <w:p w14:paraId="7E53FDE0"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"This object can be anywhere in this bubble of multiple </w:t>
      </w:r>
      <w:proofErr w:type="spellStart"/>
      <w:r w:rsidRPr="00627780">
        <w:rPr>
          <w:rFonts w:asciiTheme="majorHAnsi" w:hAnsiTheme="majorHAnsi" w:cstheme="majorHAnsi"/>
        </w:rPr>
        <w:t>kilometres</w:t>
      </w:r>
      <w:proofErr w:type="spellEnd"/>
      <w:r w:rsidRPr="00627780">
        <w:rPr>
          <w:rFonts w:asciiTheme="majorHAnsi" w:hAnsiTheme="majorHAnsi" w:cstheme="majorHAnsi"/>
        </w:rPr>
        <w:t xml:space="preserve">," </w:t>
      </w:r>
      <w:proofErr w:type="spellStart"/>
      <w:r w:rsidRPr="00627780">
        <w:rPr>
          <w:rFonts w:asciiTheme="majorHAnsi" w:hAnsiTheme="majorHAnsi" w:cstheme="majorHAnsi"/>
        </w:rPr>
        <w:t>Hesar</w:t>
      </w:r>
      <w:proofErr w:type="spellEnd"/>
      <w:r w:rsidRPr="00627780">
        <w:rPr>
          <w:rFonts w:asciiTheme="majorHAnsi" w:hAnsiTheme="majorHAnsi" w:cstheme="majorHAnsi"/>
        </w:rPr>
        <w:t xml:space="preserve"> said. "At this point, and for the foreseeable future, avoidance is our best recourse. People that </w:t>
      </w:r>
      <w:proofErr w:type="gramStart"/>
      <w:r w:rsidRPr="00627780">
        <w:rPr>
          <w:rFonts w:asciiTheme="majorHAnsi" w:hAnsiTheme="majorHAnsi" w:cstheme="majorHAnsi"/>
        </w:rPr>
        <w:t>say</w:t>
      </w:r>
      <w:proofErr w:type="gramEnd"/>
      <w:r w:rsidRPr="00627780">
        <w:rPr>
          <w:rFonts w:asciiTheme="majorHAnsi" w:hAnsiTheme="majorHAnsi" w:cstheme="majorHAnsi"/>
        </w:rPr>
        <w:t xml:space="preserve"> 'I'm going to take the risk', in my humble opinion, that's an irresponsible thing to do."</w:t>
      </w:r>
    </w:p>
    <w:p w14:paraId="773F70FC" w14:textId="77777777" w:rsidR="00627780" w:rsidRPr="00627780" w:rsidRDefault="00627780" w:rsidP="00627780">
      <w:pPr>
        <w:rPr>
          <w:rFonts w:asciiTheme="majorHAnsi" w:hAnsiTheme="majorHAnsi" w:cstheme="majorHAnsi"/>
        </w:rPr>
      </w:pP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monopoly</w:t>
      </w:r>
    </w:p>
    <w:p w14:paraId="57DE6211"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lastRenderedPageBreak/>
        <w:t xml:space="preserve">Lewis is concerned about the growing influence of a single actor —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 on the safety of orbital operations. Especially, he says, as the spaceflight company has entered the satellite operations world only recently. </w:t>
      </w:r>
    </w:p>
    <w:p w14:paraId="0964FD05"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"We place trust in a single company, to do the right thing," Lewis said. "</w:t>
      </w:r>
      <w:r w:rsidRPr="00627780">
        <w:rPr>
          <w:rStyle w:val="StyleUnderline"/>
          <w:rFonts w:asciiTheme="majorHAnsi" w:hAnsiTheme="majorHAnsi" w:cstheme="majorHAnsi"/>
        </w:rPr>
        <w:t xml:space="preserve">We are in a situation where most of the maneuvers we see will involve </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024B704D"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highlight w:val="green"/>
        </w:rPr>
        <w:t>SpaceX relies</w:t>
      </w:r>
      <w:r w:rsidRPr="00627780">
        <w:rPr>
          <w:rStyle w:val="StyleUnderline"/>
          <w:rFonts w:asciiTheme="majorHAnsi" w:hAnsiTheme="majorHAnsi" w:cstheme="majorHAnsi"/>
        </w:rPr>
        <w:t xml:space="preserve"> on an </w:t>
      </w:r>
      <w:r w:rsidRPr="00627780">
        <w:rPr>
          <w:rStyle w:val="StyleUnderline"/>
          <w:rFonts w:asciiTheme="majorHAnsi" w:hAnsiTheme="majorHAnsi" w:cstheme="majorHAnsi"/>
          <w:highlight w:val="green"/>
        </w:rPr>
        <w:t>autonomous collision avoidance</w:t>
      </w:r>
      <w:r w:rsidRPr="00627780">
        <w:rPr>
          <w:rStyle w:val="StyleUnderline"/>
          <w:rFonts w:asciiTheme="majorHAnsi" w:hAnsiTheme="majorHAnsi" w:cstheme="majorHAnsi"/>
        </w:rPr>
        <w:t xml:space="preserve"> system to keep its fleet away from </w:t>
      </w:r>
      <w:proofErr w:type="gramStart"/>
      <w:r w:rsidRPr="00627780">
        <w:rPr>
          <w:rStyle w:val="StyleUnderline"/>
          <w:rFonts w:asciiTheme="majorHAnsi" w:hAnsiTheme="majorHAnsi" w:cstheme="majorHAnsi"/>
        </w:rPr>
        <w:t>other</w:t>
      </w:r>
      <w:proofErr w:type="gramEnd"/>
      <w:r w:rsidRPr="00627780">
        <w:rPr>
          <w:rStyle w:val="StyleUnderline"/>
          <w:rFonts w:asciiTheme="majorHAnsi" w:hAnsiTheme="majorHAnsi" w:cstheme="majorHAnsi"/>
        </w:rPr>
        <w:t xml:space="preserve"> spacecraft. </w:t>
      </w:r>
      <w:r w:rsidRPr="00627780">
        <w:rPr>
          <w:rStyle w:val="StyleUnderline"/>
          <w:rFonts w:asciiTheme="majorHAnsi" w:hAnsiTheme="majorHAnsi" w:cstheme="majorHAnsi"/>
          <w:highlight w:val="green"/>
        </w:rPr>
        <w:t>That</w:t>
      </w:r>
      <w:r w:rsidRPr="00627780">
        <w:rPr>
          <w:rStyle w:val="StyleUnderline"/>
          <w:rFonts w:asciiTheme="majorHAnsi" w:hAnsiTheme="majorHAnsi" w:cstheme="majorHAnsi"/>
        </w:rPr>
        <w:t xml:space="preserve">, however, </w:t>
      </w:r>
      <w:r w:rsidRPr="00627780">
        <w:rPr>
          <w:rStyle w:val="StyleUnderline"/>
          <w:rFonts w:asciiTheme="majorHAnsi" w:hAnsiTheme="majorHAnsi" w:cstheme="majorHAnsi"/>
          <w:highlight w:val="green"/>
        </w:rPr>
        <w:t>could</w:t>
      </w:r>
      <w:r w:rsidRPr="00627780">
        <w:rPr>
          <w:rStyle w:val="StyleUnderline"/>
          <w:rFonts w:asciiTheme="majorHAnsi" w:hAnsiTheme="majorHAnsi" w:cstheme="majorHAnsi"/>
        </w:rPr>
        <w:t xml:space="preserve"> sometimes </w:t>
      </w:r>
      <w:r w:rsidRPr="00627780">
        <w:rPr>
          <w:rStyle w:val="StyleUnderline"/>
          <w:rFonts w:asciiTheme="majorHAnsi" w:hAnsiTheme="majorHAnsi" w:cstheme="majorHAnsi"/>
          <w:highlight w:val="green"/>
        </w:rPr>
        <w:t>introduce further problems</w:t>
      </w:r>
      <w:r w:rsidRPr="00627780">
        <w:rPr>
          <w:rStyle w:val="StyleUnderline"/>
          <w:rFonts w:asciiTheme="majorHAnsi" w:hAnsiTheme="majorHAnsi" w:cstheme="majorHAnsi"/>
        </w:rPr>
        <w:t>.</w:t>
      </w:r>
      <w:r w:rsidRPr="00627780">
        <w:rPr>
          <w:rFonts w:asciiTheme="majorHAnsi" w:hAnsiTheme="majorHAnsi" w:cstheme="majorHAnsi"/>
        </w:rPr>
        <w:t xml:space="preserve"> The automatic orbital adjustments change the forecasted trajectory and therefore make collision predictions more complicated, according to Lewis.</w:t>
      </w:r>
    </w:p>
    <w:p w14:paraId="231FF864"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w:t>
      </w:r>
      <w:proofErr w:type="spellStart"/>
      <w:r w:rsidRPr="00627780">
        <w:rPr>
          <w:rStyle w:val="StyleUnderline"/>
          <w:rFonts w:asciiTheme="majorHAnsi" w:hAnsiTheme="majorHAnsi" w:cstheme="majorHAnsi"/>
        </w:rPr>
        <w:t>Starlink</w:t>
      </w:r>
      <w:proofErr w:type="spellEnd"/>
      <w:r w:rsidRPr="00627780">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627780">
        <w:rPr>
          <w:rFonts w:asciiTheme="majorHAnsi" w:hAnsiTheme="majorHAnsi" w:cstheme="majorHAnsi"/>
        </w:rPr>
        <w:t>" Lewis said. "</w:t>
      </w:r>
      <w:r w:rsidRPr="00627780">
        <w:rPr>
          <w:rStyle w:val="StyleUnderline"/>
          <w:rFonts w:asciiTheme="majorHAnsi" w:hAnsiTheme="majorHAnsi" w:cstheme="majorHAnsi"/>
        </w:rPr>
        <w:t>But that causes problems for everybody else because no one knows where the satellite is going to be and what it is going to do in the next few days."</w:t>
      </w:r>
    </w:p>
    <w:p w14:paraId="1C88D393" w14:textId="77777777" w:rsidR="00627780" w:rsidRPr="00627780" w:rsidRDefault="00627780" w:rsidP="00627780">
      <w:pPr>
        <w:rPr>
          <w:rFonts w:asciiTheme="majorHAnsi" w:hAnsiTheme="majorHAnsi" w:cstheme="majorHAnsi"/>
        </w:rPr>
      </w:pPr>
    </w:p>
    <w:p w14:paraId="48295E35"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LEO collisions due to constellations take out ISR and other military assets – debris cascades into different altitudes and triggers Kessler Syndrome.</w:t>
      </w:r>
    </w:p>
    <w:p w14:paraId="760FECBE" w14:textId="77777777" w:rsidR="00627780" w:rsidRPr="00627780" w:rsidRDefault="00627780" w:rsidP="00627780">
      <w:pPr>
        <w:rPr>
          <w:rFonts w:asciiTheme="majorHAnsi" w:hAnsiTheme="majorHAnsi" w:cstheme="majorHAnsi"/>
        </w:rPr>
      </w:pPr>
      <w:r w:rsidRPr="00627780">
        <w:rPr>
          <w:rStyle w:val="Style13ptBold"/>
          <w:rFonts w:asciiTheme="majorHAnsi" w:hAnsiTheme="majorHAnsi" w:cstheme="majorHAnsi"/>
        </w:rPr>
        <w:t xml:space="preserve">Wong 19 </w:t>
      </w:r>
      <w:r w:rsidRPr="00627780">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w:t>
      </w:r>
      <w:proofErr w:type="gramStart"/>
      <w:r w:rsidRPr="00627780">
        <w:rPr>
          <w:rFonts w:asciiTheme="majorHAnsi" w:hAnsiTheme="majorHAnsi" w:cstheme="majorHAnsi"/>
        </w:rPr>
        <w:t>SHAPE</w:t>
      </w:r>
      <w:proofErr w:type="gramEnd"/>
      <w:r w:rsidRPr="00627780">
        <w:rPr>
          <w:rFonts w:asciiTheme="majorHAnsi" w:hAnsiTheme="majorHAnsi" w:cstheme="majorHAnsi"/>
        </w:rPr>
        <w:t xml:space="preserve"> he has worked at NATO HQ, within the </w:t>
      </w:r>
      <w:proofErr w:type="spellStart"/>
      <w:r w:rsidRPr="00627780">
        <w:rPr>
          <w:rFonts w:asciiTheme="majorHAnsi" w:hAnsiTheme="majorHAnsi" w:cstheme="majorHAnsi"/>
        </w:rPr>
        <w:t>Defence</w:t>
      </w:r>
      <w:proofErr w:type="spellEnd"/>
      <w:r w:rsidRPr="00627780">
        <w:rPr>
          <w:rFonts w:asciiTheme="majorHAnsi" w:hAnsiTheme="majorHAnsi" w:cstheme="majorHAnsi"/>
        </w:rPr>
        <w:t xml:space="preserve"> Investment Division on interoperability for NATO’s multinational battlegroups.] </w:t>
      </w:r>
      <w:hyperlink r:id="rId12" w:history="1">
        <w:r w:rsidRPr="00627780">
          <w:rPr>
            <w:rStyle w:val="Hyperlink"/>
            <w:rFonts w:asciiTheme="majorHAnsi" w:hAnsiTheme="majorHAnsi" w:cstheme="majorHAnsi"/>
          </w:rPr>
          <w:t>https://www.japcc.org/congested-outer-space/</w:t>
        </w:r>
      </w:hyperlink>
      <w:r w:rsidRPr="00627780">
        <w:rPr>
          <w:rFonts w:asciiTheme="majorHAnsi" w:hAnsiTheme="majorHAnsi" w:cstheme="majorHAnsi"/>
        </w:rPr>
        <w:t xml:space="preserve"> SM</w:t>
      </w:r>
    </w:p>
    <w:p w14:paraId="5BFA3EE4"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Since the production of </w:t>
      </w:r>
      <w:proofErr w:type="gramStart"/>
      <w:r w:rsidRPr="00627780">
        <w:rPr>
          <w:rFonts w:asciiTheme="majorHAnsi" w:hAnsiTheme="majorHAnsi" w:cstheme="majorHAnsi"/>
        </w:rPr>
        <w:t>a large number of</w:t>
      </w:r>
      <w:proofErr w:type="gramEnd"/>
      <w:r w:rsidRPr="00627780">
        <w:rPr>
          <w:rFonts w:asciiTheme="majorHAnsi" w:hAnsiTheme="majorHAnsi" w:cstheme="majorHAnsi"/>
        </w:rPr>
        <w:t xml:space="preserve"> small satellites in a factory environment will lower the cost of the overall </w:t>
      </w:r>
      <w:proofErr w:type="spellStart"/>
      <w:r w:rsidRPr="00627780">
        <w:rPr>
          <w:rFonts w:asciiTheme="majorHAnsi" w:hAnsiTheme="majorHAnsi" w:cstheme="majorHAnsi"/>
        </w:rPr>
        <w:t>programme</w:t>
      </w:r>
      <w:proofErr w:type="spellEnd"/>
      <w:r w:rsidRPr="00627780">
        <w:rPr>
          <w:rFonts w:asciiTheme="majorHAnsi" w:hAnsiTheme="majorHAnsi" w:cstheme="majorHAnsi"/>
        </w:rPr>
        <w:t xml:space="preserve">, </w:t>
      </w:r>
      <w:r w:rsidRPr="00627780">
        <w:rPr>
          <w:rStyle w:val="StyleUnderline"/>
          <w:rFonts w:asciiTheme="majorHAnsi" w:hAnsiTheme="majorHAnsi" w:cstheme="majorHAnsi"/>
        </w:rPr>
        <w:t xml:space="preserve">companies such as SpaceX, Amazon and </w:t>
      </w:r>
      <w:proofErr w:type="spellStart"/>
      <w:r w:rsidRPr="00627780">
        <w:rPr>
          <w:rStyle w:val="StyleUnderline"/>
          <w:rFonts w:asciiTheme="majorHAnsi" w:hAnsiTheme="majorHAnsi" w:cstheme="majorHAnsi"/>
        </w:rPr>
        <w:t>OneWeb</w:t>
      </w:r>
      <w:proofErr w:type="spellEnd"/>
      <w:r w:rsidRPr="00627780">
        <w:rPr>
          <w:rStyle w:val="StyleUnderline"/>
          <w:rFonts w:asciiTheme="majorHAnsi" w:hAnsiTheme="majorHAnsi" w:cstheme="majorHAnsi"/>
        </w:rPr>
        <w:t xml:space="preserve"> have been creating a satellite constellation within the LEO</w:t>
      </w:r>
      <w:r w:rsidRPr="00627780">
        <w:rPr>
          <w:rFonts w:asciiTheme="majorHAnsi" w:hAnsiTheme="majorHAnsi" w:cstheme="majorHAnsi"/>
        </w:rPr>
        <w:t xml:space="preserve"> and Medium Earth Orbit (MEO).8, 9 </w:t>
      </w:r>
      <w:proofErr w:type="spellStart"/>
      <w:r w:rsidRPr="00627780">
        <w:rPr>
          <w:rFonts w:asciiTheme="majorHAnsi" w:hAnsiTheme="majorHAnsi" w:cstheme="majorHAnsi"/>
        </w:rPr>
        <w:t>OneWeb</w:t>
      </w:r>
      <w:proofErr w:type="spellEnd"/>
      <w:r w:rsidRPr="00627780">
        <w:rPr>
          <w:rFonts w:asciiTheme="majorHAnsi" w:hAnsiTheme="majorHAnsi" w:cstheme="maj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A4B9310"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Both SpaceX and Amazon have also announced their intention of creating a separate constellation for internet communication systems. SpaceX satellite constellations, named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will be the largest constellation ever built when it is completed. The constellations consist of nearly 12,000 satellites in more than 20 different orbital planes.11 The altitude of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will range between 550 km to 1,150 km. SpaceX aims to have a minimum of 2,200 satellites in the next five years and achieve initial commercial operation by 2020.12 Amazon’s version of constellation, named Kuiper, has also been seeking approval </w:t>
      </w:r>
      <w:r w:rsidRPr="00627780">
        <w:rPr>
          <w:rFonts w:asciiTheme="majorHAnsi" w:hAnsiTheme="majorHAnsi" w:cstheme="majorHAnsi"/>
        </w:rPr>
        <w:lastRenderedPageBreak/>
        <w:t>from the Federal Communications Commission (FCC) to launch more than 3,200 satellites between 590 km to 630 km in the LEO.13</w:t>
      </w:r>
    </w:p>
    <w:p w14:paraId="3055854F"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Space Debris Threat Increases in the LEO</w:t>
      </w:r>
    </w:p>
    <w:p w14:paraId="5BE7FFE3"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627780">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w:t>
      </w:r>
      <w:proofErr w:type="spellStart"/>
      <w:r w:rsidRPr="00627780">
        <w:rPr>
          <w:rStyle w:val="StyleUnderline"/>
          <w:rFonts w:asciiTheme="majorHAnsi" w:hAnsiTheme="majorHAnsi" w:cstheme="majorHAnsi"/>
        </w:rPr>
        <w:t>programme</w:t>
      </w:r>
      <w:proofErr w:type="spellEnd"/>
      <w:r w:rsidRPr="00627780">
        <w:rPr>
          <w:rStyle w:val="StyleUnderline"/>
          <w:rFonts w:asciiTheme="majorHAnsi" w:hAnsiTheme="majorHAnsi" w:cstheme="majorHAnsi"/>
        </w:rPr>
        <w:t xml:space="preserve"> by </w:t>
      </w:r>
      <w:proofErr w:type="spellStart"/>
      <w:r w:rsidRPr="00627780">
        <w:rPr>
          <w:rStyle w:val="StyleUnderline"/>
          <w:rFonts w:asciiTheme="majorHAnsi" w:hAnsiTheme="majorHAnsi" w:cstheme="majorHAnsi"/>
        </w:rPr>
        <w:t>OneWeb</w:t>
      </w:r>
      <w:proofErr w:type="spellEnd"/>
      <w:r w:rsidRPr="00627780">
        <w:rPr>
          <w:rStyle w:val="StyleUnderline"/>
          <w:rFonts w:asciiTheme="majorHAnsi" w:hAnsiTheme="majorHAnsi" w:cstheme="maj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627780">
        <w:rPr>
          <w:rStyle w:val="StyleUnderline"/>
          <w:rFonts w:asciiTheme="majorHAnsi" w:hAnsiTheme="majorHAnsi" w:cstheme="majorHAnsi"/>
          <w:highlight w:val="green"/>
        </w:rPr>
        <w:t>debris from the collision</w:t>
      </w:r>
      <w:r w:rsidRPr="00627780">
        <w:rPr>
          <w:rStyle w:val="StyleUnderline"/>
          <w:rFonts w:asciiTheme="majorHAnsi" w:hAnsiTheme="majorHAnsi" w:cstheme="majorHAnsi"/>
        </w:rPr>
        <w:t xml:space="preserve"> was blasted outward away from the Earth, </w:t>
      </w:r>
      <w:r w:rsidRPr="00627780">
        <w:rPr>
          <w:rStyle w:val="StyleUnderline"/>
          <w:rFonts w:asciiTheme="majorHAnsi" w:hAnsiTheme="majorHAnsi" w:cstheme="majorHAnsi"/>
          <w:highlight w:val="green"/>
        </w:rPr>
        <w:t>caus</w:t>
      </w:r>
      <w:r w:rsidRPr="00627780">
        <w:rPr>
          <w:rStyle w:val="StyleUnderline"/>
          <w:rFonts w:asciiTheme="majorHAnsi" w:hAnsiTheme="majorHAnsi" w:cstheme="majorHAnsi"/>
        </w:rPr>
        <w:t xml:space="preserve">ing </w:t>
      </w:r>
      <w:r w:rsidRPr="00627780">
        <w:rPr>
          <w:rStyle w:val="StyleUnderline"/>
          <w:rFonts w:asciiTheme="majorHAnsi" w:hAnsiTheme="majorHAnsi" w:cstheme="majorHAnsi"/>
          <w:highlight w:val="green"/>
        </w:rPr>
        <w:t>a potential threat to satellites above the altitude</w:t>
      </w:r>
      <w:r w:rsidRPr="00627780">
        <w:rPr>
          <w:rStyle w:val="StyleUnderline"/>
          <w:rFonts w:asciiTheme="majorHAnsi" w:hAnsiTheme="majorHAnsi" w:cstheme="majorHAnsi"/>
        </w:rPr>
        <w:t xml:space="preserve"> where the ASAT testing occurred</w:t>
      </w:r>
      <w:r w:rsidRPr="00627780">
        <w:rPr>
          <w:rFonts w:asciiTheme="majorHAnsi" w:hAnsiTheme="majorHAnsi" w:cstheme="majorHAnsi"/>
        </w:rPr>
        <w:t>.14 Nine years after the incident happened, there are still more than 3,000 traceable pieces in orbit.</w:t>
      </w:r>
    </w:p>
    <w:p w14:paraId="6E509FA6"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In 2009, </w:t>
      </w:r>
      <w:r w:rsidRPr="00627780">
        <w:rPr>
          <w:rStyle w:val="StyleUnderline"/>
          <w:rFonts w:asciiTheme="majorHAnsi" w:hAnsiTheme="majorHAnsi" w:cstheme="majorHAnsi"/>
          <w:highlight w:val="green"/>
        </w:rPr>
        <w:t>two satellites collided</w:t>
      </w:r>
      <w:r w:rsidRPr="00627780">
        <w:rPr>
          <w:rStyle w:val="StyleUnderline"/>
          <w:rFonts w:asciiTheme="majorHAnsi" w:hAnsiTheme="majorHAnsi" w:cstheme="majorHAnsi"/>
        </w:rPr>
        <w:t xml:space="preserve"> at a speed of 10 km/s at an altitude of 800 km. This was the first time a collision had happened between two satellites. The incident </w:t>
      </w:r>
      <w:r w:rsidRPr="00627780">
        <w:rPr>
          <w:rStyle w:val="StyleUnderline"/>
          <w:rFonts w:asciiTheme="majorHAnsi" w:hAnsiTheme="majorHAnsi" w:cstheme="majorHAnsi"/>
          <w:highlight w:val="green"/>
        </w:rPr>
        <w:t>created</w:t>
      </w:r>
      <w:r w:rsidRPr="00627780">
        <w:rPr>
          <w:rStyle w:val="StyleUnderline"/>
          <w:rFonts w:asciiTheme="majorHAnsi" w:hAnsiTheme="majorHAnsi" w:cstheme="majorHAnsi"/>
        </w:rPr>
        <w:t xml:space="preserve"> more than </w:t>
      </w:r>
      <w:r w:rsidRPr="00627780">
        <w:rPr>
          <w:rStyle w:val="StyleUnderline"/>
          <w:rFonts w:asciiTheme="majorHAnsi" w:hAnsiTheme="majorHAnsi" w:cstheme="majorHAnsi"/>
          <w:highlight w:val="green"/>
        </w:rPr>
        <w:t>1,000 pieces of debris</w:t>
      </w:r>
      <w:r w:rsidRPr="00627780">
        <w:rPr>
          <w:rStyle w:val="StyleUnderline"/>
          <w:rFonts w:asciiTheme="majorHAnsi" w:hAnsiTheme="majorHAnsi" w:cstheme="majorHAnsi"/>
        </w:rPr>
        <w:t xml:space="preserve"> larger than 10 cm. Such activity could </w:t>
      </w:r>
      <w:r w:rsidRPr="00627780">
        <w:rPr>
          <w:rStyle w:val="StyleUnderline"/>
          <w:rFonts w:asciiTheme="majorHAnsi" w:hAnsiTheme="majorHAnsi" w:cstheme="majorHAnsi"/>
          <w:highlight w:val="green"/>
        </w:rPr>
        <w:t>initiate a chain reaction</w:t>
      </w:r>
      <w:r w:rsidRPr="00627780">
        <w:rPr>
          <w:rStyle w:val="StyleUnderline"/>
          <w:rFonts w:asciiTheme="majorHAnsi" w:hAnsiTheme="majorHAnsi" w:cstheme="majorHAnsi"/>
        </w:rPr>
        <w:t>, creating more collisions from the initial impact. This phenomenon is k</w:t>
      </w:r>
      <w:r w:rsidRPr="00627780">
        <w:rPr>
          <w:rStyle w:val="StyleUnderline"/>
          <w:rFonts w:asciiTheme="majorHAnsi" w:hAnsiTheme="majorHAnsi" w:cstheme="majorHAnsi"/>
          <w:highlight w:val="green"/>
        </w:rPr>
        <w:t>nown as the Kessler Syndrome.</w:t>
      </w:r>
      <w:r w:rsidRPr="00627780">
        <w:rPr>
          <w:rStyle w:val="StyleUnderline"/>
          <w:rFonts w:asciiTheme="majorHAnsi" w:hAnsiTheme="majorHAnsi" w:cstheme="majorHAnsi"/>
        </w:rPr>
        <w:t>15</w:t>
      </w:r>
    </w:p>
    <w:p w14:paraId="26098AA2"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From early 2019, there were approximately 34,000 pieces of debris larger than 10 cm (</w:t>
      </w:r>
      <w:proofErr w:type="gramStart"/>
      <w:r w:rsidRPr="00627780">
        <w:rPr>
          <w:rFonts w:asciiTheme="majorHAnsi" w:hAnsiTheme="majorHAnsi" w:cstheme="majorHAnsi"/>
        </w:rPr>
        <w:t>similar to</w:t>
      </w:r>
      <w:proofErr w:type="gramEnd"/>
      <w:r w:rsidRPr="00627780">
        <w:rPr>
          <w:rFonts w:asciiTheme="majorHAnsi" w:hAnsiTheme="majorHAnsi" w:cstheme="majorHAnsi"/>
        </w:rPr>
        <w:t xml:space="preserve"> the size of a cube satellite) and more than 900,000 pieces of debris ranging from one cm to 10 cm in size. Objects that are smaller than one cm in size are expected to be more than 100 million within the LEO.16 </w:t>
      </w:r>
      <w:r w:rsidRPr="00627780">
        <w:rPr>
          <w:rStyle w:val="StyleUnderline"/>
          <w:rFonts w:asciiTheme="majorHAnsi" w:hAnsiTheme="majorHAnsi" w:cstheme="majorHAnsi"/>
        </w:rPr>
        <w:t xml:space="preserve">Despite the small size of the space debris, they are travelling at a speed of more than seven km/s. At this speed, </w:t>
      </w:r>
      <w:r w:rsidRPr="00627780">
        <w:rPr>
          <w:rStyle w:val="StyleUnderline"/>
          <w:rFonts w:asciiTheme="majorHAnsi" w:hAnsiTheme="majorHAnsi" w:cstheme="majorHAnsi"/>
          <w:highlight w:val="green"/>
        </w:rPr>
        <w:t xml:space="preserve">tiny objects could harm </w:t>
      </w:r>
      <w:r w:rsidRPr="00627780">
        <w:rPr>
          <w:rStyle w:val="StyleUnderline"/>
          <w:rFonts w:asciiTheme="majorHAnsi" w:hAnsiTheme="majorHAnsi" w:cstheme="majorHAnsi"/>
        </w:rPr>
        <w:t xml:space="preserve">any large </w:t>
      </w:r>
      <w:r w:rsidRPr="00627780">
        <w:rPr>
          <w:rStyle w:val="StyleUnderline"/>
          <w:rFonts w:asciiTheme="majorHAnsi" w:hAnsiTheme="majorHAnsi" w:cstheme="majorHAnsi"/>
          <w:highlight w:val="green"/>
        </w:rPr>
        <w:t>satellite</w:t>
      </w:r>
      <w:r w:rsidRPr="00627780">
        <w:rPr>
          <w:rStyle w:val="StyleUnderline"/>
          <w:rFonts w:asciiTheme="majorHAnsi" w:hAnsiTheme="majorHAnsi" w:cstheme="majorHAnsi"/>
        </w:rPr>
        <w:t xml:space="preserve"> orbiting </w:t>
      </w:r>
      <w:r w:rsidRPr="00627780">
        <w:rPr>
          <w:rStyle w:val="StyleUnderline"/>
          <w:rFonts w:asciiTheme="majorHAnsi" w:hAnsiTheme="majorHAnsi" w:cstheme="majorHAnsi"/>
          <w:highlight w:val="green"/>
        </w:rPr>
        <w:t>in the LEO</w:t>
      </w:r>
      <w:r w:rsidRPr="00627780">
        <w:rPr>
          <w:rFonts w:asciiTheme="majorHAnsi" w:hAnsiTheme="majorHAnsi" w:cstheme="majorHAnsi"/>
          <w:highlight w:val="green"/>
        </w:rPr>
        <w:t>.</w:t>
      </w:r>
      <w:r w:rsidRPr="00627780">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7182EE9"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Constellation in the Making </w:t>
      </w:r>
      <w:r w:rsidRPr="00627780">
        <w:rPr>
          <w:rStyle w:val="StyleUnderline"/>
          <w:rFonts w:asciiTheme="majorHAnsi" w:hAnsiTheme="majorHAnsi" w:cstheme="majorHAnsi"/>
          <w:highlight w:val="green"/>
        </w:rPr>
        <w:t>Could Impact Space-Based Military Assets</w:t>
      </w:r>
    </w:p>
    <w:p w14:paraId="55CC741D"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 previous examples revealed the congestion of the LEO. </w:t>
      </w:r>
      <w:r w:rsidRPr="00627780">
        <w:rPr>
          <w:rStyle w:val="StyleUnderline"/>
          <w:rFonts w:asciiTheme="majorHAnsi" w:hAnsiTheme="majorHAnsi" w:cstheme="majorHAnsi"/>
          <w:highlight w:val="green"/>
        </w:rPr>
        <w:t>With companies</w:t>
      </w:r>
      <w:r w:rsidRPr="00627780">
        <w:rPr>
          <w:rStyle w:val="StyleUnderline"/>
          <w:rFonts w:asciiTheme="majorHAnsi" w:hAnsiTheme="majorHAnsi" w:cstheme="majorHAnsi"/>
        </w:rPr>
        <w:t xml:space="preserve"> continuing to </w:t>
      </w:r>
      <w:r w:rsidRPr="00627780">
        <w:rPr>
          <w:rStyle w:val="StyleUnderline"/>
          <w:rFonts w:asciiTheme="majorHAnsi" w:hAnsiTheme="majorHAnsi" w:cstheme="majorHAnsi"/>
          <w:highlight w:val="green"/>
        </w:rPr>
        <w:t xml:space="preserve">launch thousands of </w:t>
      </w:r>
      <w:r w:rsidRPr="00627780">
        <w:rPr>
          <w:rStyle w:val="StyleUnderline"/>
          <w:rFonts w:asciiTheme="majorHAnsi" w:hAnsiTheme="majorHAnsi" w:cstheme="majorHAnsi"/>
        </w:rPr>
        <w:t xml:space="preserve">small </w:t>
      </w:r>
      <w:r w:rsidRPr="00627780">
        <w:rPr>
          <w:rStyle w:val="StyleUnderline"/>
          <w:rFonts w:asciiTheme="majorHAnsi" w:hAnsiTheme="majorHAnsi" w:cstheme="majorHAnsi"/>
          <w:highlight w:val="green"/>
        </w:rPr>
        <w:t xml:space="preserve">satellites, the chances of a collision </w:t>
      </w:r>
      <w:r w:rsidRPr="00627780">
        <w:rPr>
          <w:rStyle w:val="StyleUnderline"/>
          <w:rFonts w:asciiTheme="majorHAnsi" w:hAnsiTheme="majorHAnsi" w:cstheme="majorHAnsi"/>
        </w:rPr>
        <w:t xml:space="preserve">in space will continue to </w:t>
      </w:r>
      <w:r w:rsidRPr="00627780">
        <w:rPr>
          <w:rStyle w:val="StyleUnderline"/>
          <w:rFonts w:asciiTheme="majorHAnsi" w:hAnsiTheme="majorHAnsi" w:cstheme="majorHAnsi"/>
          <w:highlight w:val="green"/>
        </w:rPr>
        <w:t>increase. This</w:t>
      </w:r>
      <w:r w:rsidRPr="00627780">
        <w:rPr>
          <w:rStyle w:val="StyleUnderline"/>
          <w:rFonts w:asciiTheme="majorHAnsi" w:hAnsiTheme="majorHAnsi" w:cstheme="majorHAnsi"/>
        </w:rPr>
        <w:t xml:space="preserve"> will </w:t>
      </w:r>
      <w:r w:rsidRPr="00627780">
        <w:rPr>
          <w:rStyle w:val="StyleUnderline"/>
          <w:rFonts w:asciiTheme="majorHAnsi" w:hAnsiTheme="majorHAnsi" w:cstheme="majorHAnsi"/>
          <w:highlight w:val="green"/>
        </w:rPr>
        <w:t xml:space="preserve">hinder </w:t>
      </w:r>
      <w:r w:rsidRPr="00627780">
        <w:rPr>
          <w:rStyle w:val="StyleUnderline"/>
          <w:rFonts w:asciiTheme="majorHAnsi" w:hAnsiTheme="majorHAnsi" w:cstheme="majorHAnsi"/>
        </w:rPr>
        <w:t xml:space="preserve">space-based Intelligence, Surveillance and Reconnaissance (ISR) support to provide </w:t>
      </w:r>
      <w:r w:rsidRPr="00627780">
        <w:rPr>
          <w:rStyle w:val="StyleUnderline"/>
          <w:rFonts w:asciiTheme="majorHAnsi" w:hAnsiTheme="majorHAnsi" w:cstheme="majorHAnsi"/>
          <w:highlight w:val="green"/>
        </w:rPr>
        <w:t>valuable info</w:t>
      </w:r>
      <w:r w:rsidRPr="00627780">
        <w:rPr>
          <w:rStyle w:val="StyleUnderline"/>
          <w:rFonts w:asciiTheme="majorHAnsi" w:hAnsiTheme="majorHAnsi" w:cstheme="majorHAnsi"/>
        </w:rPr>
        <w:t xml:space="preserve">rmation </w:t>
      </w:r>
      <w:r w:rsidRPr="00627780">
        <w:rPr>
          <w:rStyle w:val="StyleUnderline"/>
          <w:rFonts w:asciiTheme="majorHAnsi" w:hAnsiTheme="majorHAnsi" w:cstheme="majorHAnsi"/>
          <w:highlight w:val="green"/>
        </w:rPr>
        <w:t>to military</w:t>
      </w:r>
      <w:r w:rsidRPr="00627780">
        <w:rPr>
          <w:rStyle w:val="StyleUnderline"/>
          <w:rFonts w:asciiTheme="majorHAnsi" w:hAnsiTheme="majorHAnsi" w:cstheme="majorHAnsi"/>
        </w:rPr>
        <w:t xml:space="preserve"> operations. A </w:t>
      </w:r>
      <w:r w:rsidRPr="00627780">
        <w:rPr>
          <w:rStyle w:val="StyleUnderline"/>
          <w:rFonts w:asciiTheme="majorHAnsi" w:hAnsiTheme="majorHAnsi" w:cstheme="majorHAnsi"/>
          <w:highlight w:val="green"/>
        </w:rPr>
        <w:t xml:space="preserve">majority of </w:t>
      </w:r>
      <w:r w:rsidRPr="00627780">
        <w:rPr>
          <w:rStyle w:val="StyleUnderline"/>
          <w:rFonts w:asciiTheme="majorHAnsi" w:hAnsiTheme="majorHAnsi" w:cstheme="majorHAnsi"/>
        </w:rPr>
        <w:t xml:space="preserve">the </w:t>
      </w:r>
      <w:r w:rsidRPr="00627780">
        <w:rPr>
          <w:rStyle w:val="StyleUnderline"/>
          <w:rFonts w:asciiTheme="majorHAnsi" w:hAnsiTheme="majorHAnsi" w:cstheme="majorHAnsi"/>
          <w:highlight w:val="green"/>
        </w:rPr>
        <w:t xml:space="preserve">ISR </w:t>
      </w:r>
      <w:r w:rsidRPr="00627780">
        <w:rPr>
          <w:rStyle w:val="StyleUnderline"/>
          <w:rFonts w:asciiTheme="majorHAnsi" w:hAnsiTheme="majorHAnsi" w:cstheme="majorHAnsi"/>
        </w:rPr>
        <w:t xml:space="preserve">assets </w:t>
      </w:r>
      <w:r w:rsidRPr="00627780">
        <w:rPr>
          <w:rStyle w:val="StyleUnderline"/>
          <w:rFonts w:asciiTheme="majorHAnsi" w:hAnsiTheme="majorHAnsi" w:cstheme="majorHAnsi"/>
          <w:highlight w:val="green"/>
        </w:rPr>
        <w:t>are</w:t>
      </w:r>
      <w:r w:rsidRPr="00627780">
        <w:rPr>
          <w:rStyle w:val="StyleUnderline"/>
          <w:rFonts w:asciiTheme="majorHAnsi" w:hAnsiTheme="majorHAnsi" w:cstheme="majorHAnsi"/>
        </w:rPr>
        <w:t xml:space="preserve"> orbiting </w:t>
      </w:r>
      <w:r w:rsidRPr="00627780">
        <w:rPr>
          <w:rStyle w:val="StyleUnderline"/>
          <w:rFonts w:asciiTheme="majorHAnsi" w:hAnsiTheme="majorHAnsi" w:cstheme="majorHAnsi"/>
          <w:highlight w:val="green"/>
        </w:rPr>
        <w:t>in the LEO. NATO relies on space-based assets</w:t>
      </w:r>
      <w:r w:rsidRPr="00627780">
        <w:rPr>
          <w:rStyle w:val="StyleUnderline"/>
          <w:rFonts w:asciiTheme="majorHAnsi" w:hAnsiTheme="majorHAnsi" w:cstheme="majorHAnsi"/>
        </w:rPr>
        <w:t xml:space="preserve"> to assist its operations. Increasing the number of </w:t>
      </w:r>
      <w:proofErr w:type="gramStart"/>
      <w:r w:rsidRPr="00627780">
        <w:rPr>
          <w:rStyle w:val="StyleUnderline"/>
          <w:rFonts w:asciiTheme="majorHAnsi" w:hAnsiTheme="majorHAnsi" w:cstheme="majorHAnsi"/>
        </w:rPr>
        <w:t>spacecraft</w:t>
      </w:r>
      <w:proofErr w:type="gramEnd"/>
      <w:r w:rsidRPr="00627780">
        <w:rPr>
          <w:rStyle w:val="StyleUnderline"/>
          <w:rFonts w:asciiTheme="majorHAnsi" w:hAnsiTheme="majorHAnsi" w:cstheme="majorHAnsi"/>
        </w:rPr>
        <w:t xml:space="preserve"> in the LEO could raise problems and threats to military assets as well as access to space assets to support operations.</w:t>
      </w:r>
      <w:r w:rsidRPr="00627780">
        <w:rPr>
          <w:rFonts w:asciiTheme="majorHAnsi" w:hAnsiTheme="majorHAnsi" w:cstheme="majorHAnsi"/>
        </w:rPr>
        <w:t xml:space="preserve"> If the orbital path of these smaller objects were not tracked by the Space Operation Centre regularly, </w:t>
      </w:r>
      <w:r w:rsidRPr="00627780">
        <w:rPr>
          <w:rStyle w:val="StyleUnderline"/>
          <w:rFonts w:asciiTheme="majorHAnsi" w:hAnsiTheme="majorHAnsi" w:cstheme="majorHAnsi"/>
        </w:rPr>
        <w:t xml:space="preserve">larger </w:t>
      </w:r>
      <w:r w:rsidRPr="00627780">
        <w:rPr>
          <w:rStyle w:val="StyleUnderline"/>
          <w:rFonts w:asciiTheme="majorHAnsi" w:hAnsiTheme="majorHAnsi" w:cstheme="majorHAnsi"/>
          <w:highlight w:val="green"/>
        </w:rPr>
        <w:lastRenderedPageBreak/>
        <w:t>satellites or</w:t>
      </w:r>
      <w:r w:rsidRPr="00627780">
        <w:rPr>
          <w:rStyle w:val="StyleUnderline"/>
          <w:rFonts w:asciiTheme="majorHAnsi" w:hAnsiTheme="majorHAnsi" w:cstheme="majorHAnsi"/>
        </w:rPr>
        <w:t xml:space="preserve"> manned-space stations </w:t>
      </w:r>
      <w:r w:rsidRPr="00627780">
        <w:rPr>
          <w:rStyle w:val="StyleUnderline"/>
          <w:rFonts w:asciiTheme="majorHAnsi" w:hAnsiTheme="majorHAnsi" w:cstheme="majorHAnsi"/>
          <w:highlight w:val="green"/>
        </w:rPr>
        <w:t>could be</w:t>
      </w:r>
      <w:r w:rsidRPr="00627780">
        <w:rPr>
          <w:rStyle w:val="StyleUnderline"/>
          <w:rFonts w:asciiTheme="majorHAnsi" w:hAnsiTheme="majorHAnsi" w:cstheme="majorHAnsi"/>
        </w:rPr>
        <w:t xml:space="preserve"> penetrated by the non-propulsion satellites, making them </w:t>
      </w:r>
      <w:r w:rsidRPr="00627780">
        <w:rPr>
          <w:rStyle w:val="StyleUnderline"/>
          <w:rFonts w:asciiTheme="majorHAnsi" w:hAnsiTheme="majorHAnsi" w:cstheme="majorHAnsi"/>
          <w:highlight w:val="green"/>
        </w:rPr>
        <w:t xml:space="preserve">a </w:t>
      </w:r>
      <w:r w:rsidRPr="00627780">
        <w:rPr>
          <w:rStyle w:val="StyleUnderline"/>
          <w:rFonts w:asciiTheme="majorHAnsi" w:hAnsiTheme="majorHAnsi" w:cstheme="majorHAnsi"/>
        </w:rPr>
        <w:t xml:space="preserve">potential </w:t>
      </w:r>
      <w:r w:rsidRPr="00627780">
        <w:rPr>
          <w:rStyle w:val="StyleUnderline"/>
          <w:rFonts w:asciiTheme="majorHAnsi" w:hAnsiTheme="majorHAnsi" w:cstheme="majorHAnsi"/>
          <w:highlight w:val="green"/>
        </w:rPr>
        <w:t>kinetic kill vehicle</w:t>
      </w:r>
      <w:r w:rsidRPr="00627780">
        <w:rPr>
          <w:rStyle w:val="StyleUnderline"/>
          <w:rFonts w:asciiTheme="majorHAnsi" w:hAnsiTheme="majorHAnsi" w:cstheme="majorHAnsi"/>
        </w:rPr>
        <w:t>.</w:t>
      </w:r>
    </w:p>
    <w:p w14:paraId="1F8F63B7"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7780">
        <w:rPr>
          <w:rFonts w:asciiTheme="majorHAnsi" w:hAnsiTheme="majorHAnsi" w:cstheme="majorHAnsi"/>
        </w:rPr>
        <w:t>OneWeb</w:t>
      </w:r>
      <w:proofErr w:type="spellEnd"/>
      <w:r w:rsidRPr="00627780">
        <w:rPr>
          <w:rFonts w:asciiTheme="majorHAnsi" w:hAnsiTheme="majorHAnsi" w:cstheme="majorHAnsi"/>
        </w:rPr>
        <w:t xml:space="preserve">,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and Kuiper constellations is planned to be above the atmospheric drag region. Despite this, </w:t>
      </w:r>
      <w:proofErr w:type="spellStart"/>
      <w:r w:rsidRPr="00627780">
        <w:rPr>
          <w:rStyle w:val="StyleUnderline"/>
          <w:rFonts w:asciiTheme="majorHAnsi" w:hAnsiTheme="majorHAnsi" w:cstheme="majorHAnsi"/>
          <w:highlight w:val="green"/>
        </w:rPr>
        <w:t>Starlink</w:t>
      </w:r>
      <w:proofErr w:type="spellEnd"/>
      <w:r w:rsidRPr="00627780">
        <w:rPr>
          <w:rStyle w:val="StyleUnderline"/>
          <w:rFonts w:asciiTheme="majorHAnsi" w:hAnsiTheme="majorHAnsi" w:cstheme="majorHAnsi"/>
        </w:rPr>
        <w:t xml:space="preserve"> satellites </w:t>
      </w:r>
      <w:r w:rsidRPr="00627780">
        <w:rPr>
          <w:rStyle w:val="StyleUnderline"/>
          <w:rFonts w:asciiTheme="majorHAnsi" w:hAnsiTheme="majorHAnsi" w:cstheme="majorHAnsi"/>
          <w:highlight w:val="green"/>
        </w:rPr>
        <w:t>will have propulsion system</w:t>
      </w:r>
      <w:r w:rsidRPr="00627780">
        <w:rPr>
          <w:rStyle w:val="StyleUnderline"/>
          <w:rFonts w:asciiTheme="majorHAnsi" w:hAnsiTheme="majorHAnsi" w:cstheme="majorHAnsi"/>
        </w:rPr>
        <w:t xml:space="preserve"> for orbital </w:t>
      </w:r>
      <w:proofErr w:type="spellStart"/>
      <w:r w:rsidRPr="00627780">
        <w:rPr>
          <w:rStyle w:val="StyleUnderline"/>
          <w:rFonts w:asciiTheme="majorHAnsi" w:hAnsiTheme="majorHAnsi" w:cstheme="majorHAnsi"/>
        </w:rPr>
        <w:t>manoeuvre</w:t>
      </w:r>
      <w:proofErr w:type="spellEnd"/>
      <w:r w:rsidRPr="00627780">
        <w:rPr>
          <w:rStyle w:val="StyleUnderline"/>
          <w:rFonts w:asciiTheme="majorHAnsi" w:hAnsiTheme="majorHAnsi" w:cstheme="majorHAnsi"/>
        </w:rPr>
        <w:t xml:space="preserve"> and EOL deorbiting, tracking the full constellation with 12,000 satellites could be challenging for the company and the Combined Space Operations Center</w:t>
      </w:r>
      <w:r w:rsidRPr="00627780">
        <w:rPr>
          <w:rFonts w:asciiTheme="majorHAnsi" w:hAnsiTheme="majorHAnsi" w:cstheme="majorHAnsi"/>
        </w:rPr>
        <w:t xml:space="preserve"> (</w:t>
      </w:r>
      <w:proofErr w:type="spellStart"/>
      <w:r w:rsidRPr="00627780">
        <w:rPr>
          <w:rFonts w:asciiTheme="majorHAnsi" w:hAnsiTheme="majorHAnsi" w:cstheme="majorHAnsi"/>
        </w:rPr>
        <w:t>CSpOC</w:t>
      </w:r>
      <w:proofErr w:type="spellEnd"/>
      <w:r w:rsidRPr="00627780">
        <w:rPr>
          <w:rFonts w:asciiTheme="majorHAnsi" w:hAnsiTheme="majorHAnsi" w:cstheme="maj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AF11B87" w14:textId="77777777" w:rsidR="00627780" w:rsidRPr="00627780" w:rsidRDefault="00627780" w:rsidP="00627780">
      <w:pPr>
        <w:rPr>
          <w:rFonts w:asciiTheme="majorHAnsi" w:hAnsiTheme="majorHAnsi" w:cstheme="majorHAnsi"/>
        </w:rPr>
      </w:pPr>
    </w:p>
    <w:p w14:paraId="6EB9DEC9"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 xml:space="preserve">Collisions with early warning satellites causes </w:t>
      </w:r>
      <w:proofErr w:type="spellStart"/>
      <w:r w:rsidRPr="00627780">
        <w:rPr>
          <w:rFonts w:asciiTheme="majorHAnsi" w:hAnsiTheme="majorHAnsi" w:cstheme="majorHAnsi"/>
        </w:rPr>
        <w:t>miscalc</w:t>
      </w:r>
      <w:proofErr w:type="spellEnd"/>
      <w:r w:rsidRPr="00627780">
        <w:rPr>
          <w:rFonts w:asciiTheme="majorHAnsi" w:hAnsiTheme="majorHAnsi" w:cstheme="majorHAnsi"/>
        </w:rPr>
        <w:t xml:space="preserve"> and goes nuclear – magnified by the Kessler effect</w:t>
      </w:r>
    </w:p>
    <w:p w14:paraId="6BA4AF91"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Blatt 20</w:t>
      </w:r>
      <w:r w:rsidRPr="00627780">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7780">
          <w:rPr>
            <w:rStyle w:val="Hyperlink"/>
            <w:rFonts w:asciiTheme="majorHAnsi" w:hAnsiTheme="majorHAnsi" w:cstheme="majorHAnsi"/>
          </w:rPr>
          <w:t>https://hir.harvard.edu/anti-satellite-weapons-and-the-emerging-space-arms-race/</w:t>
        </w:r>
      </w:hyperlink>
      <w:r w:rsidRPr="00627780">
        <w:rPr>
          <w:rFonts w:asciiTheme="majorHAnsi" w:hAnsiTheme="majorHAnsi" w:cstheme="majorHAnsi"/>
        </w:rPr>
        <w:t xml:space="preserve"> TG</w:t>
      </w:r>
    </w:p>
    <w:p w14:paraId="27F032E8"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Despite their deterrent functions, ASATs are more likely to provoke or exacerbate conflicts than dampen them, especially given the </w:t>
      </w:r>
      <w:r w:rsidRPr="00627780">
        <w:rPr>
          <w:rStyle w:val="StyleUnderline"/>
          <w:rFonts w:asciiTheme="majorHAnsi" w:hAnsiTheme="majorHAnsi" w:cstheme="majorHAnsi"/>
        </w:rPr>
        <w:t>risk</w:t>
      </w:r>
      <w:r w:rsidRPr="00627780">
        <w:rPr>
          <w:rFonts w:asciiTheme="majorHAnsi" w:hAnsiTheme="majorHAnsi" w:cstheme="majorHAnsi"/>
        </w:rPr>
        <w:t xml:space="preserve"> they </w:t>
      </w:r>
      <w:hyperlink r:id="rId14" w:history="1">
        <w:r w:rsidRPr="00627780">
          <w:rPr>
            <w:rStyle w:val="Hyperlink"/>
            <w:rFonts w:asciiTheme="majorHAnsi" w:hAnsiTheme="majorHAnsi" w:cstheme="majorHAnsi"/>
          </w:rPr>
          <w:t>pose</w:t>
        </w:r>
      </w:hyperlink>
      <w:r w:rsidRPr="00627780">
        <w:rPr>
          <w:rFonts w:asciiTheme="majorHAnsi" w:hAnsiTheme="majorHAnsi" w:cstheme="majorHAnsi"/>
        </w:rPr>
        <w:t> </w:t>
      </w:r>
      <w:r w:rsidRPr="00627780">
        <w:rPr>
          <w:rStyle w:val="StyleUnderline"/>
          <w:rFonts w:asciiTheme="majorHAnsi" w:hAnsiTheme="majorHAnsi" w:cstheme="majorHAnsi"/>
        </w:rPr>
        <w:t xml:space="preserve">to early warning satellites. These </w:t>
      </w:r>
      <w:r w:rsidRPr="00627780">
        <w:rPr>
          <w:rStyle w:val="StyleUnderline"/>
          <w:rFonts w:asciiTheme="majorHAnsi" w:hAnsiTheme="majorHAnsi" w:cstheme="majorHAnsi"/>
          <w:highlight w:val="green"/>
        </w:rPr>
        <w:t>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 are</w:t>
      </w:r>
      <w:r w:rsidRPr="00627780">
        <w:rPr>
          <w:rStyle w:val="StyleUnderline"/>
          <w:rFonts w:asciiTheme="majorHAnsi" w:hAnsiTheme="majorHAnsi" w:cstheme="majorHAnsi"/>
        </w:rPr>
        <w:t xml:space="preserve"> a </w:t>
      </w:r>
      <w:r w:rsidRPr="00627780">
        <w:rPr>
          <w:rStyle w:val="StyleUnderline"/>
          <w:rFonts w:asciiTheme="majorHAnsi" w:hAnsiTheme="majorHAnsi" w:cstheme="majorHAnsi"/>
          <w:highlight w:val="green"/>
        </w:rPr>
        <w:t>crucial</w:t>
      </w:r>
      <w:r w:rsidRPr="00627780">
        <w:rPr>
          <w:rStyle w:val="StyleUnderline"/>
          <w:rFonts w:asciiTheme="majorHAnsi" w:hAnsiTheme="majorHAnsi" w:cstheme="majorHAnsi"/>
        </w:rPr>
        <w:t xml:space="preserve"> element of US ballistic missile defense, </w:t>
      </w:r>
      <w:r w:rsidRPr="00627780">
        <w:rPr>
          <w:rStyle w:val="StyleUnderline"/>
          <w:rFonts w:asciiTheme="majorHAnsi" w:hAnsiTheme="majorHAnsi" w:cstheme="majorHAnsi"/>
          <w:highlight w:val="green"/>
        </w:rPr>
        <w:t>capable of </w:t>
      </w:r>
      <w:hyperlink r:id="rId15" w:history="1">
        <w:r w:rsidRPr="00627780">
          <w:rPr>
            <w:rStyle w:val="StyleUnderline"/>
            <w:rFonts w:asciiTheme="majorHAnsi" w:hAnsiTheme="majorHAnsi" w:cstheme="majorHAnsi"/>
            <w:highlight w:val="green"/>
          </w:rPr>
          <w:t>detecting missiles</w:t>
        </w:r>
      </w:hyperlink>
      <w:r w:rsidRPr="00627780">
        <w:rPr>
          <w:rStyle w:val="StyleUnderline"/>
          <w:rFonts w:asciiTheme="majorHAnsi" w:hAnsiTheme="majorHAnsi" w:cstheme="majorHAnsi"/>
        </w:rPr>
        <w:t xml:space="preserve"> immediately after launch </w:t>
      </w:r>
      <w:r w:rsidRPr="00627780">
        <w:rPr>
          <w:rStyle w:val="StyleUnderline"/>
          <w:rFonts w:asciiTheme="majorHAnsi" w:hAnsiTheme="majorHAnsi" w:cstheme="majorHAnsi"/>
          <w:highlight w:val="green"/>
        </w:rPr>
        <w:t>and tracking</w:t>
      </w:r>
      <w:r w:rsidRPr="00627780">
        <w:rPr>
          <w:rStyle w:val="StyleUnderline"/>
          <w:rFonts w:asciiTheme="majorHAnsi" w:hAnsiTheme="majorHAnsi" w:cstheme="majorHAnsi"/>
        </w:rPr>
        <w:t xml:space="preserve"> their paths</w:t>
      </w:r>
      <w:r w:rsidRPr="00627780">
        <w:rPr>
          <w:rFonts w:asciiTheme="majorHAnsi" w:hAnsiTheme="majorHAnsi" w:cstheme="majorHAnsi"/>
        </w:rPr>
        <w:t>.</w:t>
      </w:r>
    </w:p>
    <w:p w14:paraId="44DDB10B"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 xml:space="preserve">Suppose a US </w:t>
      </w:r>
      <w:r w:rsidRPr="00627780">
        <w:rPr>
          <w:rStyle w:val="StyleUnderline"/>
          <w:rFonts w:asciiTheme="majorHAnsi" w:hAnsiTheme="majorHAnsi" w:cstheme="majorHAnsi"/>
          <w:highlight w:val="green"/>
        </w:rPr>
        <w:t>early warning sat</w:t>
      </w:r>
      <w:r w:rsidRPr="00627780">
        <w:rPr>
          <w:rStyle w:val="StyleUnderline"/>
          <w:rFonts w:asciiTheme="majorHAnsi" w:hAnsiTheme="majorHAnsi" w:cstheme="majorHAnsi"/>
        </w:rPr>
        <w:t xml:space="preserve">ellite goes </w:t>
      </w:r>
      <w:proofErr w:type="gramStart"/>
      <w:r w:rsidRPr="00627780">
        <w:rPr>
          <w:rStyle w:val="StyleUnderline"/>
          <w:rFonts w:asciiTheme="majorHAnsi" w:hAnsiTheme="majorHAnsi" w:cstheme="majorHAnsi"/>
        </w:rPr>
        <w:t>dark, or</w:t>
      </w:r>
      <w:proofErr w:type="gramEnd"/>
      <w:r w:rsidRPr="00627780">
        <w:rPr>
          <w:rStyle w:val="StyleUnderline"/>
          <w:rFonts w:asciiTheme="majorHAnsi" w:hAnsiTheme="majorHAnsi" w:cstheme="majorHAnsi"/>
        </w:rPr>
        <w:t xml:space="preserve"> is shut down. </w:t>
      </w:r>
      <w:r w:rsidRPr="00627780">
        <w:rPr>
          <w:rStyle w:val="StyleUnderline"/>
          <w:rFonts w:asciiTheme="majorHAnsi" w:hAnsiTheme="majorHAnsi" w:cstheme="majorHAnsi"/>
          <w:highlight w:val="green"/>
        </w:rPr>
        <w:t>Going dark could signal</w:t>
      </w:r>
      <w:r w:rsidRPr="00627780">
        <w:rPr>
          <w:rFonts w:asciiTheme="majorHAnsi" w:hAnsiTheme="majorHAnsi" w:cstheme="majorHAnsi"/>
        </w:rPr>
        <w:t xml:space="preserve"> a glitch, but in a world in which other countries have ASATs, it could also signal </w:t>
      </w:r>
      <w:r w:rsidRPr="00627780">
        <w:rPr>
          <w:rStyle w:val="StyleUnderline"/>
          <w:rFonts w:asciiTheme="majorHAnsi" w:hAnsiTheme="majorHAnsi" w:cstheme="majorHAnsi"/>
        </w:rPr>
        <w:t xml:space="preserve">the beginning of </w:t>
      </w:r>
      <w:r w:rsidRPr="00627780">
        <w:rPr>
          <w:rStyle w:val="StyleUnderline"/>
          <w:rFonts w:asciiTheme="majorHAnsi" w:hAnsiTheme="majorHAnsi" w:cstheme="majorHAnsi"/>
          <w:highlight w:val="green"/>
        </w:rPr>
        <w:t xml:space="preserve">an attack. </w:t>
      </w:r>
      <w:r w:rsidRPr="00627780">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627780">
        <w:rPr>
          <w:rStyle w:val="StyleUnderline"/>
          <w:rFonts w:asciiTheme="majorHAnsi" w:hAnsiTheme="majorHAnsi" w:cstheme="majorHAnsi"/>
        </w:rPr>
        <w:t>counterforcing</w:t>
      </w:r>
      <w:proofErr w:type="spellEnd"/>
      <w:r w:rsidRPr="00627780">
        <w:rPr>
          <w:rStyle w:val="StyleUnderline"/>
          <w:rFonts w:asciiTheme="majorHAnsi" w:hAnsiTheme="majorHAnsi" w:cstheme="majorHAnsi"/>
        </w:rPr>
        <w:t>—</w:t>
      </w:r>
      <w:hyperlink r:id="rId16" w:history="1">
        <w:r w:rsidRPr="00627780">
          <w:rPr>
            <w:rStyle w:val="StyleUnderline"/>
            <w:rFonts w:asciiTheme="majorHAnsi" w:hAnsiTheme="majorHAnsi" w:cstheme="majorHAnsi"/>
          </w:rPr>
          <w:t>targeting</w:t>
        </w:r>
      </w:hyperlink>
      <w:r w:rsidRPr="00627780">
        <w:rPr>
          <w:rStyle w:val="StyleUnderline"/>
          <w:rFonts w:asciiTheme="majorHAnsi" w:hAnsiTheme="majorHAnsi" w:cstheme="majorHAnsi"/>
        </w:rPr>
        <w:t xml:space="preserve"> nuclear silos rather than populous cities to prevent a nuclear counterattack—the </w:t>
      </w:r>
      <w:r w:rsidRPr="00627780">
        <w:rPr>
          <w:rStyle w:val="StyleUnderline"/>
          <w:rFonts w:asciiTheme="majorHAnsi" w:hAnsiTheme="majorHAnsi" w:cstheme="majorHAnsi"/>
          <w:highlight w:val="green"/>
        </w:rPr>
        <w:t>Americans</w:t>
      </w:r>
      <w:r w:rsidRPr="00627780">
        <w:rPr>
          <w:rStyle w:val="StyleUnderline"/>
          <w:rFonts w:asciiTheme="majorHAnsi" w:hAnsiTheme="majorHAnsi" w:cstheme="majorHAnsi"/>
        </w:rPr>
        <w:t xml:space="preserve"> might </w:t>
      </w:r>
      <w:r w:rsidRPr="00627780">
        <w:rPr>
          <w:rStyle w:val="StyleUnderline"/>
          <w:rFonts w:asciiTheme="majorHAnsi" w:hAnsiTheme="majorHAnsi" w:cstheme="majorHAnsi"/>
          <w:highlight w:val="green"/>
        </w:rPr>
        <w:t>believe</w:t>
      </w:r>
      <w:r w:rsidRPr="00627780">
        <w:rPr>
          <w:rStyle w:val="StyleUnderline"/>
          <w:rFonts w:asciiTheme="majorHAnsi" w:hAnsiTheme="majorHAnsi" w:cstheme="majorHAnsi"/>
        </w:rPr>
        <w:t xml:space="preserve"> their </w:t>
      </w:r>
      <w:r w:rsidRPr="00627780">
        <w:rPr>
          <w:rStyle w:val="StyleUnderline"/>
          <w:rFonts w:asciiTheme="majorHAnsi" w:hAnsiTheme="majorHAnsi" w:cstheme="majorHAnsi"/>
          <w:highlight w:val="green"/>
        </w:rPr>
        <w:t>nuc</w:t>
      </w:r>
      <w:r w:rsidRPr="00627780">
        <w:rPr>
          <w:rStyle w:val="StyleUnderline"/>
          <w:rFonts w:asciiTheme="majorHAnsi" w:hAnsiTheme="majorHAnsi" w:cstheme="majorHAnsi"/>
        </w:rPr>
        <w:t>lear weapon</w:t>
      </w:r>
      <w:r w:rsidRPr="00627780">
        <w:rPr>
          <w:rStyle w:val="StyleUnderline"/>
          <w:rFonts w:asciiTheme="majorHAnsi" w:hAnsiTheme="majorHAnsi" w:cstheme="majorHAnsi"/>
          <w:highlight w:val="green"/>
        </w:rPr>
        <w:t>s are</w:t>
      </w:r>
      <w:r w:rsidRPr="00627780">
        <w:rPr>
          <w:rStyle w:val="StyleUnderline"/>
          <w:rFonts w:asciiTheme="majorHAnsi" w:hAnsiTheme="majorHAnsi" w:cstheme="majorHAnsi"/>
        </w:rPr>
        <w:t xml:space="preserve"> imminently </w:t>
      </w:r>
      <w:r w:rsidRPr="00627780">
        <w:rPr>
          <w:rStyle w:val="StyleUnderline"/>
          <w:rFonts w:asciiTheme="majorHAnsi" w:hAnsiTheme="majorHAnsi" w:cstheme="majorHAnsi"/>
          <w:highlight w:val="green"/>
        </w:rPr>
        <w:t>at risk</w:t>
      </w:r>
      <w:r w:rsidRPr="00627780">
        <w:rPr>
          <w:rStyle w:val="StyleUnderline"/>
          <w:rFonts w:asciiTheme="majorHAnsi" w:hAnsiTheme="majorHAnsi" w:cstheme="majorHAnsi"/>
        </w:rPr>
        <w:t>. It could be </w:t>
      </w:r>
      <w:hyperlink r:id="rId17" w:anchor="v=onepage&amp;q=%22Protecting%20Space%20Assets%22%20johnson-freese&amp;f=false" w:history="1">
        <w:r w:rsidRPr="00627780">
          <w:rPr>
            <w:rStyle w:val="StyleUnderline"/>
            <w:rFonts w:asciiTheme="majorHAnsi" w:hAnsiTheme="majorHAnsi" w:cstheme="majorHAnsi"/>
            <w:highlight w:val="green"/>
          </w:rPr>
          <w:t>twelve hours</w:t>
        </w:r>
      </w:hyperlink>
      <w:r w:rsidRPr="00627780">
        <w:rPr>
          <w:rStyle w:val="StyleUnderline"/>
          <w:rFonts w:asciiTheme="majorHAnsi" w:hAnsiTheme="majorHAnsi" w:cstheme="majorHAnsi"/>
          <w:highlight w:val="green"/>
        </w:rPr>
        <w:t> before</w:t>
      </w:r>
      <w:r w:rsidRPr="00627780">
        <w:rPr>
          <w:rStyle w:val="StyleUnderline"/>
          <w:rFonts w:asciiTheme="majorHAnsi" w:hAnsiTheme="majorHAnsi" w:cstheme="majorHAnsi"/>
        </w:rPr>
        <w:t xml:space="preserve"> the United States </w:t>
      </w:r>
      <w:r w:rsidRPr="00627780">
        <w:rPr>
          <w:rStyle w:val="StyleUnderline"/>
          <w:rFonts w:asciiTheme="majorHAnsi" w:hAnsiTheme="majorHAnsi" w:cstheme="majorHAnsi"/>
          <w:highlight w:val="green"/>
        </w:rPr>
        <w:t>regains sat</w:t>
      </w:r>
      <w:r w:rsidRPr="00627780">
        <w:rPr>
          <w:rStyle w:val="StyleUnderline"/>
          <w:rFonts w:asciiTheme="majorHAnsi" w:hAnsiTheme="majorHAnsi" w:cstheme="majorHAnsi"/>
        </w:rPr>
        <w:t xml:space="preserve">ellite </w:t>
      </w:r>
      <w:r w:rsidRPr="00627780">
        <w:rPr>
          <w:rStyle w:val="StyleUnderline"/>
          <w:rFonts w:asciiTheme="majorHAnsi" w:hAnsiTheme="majorHAnsi" w:cstheme="majorHAnsi"/>
          <w:highlight w:val="green"/>
        </w:rPr>
        <w:t>function</w:t>
      </w:r>
      <w:r w:rsidRPr="00627780">
        <w:rPr>
          <w:rStyle w:val="StyleUnderline"/>
          <w:rFonts w:asciiTheme="majorHAnsi" w:hAnsiTheme="majorHAnsi" w:cstheme="majorHAnsi"/>
        </w:rPr>
        <w:t xml:space="preserve">, which is too long to wait to put together a nuclear counterattack. The </w:t>
      </w:r>
      <w:r w:rsidRPr="00627780">
        <w:rPr>
          <w:rStyle w:val="StyleUnderline"/>
          <w:rFonts w:asciiTheme="majorHAnsi" w:hAnsiTheme="majorHAnsi" w:cstheme="majorHAnsi"/>
          <w:highlight w:val="green"/>
        </w:rPr>
        <w:t>U</w:t>
      </w:r>
      <w:r w:rsidRPr="00627780">
        <w:rPr>
          <w:rStyle w:val="StyleUnderline"/>
          <w:rFonts w:asciiTheme="majorHAnsi" w:hAnsiTheme="majorHAnsi" w:cstheme="majorHAnsi"/>
        </w:rPr>
        <w:t xml:space="preserve">nited </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tates, therefore, might move to </w:t>
      </w:r>
      <w:r w:rsidRPr="00627780">
        <w:rPr>
          <w:rStyle w:val="StyleUnderline"/>
          <w:rFonts w:asciiTheme="majorHAnsi" w:hAnsiTheme="majorHAnsi" w:cstheme="majorHAnsi"/>
          <w:highlight w:val="green"/>
        </w:rPr>
        <w:t>mobilize a nuclear attack</w:t>
      </w:r>
      <w:r w:rsidRPr="00627780">
        <w:rPr>
          <w:rStyle w:val="StyleUnderline"/>
          <w:rFonts w:asciiTheme="majorHAnsi" w:hAnsiTheme="majorHAnsi" w:cstheme="majorHAnsi"/>
        </w:rPr>
        <w:t xml:space="preserve"> against Russia or China over what might just be a piece of debris shutting off a satellite.</w:t>
      </w:r>
    </w:p>
    <w:p w14:paraId="07DDC6C5"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Additionally, </w:t>
      </w:r>
      <w:r w:rsidRPr="00627780">
        <w:rPr>
          <w:rStyle w:val="StyleUnderline"/>
          <w:rFonts w:asciiTheme="majorHAnsi" w:hAnsiTheme="majorHAnsi" w:cstheme="majorHAnsi"/>
        </w:rPr>
        <w:t xml:space="preserve">accidental warfare, or strategic </w:t>
      </w:r>
      <w:r w:rsidRPr="00627780">
        <w:rPr>
          <w:rStyle w:val="StyleUnderline"/>
          <w:rFonts w:asciiTheme="majorHAnsi" w:hAnsiTheme="majorHAnsi" w:cstheme="majorHAnsi"/>
          <w:highlight w:val="green"/>
        </w:rPr>
        <w:t>miscalc</w:t>
      </w:r>
      <w:r w:rsidRPr="00627780">
        <w:rPr>
          <w:rStyle w:val="StyleUnderline"/>
          <w:rFonts w:asciiTheme="majorHAnsi" w:hAnsiTheme="majorHAnsi" w:cstheme="majorHAnsi"/>
        </w:rPr>
        <w:t xml:space="preserve">ulation, is </w:t>
      </w:r>
      <w:r w:rsidRPr="00627780">
        <w:rPr>
          <w:rStyle w:val="StyleUnderline"/>
          <w:rFonts w:asciiTheme="majorHAnsi" w:hAnsiTheme="majorHAnsi" w:cstheme="majorHAnsi"/>
          <w:highlight w:val="green"/>
        </w:rPr>
        <w:t>uniquely likely in space</w:t>
      </w:r>
      <w:r w:rsidRPr="00627780">
        <w:rPr>
          <w:rFonts w:asciiTheme="majorHAnsi" w:hAnsiTheme="majorHAnsi" w:cstheme="majorHAnsi"/>
        </w:rPr>
        <w:t>. It is </w:t>
      </w:r>
      <w:hyperlink r:id="rId18" w:anchor="v=onepage&amp;q=space%20offense%20dominant&amp;f=false" w:history="1">
        <w:r w:rsidRPr="00627780">
          <w:rPr>
            <w:rStyle w:val="Hyperlink"/>
            <w:rFonts w:asciiTheme="majorHAnsi" w:hAnsiTheme="majorHAnsi" w:cstheme="majorHAnsi"/>
          </w:rPr>
          <w:t>much easier</w:t>
        </w:r>
      </w:hyperlink>
      <w:r w:rsidRPr="00627780">
        <w:rPr>
          <w:rFonts w:asciiTheme="majorHAnsi" w:hAnsiTheme="majorHAnsi" w:cstheme="majorHAnsi"/>
        </w:rPr>
        <w:t xml:space="preserve"> to hold an adversary’s space systems in jeopardy with destructive ASATs than it is </w:t>
      </w:r>
      <w:r w:rsidRPr="00627780">
        <w:rPr>
          <w:rFonts w:asciiTheme="majorHAnsi" w:hAnsiTheme="majorHAnsi" w:cstheme="majorHAnsi"/>
        </w:rPr>
        <w:lastRenderedPageBreak/>
        <w:t>to </w:t>
      </w:r>
      <w:hyperlink r:id="rId19" w:history="1">
        <w:r w:rsidRPr="00627780">
          <w:rPr>
            <w:rStyle w:val="Hyperlink"/>
            <w:rFonts w:asciiTheme="majorHAnsi" w:hAnsiTheme="majorHAnsi" w:cstheme="majorHAnsi"/>
          </w:rPr>
          <w:t>sustainably defend</w:t>
        </w:r>
      </w:hyperlink>
      <w:r w:rsidRPr="00627780">
        <w:rPr>
          <w:rFonts w:asciiTheme="majorHAnsi" w:hAnsiTheme="majorHAnsi" w:cstheme="majorHAnsi"/>
        </w:rPr>
        <w:t xml:space="preserve"> a system, which is expensive and in some cases not technologically feasible because of limitations on satellite movement. </w:t>
      </w:r>
      <w:r w:rsidRPr="00627780">
        <w:rPr>
          <w:rStyle w:val="StyleUnderline"/>
          <w:rFonts w:asciiTheme="majorHAnsi" w:hAnsiTheme="majorHAnsi" w:cstheme="majorHAnsi"/>
          <w:highlight w:val="green"/>
        </w:rPr>
        <w:t>Space is</w:t>
      </w:r>
      <w:r w:rsidRPr="00627780">
        <w:rPr>
          <w:rStyle w:val="StyleUnderline"/>
          <w:rFonts w:asciiTheme="majorHAnsi" w:hAnsiTheme="majorHAnsi" w:cstheme="majorHAnsi"/>
        </w:rPr>
        <w:t xml:space="preserve"> therefore </w:t>
      </w:r>
      <w:hyperlink r:id="rId20" w:anchor="v=onepage&amp;q=space%20offense%20dominant&amp;f=false" w:history="1">
        <w:r w:rsidRPr="00627780">
          <w:rPr>
            <w:rStyle w:val="StyleUnderline"/>
            <w:rFonts w:asciiTheme="majorHAnsi" w:hAnsiTheme="majorHAnsi" w:cstheme="majorHAnsi"/>
          </w:rPr>
          <w:t>considered</w:t>
        </w:r>
      </w:hyperlink>
      <w:r w:rsidRPr="00627780">
        <w:rPr>
          <w:rStyle w:val="StyleUnderline"/>
          <w:rFonts w:asciiTheme="majorHAnsi" w:hAnsiTheme="majorHAnsi" w:cstheme="majorHAnsi"/>
        </w:rPr>
        <w:t> </w:t>
      </w:r>
      <w:r w:rsidRPr="00627780">
        <w:rPr>
          <w:rStyle w:val="StyleUnderline"/>
          <w:rFonts w:asciiTheme="majorHAnsi" w:hAnsiTheme="majorHAnsi" w:cstheme="majorHAnsi"/>
          <w:highlight w:val="green"/>
        </w:rPr>
        <w:t>offense-dominant;</w:t>
      </w:r>
      <w:r w:rsidRPr="00627780">
        <w:rPr>
          <w:rStyle w:val="StyleUnderline"/>
          <w:rFonts w:asciiTheme="majorHAnsi" w:hAnsiTheme="majorHAnsi" w:cstheme="majorHAnsi"/>
        </w:rPr>
        <w:t xml:space="preserve"> offensive tactics like weapons development are prioritized over defensive measures, such as </w:t>
      </w:r>
      <w:hyperlink r:id="rId21" w:history="1">
        <w:r w:rsidRPr="00627780">
          <w:rPr>
            <w:rStyle w:val="StyleUnderline"/>
            <w:rFonts w:asciiTheme="majorHAnsi" w:hAnsiTheme="majorHAnsi" w:cstheme="majorHAnsi"/>
          </w:rPr>
          <w:t>improving GPS</w:t>
        </w:r>
      </w:hyperlink>
      <w:r w:rsidRPr="00627780">
        <w:rPr>
          <w:rStyle w:val="StyleUnderline"/>
          <w:rFonts w:asciiTheme="majorHAnsi" w:hAnsiTheme="majorHAnsi" w:cstheme="majorHAnsi"/>
        </w:rPr>
        <w:t> or making satellites more resistant to jamming.</w:t>
      </w:r>
    </w:p>
    <w:p w14:paraId="621F29E3"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As a result, </w:t>
      </w:r>
      <w:r w:rsidRPr="00627780">
        <w:rPr>
          <w:rStyle w:val="StyleUnderline"/>
          <w:rFonts w:asciiTheme="majorHAnsi" w:hAnsiTheme="majorHAnsi" w:cstheme="majorHAnsi"/>
          <w:highlight w:val="green"/>
        </w:rPr>
        <w:t>countries</w:t>
      </w:r>
      <w:r w:rsidRPr="00627780">
        <w:rPr>
          <w:rStyle w:val="StyleUnderline"/>
          <w:rFonts w:asciiTheme="majorHAnsi" w:hAnsiTheme="majorHAnsi" w:cstheme="majorHAnsi"/>
        </w:rPr>
        <w:t xml:space="preserve"> are left with poorly defended space systems and </w:t>
      </w:r>
      <w:r w:rsidRPr="00627780">
        <w:rPr>
          <w:rStyle w:val="StyleUnderline"/>
          <w:rFonts w:asciiTheme="majorHAnsi" w:hAnsiTheme="majorHAnsi" w:cstheme="majorHAnsi"/>
          <w:highlight w:val="green"/>
        </w:rPr>
        <w:t>rely on offensive posturing</w:t>
      </w:r>
      <w:r w:rsidRPr="00627780">
        <w:rPr>
          <w:rStyle w:val="StyleUnderline"/>
          <w:rFonts w:asciiTheme="majorHAnsi" w:hAnsiTheme="majorHAnsi" w:cstheme="majorHAnsi"/>
        </w:rPr>
        <w:t xml:space="preserve">, which increases the risk that their </w:t>
      </w:r>
      <w:r w:rsidRPr="00627780">
        <w:rPr>
          <w:rStyle w:val="StyleUnderline"/>
          <w:rFonts w:asciiTheme="majorHAnsi" w:hAnsiTheme="majorHAnsi" w:cstheme="majorHAnsi"/>
          <w:highlight w:val="green"/>
        </w:rPr>
        <w:t xml:space="preserve">actions </w:t>
      </w:r>
      <w:r w:rsidRPr="00627780">
        <w:rPr>
          <w:rStyle w:val="StyleUnderline"/>
          <w:rFonts w:asciiTheme="majorHAnsi" w:hAnsiTheme="majorHAnsi" w:cstheme="majorHAnsi"/>
        </w:rPr>
        <w:t xml:space="preserve">are perceived as aggressive and </w:t>
      </w:r>
      <w:r w:rsidRPr="00627780">
        <w:rPr>
          <w:rStyle w:val="StyleUnderline"/>
          <w:rFonts w:asciiTheme="majorHAnsi" w:hAnsiTheme="majorHAnsi" w:cstheme="majorHAnsi"/>
          <w:highlight w:val="green"/>
        </w:rPr>
        <w:t>incentivizes rapid</w:t>
      </w:r>
      <w:r w:rsidRPr="00627780">
        <w:rPr>
          <w:rStyle w:val="StyleUnderline"/>
          <w:rFonts w:asciiTheme="majorHAnsi" w:hAnsiTheme="majorHAnsi" w:cstheme="majorHAnsi"/>
        </w:rPr>
        <w:t xml:space="preserve">, risky </w:t>
      </w:r>
      <w:r w:rsidRPr="00627780">
        <w:rPr>
          <w:rStyle w:val="StyleUnderline"/>
          <w:rFonts w:asciiTheme="majorHAnsi" w:hAnsiTheme="majorHAnsi" w:cstheme="majorHAnsi"/>
          <w:highlight w:val="green"/>
        </w:rPr>
        <w:t>counterattacks</w:t>
      </w:r>
      <w:r w:rsidRPr="00627780">
        <w:rPr>
          <w:rStyle w:val="StyleUnderline"/>
          <w:rFonts w:asciiTheme="majorHAnsi" w:hAnsiTheme="majorHAnsi" w:cstheme="majorHAnsi"/>
        </w:rPr>
        <w:t xml:space="preserve"> because militaries cannot rely on their spaced-based systems after first strikes.</w:t>
      </w:r>
    </w:p>
    <w:p w14:paraId="6096DDC0"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There are several hotspots in</w:t>
      </w:r>
      <w:r w:rsidRPr="00627780">
        <w:rPr>
          <w:rFonts w:asciiTheme="majorHAnsi" w:hAnsiTheme="majorHAnsi" w:cstheme="majorHAnsi"/>
        </w:rPr>
        <w:t xml:space="preserve"> which </w:t>
      </w:r>
      <w:proofErr w:type="gramStart"/>
      <w:r w:rsidRPr="00627780">
        <w:rPr>
          <w:rFonts w:asciiTheme="majorHAnsi" w:hAnsiTheme="majorHAnsi" w:cstheme="majorHAnsi"/>
        </w:rPr>
        <w:t>ASATs</w:t>
      </w:r>
      <w:proofErr w:type="gramEnd"/>
      <w:r w:rsidRPr="00627780">
        <w:rPr>
          <w:rFonts w:asciiTheme="majorHAnsi" w:hAnsiTheme="majorHAnsi" w:cstheme="majorHAnsi"/>
        </w:rPr>
        <w:t xml:space="preserve"> and offensive-dominant systems are particularly relevant. </w:t>
      </w:r>
      <w:r w:rsidRPr="00627780">
        <w:rPr>
          <w:rStyle w:val="StyleUnderline"/>
          <w:rFonts w:asciiTheme="majorHAnsi" w:hAnsiTheme="majorHAnsi" w:cstheme="majorHAnsi"/>
        </w:rPr>
        <w:t>Early warning satellites </w:t>
      </w:r>
      <w:hyperlink r:id="rId22" w:history="1">
        <w:r w:rsidRPr="00627780">
          <w:rPr>
            <w:rStyle w:val="StyleUnderline"/>
            <w:rFonts w:asciiTheme="majorHAnsi" w:hAnsiTheme="majorHAnsi" w:cstheme="majorHAnsi"/>
          </w:rPr>
          <w:t>play</w:t>
        </w:r>
      </w:hyperlink>
      <w:r w:rsidRPr="00627780">
        <w:rPr>
          <w:rStyle w:val="StyleUnderline"/>
          <w:rFonts w:asciiTheme="majorHAnsi" w:hAnsiTheme="majorHAnsi" w:cstheme="majorHAnsi"/>
        </w:rPr>
        <w:t xml:space="preserve"> a central role in US readiness in the event of a conflict involving North Korea. </w:t>
      </w:r>
      <w:r w:rsidRPr="00627780">
        <w:rPr>
          <w:rStyle w:val="StyleUnderline"/>
          <w:rFonts w:asciiTheme="majorHAnsi" w:hAnsiTheme="majorHAnsi" w:cstheme="majorHAnsi"/>
          <w:highlight w:val="green"/>
        </w:rPr>
        <w:t>News of No</w:t>
      </w:r>
      <w:r w:rsidRPr="00627780">
        <w:rPr>
          <w:rStyle w:val="StyleUnderline"/>
          <w:rFonts w:asciiTheme="majorHAnsi" w:hAnsiTheme="majorHAnsi" w:cstheme="majorHAnsi"/>
        </w:rPr>
        <w:t xml:space="preserve">rth </w:t>
      </w:r>
      <w:r w:rsidRPr="00627780">
        <w:rPr>
          <w:rStyle w:val="StyleUnderline"/>
          <w:rFonts w:asciiTheme="majorHAnsi" w:hAnsiTheme="majorHAnsi" w:cstheme="majorHAnsi"/>
          <w:highlight w:val="green"/>
        </w:rPr>
        <w:t>Ko</w:t>
      </w:r>
      <w:r w:rsidRPr="00627780">
        <w:rPr>
          <w:rStyle w:val="StyleUnderline"/>
          <w:rFonts w:asciiTheme="majorHAnsi" w:hAnsiTheme="majorHAnsi" w:cstheme="majorHAnsi"/>
        </w:rPr>
        <w:t xml:space="preserve">rean </w:t>
      </w:r>
      <w:r w:rsidRPr="00627780">
        <w:rPr>
          <w:rStyle w:val="StyleUnderline"/>
          <w:rFonts w:asciiTheme="majorHAnsi" w:hAnsiTheme="majorHAnsi" w:cstheme="majorHAnsi"/>
          <w:highlight w:val="green"/>
        </w:rPr>
        <w:t>missile launches comes from</w:t>
      </w:r>
      <w:r w:rsidRPr="00627780">
        <w:rPr>
          <w:rStyle w:val="StyleUnderline"/>
          <w:rFonts w:asciiTheme="majorHAnsi" w:hAnsiTheme="majorHAnsi" w:cstheme="majorHAnsi"/>
        </w:rPr>
        <w:t xml:space="preserve"> these </w:t>
      </w:r>
      <w:r w:rsidRPr="00627780">
        <w:rPr>
          <w:rStyle w:val="StyleUnderline"/>
          <w:rFonts w:asciiTheme="majorHAnsi" w:hAnsiTheme="majorHAnsi" w:cstheme="majorHAnsi"/>
          <w:highlight w:val="green"/>
        </w:rPr>
        <w:t>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Given North Korea’s </w:t>
      </w:r>
      <w:hyperlink r:id="rId23" w:history="1">
        <w:r w:rsidRPr="00627780">
          <w:rPr>
            <w:rStyle w:val="StyleUnderline"/>
            <w:rFonts w:asciiTheme="majorHAnsi" w:hAnsiTheme="majorHAnsi" w:cstheme="majorHAnsi"/>
          </w:rPr>
          <w:t>history</w:t>
        </w:r>
      </w:hyperlink>
      <w:r w:rsidRPr="00627780">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627780">
        <w:rPr>
          <w:rStyle w:val="StyleUnderline"/>
          <w:rFonts w:asciiTheme="majorHAnsi" w:hAnsiTheme="majorHAnsi" w:cstheme="majorHAnsi"/>
          <w:highlight w:val="green"/>
        </w:rPr>
        <w:t>developments</w:t>
      </w:r>
      <w:r w:rsidRPr="00627780">
        <w:rPr>
          <w:rStyle w:val="StyleUnderline"/>
          <w:rFonts w:asciiTheme="majorHAnsi" w:hAnsiTheme="majorHAnsi" w:cstheme="majorHAnsi"/>
        </w:rPr>
        <w:t xml:space="preserve"> have </w:t>
      </w:r>
      <w:r w:rsidRPr="00627780">
        <w:rPr>
          <w:rStyle w:val="StyleUnderline"/>
          <w:rFonts w:asciiTheme="majorHAnsi" w:hAnsiTheme="majorHAnsi" w:cstheme="majorHAnsi"/>
          <w:highlight w:val="green"/>
        </w:rPr>
        <w:t>magnified</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risk</w:t>
      </w:r>
      <w:r w:rsidRPr="00627780">
        <w:rPr>
          <w:rFonts w:asciiTheme="majorHAnsi" w:hAnsiTheme="majorHAnsi" w:cstheme="majorHAnsi"/>
        </w:rPr>
        <w:t>. With the health of Kim Jong-un </w:t>
      </w:r>
      <w:hyperlink r:id="rId24" w:history="1">
        <w:r w:rsidRPr="00627780">
          <w:rPr>
            <w:rStyle w:val="Hyperlink"/>
            <w:rFonts w:asciiTheme="majorHAnsi" w:hAnsiTheme="majorHAnsi" w:cstheme="majorHAnsi"/>
          </w:rPr>
          <w:t>potentially in jeopardy</w:t>
        </w:r>
      </w:hyperlink>
      <w:r w:rsidRPr="00627780">
        <w:rPr>
          <w:rFonts w:asciiTheme="majorHAnsi" w:hAnsiTheme="majorHAnsi" w:cstheme="majorHAnsi"/>
        </w:rPr>
        <w:t>, a succession battle or even civil war on the peninsula </w:t>
      </w:r>
      <w:hyperlink r:id="rId25" w:history="1">
        <w:r w:rsidRPr="00627780">
          <w:rPr>
            <w:rStyle w:val="Hyperlink"/>
            <w:rFonts w:asciiTheme="majorHAnsi" w:hAnsiTheme="majorHAnsi" w:cstheme="majorHAnsi"/>
          </w:rPr>
          <w:t>raises the chances</w:t>
        </w:r>
      </w:hyperlink>
      <w:r w:rsidRPr="00627780">
        <w:rPr>
          <w:rFonts w:asciiTheme="majorHAnsi" w:hAnsiTheme="majorHAnsi" w:cstheme="majorHAnsi"/>
        </w:rPr>
        <w:t> </w:t>
      </w:r>
      <w:r w:rsidRPr="00627780">
        <w:rPr>
          <w:rStyle w:val="StyleUnderline"/>
          <w:rFonts w:asciiTheme="majorHAnsi" w:hAnsiTheme="majorHAnsi" w:cstheme="majorHAnsi"/>
        </w:rPr>
        <w:t xml:space="preserve">of loose nukes. If the regime is terminal, traditional </w:t>
      </w:r>
      <w:r w:rsidRPr="00627780">
        <w:rPr>
          <w:rStyle w:val="StyleUnderline"/>
          <w:rFonts w:asciiTheme="majorHAnsi" w:hAnsiTheme="majorHAnsi" w:cstheme="majorHAnsi"/>
          <w:highlight w:val="green"/>
        </w:rPr>
        <w:t>MAD risk calc</w:t>
      </w:r>
      <w:r w:rsidRPr="00627780">
        <w:rPr>
          <w:rStyle w:val="StyleUnderline"/>
          <w:rFonts w:asciiTheme="majorHAnsi" w:hAnsiTheme="majorHAnsi" w:cstheme="majorHAnsi"/>
        </w:rPr>
        <w:t xml:space="preserve">ulus </w:t>
      </w:r>
      <w:r w:rsidRPr="00627780">
        <w:rPr>
          <w:rStyle w:val="StyleUnderline"/>
          <w:rFonts w:asciiTheme="majorHAnsi" w:hAnsiTheme="majorHAnsi" w:cstheme="majorHAnsi"/>
          <w:highlight w:val="green"/>
        </w:rPr>
        <w:t>will become</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moot</w:t>
      </w:r>
      <w:r w:rsidRPr="00627780">
        <w:rPr>
          <w:rStyle w:val="StyleUnderline"/>
          <w:rFonts w:asciiTheme="majorHAnsi" w:hAnsiTheme="majorHAnsi" w:cstheme="majorHAnsi"/>
        </w:rPr>
        <w:t>; with nothing to lose, North Korea would have no reason to hold back its nuclear arsenal</w:t>
      </w:r>
      <w:r w:rsidRPr="00627780">
        <w:rPr>
          <w:rFonts w:asciiTheme="majorHAnsi" w:hAnsiTheme="majorHAnsi" w:cstheme="majorHAnsi"/>
        </w:rPr>
        <w:t>. Or China </w:t>
      </w:r>
      <w:hyperlink r:id="rId26" w:history="1">
        <w:r w:rsidRPr="00627780">
          <w:rPr>
            <w:rStyle w:val="Hyperlink"/>
            <w:rFonts w:asciiTheme="majorHAnsi" w:hAnsiTheme="majorHAnsi" w:cstheme="majorHAnsi"/>
          </w:rPr>
          <w:t>might decide</w:t>
        </w:r>
      </w:hyperlink>
      <w:r w:rsidRPr="00627780">
        <w:rPr>
          <w:rFonts w:asciiTheme="majorHAnsi" w:hAnsiTheme="majorHAnsi" w:cstheme="majorHAnsi"/>
        </w:rPr>
        <w:t xml:space="preserve"> to seize military assets and infrastructure of the regime. </w:t>
      </w:r>
      <w:r w:rsidRPr="00627780">
        <w:rPr>
          <w:rStyle w:val="StyleUnderline"/>
          <w:rFonts w:asciiTheme="majorHAnsi" w:hAnsiTheme="majorHAnsi" w:cstheme="majorHAnsi"/>
        </w:rPr>
        <w:t>If the US does not have its early warning satellites</w:t>
      </w:r>
      <w:r w:rsidRPr="00627780">
        <w:rPr>
          <w:rFonts w:asciiTheme="majorHAnsi" w:hAnsiTheme="majorHAnsi" w:cstheme="majorHAnsi"/>
        </w:rPr>
        <w:t xml:space="preserve"> because they have been taken out in an ASAT attack, </w:t>
      </w:r>
      <w:r w:rsidRPr="00627780">
        <w:rPr>
          <w:rStyle w:val="StyleUnderline"/>
          <w:rFonts w:asciiTheme="majorHAnsi" w:hAnsiTheme="majorHAnsi" w:cstheme="majorHAnsi"/>
        </w:rPr>
        <w:t xml:space="preserve">the </w:t>
      </w:r>
      <w:r w:rsidRPr="00627780">
        <w:rPr>
          <w:rStyle w:val="StyleUnderline"/>
          <w:rFonts w:asciiTheme="majorHAnsi" w:hAnsiTheme="majorHAnsi" w:cstheme="majorHAnsi"/>
          <w:highlight w:val="green"/>
        </w:rPr>
        <w:t>US, So</w:t>
      </w:r>
      <w:r w:rsidRPr="00627780">
        <w:rPr>
          <w:rStyle w:val="StyleUnderline"/>
          <w:rFonts w:asciiTheme="majorHAnsi" w:hAnsiTheme="majorHAnsi" w:cstheme="majorHAnsi"/>
        </w:rPr>
        <w:t xml:space="preserve">uth </w:t>
      </w:r>
      <w:r w:rsidRPr="00627780">
        <w:rPr>
          <w:rStyle w:val="StyleUnderline"/>
          <w:rFonts w:asciiTheme="majorHAnsi" w:hAnsiTheme="majorHAnsi" w:cstheme="majorHAnsi"/>
          <w:highlight w:val="green"/>
        </w:rPr>
        <w:t>Ko</w:t>
      </w:r>
      <w:r w:rsidRPr="00627780">
        <w:rPr>
          <w:rStyle w:val="StyleUnderline"/>
          <w:rFonts w:asciiTheme="majorHAnsi" w:hAnsiTheme="majorHAnsi" w:cstheme="majorHAnsi"/>
        </w:rPr>
        <w:t xml:space="preserve">rea, and </w:t>
      </w:r>
      <w:r w:rsidRPr="00627780">
        <w:rPr>
          <w:rStyle w:val="StyleUnderline"/>
          <w:rFonts w:asciiTheme="majorHAnsi" w:hAnsiTheme="majorHAnsi" w:cstheme="majorHAnsi"/>
          <w:highlight w:val="green"/>
        </w:rPr>
        <w:t>Japan</w:t>
      </w:r>
      <w:r w:rsidRPr="00627780">
        <w:rPr>
          <w:rStyle w:val="StyleUnderline"/>
          <w:rFonts w:asciiTheme="majorHAnsi" w:hAnsiTheme="majorHAnsi" w:cstheme="majorHAnsi"/>
        </w:rPr>
        <w:t xml:space="preserve"> are all </w:t>
      </w:r>
      <w:r w:rsidRPr="00627780">
        <w:rPr>
          <w:rStyle w:val="StyleUnderline"/>
          <w:rFonts w:asciiTheme="majorHAnsi" w:hAnsiTheme="majorHAnsi" w:cstheme="majorHAnsi"/>
          <w:highlight w:val="green"/>
        </w:rPr>
        <w:t>in</w:t>
      </w:r>
      <w:r w:rsidRPr="00627780">
        <w:rPr>
          <w:rStyle w:val="StyleUnderline"/>
          <w:rFonts w:asciiTheme="majorHAnsi" w:hAnsiTheme="majorHAnsi" w:cstheme="majorHAnsi"/>
        </w:rPr>
        <w:t xml:space="preserve"> imminent </w:t>
      </w:r>
      <w:r w:rsidRPr="00627780">
        <w:rPr>
          <w:rStyle w:val="StyleUnderline"/>
          <w:rFonts w:asciiTheme="majorHAnsi" w:hAnsiTheme="majorHAnsi" w:cstheme="majorHAnsi"/>
          <w:highlight w:val="green"/>
        </w:rPr>
        <w:t>nuclear peril</w:t>
      </w:r>
      <w:r w:rsidRPr="00627780">
        <w:rPr>
          <w:rStyle w:val="StyleUnderline"/>
          <w:rFonts w:asciiTheme="majorHAnsi" w:hAnsiTheme="majorHAnsi" w:cstheme="majorHAnsi"/>
        </w:rPr>
        <w:t xml:space="preserve">, while </w:t>
      </w:r>
      <w:r w:rsidRPr="00627780">
        <w:rPr>
          <w:rStyle w:val="StyleUnderline"/>
          <w:rFonts w:asciiTheme="majorHAnsi" w:hAnsiTheme="majorHAnsi" w:cstheme="majorHAnsi"/>
          <w:highlight w:val="green"/>
        </w:rPr>
        <w:t>China could</w:t>
      </w:r>
      <w:r w:rsidRPr="00627780">
        <w:rPr>
          <w:rStyle w:val="StyleUnderline"/>
          <w:rFonts w:asciiTheme="majorHAnsi" w:hAnsiTheme="majorHAnsi" w:cstheme="majorHAnsi"/>
        </w:rPr>
        <w:t xml:space="preserve"> be </w:t>
      </w:r>
      <w:proofErr w:type="gramStart"/>
      <w:r w:rsidRPr="00627780">
        <w:rPr>
          <w:rStyle w:val="StyleUnderline"/>
          <w:rFonts w:asciiTheme="majorHAnsi" w:hAnsiTheme="majorHAnsi" w:cstheme="majorHAnsi"/>
        </w:rPr>
        <w:t>in a position</w:t>
      </w:r>
      <w:proofErr w:type="gramEnd"/>
      <w:r w:rsidRPr="00627780">
        <w:rPr>
          <w:rStyle w:val="StyleUnderline"/>
          <w:rFonts w:asciiTheme="majorHAnsi" w:hAnsiTheme="majorHAnsi" w:cstheme="majorHAnsi"/>
        </w:rPr>
        <w:t xml:space="preserve"> to fundamentally </w:t>
      </w:r>
      <w:r w:rsidRPr="00627780">
        <w:rPr>
          <w:rStyle w:val="StyleUnderline"/>
          <w:rFonts w:asciiTheme="majorHAnsi" w:hAnsiTheme="majorHAnsi" w:cstheme="majorHAnsi"/>
          <w:highlight w:val="green"/>
        </w:rPr>
        <w:t>reshape East Asian geopolitics.</w:t>
      </w:r>
    </w:p>
    <w:p w14:paraId="16C60B5C"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 </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outh </w:t>
      </w:r>
      <w:r w:rsidRPr="00627780">
        <w:rPr>
          <w:rStyle w:val="StyleUnderline"/>
          <w:rFonts w:asciiTheme="majorHAnsi" w:hAnsiTheme="majorHAnsi" w:cstheme="majorHAnsi"/>
          <w:highlight w:val="green"/>
        </w:rPr>
        <w:t>C</w:t>
      </w:r>
      <w:r w:rsidRPr="00627780">
        <w:rPr>
          <w:rStyle w:val="StyleUnderline"/>
          <w:rFonts w:asciiTheme="majorHAnsi" w:hAnsiTheme="majorHAnsi" w:cstheme="majorHAnsi"/>
        </w:rPr>
        <w:t xml:space="preserve">hina </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ea is another </w:t>
      </w:r>
      <w:r w:rsidRPr="00627780">
        <w:rPr>
          <w:rStyle w:val="StyleUnderline"/>
          <w:rFonts w:asciiTheme="majorHAnsi" w:hAnsiTheme="majorHAnsi" w:cstheme="majorHAnsi"/>
          <w:highlight w:val="green"/>
        </w:rPr>
        <w:t>hotspot</w:t>
      </w:r>
      <w:r w:rsidRPr="00627780">
        <w:rPr>
          <w:rFonts w:asciiTheme="majorHAnsi" w:hAnsiTheme="majorHAnsi" w:cstheme="majorHAnsi"/>
        </w:rPr>
        <w:t xml:space="preserve"> in which ASATs could risk escalation. </w:t>
      </w:r>
      <w:r w:rsidRPr="00627780">
        <w:rPr>
          <w:rStyle w:val="StyleUnderline"/>
          <w:rFonts w:asciiTheme="majorHAnsi" w:hAnsiTheme="majorHAnsi" w:cstheme="majorHAnsi"/>
        </w:rPr>
        <w:t>China </w:t>
      </w:r>
      <w:hyperlink r:id="rId27" w:history="1">
        <w:r w:rsidRPr="00627780">
          <w:rPr>
            <w:rStyle w:val="StyleUnderline"/>
            <w:rFonts w:asciiTheme="majorHAnsi" w:hAnsiTheme="majorHAnsi" w:cstheme="majorHAnsi"/>
          </w:rPr>
          <w:t>is developing</w:t>
        </w:r>
      </w:hyperlink>
      <w:r w:rsidRPr="00627780">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6AE7E85" w14:textId="77777777" w:rsidR="00627780" w:rsidRPr="00627780" w:rsidRDefault="00627780" w:rsidP="00627780">
      <w:pPr>
        <w:rPr>
          <w:rFonts w:asciiTheme="majorHAnsi" w:hAnsiTheme="majorHAnsi" w:cstheme="majorHAnsi"/>
        </w:rPr>
      </w:pPr>
    </w:p>
    <w:p w14:paraId="2F3893B4"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Independently causes cyberwar and satellite hacking which escalates.</w:t>
      </w:r>
    </w:p>
    <w:p w14:paraId="28871CA2" w14:textId="77777777" w:rsidR="00627780" w:rsidRPr="00627780" w:rsidRDefault="00627780" w:rsidP="00627780">
      <w:pPr>
        <w:rPr>
          <w:rFonts w:asciiTheme="majorHAnsi" w:hAnsiTheme="majorHAnsi" w:cstheme="majorHAnsi"/>
        </w:rPr>
      </w:pPr>
      <w:r w:rsidRPr="00627780">
        <w:rPr>
          <w:rStyle w:val="Style13ptBold"/>
          <w:rFonts w:asciiTheme="majorHAnsi" w:hAnsiTheme="majorHAnsi" w:cstheme="majorHAnsi"/>
        </w:rPr>
        <w:t xml:space="preserve">Falco 19 </w:t>
      </w:r>
      <w:r w:rsidRPr="00627780">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627780">
        <w:rPr>
          <w:rFonts w:asciiTheme="majorHAnsi" w:hAnsiTheme="majorHAnsi" w:cstheme="majorHAnsi"/>
        </w:rPr>
        <w:t>Belfer</w:t>
      </w:r>
      <w:proofErr w:type="spellEnd"/>
      <w:r w:rsidRPr="00627780">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627780">
        <w:rPr>
          <w:rFonts w:asciiTheme="majorHAnsi" w:hAnsiTheme="majorHAnsi" w:cstheme="majorHAnsi"/>
        </w:rPr>
        <w:t>NeuroMesh</w:t>
      </w:r>
      <w:proofErr w:type="spellEnd"/>
      <w:r w:rsidRPr="00627780">
        <w:rPr>
          <w:rFonts w:asciiTheme="majorHAnsi" w:hAnsiTheme="majorHAnsi" w:cstheme="majorHAnsi"/>
        </w:rPr>
        <w:t xml:space="preserve">, a tech security company.] May 7, 2019 </w:t>
      </w:r>
      <w:hyperlink r:id="rId28" w:history="1">
        <w:r w:rsidRPr="00627780">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627780">
        <w:rPr>
          <w:rFonts w:asciiTheme="majorHAnsi" w:hAnsiTheme="majorHAnsi" w:cstheme="majorHAnsi"/>
        </w:rPr>
        <w:t xml:space="preserve"> SM</w:t>
      </w:r>
    </w:p>
    <w:p w14:paraId="62624E30"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highlight w:val="green"/>
        </w:rPr>
        <w:lastRenderedPageBreak/>
        <w:t>One minute</w:t>
      </w:r>
      <w:r w:rsidRPr="00627780">
        <w:rPr>
          <w:rStyle w:val="StyleUnderline"/>
          <w:rFonts w:asciiTheme="majorHAnsi" w:hAnsiTheme="majorHAnsi" w:cstheme="majorHAnsi"/>
        </w:rPr>
        <w:t xml:space="preserve">. That’s how long </w:t>
      </w:r>
      <w:r w:rsidRPr="00627780">
        <w:rPr>
          <w:rFonts w:asciiTheme="majorHAnsi" w:hAnsiTheme="majorHAnsi" w:cstheme="majorHAnsi"/>
        </w:rPr>
        <w:t>it took me last month to demonstrate to a major broadcasting company and production team how</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to access</w:t>
      </w:r>
      <w:r w:rsidRPr="00627780">
        <w:rPr>
          <w:rStyle w:val="StyleUnderline"/>
          <w:rFonts w:asciiTheme="majorHAnsi" w:hAnsiTheme="majorHAnsi" w:cstheme="majorHAnsi"/>
        </w:rPr>
        <w:t xml:space="preserve"> and restart a leading </w:t>
      </w:r>
      <w:r w:rsidRPr="00627780">
        <w:rPr>
          <w:rStyle w:val="StyleUnderline"/>
          <w:rFonts w:asciiTheme="majorHAnsi" w:hAnsiTheme="majorHAnsi" w:cstheme="majorHAnsi"/>
          <w:highlight w:val="green"/>
        </w:rPr>
        <w:t>satellite Internet</w:t>
      </w:r>
      <w:r w:rsidRPr="00627780">
        <w:rPr>
          <w:rStyle w:val="StyleUnderline"/>
          <w:rFonts w:asciiTheme="majorHAnsi" w:hAnsiTheme="majorHAnsi" w:cstheme="majorHAnsi"/>
        </w:rPr>
        <w:t xml:space="preserve"> provider’s </w:t>
      </w:r>
      <w:r w:rsidRPr="00627780">
        <w:rPr>
          <w:rStyle w:val="StyleUnderline"/>
          <w:rFonts w:asciiTheme="majorHAnsi" w:hAnsiTheme="majorHAnsi" w:cstheme="majorHAnsi"/>
          <w:highlight w:val="green"/>
        </w:rPr>
        <w:t>control</w:t>
      </w:r>
      <w:r w:rsidRPr="00627780">
        <w:rPr>
          <w:rStyle w:val="StyleUnderline"/>
          <w:rFonts w:asciiTheme="majorHAnsi" w:hAnsiTheme="majorHAnsi" w:cstheme="majorHAnsi"/>
        </w:rPr>
        <w:t xml:space="preserve"> system. </w:t>
      </w:r>
      <w:r w:rsidRPr="00627780">
        <w:rPr>
          <w:rStyle w:val="StyleUnderline"/>
          <w:rFonts w:asciiTheme="majorHAnsi" w:hAnsiTheme="majorHAnsi" w:cstheme="majorHAnsi"/>
          <w:highlight w:val="green"/>
        </w:rPr>
        <w:t>Five</w:t>
      </w:r>
      <w:r w:rsidRPr="00627780">
        <w:rPr>
          <w:rStyle w:val="StyleUnderline"/>
          <w:rFonts w:asciiTheme="majorHAnsi" w:hAnsiTheme="majorHAnsi" w:cstheme="majorHAnsi"/>
        </w:rPr>
        <w:t xml:space="preserve"> minutes is how long it took me </w:t>
      </w:r>
      <w:r w:rsidRPr="00627780">
        <w:rPr>
          <w:rStyle w:val="StyleUnderline"/>
          <w:rFonts w:asciiTheme="majorHAnsi" w:hAnsiTheme="majorHAnsi" w:cstheme="majorHAnsi"/>
          <w:highlight w:val="green"/>
        </w:rPr>
        <w:t>to</w:t>
      </w:r>
      <w:r w:rsidRPr="00627780">
        <w:rPr>
          <w:rStyle w:val="StyleUnderline"/>
          <w:rFonts w:asciiTheme="majorHAnsi" w:hAnsiTheme="majorHAnsi" w:cstheme="majorHAnsi"/>
        </w:rPr>
        <w:t xml:space="preserve"> demonstrate how to </w:t>
      </w:r>
      <w:r w:rsidRPr="00627780">
        <w:rPr>
          <w:rStyle w:val="StyleUnderline"/>
          <w:rFonts w:asciiTheme="majorHAnsi" w:hAnsiTheme="majorHAnsi" w:cstheme="majorHAnsi"/>
          <w:highlight w:val="green"/>
        </w:rPr>
        <w:t>gain full control</w:t>
      </w:r>
      <w:r w:rsidRPr="00627780">
        <w:rPr>
          <w:rStyle w:val="StyleUnderline"/>
          <w:rFonts w:asciiTheme="majorHAnsi" w:hAnsiTheme="majorHAnsi" w:cstheme="majorHAnsi"/>
        </w:rPr>
        <w:t xml:space="preserve"> of it.</w:t>
      </w:r>
    </w:p>
    <w:p w14:paraId="705E7162"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highlight w:val="green"/>
        </w:rPr>
        <w:t xml:space="preserve">Hackers </w:t>
      </w:r>
      <w:r w:rsidRPr="00627780">
        <w:rPr>
          <w:rStyle w:val="StyleUnderline"/>
          <w:rFonts w:asciiTheme="majorHAnsi" w:hAnsiTheme="majorHAnsi" w:cstheme="majorHAnsi"/>
        </w:rPr>
        <w:t xml:space="preserve">are always improving their </w:t>
      </w:r>
      <w:r w:rsidRPr="00627780">
        <w:rPr>
          <w:rStyle w:val="StyleUnderline"/>
          <w:rFonts w:asciiTheme="majorHAnsi" w:hAnsiTheme="majorHAnsi" w:cstheme="majorHAnsi"/>
          <w:highlight w:val="green"/>
        </w:rPr>
        <w:t>ability to break into</w:t>
      </w:r>
      <w:r w:rsidRPr="00627780">
        <w:rPr>
          <w:rStyle w:val="StyleUnderline"/>
          <w:rFonts w:asciiTheme="majorHAnsi" w:hAnsiTheme="majorHAnsi" w:cstheme="majorHAnsi"/>
        </w:rPr>
        <w:t xml:space="preserve"> our </w:t>
      </w:r>
      <w:r w:rsidRPr="00627780">
        <w:rPr>
          <w:rStyle w:val="StyleUnderline"/>
          <w:rFonts w:asciiTheme="majorHAnsi" w:hAnsiTheme="majorHAnsi" w:cstheme="majorHAnsi"/>
          <w:highlight w:val="green"/>
        </w:rPr>
        <w:t>digital infrastructure</w:t>
      </w:r>
      <w:r w:rsidRPr="00627780">
        <w:rPr>
          <w:rFonts w:asciiTheme="majorHAnsi" w:hAnsiTheme="majorHAnsi" w:cstheme="majorHAnsi"/>
        </w:rPr>
        <w:t xml:space="preserve">. Yet the computer systems running our satellites haven’t kept up, making them prime targets for an attack. </w:t>
      </w:r>
      <w:r w:rsidRPr="00627780">
        <w:rPr>
          <w:rStyle w:val="StyleUnderline"/>
          <w:rFonts w:asciiTheme="majorHAnsi" w:hAnsiTheme="majorHAnsi" w:cstheme="majorHAnsi"/>
        </w:rPr>
        <w:t xml:space="preserve">This </w:t>
      </w:r>
      <w:r w:rsidRPr="00627780">
        <w:rPr>
          <w:rStyle w:val="StyleUnderline"/>
          <w:rFonts w:asciiTheme="majorHAnsi" w:hAnsiTheme="majorHAnsi" w:cstheme="majorHAnsi"/>
          <w:highlight w:val="green"/>
        </w:rPr>
        <w:t>makes</w:t>
      </w:r>
      <w:r w:rsidRPr="00627780">
        <w:rPr>
          <w:rStyle w:val="StyleUnderline"/>
          <w:rFonts w:asciiTheme="majorHAnsi" w:hAnsiTheme="majorHAnsi" w:cstheme="majorHAnsi"/>
        </w:rPr>
        <w:t xml:space="preserve"> our </w:t>
      </w:r>
      <w:r w:rsidRPr="00627780">
        <w:rPr>
          <w:rStyle w:val="StyleUnderline"/>
          <w:rFonts w:asciiTheme="majorHAnsi" w:hAnsiTheme="majorHAnsi" w:cstheme="majorHAnsi"/>
          <w:highlight w:val="green"/>
        </w:rPr>
        <w:t>space assets a massive vulnerability</w:t>
      </w:r>
      <w:r w:rsidRPr="00627780">
        <w:rPr>
          <w:rStyle w:val="StyleUnderline"/>
          <w:rFonts w:asciiTheme="majorHAnsi" w:hAnsiTheme="majorHAnsi" w:cstheme="majorHAnsi"/>
        </w:rPr>
        <w:t xml:space="preserve"> — and it could get much worse if we’re not careful.</w:t>
      </w:r>
    </w:p>
    <w:p w14:paraId="7230B6A8"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rPr>
        <w:t xml:space="preserve">This past weekend, SpaceX won approval from the Federal Communications Commission to increase the number of low-flying satellites as part of its </w:t>
      </w:r>
      <w:proofErr w:type="spellStart"/>
      <w:r w:rsidRPr="00627780">
        <w:rPr>
          <w:rStyle w:val="StyleUnderline"/>
          <w:rFonts w:asciiTheme="majorHAnsi" w:hAnsiTheme="majorHAnsi" w:cstheme="majorHAnsi"/>
          <w:highlight w:val="green"/>
        </w:rPr>
        <w:t>Starlink</w:t>
      </w:r>
      <w:proofErr w:type="spellEnd"/>
      <w:r w:rsidRPr="00627780">
        <w:rPr>
          <w:rStyle w:val="StyleUnderline"/>
          <w:rFonts w:asciiTheme="majorHAnsi" w:hAnsiTheme="majorHAnsi" w:cstheme="majorHAnsi"/>
        </w:rPr>
        <w:t xml:space="preserve"> project so that they can provide faster Internet access to the world. Unfortunately, </w:t>
      </w:r>
      <w:r w:rsidRPr="00627780">
        <w:rPr>
          <w:rStyle w:val="StyleUnderline"/>
          <w:rFonts w:asciiTheme="majorHAnsi" w:hAnsiTheme="majorHAnsi" w:cstheme="majorHAnsi"/>
          <w:highlight w:val="green"/>
        </w:rPr>
        <w:t>access will be faster for</w:t>
      </w:r>
      <w:r w:rsidRPr="00627780">
        <w:rPr>
          <w:rStyle w:val="StyleUnderline"/>
          <w:rFonts w:asciiTheme="majorHAnsi" w:hAnsiTheme="majorHAnsi" w:cstheme="majorHAnsi"/>
        </w:rPr>
        <w:t xml:space="preserve"> both legitimate </w:t>
      </w:r>
      <w:r w:rsidRPr="00627780">
        <w:rPr>
          <w:rStyle w:val="StyleUnderline"/>
          <w:rFonts w:asciiTheme="majorHAnsi" w:hAnsiTheme="majorHAnsi" w:cstheme="majorHAnsi"/>
          <w:highlight w:val="green"/>
        </w:rPr>
        <w:t>users and hackers</w:t>
      </w:r>
      <w:r w:rsidRPr="00627780">
        <w:rPr>
          <w:rStyle w:val="StyleUnderline"/>
          <w:rFonts w:asciiTheme="majorHAnsi" w:hAnsiTheme="majorHAnsi" w:cstheme="majorHAnsi"/>
        </w:rPr>
        <w:t xml:space="preserve"> alike</w:t>
      </w:r>
      <w:r w:rsidRPr="00627780">
        <w:rPr>
          <w:rFonts w:asciiTheme="majorHAnsi" w:hAnsiTheme="majorHAnsi" w:cstheme="majorHAnsi"/>
        </w:rPr>
        <w:t>. The FCC does not require applicants to publicly demonstrate how they will secure these satellites or the Internet they plan to provide</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SpaceX</w:t>
      </w:r>
      <w:r w:rsidRPr="00627780">
        <w:rPr>
          <w:rStyle w:val="StyleUnderline"/>
          <w:rFonts w:asciiTheme="majorHAnsi" w:hAnsiTheme="majorHAnsi" w:cstheme="majorHAnsi"/>
        </w:rPr>
        <w:t xml:space="preserve">, like other private space companies, </w:t>
      </w:r>
      <w:r w:rsidRPr="00627780">
        <w:rPr>
          <w:rStyle w:val="StyleUnderline"/>
          <w:rFonts w:asciiTheme="majorHAnsi" w:hAnsiTheme="majorHAnsi" w:cstheme="majorHAnsi"/>
          <w:highlight w:val="green"/>
        </w:rPr>
        <w:t>has shared</w:t>
      </w:r>
      <w:r w:rsidRPr="00627780">
        <w:rPr>
          <w:rStyle w:val="StyleUnderline"/>
          <w:rFonts w:asciiTheme="majorHAnsi" w:hAnsiTheme="majorHAnsi" w:cstheme="majorHAnsi"/>
        </w:rPr>
        <w:t xml:space="preserve"> virtually </w:t>
      </w:r>
      <w:r w:rsidRPr="00627780">
        <w:rPr>
          <w:rStyle w:val="StyleUnderline"/>
          <w:rFonts w:asciiTheme="majorHAnsi" w:hAnsiTheme="majorHAnsi" w:cstheme="majorHAnsi"/>
          <w:highlight w:val="green"/>
        </w:rPr>
        <w:t>no information</w:t>
      </w:r>
      <w:r w:rsidRPr="00627780">
        <w:rPr>
          <w:rStyle w:val="StyleUnderline"/>
          <w:rFonts w:asciiTheme="majorHAnsi" w:hAnsiTheme="majorHAnsi" w:cstheme="majorHAnsi"/>
        </w:rPr>
        <w:t xml:space="preserve"> about its cybersecurity efforts or plans.</w:t>
      </w:r>
    </w:p>
    <w:p w14:paraId="51DC4730" w14:textId="77777777" w:rsidR="00627780" w:rsidRPr="00627780" w:rsidRDefault="00627780" w:rsidP="00627780">
      <w:pPr>
        <w:rPr>
          <w:rFonts w:asciiTheme="majorHAnsi" w:hAnsiTheme="majorHAnsi" w:cstheme="majorHAnsi"/>
          <w:b/>
          <w:u w:val="single"/>
        </w:rPr>
      </w:pPr>
      <w:r w:rsidRPr="00627780">
        <w:rPr>
          <w:rFonts w:asciiTheme="majorHAnsi" w:hAnsiTheme="majorHAnsi" w:cstheme="majorHAnsi"/>
        </w:rPr>
        <w:t xml:space="preserve">This is extremely disconcerting, considering </w:t>
      </w:r>
      <w:r w:rsidRPr="00627780">
        <w:rPr>
          <w:rStyle w:val="StyleUnderline"/>
          <w:rFonts w:asciiTheme="majorHAnsi" w:hAnsiTheme="majorHAnsi" w:cstheme="majorHAnsi"/>
        </w:rPr>
        <w:t>the potential ramifications of a satellite being hacked</w:t>
      </w:r>
      <w:r w:rsidRPr="00627780">
        <w:rPr>
          <w:rFonts w:asciiTheme="majorHAnsi" w:hAnsiTheme="majorHAnsi" w:cstheme="majorHAnsi"/>
        </w:rPr>
        <w:t xml:space="preserve">. The most mundane outcome is that the satellite will no longer function, but the other extreme is for </w:t>
      </w:r>
      <w:r w:rsidRPr="00627780">
        <w:rPr>
          <w:rStyle w:val="StyleUnderline"/>
          <w:rFonts w:asciiTheme="majorHAnsi" w:hAnsiTheme="majorHAnsi" w:cstheme="majorHAnsi"/>
          <w:highlight w:val="green"/>
        </w:rPr>
        <w:t>an attacker</w:t>
      </w:r>
      <w:r w:rsidRPr="00627780">
        <w:rPr>
          <w:rStyle w:val="StyleUnderline"/>
          <w:rFonts w:asciiTheme="majorHAnsi" w:hAnsiTheme="majorHAnsi" w:cstheme="majorHAnsi"/>
        </w:rPr>
        <w:t xml:space="preserve"> to </w:t>
      </w:r>
      <w:r w:rsidRPr="00627780">
        <w:rPr>
          <w:rStyle w:val="StyleUnderline"/>
          <w:rFonts w:asciiTheme="majorHAnsi" w:hAnsiTheme="majorHAnsi" w:cstheme="majorHAnsi"/>
          <w:highlight w:val="green"/>
        </w:rPr>
        <w:t xml:space="preserve">break into a satellite </w:t>
      </w:r>
      <w:r w:rsidRPr="00627780">
        <w:rPr>
          <w:rStyle w:val="StyleUnderline"/>
          <w:rFonts w:asciiTheme="majorHAnsi" w:hAnsiTheme="majorHAnsi" w:cstheme="majorHAnsi"/>
        </w:rPr>
        <w:t xml:space="preserve">and take over any thrusters </w:t>
      </w:r>
      <w:r w:rsidRPr="00627780">
        <w:rPr>
          <w:rFonts w:asciiTheme="majorHAnsi" w:hAnsiTheme="majorHAnsi" w:cstheme="majorHAnsi"/>
        </w:rPr>
        <w:t xml:space="preserve">(which SpaceX has insisted its satellites will have) </w:t>
      </w:r>
      <w:r w:rsidRPr="00627780">
        <w:rPr>
          <w:rStyle w:val="StyleUnderline"/>
          <w:rFonts w:asciiTheme="majorHAnsi" w:hAnsiTheme="majorHAnsi" w:cstheme="majorHAnsi"/>
          <w:highlight w:val="green"/>
        </w:rPr>
        <w:t>and then propel</w:t>
      </w:r>
      <w:r w:rsidRPr="00627780">
        <w:rPr>
          <w:rStyle w:val="StyleUnderline"/>
          <w:rFonts w:asciiTheme="majorHAnsi" w:hAnsiTheme="majorHAnsi" w:cstheme="majorHAnsi"/>
        </w:rPr>
        <w:t xml:space="preserve"> the satellite </w:t>
      </w:r>
      <w:r w:rsidRPr="00627780">
        <w:rPr>
          <w:rStyle w:val="StyleUnderline"/>
          <w:rFonts w:asciiTheme="majorHAnsi" w:hAnsiTheme="majorHAnsi" w:cstheme="majorHAnsi"/>
          <w:highlight w:val="green"/>
        </w:rPr>
        <w:t>into critical infrastructure and military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 in other orbits. In other words, attackers could possibly use the hacked satellite </w:t>
      </w:r>
      <w:r w:rsidRPr="00627780">
        <w:rPr>
          <w:rStyle w:val="StyleUnderline"/>
          <w:rFonts w:asciiTheme="majorHAnsi" w:hAnsiTheme="majorHAnsi" w:cstheme="majorHAnsi"/>
          <w:highlight w:val="green"/>
        </w:rPr>
        <w:t>as a kinetic weapon</w:t>
      </w:r>
      <w:r w:rsidRPr="00627780">
        <w:rPr>
          <w:rStyle w:val="StyleUnderline"/>
          <w:rFonts w:asciiTheme="majorHAnsi" w:hAnsiTheme="majorHAnsi" w:cstheme="majorHAnsi"/>
        </w:rPr>
        <w:t>.</w:t>
      </w:r>
    </w:p>
    <w:p w14:paraId="0AA3D588"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There has long been a void of attention to securing space infrastructure</w:t>
      </w:r>
      <w:r w:rsidRPr="00627780">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A4374C2"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This leaves </w:t>
      </w:r>
      <w:r w:rsidRPr="00627780">
        <w:rPr>
          <w:rStyle w:val="StyleUnderline"/>
          <w:rFonts w:asciiTheme="majorHAnsi" w:hAnsiTheme="majorHAnsi" w:cstheme="majorHAnsi"/>
          <w:highlight w:val="green"/>
        </w:rPr>
        <w:t>space security in</w:t>
      </w:r>
      <w:r w:rsidRPr="00627780">
        <w:rPr>
          <w:rStyle w:val="StyleUnderline"/>
          <w:rFonts w:asciiTheme="majorHAnsi" w:hAnsiTheme="majorHAnsi" w:cstheme="majorHAnsi"/>
        </w:rPr>
        <w:t xml:space="preserve"> the hands of </w:t>
      </w:r>
      <w:r w:rsidRPr="00627780">
        <w:rPr>
          <w:rStyle w:val="StyleUnderline"/>
          <w:rFonts w:asciiTheme="majorHAnsi" w:hAnsiTheme="majorHAnsi" w:cstheme="majorHAnsi"/>
          <w:highlight w:val="green"/>
        </w:rPr>
        <w:t xml:space="preserve">the private sector, </w:t>
      </w:r>
      <w:r w:rsidRPr="00627780">
        <w:rPr>
          <w:rStyle w:val="StyleUnderline"/>
          <w:rFonts w:asciiTheme="majorHAnsi" w:hAnsiTheme="majorHAnsi" w:cstheme="majorHAnsi"/>
        </w:rPr>
        <w:t xml:space="preserve">which is exploiting the recent ease of access to space. </w:t>
      </w:r>
      <w:r w:rsidRPr="00627780">
        <w:rPr>
          <w:rFonts w:asciiTheme="majorHAnsi" w:hAnsiTheme="majorHAnsi" w:cstheme="majorHAnsi"/>
        </w:rPr>
        <w:t>The advent of small satellites known as CubeSats offers the chance to launch a satellite into orbit for as little as $</w:t>
      </w:r>
      <w:proofErr w:type="gramStart"/>
      <w:r w:rsidRPr="00627780">
        <w:rPr>
          <w:rFonts w:asciiTheme="majorHAnsi" w:hAnsiTheme="majorHAnsi" w:cstheme="majorHAnsi"/>
        </w:rPr>
        <w:t>30,000 .</w:t>
      </w:r>
      <w:proofErr w:type="gramEnd"/>
      <w:r w:rsidRPr="00627780">
        <w:rPr>
          <w:rFonts w:asciiTheme="majorHAnsi" w:hAnsiTheme="majorHAnsi" w:cstheme="majorHAnsi"/>
        </w:rPr>
        <w:t xml:space="preserve"> And because the government wants to encourage economic activity in this area, requirements to do so are extremely light. </w:t>
      </w:r>
      <w:r w:rsidRPr="00627780">
        <w:rPr>
          <w:rStyle w:val="StyleUnderline"/>
          <w:rFonts w:asciiTheme="majorHAnsi" w:hAnsiTheme="majorHAnsi" w:cstheme="majorHAnsi"/>
        </w:rPr>
        <w:t xml:space="preserve">This leaves those who are creating the satellites responsible for the cybersecurity of their assets, which </w:t>
      </w:r>
      <w:r w:rsidRPr="00627780">
        <w:rPr>
          <w:rStyle w:val="StyleUnderline"/>
          <w:rFonts w:asciiTheme="majorHAnsi" w:hAnsiTheme="majorHAnsi" w:cstheme="majorHAnsi"/>
          <w:highlight w:val="green"/>
        </w:rPr>
        <w:t>is not</w:t>
      </w:r>
      <w:r w:rsidRPr="00627780">
        <w:rPr>
          <w:rStyle w:val="StyleUnderline"/>
          <w:rFonts w:asciiTheme="majorHAnsi" w:hAnsiTheme="majorHAnsi" w:cstheme="majorHAnsi"/>
        </w:rPr>
        <w:t xml:space="preserve"> usually </w:t>
      </w:r>
      <w:r w:rsidRPr="00627780">
        <w:rPr>
          <w:rStyle w:val="StyleUnderline"/>
          <w:rFonts w:asciiTheme="majorHAnsi" w:hAnsiTheme="majorHAnsi" w:cstheme="majorHAnsi"/>
          <w:highlight w:val="green"/>
        </w:rPr>
        <w:t>part of the</w:t>
      </w:r>
      <w:r w:rsidRPr="00627780">
        <w:rPr>
          <w:rStyle w:val="StyleUnderline"/>
          <w:rFonts w:asciiTheme="majorHAnsi" w:hAnsiTheme="majorHAnsi" w:cstheme="majorHAnsi"/>
        </w:rPr>
        <w:t xml:space="preserve"> rocket </w:t>
      </w:r>
      <w:r w:rsidRPr="00627780">
        <w:rPr>
          <w:rStyle w:val="StyleUnderline"/>
          <w:rFonts w:asciiTheme="majorHAnsi" w:hAnsiTheme="majorHAnsi" w:cstheme="majorHAnsi"/>
          <w:highlight w:val="green"/>
        </w:rPr>
        <w:t>scientist’s</w:t>
      </w:r>
      <w:r w:rsidRPr="00627780">
        <w:rPr>
          <w:rStyle w:val="StyleUnderline"/>
          <w:rFonts w:asciiTheme="majorHAnsi" w:hAnsiTheme="majorHAnsi" w:cstheme="majorHAnsi"/>
        </w:rPr>
        <w:t xml:space="preserve"> traditional </w:t>
      </w:r>
      <w:r w:rsidRPr="00627780">
        <w:rPr>
          <w:rStyle w:val="StyleUnderline"/>
          <w:rFonts w:asciiTheme="majorHAnsi" w:hAnsiTheme="majorHAnsi" w:cstheme="majorHAnsi"/>
          <w:highlight w:val="green"/>
        </w:rPr>
        <w:t>skill set</w:t>
      </w:r>
      <w:r w:rsidRPr="00627780">
        <w:rPr>
          <w:rStyle w:val="StyleUnderline"/>
          <w:rFonts w:asciiTheme="majorHAnsi" w:hAnsiTheme="majorHAnsi" w:cstheme="majorHAnsi"/>
        </w:rPr>
        <w:t>.</w:t>
      </w:r>
    </w:p>
    <w:p w14:paraId="18E312B7"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627780">
        <w:rPr>
          <w:rStyle w:val="StyleUnderline"/>
          <w:rFonts w:asciiTheme="majorHAnsi" w:hAnsiTheme="majorHAnsi" w:cstheme="majorHAnsi"/>
          <w:highlight w:val="green"/>
        </w:rPr>
        <w:t>satellites</w:t>
      </w:r>
      <w:r w:rsidRPr="00627780">
        <w:rPr>
          <w:rStyle w:val="StyleUnderline"/>
          <w:rFonts w:asciiTheme="majorHAnsi" w:hAnsiTheme="majorHAnsi" w:cstheme="majorHAnsi"/>
        </w:rPr>
        <w:t xml:space="preserve"> often </w:t>
      </w:r>
      <w:r w:rsidRPr="00627780">
        <w:rPr>
          <w:rStyle w:val="StyleUnderline"/>
          <w:rFonts w:asciiTheme="majorHAnsi" w:hAnsiTheme="majorHAnsi" w:cstheme="majorHAnsi"/>
          <w:highlight w:val="green"/>
        </w:rPr>
        <w:t>remain in orbit</w:t>
      </w:r>
      <w:r w:rsidRPr="00627780">
        <w:rPr>
          <w:rStyle w:val="StyleUnderline"/>
          <w:rFonts w:asciiTheme="majorHAnsi" w:hAnsiTheme="majorHAnsi" w:cstheme="majorHAnsi"/>
        </w:rPr>
        <w:t xml:space="preserve"> for </w:t>
      </w:r>
      <w:r w:rsidRPr="00627780">
        <w:rPr>
          <w:rStyle w:val="StyleUnderline"/>
          <w:rFonts w:asciiTheme="majorHAnsi" w:hAnsiTheme="majorHAnsi" w:cstheme="majorHAnsi"/>
          <w:highlight w:val="green"/>
        </w:rPr>
        <w:t xml:space="preserve">much </w:t>
      </w:r>
      <w:r w:rsidRPr="00627780">
        <w:rPr>
          <w:rStyle w:val="StyleUnderline"/>
          <w:rFonts w:asciiTheme="majorHAnsi" w:hAnsiTheme="majorHAnsi" w:cstheme="majorHAnsi"/>
          <w:highlight w:val="green"/>
        </w:rPr>
        <w:lastRenderedPageBreak/>
        <w:t>longer</w:t>
      </w:r>
      <w:r w:rsidRPr="00627780">
        <w:rPr>
          <w:rStyle w:val="StyleUnderline"/>
          <w:rFonts w:asciiTheme="majorHAnsi" w:hAnsiTheme="majorHAnsi" w:cstheme="majorHAnsi"/>
        </w:rPr>
        <w:t xml:space="preserve"> and are less dispensable. </w:t>
      </w:r>
      <w:proofErr w:type="gramStart"/>
      <w:r w:rsidRPr="00627780">
        <w:rPr>
          <w:rStyle w:val="StyleUnderline"/>
          <w:rFonts w:asciiTheme="majorHAnsi" w:hAnsiTheme="majorHAnsi" w:cstheme="majorHAnsi"/>
        </w:rPr>
        <w:t>So</w:t>
      </w:r>
      <w:proofErr w:type="gramEnd"/>
      <w:r w:rsidRPr="00627780">
        <w:rPr>
          <w:rStyle w:val="StyleUnderline"/>
          <w:rFonts w:asciiTheme="majorHAnsi" w:hAnsiTheme="majorHAnsi" w:cstheme="majorHAnsi"/>
        </w:rPr>
        <w:t xml:space="preserve"> if we don’t consider the cybersecurity of the space asset now, </w:t>
      </w:r>
      <w:r w:rsidRPr="00627780">
        <w:rPr>
          <w:rStyle w:val="StyleUnderline"/>
          <w:rFonts w:asciiTheme="majorHAnsi" w:hAnsiTheme="majorHAnsi" w:cstheme="majorHAnsi"/>
          <w:highlight w:val="green"/>
        </w:rPr>
        <w:t>we’ll</w:t>
      </w:r>
      <w:r w:rsidRPr="00627780">
        <w:rPr>
          <w:rStyle w:val="StyleUnderline"/>
          <w:rFonts w:asciiTheme="majorHAnsi" w:hAnsiTheme="majorHAnsi" w:cstheme="majorHAnsi"/>
        </w:rPr>
        <w:t xml:space="preserve"> likely </w:t>
      </w:r>
      <w:r w:rsidRPr="00627780">
        <w:rPr>
          <w:rStyle w:val="StyleUnderline"/>
          <w:rFonts w:asciiTheme="majorHAnsi" w:hAnsiTheme="majorHAnsi" w:cstheme="majorHAnsi"/>
          <w:highlight w:val="green"/>
        </w:rPr>
        <w:t>be dealing with</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ramifications</w:t>
      </w:r>
      <w:r w:rsidRPr="00627780">
        <w:rPr>
          <w:rStyle w:val="StyleUnderline"/>
          <w:rFonts w:asciiTheme="majorHAnsi" w:hAnsiTheme="majorHAnsi" w:cstheme="majorHAnsi"/>
        </w:rPr>
        <w:t xml:space="preserve"> of that </w:t>
      </w:r>
      <w:r w:rsidRPr="00627780">
        <w:rPr>
          <w:rStyle w:val="StyleUnderline"/>
          <w:rFonts w:asciiTheme="majorHAnsi" w:hAnsiTheme="majorHAnsi" w:cstheme="majorHAnsi"/>
          <w:highlight w:val="green"/>
        </w:rPr>
        <w:t>for</w:t>
      </w:r>
      <w:r w:rsidRPr="00627780">
        <w:rPr>
          <w:rStyle w:val="StyleUnderline"/>
          <w:rFonts w:asciiTheme="majorHAnsi" w:hAnsiTheme="majorHAnsi" w:cstheme="majorHAnsi"/>
        </w:rPr>
        <w:t xml:space="preserve"> several </w:t>
      </w:r>
      <w:r w:rsidRPr="00627780">
        <w:rPr>
          <w:rStyle w:val="StyleUnderline"/>
          <w:rFonts w:asciiTheme="majorHAnsi" w:hAnsiTheme="majorHAnsi" w:cstheme="majorHAnsi"/>
          <w:highlight w:val="green"/>
        </w:rPr>
        <w:t>years</w:t>
      </w:r>
      <w:r w:rsidRPr="00627780">
        <w:rPr>
          <w:rStyle w:val="StyleUnderline"/>
          <w:rFonts w:asciiTheme="majorHAnsi" w:hAnsiTheme="majorHAnsi" w:cstheme="majorHAnsi"/>
        </w:rPr>
        <w:t xml:space="preserve"> to come. The lack of government intervention in satellite security does not mean that we can ignore cybersecurity as an issue.</w:t>
      </w:r>
    </w:p>
    <w:p w14:paraId="5A51C0F5"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Private space companies such as SpaceX, </w:t>
      </w:r>
      <w:proofErr w:type="spellStart"/>
      <w:r w:rsidRPr="00627780">
        <w:rPr>
          <w:rFonts w:asciiTheme="majorHAnsi" w:hAnsiTheme="majorHAnsi" w:cstheme="majorHAnsi"/>
        </w:rPr>
        <w:t>OneWeb</w:t>
      </w:r>
      <w:proofErr w:type="spellEnd"/>
      <w:r w:rsidRPr="00627780">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D6465FA"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Private space companies need to start a dialogue with the security research community about their </w:t>
      </w:r>
      <w:proofErr w:type="gramStart"/>
      <w:r w:rsidRPr="00627780">
        <w:rPr>
          <w:rFonts w:asciiTheme="majorHAnsi" w:hAnsiTheme="majorHAnsi" w:cstheme="majorHAnsi"/>
        </w:rPr>
        <w:t>particular challenges</w:t>
      </w:r>
      <w:proofErr w:type="gramEnd"/>
      <w:r w:rsidRPr="00627780">
        <w:rPr>
          <w:rFonts w:asciiTheme="majorHAnsi" w:hAnsiTheme="majorHAnsi" w:cstheme="majorHAnsi"/>
        </w:rPr>
        <w:t xml:space="preserve"> so that we can help. They should also be transparent with the FCC that they need help in securing their infrastructure. </w:t>
      </w:r>
      <w:r w:rsidRPr="00627780">
        <w:rPr>
          <w:rStyle w:val="StyleUnderline"/>
          <w:rFonts w:asciiTheme="majorHAnsi" w:hAnsiTheme="majorHAnsi" w:cstheme="majorHAnsi"/>
        </w:rPr>
        <w:t xml:space="preserve">The last thing we need is for </w:t>
      </w:r>
      <w:r w:rsidRPr="00627780">
        <w:rPr>
          <w:rStyle w:val="StyleUnderline"/>
          <w:rFonts w:asciiTheme="majorHAnsi" w:hAnsiTheme="majorHAnsi" w:cstheme="majorHAnsi"/>
          <w:highlight w:val="green"/>
        </w:rPr>
        <w:t>China or Russia</w:t>
      </w:r>
      <w:r w:rsidRPr="00627780">
        <w:rPr>
          <w:rStyle w:val="StyleUnderline"/>
          <w:rFonts w:asciiTheme="majorHAnsi" w:hAnsiTheme="majorHAnsi" w:cstheme="majorHAnsi"/>
        </w:rPr>
        <w:t xml:space="preserve"> to </w:t>
      </w:r>
      <w:r w:rsidRPr="00627780">
        <w:rPr>
          <w:rStyle w:val="StyleUnderline"/>
          <w:rFonts w:asciiTheme="majorHAnsi" w:hAnsiTheme="majorHAnsi" w:cstheme="majorHAnsi"/>
          <w:highlight w:val="green"/>
        </w:rPr>
        <w:t>take over SpaceX</w:t>
      </w:r>
      <w:r w:rsidRPr="00627780">
        <w:rPr>
          <w:rStyle w:val="StyleUnderline"/>
          <w:rFonts w:asciiTheme="majorHAnsi" w:hAnsiTheme="majorHAnsi" w:cstheme="majorHAnsi"/>
        </w:rPr>
        <w:t xml:space="preserve">’s </w:t>
      </w:r>
      <w:r w:rsidRPr="00627780">
        <w:rPr>
          <w:rStyle w:val="StyleUnderline"/>
          <w:rFonts w:asciiTheme="majorHAnsi" w:hAnsiTheme="majorHAnsi" w:cstheme="majorHAnsi"/>
          <w:highlight w:val="green"/>
        </w:rPr>
        <w:t>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 and wreak havoc</w:t>
      </w:r>
      <w:r w:rsidRPr="00627780">
        <w:rPr>
          <w:rStyle w:val="StyleUnderline"/>
          <w:rFonts w:asciiTheme="majorHAnsi" w:hAnsiTheme="majorHAnsi" w:cstheme="majorHAnsi"/>
        </w:rPr>
        <w:t xml:space="preserve"> on our space assets.</w:t>
      </w:r>
    </w:p>
    <w:p w14:paraId="5FA8DBAB" w14:textId="77777777" w:rsidR="00627780" w:rsidRPr="00627780" w:rsidRDefault="00627780" w:rsidP="00627780">
      <w:pPr>
        <w:rPr>
          <w:rStyle w:val="StyleUnderline"/>
          <w:rFonts w:asciiTheme="majorHAnsi" w:hAnsiTheme="majorHAnsi" w:cstheme="majorHAnsi"/>
        </w:rPr>
      </w:pPr>
    </w:p>
    <w:p w14:paraId="6C0023A2"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Empirics prove it’s possible and likely by state and nonstate actors – especially true given private sector cost cutting.</w:t>
      </w:r>
    </w:p>
    <w:p w14:paraId="5C63E8FF" w14:textId="77777777" w:rsidR="00627780" w:rsidRPr="00627780" w:rsidRDefault="00627780" w:rsidP="00627780">
      <w:pPr>
        <w:rPr>
          <w:rFonts w:asciiTheme="majorHAnsi" w:hAnsiTheme="majorHAnsi" w:cstheme="majorHAnsi"/>
        </w:rPr>
      </w:pPr>
      <w:r w:rsidRPr="00627780">
        <w:rPr>
          <w:rStyle w:val="Style13ptBold"/>
          <w:rFonts w:asciiTheme="majorHAnsi" w:hAnsiTheme="majorHAnsi" w:cstheme="majorHAnsi"/>
        </w:rPr>
        <w:t xml:space="preserve">Akoto 20 </w:t>
      </w:r>
      <w:r w:rsidRPr="00627780">
        <w:rPr>
          <w:rFonts w:asciiTheme="majorHAnsi" w:hAnsiTheme="majorHAnsi" w:cstheme="majorHAnsi"/>
        </w:rPr>
        <w:t xml:space="preserve">“Hackers could shut down satellites -- or turn them into weapons” February 13, </w:t>
      </w:r>
      <w:proofErr w:type="gramStart"/>
      <w:r w:rsidRPr="00627780">
        <w:rPr>
          <w:rFonts w:asciiTheme="majorHAnsi" w:hAnsiTheme="majorHAnsi" w:cstheme="majorHAnsi"/>
        </w:rPr>
        <w:t>2020</w:t>
      </w:r>
      <w:proofErr w:type="gramEnd"/>
      <w:r w:rsidRPr="00627780">
        <w:rPr>
          <w:rFonts w:asciiTheme="majorHAnsi" w:hAnsiTheme="majorHAnsi" w:cstheme="majorHAnsi"/>
        </w:rPr>
        <w:t xml:space="preserve"> William Akoto [a postdoctoral research fellow at the University of Denver.] </w:t>
      </w:r>
      <w:hyperlink r:id="rId29" w:history="1">
        <w:r w:rsidRPr="00627780">
          <w:rPr>
            <w:rStyle w:val="Hyperlink"/>
            <w:rFonts w:asciiTheme="majorHAnsi" w:hAnsiTheme="majorHAnsi" w:cstheme="majorHAnsi"/>
          </w:rPr>
          <w:t>https://www.upi.com/Top_News/Voices/2020/02/13/Hackers-could-shut-down-satellites-or-turn-them-into-weapons/4091581597502/</w:t>
        </w:r>
      </w:hyperlink>
      <w:r w:rsidRPr="00627780">
        <w:rPr>
          <w:rFonts w:asciiTheme="majorHAnsi" w:hAnsiTheme="majorHAnsi" w:cstheme="majorHAnsi"/>
        </w:rPr>
        <w:t xml:space="preserve"> SM</w:t>
      </w:r>
    </w:p>
    <w:p w14:paraId="7FEE753F"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Feb. 13 (UPI) </w:t>
      </w:r>
      <w:r w:rsidRPr="00627780">
        <w:rPr>
          <w:rStyle w:val="StyleUnderline"/>
          <w:rFonts w:asciiTheme="majorHAnsi" w:hAnsiTheme="majorHAnsi" w:cstheme="majorHAnsi"/>
        </w:rPr>
        <w:t xml:space="preserve">-- Last month, </w:t>
      </w:r>
      <w:r w:rsidRPr="00627780">
        <w:rPr>
          <w:rStyle w:val="StyleUnderline"/>
          <w:rFonts w:asciiTheme="majorHAnsi" w:hAnsiTheme="majorHAnsi" w:cstheme="majorHAnsi"/>
          <w:highlight w:val="green"/>
        </w:rPr>
        <w:t>SpaceX</w:t>
      </w:r>
      <w:r w:rsidRPr="00627780">
        <w:rPr>
          <w:rStyle w:val="StyleUnderline"/>
          <w:rFonts w:asciiTheme="majorHAnsi" w:hAnsiTheme="majorHAnsi" w:cstheme="majorHAnsi"/>
        </w:rPr>
        <w:t xml:space="preserve"> became the </w:t>
      </w:r>
      <w:r w:rsidRPr="00627780">
        <w:rPr>
          <w:rStyle w:val="StyleUnderline"/>
          <w:rFonts w:asciiTheme="majorHAnsi" w:hAnsiTheme="majorHAnsi" w:cstheme="majorHAnsi"/>
          <w:highlight w:val="green"/>
        </w:rPr>
        <w:t>operat</w:t>
      </w:r>
      <w:r w:rsidRPr="00627780">
        <w:rPr>
          <w:rStyle w:val="StyleUnderline"/>
          <w:rFonts w:asciiTheme="majorHAnsi" w:hAnsiTheme="majorHAnsi" w:cstheme="majorHAnsi"/>
        </w:rPr>
        <w:t xml:space="preserve">or of </w:t>
      </w:r>
      <w:r w:rsidRPr="00627780">
        <w:rPr>
          <w:rStyle w:val="StyleUnderline"/>
          <w:rFonts w:asciiTheme="majorHAnsi" w:hAnsiTheme="majorHAnsi" w:cstheme="majorHAnsi"/>
          <w:highlight w:val="green"/>
        </w:rPr>
        <w:t>the</w:t>
      </w:r>
      <w:r w:rsidRPr="00627780">
        <w:rPr>
          <w:rStyle w:val="StyleUnderline"/>
          <w:rFonts w:asciiTheme="majorHAnsi" w:hAnsiTheme="majorHAnsi" w:cstheme="majorHAnsi"/>
        </w:rPr>
        <w:t xml:space="preserve"> world's </w:t>
      </w:r>
      <w:r w:rsidRPr="00627780">
        <w:rPr>
          <w:rStyle w:val="StyleUnderline"/>
          <w:rFonts w:asciiTheme="majorHAnsi" w:hAnsiTheme="majorHAnsi" w:cstheme="majorHAnsi"/>
          <w:highlight w:val="green"/>
        </w:rPr>
        <w:t>largest</w:t>
      </w:r>
      <w:r w:rsidRPr="00627780">
        <w:rPr>
          <w:rStyle w:val="StyleUnderline"/>
          <w:rFonts w:asciiTheme="majorHAnsi" w:hAnsiTheme="majorHAnsi" w:cstheme="majorHAnsi"/>
        </w:rPr>
        <w:t xml:space="preserve"> active satellite </w:t>
      </w:r>
      <w:r w:rsidRPr="00627780">
        <w:rPr>
          <w:rStyle w:val="StyleUnderline"/>
          <w:rFonts w:asciiTheme="majorHAnsi" w:hAnsiTheme="majorHAnsi" w:cstheme="majorHAnsi"/>
          <w:highlight w:val="green"/>
        </w:rPr>
        <w:t>constellation</w:t>
      </w:r>
      <w:r w:rsidRPr="00627780">
        <w:rPr>
          <w:rStyle w:val="StyleUnderline"/>
          <w:rFonts w:asciiTheme="majorHAnsi" w:hAnsiTheme="majorHAnsi" w:cstheme="majorHAnsi"/>
        </w:rPr>
        <w:t>. As of the end of January, the company had 242 satellites orbiting the planet with plans to launch 42,000 over the next decade</w:t>
      </w:r>
      <w:r w:rsidRPr="00627780">
        <w:rPr>
          <w:rFonts w:asciiTheme="majorHAnsi" w:hAnsiTheme="majorHAnsi" w:cstheme="majorHAnsi"/>
        </w:rPr>
        <w:t xml:space="preserve">. This is part of its ambitious project to provide Internet access across the globe. </w:t>
      </w:r>
      <w:r w:rsidRPr="00627780">
        <w:rPr>
          <w:rStyle w:val="StyleUnderline"/>
          <w:rFonts w:asciiTheme="majorHAnsi" w:hAnsiTheme="majorHAnsi" w:cstheme="majorHAnsi"/>
          <w:highlight w:val="green"/>
        </w:rPr>
        <w:t>The race to put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 in space is on</w:t>
      </w:r>
      <w:r w:rsidRPr="00627780">
        <w:rPr>
          <w:rStyle w:val="StyleUnderline"/>
          <w:rFonts w:asciiTheme="majorHAnsi" w:hAnsiTheme="majorHAnsi" w:cstheme="majorHAnsi"/>
        </w:rPr>
        <w:t xml:space="preserve">, with </w:t>
      </w:r>
      <w:r w:rsidRPr="00627780">
        <w:rPr>
          <w:rStyle w:val="StyleUnderline"/>
          <w:rFonts w:asciiTheme="majorHAnsi" w:hAnsiTheme="majorHAnsi" w:cstheme="majorHAnsi"/>
          <w:highlight w:val="green"/>
        </w:rPr>
        <w:t>Amazon</w:t>
      </w:r>
      <w:r w:rsidRPr="00627780">
        <w:rPr>
          <w:rStyle w:val="StyleUnderline"/>
          <w:rFonts w:asciiTheme="majorHAnsi" w:hAnsiTheme="majorHAnsi" w:cstheme="majorHAnsi"/>
        </w:rPr>
        <w:t xml:space="preserve">, U.K.-based </w:t>
      </w:r>
      <w:proofErr w:type="spellStart"/>
      <w:r w:rsidRPr="00627780">
        <w:rPr>
          <w:rStyle w:val="StyleUnderline"/>
          <w:rFonts w:asciiTheme="majorHAnsi" w:hAnsiTheme="majorHAnsi" w:cstheme="majorHAnsi"/>
          <w:highlight w:val="green"/>
        </w:rPr>
        <w:t>OneWeb</w:t>
      </w:r>
      <w:proofErr w:type="spellEnd"/>
      <w:r w:rsidRPr="00627780">
        <w:rPr>
          <w:rStyle w:val="StyleUnderline"/>
          <w:rFonts w:asciiTheme="majorHAnsi" w:hAnsiTheme="majorHAnsi" w:cstheme="majorHAnsi"/>
          <w:highlight w:val="green"/>
        </w:rPr>
        <w:t xml:space="preserve"> and other</w:t>
      </w:r>
      <w:r w:rsidRPr="00627780">
        <w:rPr>
          <w:rStyle w:val="StyleUnderline"/>
          <w:rFonts w:asciiTheme="majorHAnsi" w:hAnsiTheme="majorHAnsi" w:cstheme="majorHAnsi"/>
        </w:rPr>
        <w:t xml:space="preserve"> companie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 chomping at the bit to place thousands of satellites in orbit in the coming months.</w:t>
      </w:r>
    </w:p>
    <w:p w14:paraId="7A14E054"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7780">
        <w:rPr>
          <w:rStyle w:val="StyleUnderline"/>
          <w:rFonts w:asciiTheme="majorHAnsi" w:hAnsiTheme="majorHAnsi" w:cstheme="majorHAnsi"/>
        </w:rPr>
        <w:t xml:space="preserve">internationally. As a scholar who studies cyber conflict, I'm keenly aware that this, </w:t>
      </w:r>
      <w:r w:rsidRPr="00627780">
        <w:rPr>
          <w:rStyle w:val="StyleUnderline"/>
          <w:rFonts w:asciiTheme="majorHAnsi" w:hAnsiTheme="majorHAnsi" w:cstheme="majorHAnsi"/>
          <w:highlight w:val="green"/>
        </w:rPr>
        <w:t>coupled with</w:t>
      </w:r>
      <w:r w:rsidRPr="00627780">
        <w:rPr>
          <w:rStyle w:val="StyleUnderline"/>
          <w:rFonts w:asciiTheme="majorHAnsi" w:hAnsiTheme="majorHAnsi" w:cstheme="majorHAnsi"/>
        </w:rPr>
        <w:t xml:space="preserve"> satellites' complex </w:t>
      </w:r>
      <w:r w:rsidRPr="00627780">
        <w:rPr>
          <w:rStyle w:val="StyleUnderline"/>
          <w:rFonts w:asciiTheme="majorHAnsi" w:hAnsiTheme="majorHAnsi" w:cstheme="majorHAnsi"/>
          <w:highlight w:val="green"/>
        </w:rPr>
        <w:t>supply chains</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 xml:space="preserve">and </w:t>
      </w:r>
      <w:r w:rsidRPr="00627780">
        <w:rPr>
          <w:rStyle w:val="StyleUnderline"/>
          <w:rFonts w:asciiTheme="majorHAnsi" w:hAnsiTheme="majorHAnsi" w:cstheme="majorHAnsi"/>
        </w:rPr>
        <w:t xml:space="preserve">layers of </w:t>
      </w:r>
      <w:r w:rsidRPr="00627780">
        <w:rPr>
          <w:rStyle w:val="StyleUnderline"/>
          <w:rFonts w:asciiTheme="majorHAnsi" w:hAnsiTheme="majorHAnsi" w:cstheme="majorHAnsi"/>
          <w:highlight w:val="green"/>
        </w:rPr>
        <w:t>stakeholders, leaves them</w:t>
      </w:r>
      <w:r w:rsidRPr="00627780">
        <w:rPr>
          <w:rStyle w:val="StyleUnderline"/>
          <w:rFonts w:asciiTheme="majorHAnsi" w:hAnsiTheme="majorHAnsi" w:cstheme="majorHAnsi"/>
        </w:rPr>
        <w:t xml:space="preserve"> highly </w:t>
      </w:r>
      <w:r w:rsidRPr="00627780">
        <w:rPr>
          <w:rStyle w:val="StyleUnderline"/>
          <w:rFonts w:asciiTheme="majorHAnsi" w:hAnsiTheme="majorHAnsi" w:cstheme="majorHAnsi"/>
          <w:highlight w:val="green"/>
        </w:rPr>
        <w:t>vulnerable to cyberattacks</w:t>
      </w:r>
      <w:r w:rsidRPr="00627780">
        <w:rPr>
          <w:rStyle w:val="StyleUnderline"/>
          <w:rFonts w:asciiTheme="majorHAnsi" w:hAnsiTheme="majorHAnsi" w:cstheme="majorHAnsi"/>
        </w:rPr>
        <w:t>.</w:t>
      </w:r>
    </w:p>
    <w:p w14:paraId="0DEEECD5"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lastRenderedPageBreak/>
        <w:t>If hackers were to take control of these satellites, the consequences could be dire</w:t>
      </w:r>
      <w:r w:rsidRPr="00627780">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20053AA"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627780">
        <w:rPr>
          <w:rStyle w:val="StyleUnderline"/>
          <w:rFonts w:asciiTheme="majorHAnsi" w:hAnsiTheme="majorHAnsi" w:cstheme="majorHAnsi"/>
          <w:highlight w:val="green"/>
        </w:rPr>
        <w:t>Hackers could alter</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sat</w:t>
      </w:r>
      <w:r w:rsidRPr="00627780">
        <w:rPr>
          <w:rStyle w:val="StyleUnderline"/>
          <w:rFonts w:asciiTheme="majorHAnsi" w:hAnsiTheme="majorHAnsi" w:cstheme="majorHAnsi"/>
        </w:rPr>
        <w:t xml:space="preserve">ellites' </w:t>
      </w:r>
      <w:r w:rsidRPr="00627780">
        <w:rPr>
          <w:rStyle w:val="StyleUnderline"/>
          <w:rFonts w:asciiTheme="majorHAnsi" w:hAnsiTheme="majorHAnsi" w:cstheme="majorHAnsi"/>
          <w:highlight w:val="green"/>
        </w:rPr>
        <w:t>orbits and crash</w:t>
      </w:r>
      <w:r w:rsidRPr="00627780">
        <w:rPr>
          <w:rStyle w:val="StyleUnderline"/>
          <w:rFonts w:asciiTheme="majorHAnsi" w:hAnsiTheme="majorHAnsi" w:cstheme="majorHAnsi"/>
        </w:rPr>
        <w:t xml:space="preserve"> them </w:t>
      </w:r>
      <w:r w:rsidRPr="00627780">
        <w:rPr>
          <w:rStyle w:val="StyleUnderline"/>
          <w:rFonts w:asciiTheme="majorHAnsi" w:hAnsiTheme="majorHAnsi" w:cstheme="majorHAnsi"/>
          <w:highlight w:val="green"/>
        </w:rPr>
        <w:t>into other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 or even the International Space Station.</w:t>
      </w:r>
    </w:p>
    <w:p w14:paraId="019661A6"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Commodity parts</w:t>
      </w:r>
    </w:p>
    <w:p w14:paraId="012CDC53"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10D066A"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627780">
        <w:rPr>
          <w:rStyle w:val="StyleUnderline"/>
          <w:rFonts w:asciiTheme="majorHAnsi" w:hAnsiTheme="majorHAnsi" w:cstheme="majorHAnsi"/>
          <w:highlight w:val="green"/>
        </w:rPr>
        <w:t>With each</w:t>
      </w:r>
      <w:r w:rsidRPr="00627780">
        <w:rPr>
          <w:rStyle w:val="StyleUnderline"/>
          <w:rFonts w:asciiTheme="majorHAnsi" w:hAnsiTheme="majorHAnsi" w:cstheme="majorHAnsi"/>
        </w:rPr>
        <w:t xml:space="preserve"> additional </w:t>
      </w:r>
      <w:r w:rsidRPr="00627780">
        <w:rPr>
          <w:rStyle w:val="StyleUnderline"/>
          <w:rFonts w:asciiTheme="majorHAnsi" w:hAnsiTheme="majorHAnsi" w:cstheme="majorHAnsi"/>
          <w:highlight w:val="green"/>
        </w:rPr>
        <w:t>vendor</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vulnerabilities increase</w:t>
      </w:r>
      <w:r w:rsidRPr="00627780">
        <w:rPr>
          <w:rStyle w:val="StyleUnderline"/>
          <w:rFonts w:asciiTheme="majorHAnsi" w:hAnsiTheme="majorHAnsi" w:cstheme="majorHAnsi"/>
        </w:rPr>
        <w:t xml:space="preserve"> as hackers have multiple opportunities to infiltrate the system.</w:t>
      </w:r>
    </w:p>
    <w:p w14:paraId="5BBBE091"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highlight w:val="green"/>
        </w:rPr>
        <w:t xml:space="preserve">Hacking </w:t>
      </w:r>
      <w:r w:rsidRPr="00627780">
        <w:rPr>
          <w:rStyle w:val="StyleUnderline"/>
          <w:rFonts w:asciiTheme="majorHAnsi" w:hAnsiTheme="majorHAnsi" w:cstheme="majorHAnsi"/>
        </w:rPr>
        <w:t xml:space="preserve">some of these CubeSats may be </w:t>
      </w:r>
      <w:r w:rsidRPr="00627780">
        <w:rPr>
          <w:rStyle w:val="StyleUnderline"/>
          <w:rFonts w:asciiTheme="majorHAnsi" w:hAnsiTheme="majorHAnsi" w:cstheme="majorHAnsi"/>
          <w:highlight w:val="green"/>
        </w:rPr>
        <w:t>as simple as waiting for one</w:t>
      </w:r>
      <w:r w:rsidRPr="00627780">
        <w:rPr>
          <w:rStyle w:val="StyleUnderline"/>
          <w:rFonts w:asciiTheme="majorHAnsi" w:hAnsiTheme="majorHAnsi" w:cstheme="majorHAnsi"/>
        </w:rPr>
        <w:t xml:space="preserve"> of them </w:t>
      </w:r>
      <w:r w:rsidRPr="00627780">
        <w:rPr>
          <w:rStyle w:val="StyleUnderline"/>
          <w:rFonts w:asciiTheme="majorHAnsi" w:hAnsiTheme="majorHAnsi" w:cstheme="majorHAnsi"/>
          <w:highlight w:val="green"/>
        </w:rPr>
        <w:t>to pass overhead</w:t>
      </w:r>
      <w:r w:rsidRPr="00627780">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51A2F3E1" w14:textId="77777777" w:rsidR="00627780" w:rsidRPr="00627780" w:rsidRDefault="00627780" w:rsidP="00627780">
      <w:pPr>
        <w:rPr>
          <w:rFonts w:asciiTheme="majorHAnsi" w:hAnsiTheme="majorHAnsi" w:cstheme="majorHAnsi"/>
          <w:b/>
          <w:u w:val="single"/>
        </w:rPr>
      </w:pPr>
      <w:r w:rsidRPr="00627780">
        <w:rPr>
          <w:rFonts w:asciiTheme="majorHAnsi" w:hAnsiTheme="majorHAnsi" w:cstheme="majorHAnsi"/>
        </w:rPr>
        <w:t>Satellites are typically controlled from ground stations</w:t>
      </w:r>
      <w:r w:rsidRPr="00627780">
        <w:rPr>
          <w:rStyle w:val="StyleUnderline"/>
          <w:rFonts w:asciiTheme="majorHAnsi" w:hAnsiTheme="majorHAnsi" w:cstheme="majorHAnsi"/>
        </w:rPr>
        <w:t xml:space="preserve">. These </w:t>
      </w:r>
      <w:r w:rsidRPr="00627780">
        <w:rPr>
          <w:rStyle w:val="StyleUnderline"/>
          <w:rFonts w:asciiTheme="majorHAnsi" w:hAnsiTheme="majorHAnsi" w:cstheme="majorHAnsi"/>
          <w:highlight w:val="green"/>
        </w:rPr>
        <w:t xml:space="preserve">stations </w:t>
      </w:r>
      <w:r w:rsidRPr="00627780">
        <w:rPr>
          <w:rStyle w:val="StyleUnderline"/>
          <w:rFonts w:asciiTheme="majorHAnsi" w:hAnsiTheme="majorHAnsi" w:cstheme="majorHAnsi"/>
        </w:rPr>
        <w:t xml:space="preserve">run computers with software vulnerabilities that </w:t>
      </w:r>
      <w:r w:rsidRPr="00627780">
        <w:rPr>
          <w:rStyle w:val="StyleUnderline"/>
          <w:rFonts w:asciiTheme="majorHAnsi" w:hAnsiTheme="majorHAnsi" w:cstheme="majorHAnsi"/>
          <w:highlight w:val="green"/>
        </w:rPr>
        <w:t>can be exploited</w:t>
      </w:r>
      <w:r w:rsidRPr="00627780">
        <w:rPr>
          <w:rStyle w:val="StyleUnderline"/>
          <w:rFonts w:asciiTheme="majorHAnsi" w:hAnsiTheme="majorHAnsi" w:cstheme="majorHAnsi"/>
        </w:rPr>
        <w:t xml:space="preserve"> by hackers. If hackers were </w:t>
      </w:r>
      <w:r w:rsidRPr="00627780">
        <w:rPr>
          <w:rStyle w:val="StyleUnderline"/>
          <w:rFonts w:asciiTheme="majorHAnsi" w:hAnsiTheme="majorHAnsi" w:cstheme="majorHAnsi"/>
          <w:highlight w:val="green"/>
        </w:rPr>
        <w:t>to</w:t>
      </w:r>
      <w:r w:rsidRPr="00627780">
        <w:rPr>
          <w:rStyle w:val="StyleUnderline"/>
          <w:rFonts w:asciiTheme="majorHAnsi" w:hAnsiTheme="majorHAnsi" w:cstheme="majorHAnsi"/>
        </w:rPr>
        <w:t xml:space="preserve"> infiltrate these computers, they could </w:t>
      </w:r>
      <w:r w:rsidRPr="00627780">
        <w:rPr>
          <w:rStyle w:val="StyleUnderline"/>
          <w:rFonts w:asciiTheme="majorHAnsi" w:hAnsiTheme="majorHAnsi" w:cstheme="majorHAnsi"/>
          <w:highlight w:val="green"/>
        </w:rPr>
        <w:t>send malicious commands</w:t>
      </w:r>
      <w:r w:rsidRPr="00627780">
        <w:rPr>
          <w:rStyle w:val="StyleUnderline"/>
          <w:rFonts w:asciiTheme="majorHAnsi" w:hAnsiTheme="majorHAnsi" w:cstheme="majorHAnsi"/>
        </w:rPr>
        <w:t xml:space="preserve"> to the satellites.</w:t>
      </w:r>
    </w:p>
    <w:p w14:paraId="7372CEC2"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History of hacks</w:t>
      </w:r>
    </w:p>
    <w:p w14:paraId="1672E862"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highlight w:val="green"/>
        </w:rPr>
        <w:t>This</w:t>
      </w:r>
      <w:r w:rsidRPr="00627780">
        <w:rPr>
          <w:rStyle w:val="StyleUnderline"/>
          <w:rFonts w:asciiTheme="majorHAnsi" w:hAnsiTheme="majorHAnsi" w:cstheme="majorHAnsi"/>
        </w:rPr>
        <w:t xml:space="preserve"> scenario </w:t>
      </w:r>
      <w:r w:rsidRPr="00627780">
        <w:rPr>
          <w:rStyle w:val="StyleUnderline"/>
          <w:rFonts w:asciiTheme="majorHAnsi" w:hAnsiTheme="majorHAnsi" w:cstheme="majorHAnsi"/>
          <w:highlight w:val="green"/>
        </w:rPr>
        <w:t>played out in</w:t>
      </w:r>
      <w:r w:rsidRPr="00627780">
        <w:rPr>
          <w:rStyle w:val="StyleUnderline"/>
          <w:rFonts w:asciiTheme="majorHAnsi" w:hAnsiTheme="majorHAnsi" w:cstheme="majorHAnsi"/>
        </w:rPr>
        <w:t xml:space="preserve"> 19</w:t>
      </w:r>
      <w:r w:rsidRPr="00627780">
        <w:rPr>
          <w:rStyle w:val="StyleUnderline"/>
          <w:rFonts w:asciiTheme="majorHAnsi" w:hAnsiTheme="majorHAnsi" w:cstheme="majorHAnsi"/>
          <w:highlight w:val="green"/>
        </w:rPr>
        <w:t>98</w:t>
      </w:r>
      <w:r w:rsidRPr="00627780">
        <w:rPr>
          <w:rStyle w:val="StyleUnderline"/>
          <w:rFonts w:asciiTheme="majorHAnsi" w:hAnsiTheme="majorHAnsi" w:cstheme="majorHAnsi"/>
        </w:rPr>
        <w:t xml:space="preserve"> when hackers took control of the U.S.-German ROSAT X-Ray satellite.</w:t>
      </w:r>
      <w:r w:rsidRPr="00627780">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7780">
        <w:rPr>
          <w:rStyle w:val="StyleUnderline"/>
          <w:rFonts w:asciiTheme="majorHAnsi" w:hAnsiTheme="majorHAnsi" w:cstheme="majorHAnsi"/>
        </w:rPr>
        <w:t xml:space="preserve">The defunct satellite eventually crashed back to Earth in 2011. </w:t>
      </w:r>
      <w:r w:rsidRPr="00627780">
        <w:rPr>
          <w:rStyle w:val="StyleUnderline"/>
          <w:rFonts w:asciiTheme="majorHAnsi" w:hAnsiTheme="majorHAnsi" w:cstheme="majorHAnsi"/>
          <w:highlight w:val="green"/>
        </w:rPr>
        <w:t>Hackers could</w:t>
      </w:r>
      <w:r w:rsidRPr="00627780">
        <w:rPr>
          <w:rStyle w:val="StyleUnderline"/>
          <w:rFonts w:asciiTheme="majorHAnsi" w:hAnsiTheme="majorHAnsi" w:cstheme="majorHAnsi"/>
        </w:rPr>
        <w:t xml:space="preserve"> also </w:t>
      </w:r>
      <w:r w:rsidRPr="00627780">
        <w:rPr>
          <w:rStyle w:val="StyleUnderline"/>
          <w:rFonts w:asciiTheme="majorHAnsi" w:hAnsiTheme="majorHAnsi" w:cstheme="majorHAnsi"/>
          <w:highlight w:val="green"/>
        </w:rPr>
        <w:t>hold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 for ransom, as</w:t>
      </w:r>
      <w:r w:rsidRPr="00627780">
        <w:rPr>
          <w:rStyle w:val="StyleUnderline"/>
          <w:rFonts w:asciiTheme="majorHAnsi" w:hAnsiTheme="majorHAnsi" w:cstheme="majorHAnsi"/>
        </w:rPr>
        <w:t xml:space="preserve"> happened </w:t>
      </w:r>
      <w:r w:rsidRPr="00627780">
        <w:rPr>
          <w:rStyle w:val="StyleUnderline"/>
          <w:rFonts w:asciiTheme="majorHAnsi" w:hAnsiTheme="majorHAnsi" w:cstheme="majorHAnsi"/>
          <w:highlight w:val="green"/>
        </w:rPr>
        <w:t>in</w:t>
      </w:r>
      <w:r w:rsidRPr="00627780">
        <w:rPr>
          <w:rStyle w:val="StyleUnderline"/>
          <w:rFonts w:asciiTheme="majorHAnsi" w:hAnsiTheme="majorHAnsi" w:cstheme="majorHAnsi"/>
        </w:rPr>
        <w:t xml:space="preserve"> 19</w:t>
      </w:r>
      <w:r w:rsidRPr="00627780">
        <w:rPr>
          <w:rStyle w:val="StyleUnderline"/>
          <w:rFonts w:asciiTheme="majorHAnsi" w:hAnsiTheme="majorHAnsi" w:cstheme="majorHAnsi"/>
          <w:highlight w:val="green"/>
        </w:rPr>
        <w:t>99</w:t>
      </w:r>
      <w:r w:rsidRPr="00627780">
        <w:rPr>
          <w:rStyle w:val="StyleUnderline"/>
          <w:rFonts w:asciiTheme="majorHAnsi" w:hAnsiTheme="majorHAnsi" w:cstheme="majorHAnsi"/>
        </w:rPr>
        <w:t xml:space="preserve"> when hackers took control of the U.K.'s </w:t>
      </w:r>
      <w:proofErr w:type="spellStart"/>
      <w:r w:rsidRPr="00627780">
        <w:rPr>
          <w:rStyle w:val="StyleUnderline"/>
          <w:rFonts w:asciiTheme="majorHAnsi" w:hAnsiTheme="majorHAnsi" w:cstheme="majorHAnsi"/>
        </w:rPr>
        <w:t>SkyNet</w:t>
      </w:r>
      <w:proofErr w:type="spellEnd"/>
      <w:r w:rsidRPr="00627780">
        <w:rPr>
          <w:rStyle w:val="StyleUnderline"/>
          <w:rFonts w:asciiTheme="majorHAnsi" w:hAnsiTheme="majorHAnsi" w:cstheme="majorHAnsi"/>
        </w:rPr>
        <w:t xml:space="preserve"> satellites.</w:t>
      </w:r>
    </w:p>
    <w:p w14:paraId="5149AD79"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Over the years, </w:t>
      </w:r>
      <w:r w:rsidRPr="00627780">
        <w:rPr>
          <w:rStyle w:val="StyleUnderline"/>
          <w:rFonts w:asciiTheme="majorHAnsi" w:hAnsiTheme="majorHAnsi" w:cstheme="majorHAnsi"/>
          <w:highlight w:val="green"/>
        </w:rPr>
        <w:t>the threat</w:t>
      </w:r>
      <w:r w:rsidRPr="00627780">
        <w:rPr>
          <w:rStyle w:val="StyleUnderline"/>
          <w:rFonts w:asciiTheme="majorHAnsi" w:hAnsiTheme="majorHAnsi" w:cstheme="majorHAnsi"/>
        </w:rPr>
        <w:t xml:space="preserve"> of cyberattacks on satellites </w:t>
      </w:r>
      <w:r w:rsidRPr="00627780">
        <w:rPr>
          <w:rStyle w:val="StyleUnderline"/>
          <w:rFonts w:asciiTheme="majorHAnsi" w:hAnsiTheme="majorHAnsi" w:cstheme="majorHAnsi"/>
          <w:highlight w:val="green"/>
        </w:rPr>
        <w:t>has gotten more dire. In</w:t>
      </w:r>
      <w:r w:rsidRPr="00627780">
        <w:rPr>
          <w:rStyle w:val="StyleUnderline"/>
          <w:rFonts w:asciiTheme="majorHAnsi" w:hAnsiTheme="majorHAnsi" w:cstheme="majorHAnsi"/>
        </w:rPr>
        <w:t xml:space="preserve"> 20</w:t>
      </w:r>
      <w:r w:rsidRPr="00627780">
        <w:rPr>
          <w:rStyle w:val="StyleUnderline"/>
          <w:rFonts w:asciiTheme="majorHAnsi" w:hAnsiTheme="majorHAnsi" w:cstheme="majorHAnsi"/>
          <w:highlight w:val="green"/>
        </w:rPr>
        <w:t>08</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hackers</w:t>
      </w:r>
      <w:r w:rsidRPr="00627780">
        <w:rPr>
          <w:rStyle w:val="StyleUnderline"/>
          <w:rFonts w:asciiTheme="majorHAnsi" w:hAnsiTheme="majorHAnsi" w:cstheme="majorHAnsi"/>
        </w:rPr>
        <w:t xml:space="preserve">, possibly from China, reportedly </w:t>
      </w:r>
      <w:r w:rsidRPr="00627780">
        <w:rPr>
          <w:rStyle w:val="StyleUnderline"/>
          <w:rFonts w:asciiTheme="majorHAnsi" w:hAnsiTheme="majorHAnsi" w:cstheme="majorHAnsi"/>
          <w:highlight w:val="green"/>
        </w:rPr>
        <w:t>took full control of two NASA 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w:t>
      </w:r>
      <w:r w:rsidRPr="00627780">
        <w:rPr>
          <w:rStyle w:val="StyleUnderline"/>
          <w:rFonts w:asciiTheme="majorHAnsi" w:hAnsiTheme="majorHAnsi" w:cstheme="majorHAnsi"/>
        </w:rPr>
        <w:t xml:space="preserve">, one for about two minutes and the other for about nine minutes. </w:t>
      </w:r>
      <w:r w:rsidRPr="00627780">
        <w:rPr>
          <w:rStyle w:val="StyleUnderline"/>
          <w:rFonts w:asciiTheme="majorHAnsi" w:hAnsiTheme="majorHAnsi" w:cstheme="majorHAnsi"/>
          <w:highlight w:val="green"/>
        </w:rPr>
        <w:t>In</w:t>
      </w:r>
      <w:r w:rsidRPr="00627780">
        <w:rPr>
          <w:rStyle w:val="StyleUnderline"/>
          <w:rFonts w:asciiTheme="majorHAnsi" w:hAnsiTheme="majorHAnsi" w:cstheme="majorHAnsi"/>
        </w:rPr>
        <w:t xml:space="preserve"> 20</w:t>
      </w:r>
      <w:r w:rsidRPr="00627780">
        <w:rPr>
          <w:rStyle w:val="StyleUnderline"/>
          <w:rFonts w:asciiTheme="majorHAnsi" w:hAnsiTheme="majorHAnsi" w:cstheme="majorHAnsi"/>
          <w:highlight w:val="green"/>
        </w:rPr>
        <w:t>18, another group</w:t>
      </w:r>
      <w:r w:rsidRPr="00627780">
        <w:rPr>
          <w:rStyle w:val="StyleUnderline"/>
          <w:rFonts w:asciiTheme="majorHAnsi" w:hAnsiTheme="majorHAnsi" w:cstheme="majorHAnsi"/>
        </w:rPr>
        <w:t xml:space="preserve"> of </w:t>
      </w:r>
      <w:r w:rsidRPr="00627780">
        <w:rPr>
          <w:rStyle w:val="StyleUnderline"/>
          <w:rFonts w:asciiTheme="majorHAnsi" w:hAnsiTheme="majorHAnsi" w:cstheme="majorHAnsi"/>
        </w:rPr>
        <w:lastRenderedPageBreak/>
        <w:t xml:space="preserve">Chinese state-backed hackers reportedly </w:t>
      </w:r>
      <w:r w:rsidRPr="00627780">
        <w:rPr>
          <w:rStyle w:val="StyleUnderline"/>
          <w:rFonts w:asciiTheme="majorHAnsi" w:hAnsiTheme="majorHAnsi" w:cstheme="majorHAnsi"/>
          <w:highlight w:val="green"/>
        </w:rPr>
        <w:t>launched a sophisticated</w:t>
      </w:r>
      <w:r w:rsidRPr="00627780">
        <w:rPr>
          <w:rStyle w:val="StyleUnderline"/>
          <w:rFonts w:asciiTheme="majorHAnsi" w:hAnsiTheme="majorHAnsi" w:cstheme="majorHAnsi"/>
        </w:rPr>
        <w:t xml:space="preserve"> hacking </w:t>
      </w:r>
      <w:r w:rsidRPr="00627780">
        <w:rPr>
          <w:rStyle w:val="StyleUnderline"/>
          <w:rFonts w:asciiTheme="majorHAnsi" w:hAnsiTheme="majorHAnsi" w:cstheme="majorHAnsi"/>
          <w:highlight w:val="green"/>
        </w:rPr>
        <w:t>campaign</w:t>
      </w:r>
      <w:r w:rsidRPr="00627780">
        <w:rPr>
          <w:rStyle w:val="StyleUnderline"/>
          <w:rFonts w:asciiTheme="majorHAnsi" w:hAnsiTheme="majorHAnsi" w:cstheme="majorHAnsi"/>
        </w:rPr>
        <w:t xml:space="preserve"> aimed </w:t>
      </w:r>
      <w:r w:rsidRPr="00627780">
        <w:rPr>
          <w:rStyle w:val="StyleUnderline"/>
          <w:rFonts w:asciiTheme="majorHAnsi" w:hAnsiTheme="majorHAnsi" w:cstheme="majorHAnsi"/>
          <w:highlight w:val="green"/>
        </w:rPr>
        <w:t>at</w:t>
      </w:r>
      <w:r w:rsidRPr="00627780">
        <w:rPr>
          <w:rStyle w:val="StyleUnderline"/>
          <w:rFonts w:asciiTheme="majorHAnsi" w:hAnsiTheme="majorHAnsi" w:cstheme="majorHAnsi"/>
        </w:rPr>
        <w:t xml:space="preserve"> satellite </w:t>
      </w:r>
      <w:r w:rsidRPr="00627780">
        <w:rPr>
          <w:rStyle w:val="StyleUnderline"/>
          <w:rFonts w:asciiTheme="majorHAnsi" w:hAnsiTheme="majorHAnsi" w:cstheme="majorHAnsi"/>
          <w:highlight w:val="green"/>
        </w:rPr>
        <w:t>operators and</w:t>
      </w:r>
      <w:r w:rsidRPr="00627780">
        <w:rPr>
          <w:rStyle w:val="StyleUnderline"/>
          <w:rFonts w:asciiTheme="majorHAnsi" w:hAnsiTheme="majorHAnsi" w:cstheme="majorHAnsi"/>
        </w:rPr>
        <w:t xml:space="preserve"> defense </w:t>
      </w:r>
      <w:r w:rsidRPr="00627780">
        <w:rPr>
          <w:rStyle w:val="StyleUnderline"/>
          <w:rFonts w:asciiTheme="majorHAnsi" w:hAnsiTheme="majorHAnsi" w:cstheme="majorHAnsi"/>
          <w:highlight w:val="green"/>
        </w:rPr>
        <w:t>contractors</w:t>
      </w:r>
      <w:r w:rsidRPr="00627780">
        <w:rPr>
          <w:rStyle w:val="StyleUnderline"/>
          <w:rFonts w:asciiTheme="majorHAnsi" w:hAnsiTheme="majorHAnsi" w:cstheme="majorHAnsi"/>
        </w:rPr>
        <w:t>. Iranian hacking groups have also attempted similar attacks.</w:t>
      </w:r>
    </w:p>
    <w:p w14:paraId="1290EBCD"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Although the U.S. Department of Defense and National Security Agency have made some efforts to address space cybersecurity, the pace has been slow. </w:t>
      </w:r>
      <w:r w:rsidRPr="00627780">
        <w:rPr>
          <w:rStyle w:val="StyleUnderline"/>
          <w:rFonts w:asciiTheme="majorHAnsi" w:hAnsiTheme="majorHAnsi" w:cstheme="majorHAnsi"/>
          <w:highlight w:val="green"/>
        </w:rPr>
        <w:t>There are no</w:t>
      </w:r>
      <w:r w:rsidRPr="00627780">
        <w:rPr>
          <w:rStyle w:val="StyleUnderline"/>
          <w:rFonts w:asciiTheme="majorHAnsi" w:hAnsiTheme="majorHAnsi" w:cstheme="majorHAnsi"/>
        </w:rPr>
        <w:t xml:space="preserve"> cybersecurity </w:t>
      </w:r>
      <w:r w:rsidRPr="00627780">
        <w:rPr>
          <w:rStyle w:val="StyleUnderline"/>
          <w:rFonts w:asciiTheme="majorHAnsi" w:hAnsiTheme="majorHAnsi" w:cstheme="majorHAnsi"/>
          <w:highlight w:val="green"/>
        </w:rPr>
        <w:t>standards</w:t>
      </w:r>
      <w:r w:rsidRPr="00627780">
        <w:rPr>
          <w:rStyle w:val="StyleUnderline"/>
          <w:rFonts w:asciiTheme="majorHAnsi" w:hAnsiTheme="majorHAnsi" w:cstheme="majorHAnsi"/>
        </w:rPr>
        <w:t xml:space="preserve"> for satellites </w:t>
      </w:r>
      <w:r w:rsidRPr="00627780">
        <w:rPr>
          <w:rStyle w:val="StyleUnderline"/>
          <w:rFonts w:asciiTheme="majorHAnsi" w:hAnsiTheme="majorHAnsi" w:cstheme="majorHAnsi"/>
          <w:highlight w:val="green"/>
        </w:rPr>
        <w:t>and no</w:t>
      </w:r>
      <w:r w:rsidRPr="00627780">
        <w:rPr>
          <w:rStyle w:val="StyleUnderline"/>
          <w:rFonts w:asciiTheme="majorHAnsi" w:hAnsiTheme="majorHAnsi" w:cstheme="majorHAnsi"/>
        </w:rPr>
        <w:t xml:space="preserve"> governing </w:t>
      </w:r>
      <w:r w:rsidRPr="00627780">
        <w:rPr>
          <w:rStyle w:val="StyleUnderline"/>
          <w:rFonts w:asciiTheme="majorHAnsi" w:hAnsiTheme="majorHAnsi" w:cstheme="majorHAnsi"/>
          <w:highlight w:val="green"/>
        </w:rPr>
        <w:t>body to regulate</w:t>
      </w:r>
      <w:r w:rsidRPr="00627780">
        <w:rPr>
          <w:rStyle w:val="StyleUnderline"/>
          <w:rFonts w:asciiTheme="majorHAnsi" w:hAnsiTheme="majorHAnsi" w:cstheme="majorHAnsi"/>
        </w:rPr>
        <w:t xml:space="preserve"> and ensure their cybersecurity. </w:t>
      </w:r>
      <w:r w:rsidRPr="00627780">
        <w:rPr>
          <w:rStyle w:val="StyleUnderline"/>
          <w:rFonts w:asciiTheme="majorHAnsi" w:hAnsiTheme="majorHAnsi" w:cstheme="majorHAnsi"/>
          <w:highlight w:val="green"/>
        </w:rPr>
        <w:t>Even if</w:t>
      </w:r>
      <w:r w:rsidRPr="00627780">
        <w:rPr>
          <w:rStyle w:val="StyleUnderline"/>
          <w:rFonts w:asciiTheme="majorHAnsi" w:hAnsiTheme="majorHAnsi" w:cstheme="majorHAnsi"/>
        </w:rPr>
        <w:t xml:space="preserve"> common </w:t>
      </w:r>
      <w:r w:rsidRPr="00627780">
        <w:rPr>
          <w:rStyle w:val="StyleUnderline"/>
          <w:rFonts w:asciiTheme="majorHAnsi" w:hAnsiTheme="majorHAnsi" w:cstheme="majorHAnsi"/>
          <w:highlight w:val="green"/>
        </w:rPr>
        <w:t>standards could be developed, there are no</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mechanisms</w:t>
      </w:r>
      <w:r w:rsidRPr="00627780">
        <w:rPr>
          <w:rStyle w:val="StyleUnderline"/>
          <w:rFonts w:asciiTheme="majorHAnsi" w:hAnsiTheme="majorHAnsi" w:cstheme="majorHAnsi"/>
        </w:rPr>
        <w:t xml:space="preserve"> in place </w:t>
      </w:r>
      <w:r w:rsidRPr="00627780">
        <w:rPr>
          <w:rStyle w:val="StyleUnderline"/>
          <w:rFonts w:asciiTheme="majorHAnsi" w:hAnsiTheme="majorHAnsi" w:cstheme="majorHAnsi"/>
          <w:highlight w:val="green"/>
        </w:rPr>
        <w:t>to enforce</w:t>
      </w:r>
      <w:r w:rsidRPr="00627780">
        <w:rPr>
          <w:rStyle w:val="StyleUnderline"/>
          <w:rFonts w:asciiTheme="majorHAnsi" w:hAnsiTheme="majorHAnsi" w:cstheme="majorHAnsi"/>
        </w:rPr>
        <w:t xml:space="preserve"> them. This means </w:t>
      </w:r>
      <w:r w:rsidRPr="00627780">
        <w:rPr>
          <w:rStyle w:val="StyleUnderline"/>
          <w:rFonts w:asciiTheme="majorHAnsi" w:hAnsiTheme="majorHAnsi" w:cstheme="majorHAnsi"/>
          <w:highlight w:val="green"/>
        </w:rPr>
        <w:t>responsibility</w:t>
      </w:r>
      <w:r w:rsidRPr="00627780">
        <w:rPr>
          <w:rStyle w:val="StyleUnderline"/>
          <w:rFonts w:asciiTheme="majorHAnsi" w:hAnsiTheme="majorHAnsi" w:cstheme="majorHAnsi"/>
        </w:rPr>
        <w:t xml:space="preserve"> for satellite cybersecurity </w:t>
      </w:r>
      <w:r w:rsidRPr="00627780">
        <w:rPr>
          <w:rStyle w:val="StyleUnderline"/>
          <w:rFonts w:asciiTheme="majorHAnsi" w:hAnsiTheme="majorHAnsi" w:cstheme="majorHAnsi"/>
          <w:highlight w:val="green"/>
        </w:rPr>
        <w:t>falls to</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individual companies</w:t>
      </w:r>
      <w:r w:rsidRPr="00627780">
        <w:rPr>
          <w:rStyle w:val="StyleUnderline"/>
          <w:rFonts w:asciiTheme="majorHAnsi" w:hAnsiTheme="majorHAnsi" w:cstheme="majorHAnsi"/>
        </w:rPr>
        <w:t xml:space="preserve"> that build and operate them.</w:t>
      </w:r>
    </w:p>
    <w:p w14:paraId="5CB2E014"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highlight w:val="green"/>
        </w:rPr>
        <w:t>As they compete</w:t>
      </w:r>
      <w:r w:rsidRPr="00627780">
        <w:rPr>
          <w:rStyle w:val="StyleUnderline"/>
          <w:rFonts w:asciiTheme="majorHAnsi" w:hAnsiTheme="majorHAnsi" w:cstheme="majorHAnsi"/>
        </w:rPr>
        <w:t xml:space="preserve"> to be the dominant satellite operator, SpaceX and rival </w:t>
      </w:r>
      <w:r w:rsidRPr="00627780">
        <w:rPr>
          <w:rStyle w:val="StyleUnderline"/>
          <w:rFonts w:asciiTheme="majorHAnsi" w:hAnsiTheme="majorHAnsi" w:cstheme="majorHAnsi"/>
          <w:highlight w:val="green"/>
        </w:rPr>
        <w:t>companies</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are under</w:t>
      </w:r>
      <w:r w:rsidRPr="00627780">
        <w:rPr>
          <w:rStyle w:val="StyleUnderline"/>
          <w:rFonts w:asciiTheme="majorHAnsi" w:hAnsiTheme="majorHAnsi" w:cstheme="majorHAnsi"/>
        </w:rPr>
        <w:t xml:space="preserve"> increasing </w:t>
      </w:r>
      <w:r w:rsidRPr="00627780">
        <w:rPr>
          <w:rStyle w:val="StyleUnderline"/>
          <w:rFonts w:asciiTheme="majorHAnsi" w:hAnsiTheme="majorHAnsi" w:cstheme="majorHAnsi"/>
          <w:highlight w:val="green"/>
        </w:rPr>
        <w:t>pressure to cut costs</w:t>
      </w:r>
      <w:r w:rsidRPr="00627780">
        <w:rPr>
          <w:rStyle w:val="StyleUnderline"/>
          <w:rFonts w:asciiTheme="majorHAnsi" w:hAnsiTheme="majorHAnsi" w:cstheme="majorHAnsi"/>
        </w:rPr>
        <w:t xml:space="preserve">. There is also pressure to speed up development and production. </w:t>
      </w:r>
      <w:r w:rsidRPr="00627780">
        <w:rPr>
          <w:rStyle w:val="StyleUnderline"/>
          <w:rFonts w:asciiTheme="majorHAnsi" w:hAnsiTheme="majorHAnsi" w:cstheme="majorHAnsi"/>
          <w:highlight w:val="green"/>
        </w:rPr>
        <w:t>This makes it tempting</w:t>
      </w:r>
      <w:r w:rsidRPr="00627780">
        <w:rPr>
          <w:rStyle w:val="StyleUnderline"/>
          <w:rFonts w:asciiTheme="majorHAnsi" w:hAnsiTheme="majorHAnsi" w:cstheme="majorHAnsi"/>
        </w:rPr>
        <w:t xml:space="preserve"> for the companies </w:t>
      </w:r>
      <w:r w:rsidRPr="00627780">
        <w:rPr>
          <w:rStyle w:val="StyleUnderline"/>
          <w:rFonts w:asciiTheme="majorHAnsi" w:hAnsiTheme="majorHAnsi" w:cstheme="majorHAnsi"/>
          <w:highlight w:val="green"/>
        </w:rPr>
        <w:t>to cut corners</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in</w:t>
      </w:r>
      <w:r w:rsidRPr="00627780">
        <w:rPr>
          <w:rStyle w:val="StyleUnderline"/>
          <w:rFonts w:asciiTheme="majorHAnsi" w:hAnsiTheme="majorHAnsi" w:cstheme="majorHAnsi"/>
        </w:rPr>
        <w:t xml:space="preserve"> areas like </w:t>
      </w:r>
      <w:r w:rsidRPr="00627780">
        <w:rPr>
          <w:rStyle w:val="StyleUnderline"/>
          <w:rFonts w:asciiTheme="majorHAnsi" w:hAnsiTheme="majorHAnsi" w:cstheme="majorHAnsi"/>
          <w:highlight w:val="green"/>
        </w:rPr>
        <w:t>cybersecurity</w:t>
      </w:r>
      <w:r w:rsidRPr="00627780">
        <w:rPr>
          <w:rStyle w:val="StyleUnderline"/>
          <w:rFonts w:asciiTheme="majorHAnsi" w:hAnsiTheme="majorHAnsi" w:cstheme="majorHAnsi"/>
        </w:rPr>
        <w:t xml:space="preserve"> that are secondary to </w:t>
      </w:r>
      <w:proofErr w:type="gramStart"/>
      <w:r w:rsidRPr="00627780">
        <w:rPr>
          <w:rStyle w:val="StyleUnderline"/>
          <w:rFonts w:asciiTheme="majorHAnsi" w:hAnsiTheme="majorHAnsi" w:cstheme="majorHAnsi"/>
        </w:rPr>
        <w:t>actually getting</w:t>
      </w:r>
      <w:proofErr w:type="gramEnd"/>
      <w:r w:rsidRPr="00627780">
        <w:rPr>
          <w:rStyle w:val="StyleUnderline"/>
          <w:rFonts w:asciiTheme="majorHAnsi" w:hAnsiTheme="majorHAnsi" w:cstheme="majorHAnsi"/>
        </w:rPr>
        <w:t xml:space="preserve"> these satellites in space.</w:t>
      </w:r>
    </w:p>
    <w:p w14:paraId="554B397A" w14:textId="77777777" w:rsidR="00627780" w:rsidRPr="00627780" w:rsidRDefault="00627780" w:rsidP="00627780">
      <w:pPr>
        <w:rPr>
          <w:rFonts w:asciiTheme="majorHAnsi" w:hAnsiTheme="majorHAnsi" w:cstheme="majorHAnsi"/>
        </w:rPr>
      </w:pPr>
    </w:p>
    <w:p w14:paraId="41E8F1D6" w14:textId="77777777" w:rsidR="00627780" w:rsidRPr="00627780" w:rsidRDefault="00627780" w:rsidP="00627780">
      <w:pPr>
        <w:rPr>
          <w:rFonts w:asciiTheme="majorHAnsi" w:hAnsiTheme="majorHAnsi" w:cstheme="majorHAnsi"/>
        </w:rPr>
      </w:pPr>
    </w:p>
    <w:p w14:paraId="20926387"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Nuke war causes extinction – Ice Age, famines, and war won’t stay limited</w:t>
      </w:r>
    </w:p>
    <w:p w14:paraId="2B010225"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Edwards 17</w:t>
      </w:r>
      <w:r w:rsidRPr="00627780">
        <w:rPr>
          <w:rFonts w:asciiTheme="majorHAnsi" w:hAnsiTheme="majorHAnsi" w:cstheme="majorHAnsi"/>
        </w:rPr>
        <w:t xml:space="preserve"> [Paul N. Edwards, CISAC’s William J. Perry Fellow in International Security at Stanford’s Freeman </w:t>
      </w:r>
      <w:proofErr w:type="spellStart"/>
      <w:r w:rsidRPr="00627780">
        <w:rPr>
          <w:rFonts w:asciiTheme="majorHAnsi" w:hAnsiTheme="majorHAnsi" w:cstheme="majorHAnsi"/>
        </w:rPr>
        <w:t>Spogli</w:t>
      </w:r>
      <w:proofErr w:type="spellEnd"/>
      <w:r w:rsidRPr="00627780">
        <w:rPr>
          <w:rFonts w:asciiTheme="majorHAnsi" w:hAnsiTheme="majorHAnsi" w:cstheme="majorHAnsi"/>
        </w:rPr>
        <w:t xml:space="preserve"> Institute for International Studies. Being interviewed by </w:t>
      </w:r>
      <w:proofErr w:type="spellStart"/>
      <w:r w:rsidRPr="00627780">
        <w:rPr>
          <w:rFonts w:asciiTheme="majorHAnsi" w:hAnsiTheme="majorHAnsi" w:cstheme="majorHAnsi"/>
        </w:rPr>
        <w:t>EarthSky</w:t>
      </w:r>
      <w:proofErr w:type="spellEnd"/>
      <w:r w:rsidRPr="00627780">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60BBFF96"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In the nuclear conversation, what are we not talking about that we should be?</w:t>
      </w:r>
    </w:p>
    <w:p w14:paraId="2748F589"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We are not talking enough about the climatic effects of nuclear</w:t>
      </w:r>
      <w:r w:rsidRPr="00627780">
        <w:rPr>
          <w:rStyle w:val="Emphasis"/>
          <w:rFonts w:asciiTheme="majorHAnsi" w:hAnsiTheme="majorHAnsi" w:cstheme="majorHAnsi"/>
          <w:szCs w:val="26"/>
        </w:rPr>
        <w:t xml:space="preserve"> war</w:t>
      </w:r>
      <w:r w:rsidRPr="0062778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627780">
        <w:rPr>
          <w:rStyle w:val="StyleUnderline"/>
          <w:rFonts w:asciiTheme="majorHAnsi" w:hAnsiTheme="majorHAnsi" w:cstheme="majorHAnsi"/>
        </w:rPr>
        <w:t xml:space="preserve">this aspect of nuclear war has faded from view. That’s not good. In the mid-2000s, </w:t>
      </w:r>
      <w:r w:rsidRPr="00627780">
        <w:rPr>
          <w:rStyle w:val="StyleUnderline"/>
          <w:rFonts w:asciiTheme="majorHAnsi" w:hAnsiTheme="majorHAnsi" w:cstheme="majorHAnsi"/>
          <w:highlight w:val="green"/>
        </w:rPr>
        <w:t>climate scientists</w:t>
      </w:r>
      <w:r w:rsidRPr="00627780">
        <w:rPr>
          <w:rFonts w:asciiTheme="majorHAnsi" w:hAnsiTheme="majorHAnsi" w:cstheme="majorHAnsi"/>
          <w:szCs w:val="26"/>
        </w:rPr>
        <w:t xml:space="preserve"> such as Alan </w:t>
      </w:r>
      <w:proofErr w:type="spellStart"/>
      <w:r w:rsidRPr="00627780">
        <w:rPr>
          <w:rFonts w:asciiTheme="majorHAnsi" w:hAnsiTheme="majorHAnsi" w:cstheme="majorHAnsi"/>
          <w:szCs w:val="26"/>
        </w:rPr>
        <w:t>Robock</w:t>
      </w:r>
      <w:proofErr w:type="spellEnd"/>
      <w:r w:rsidRPr="00627780">
        <w:rPr>
          <w:rFonts w:asciiTheme="majorHAnsi" w:hAnsiTheme="majorHAnsi" w:cstheme="majorHAnsi"/>
          <w:szCs w:val="26"/>
        </w:rPr>
        <w:t xml:space="preserve"> (Rutgers) </w:t>
      </w:r>
      <w:r w:rsidRPr="00627780">
        <w:rPr>
          <w:rStyle w:val="StyleUnderline"/>
          <w:rFonts w:asciiTheme="majorHAnsi" w:hAnsiTheme="majorHAnsi" w:cstheme="majorHAnsi"/>
        </w:rPr>
        <w:t xml:space="preserve">took another look at nuclear winter theory. This time around, they </w:t>
      </w:r>
      <w:r w:rsidRPr="00627780">
        <w:rPr>
          <w:rStyle w:val="StyleUnderline"/>
          <w:rFonts w:asciiTheme="majorHAnsi" w:hAnsiTheme="majorHAnsi" w:cstheme="majorHAnsi"/>
          <w:highlight w:val="green"/>
        </w:rPr>
        <w:t xml:space="preserve">used </w:t>
      </w:r>
      <w:proofErr w:type="gramStart"/>
      <w:r w:rsidRPr="00627780">
        <w:rPr>
          <w:rStyle w:val="StyleUnderline"/>
          <w:rFonts w:asciiTheme="majorHAnsi" w:hAnsiTheme="majorHAnsi" w:cstheme="majorHAnsi"/>
        </w:rPr>
        <w:t>much-</w:t>
      </w:r>
      <w:r w:rsidRPr="00627780">
        <w:rPr>
          <w:rStyle w:val="StyleUnderline"/>
          <w:rFonts w:asciiTheme="majorHAnsi" w:hAnsiTheme="majorHAnsi" w:cstheme="majorHAnsi"/>
          <w:highlight w:val="green"/>
        </w:rPr>
        <w:t>improved</w:t>
      </w:r>
      <w:proofErr w:type="gramEnd"/>
      <w:r w:rsidRPr="00627780">
        <w:rPr>
          <w:rStyle w:val="StyleUnderline"/>
          <w:rFonts w:asciiTheme="majorHAnsi" w:hAnsiTheme="majorHAnsi" w:cstheme="majorHAnsi"/>
        </w:rPr>
        <w:t xml:space="preserve"> and much more detailed climate </w:t>
      </w:r>
      <w:r w:rsidRPr="00627780">
        <w:rPr>
          <w:rStyle w:val="StyleUnderline"/>
          <w:rFonts w:asciiTheme="majorHAnsi" w:hAnsiTheme="majorHAnsi" w:cstheme="majorHAnsi"/>
          <w:highlight w:val="green"/>
        </w:rPr>
        <w:t>models</w:t>
      </w:r>
      <w:r w:rsidRPr="00627780">
        <w:rPr>
          <w:rStyle w:val="StyleUnderline"/>
          <w:rFonts w:asciiTheme="majorHAnsi" w:hAnsiTheme="majorHAnsi" w:cstheme="majorHAnsi"/>
        </w:rPr>
        <w:t xml:space="preserve"> than those available 20 years earlier</w:t>
      </w:r>
      <w:r w:rsidRPr="0062778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7780">
        <w:rPr>
          <w:rFonts w:asciiTheme="majorHAnsi" w:hAnsiTheme="majorHAnsi" w:cstheme="majorHAnsi"/>
          <w:szCs w:val="26"/>
        </w:rPr>
        <w:t>soot</w:t>
      </w:r>
      <w:proofErr w:type="gramEnd"/>
      <w:r w:rsidRPr="00627780">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7780">
        <w:rPr>
          <w:rFonts w:asciiTheme="majorHAnsi" w:hAnsiTheme="majorHAnsi" w:cstheme="majorHAnsi"/>
          <w:szCs w:val="26"/>
        </w:rPr>
        <w:t>really significant</w:t>
      </w:r>
      <w:proofErr w:type="gramEnd"/>
      <w:r w:rsidRPr="00627780">
        <w:rPr>
          <w:rFonts w:asciiTheme="majorHAnsi" w:hAnsiTheme="majorHAnsi" w:cstheme="majorHAnsi"/>
          <w:szCs w:val="26"/>
        </w:rPr>
        <w:t xml:space="preserve"> food shortages. </w:t>
      </w:r>
      <w:proofErr w:type="gramStart"/>
      <w:r w:rsidRPr="00627780">
        <w:rPr>
          <w:rFonts w:asciiTheme="majorHAnsi" w:hAnsiTheme="majorHAnsi" w:cstheme="majorHAnsi"/>
          <w:szCs w:val="26"/>
        </w:rPr>
        <w:t>So</w:t>
      </w:r>
      <w:proofErr w:type="gramEnd"/>
      <w:r w:rsidRPr="00627780">
        <w:rPr>
          <w:rFonts w:asciiTheme="majorHAnsi" w:hAnsiTheme="majorHAnsi" w:cstheme="majorHAnsi"/>
          <w:szCs w:val="26"/>
        </w:rPr>
        <w:t xml:space="preserve"> the climatic effects of even a relatively small nuclear war would be planet-wide. What about a larger-scale conflict? A </w:t>
      </w:r>
      <w:r w:rsidRPr="00627780">
        <w:rPr>
          <w:rStyle w:val="StyleUnderline"/>
          <w:rFonts w:asciiTheme="majorHAnsi" w:hAnsiTheme="majorHAnsi" w:cstheme="majorHAnsi"/>
        </w:rPr>
        <w:t xml:space="preserve">U.S.-Russia war currently seems unlikely, but if it were to occur, </w:t>
      </w:r>
      <w:r w:rsidRPr="00627780">
        <w:rPr>
          <w:rStyle w:val="StyleUnderline"/>
          <w:rFonts w:asciiTheme="majorHAnsi" w:hAnsiTheme="majorHAnsi" w:cstheme="majorHAnsi"/>
          <w:highlight w:val="green"/>
        </w:rPr>
        <w:t>hundreds or</w:t>
      </w:r>
      <w:r w:rsidRPr="00627780">
        <w:rPr>
          <w:rStyle w:val="StyleUnderline"/>
          <w:rFonts w:asciiTheme="majorHAnsi" w:hAnsiTheme="majorHAnsi" w:cstheme="majorHAnsi"/>
        </w:rPr>
        <w:t xml:space="preserve"> even </w:t>
      </w:r>
      <w:r w:rsidRPr="00627780">
        <w:rPr>
          <w:rStyle w:val="StyleUnderline"/>
          <w:rFonts w:asciiTheme="majorHAnsi" w:hAnsiTheme="majorHAnsi" w:cstheme="majorHAnsi"/>
          <w:highlight w:val="green"/>
        </w:rPr>
        <w:t>thousands of</w:t>
      </w:r>
      <w:r w:rsidRPr="00627780">
        <w:rPr>
          <w:rStyle w:val="StyleUnderline"/>
          <w:rFonts w:asciiTheme="majorHAnsi" w:hAnsiTheme="majorHAnsi" w:cstheme="majorHAnsi"/>
        </w:rPr>
        <w:t xml:space="preserve"> nuclear </w:t>
      </w:r>
      <w:r w:rsidRPr="00627780">
        <w:rPr>
          <w:rStyle w:val="StyleUnderline"/>
          <w:rFonts w:asciiTheme="majorHAnsi" w:hAnsiTheme="majorHAnsi" w:cstheme="majorHAnsi"/>
          <w:highlight w:val="green"/>
        </w:rPr>
        <w:t xml:space="preserve">weapons might </w:t>
      </w:r>
      <w:r w:rsidRPr="00627780">
        <w:rPr>
          <w:rStyle w:val="StyleUnderline"/>
          <w:rFonts w:asciiTheme="majorHAnsi" w:hAnsiTheme="majorHAnsi" w:cstheme="majorHAnsi"/>
          <w:highlight w:val="green"/>
        </w:rPr>
        <w:lastRenderedPageBreak/>
        <w:t>be launched</w:t>
      </w:r>
      <w:r w:rsidRPr="00627780">
        <w:rPr>
          <w:rStyle w:val="StyleUnderline"/>
          <w:rFonts w:asciiTheme="majorHAnsi" w:hAnsiTheme="majorHAnsi" w:cstheme="majorHAnsi"/>
        </w:rPr>
        <w:t xml:space="preserve">. The climatic consequences would be catastrophic: global average </w:t>
      </w:r>
      <w:r w:rsidRPr="00627780">
        <w:rPr>
          <w:rStyle w:val="StyleUnderline"/>
          <w:rFonts w:asciiTheme="majorHAnsi" w:hAnsiTheme="majorHAnsi" w:cstheme="majorHAnsi"/>
          <w:highlight w:val="green"/>
        </w:rPr>
        <w:t>temperatures would drop</w:t>
      </w:r>
      <w:r w:rsidRPr="00627780">
        <w:rPr>
          <w:rStyle w:val="StyleUnderline"/>
          <w:rFonts w:asciiTheme="majorHAnsi" w:hAnsiTheme="majorHAnsi" w:cstheme="majorHAnsi"/>
        </w:rPr>
        <w:t xml:space="preserve"> as much as </w:t>
      </w:r>
      <w:r w:rsidRPr="00627780">
        <w:rPr>
          <w:rStyle w:val="StyleUnderline"/>
          <w:rFonts w:asciiTheme="majorHAnsi" w:hAnsiTheme="majorHAnsi" w:cstheme="majorHAnsi"/>
          <w:highlight w:val="green"/>
        </w:rPr>
        <w:t>12 degrees</w:t>
      </w:r>
      <w:r w:rsidRPr="00627780">
        <w:rPr>
          <w:rStyle w:val="StyleUnderline"/>
          <w:rFonts w:asciiTheme="majorHAnsi" w:hAnsiTheme="majorHAnsi" w:cstheme="majorHAnsi"/>
        </w:rPr>
        <w:t xml:space="preserve"> Fahrenheit (7 degrees Celsius) for up to several years — temperatures </w:t>
      </w:r>
      <w:r w:rsidRPr="00627780">
        <w:rPr>
          <w:rStyle w:val="StyleUnderline"/>
          <w:rFonts w:asciiTheme="majorHAnsi" w:hAnsiTheme="majorHAnsi" w:cstheme="majorHAnsi"/>
          <w:highlight w:val="green"/>
        </w:rPr>
        <w:t xml:space="preserve">last seen during the </w:t>
      </w:r>
      <w:r w:rsidRPr="00627780">
        <w:rPr>
          <w:rStyle w:val="StyleUnderline"/>
          <w:rFonts w:asciiTheme="majorHAnsi" w:hAnsiTheme="majorHAnsi" w:cstheme="majorHAnsi"/>
        </w:rPr>
        <w:t xml:space="preserve">great </w:t>
      </w:r>
      <w:r w:rsidRPr="00627780">
        <w:rPr>
          <w:rStyle w:val="StyleUnderline"/>
          <w:rFonts w:asciiTheme="majorHAnsi" w:hAnsiTheme="majorHAnsi" w:cstheme="majorHAnsi"/>
          <w:highlight w:val="green"/>
        </w:rPr>
        <w:t>ice ages</w:t>
      </w:r>
      <w:r w:rsidRPr="00627780">
        <w:rPr>
          <w:rStyle w:val="StyleUnderline"/>
          <w:rFonts w:asciiTheme="majorHAnsi" w:hAnsiTheme="majorHAnsi" w:cstheme="majorHAnsi"/>
        </w:rPr>
        <w:t xml:space="preserve">. Meanwhile, </w:t>
      </w:r>
      <w:r w:rsidRPr="00627780">
        <w:rPr>
          <w:rStyle w:val="StyleUnderline"/>
          <w:rFonts w:asciiTheme="majorHAnsi" w:hAnsiTheme="majorHAnsi" w:cstheme="majorHAnsi"/>
          <w:highlight w:val="green"/>
        </w:rPr>
        <w:t>smoke</w:t>
      </w:r>
      <w:r w:rsidRPr="00627780">
        <w:rPr>
          <w:rStyle w:val="StyleUnderline"/>
          <w:rFonts w:asciiTheme="majorHAnsi" w:hAnsiTheme="majorHAnsi" w:cstheme="majorHAnsi"/>
        </w:rPr>
        <w:t xml:space="preserve"> and dust circulating in the stratosphere </w:t>
      </w:r>
      <w:r w:rsidRPr="00627780">
        <w:rPr>
          <w:rStyle w:val="StyleUnderline"/>
          <w:rFonts w:asciiTheme="majorHAnsi" w:hAnsiTheme="majorHAnsi" w:cstheme="majorHAnsi"/>
          <w:highlight w:val="green"/>
        </w:rPr>
        <w:t xml:space="preserve">would </w:t>
      </w:r>
      <w:r w:rsidRPr="00627780">
        <w:rPr>
          <w:rStyle w:val="StyleUnderline"/>
          <w:rFonts w:asciiTheme="majorHAnsi" w:hAnsiTheme="majorHAnsi" w:cstheme="majorHAnsi"/>
        </w:rPr>
        <w:t xml:space="preserve">darken the atmosphere enough to </w:t>
      </w:r>
      <w:r w:rsidRPr="00627780">
        <w:rPr>
          <w:rStyle w:val="StyleUnderline"/>
          <w:rFonts w:asciiTheme="majorHAnsi" w:hAnsiTheme="majorHAnsi" w:cstheme="majorHAnsi"/>
          <w:highlight w:val="green"/>
        </w:rPr>
        <w:t xml:space="preserve">inhibit photosynthesis, causing </w:t>
      </w:r>
      <w:r w:rsidRPr="00627780">
        <w:rPr>
          <w:rStyle w:val="StyleUnderline"/>
          <w:rFonts w:asciiTheme="majorHAnsi" w:hAnsiTheme="majorHAnsi" w:cstheme="majorHAnsi"/>
        </w:rPr>
        <w:t xml:space="preserve">disastrous </w:t>
      </w:r>
      <w:r w:rsidRPr="00627780">
        <w:rPr>
          <w:rStyle w:val="StyleUnderline"/>
          <w:rFonts w:asciiTheme="majorHAnsi" w:hAnsiTheme="majorHAnsi" w:cstheme="majorHAnsi"/>
          <w:highlight w:val="green"/>
        </w:rPr>
        <w:t>crop failures</w:t>
      </w:r>
      <w:r w:rsidRPr="00627780">
        <w:rPr>
          <w:rStyle w:val="StyleUnderline"/>
          <w:rFonts w:asciiTheme="majorHAnsi" w:hAnsiTheme="majorHAnsi" w:cstheme="majorHAnsi"/>
        </w:rPr>
        <w:t xml:space="preserve">, widespread </w:t>
      </w:r>
      <w:proofErr w:type="gramStart"/>
      <w:r w:rsidRPr="00627780">
        <w:rPr>
          <w:rStyle w:val="StyleUnderline"/>
          <w:rFonts w:asciiTheme="majorHAnsi" w:hAnsiTheme="majorHAnsi" w:cstheme="majorHAnsi"/>
          <w:highlight w:val="green"/>
        </w:rPr>
        <w:t>famine</w:t>
      </w:r>
      <w:proofErr w:type="gramEnd"/>
      <w:r w:rsidRPr="00627780">
        <w:rPr>
          <w:rStyle w:val="StyleUnderline"/>
          <w:rFonts w:asciiTheme="majorHAnsi" w:hAnsiTheme="majorHAnsi" w:cstheme="majorHAnsi"/>
          <w:highlight w:val="green"/>
        </w:rPr>
        <w:t xml:space="preserve"> and </w:t>
      </w:r>
      <w:r w:rsidRPr="00627780">
        <w:rPr>
          <w:rStyle w:val="StyleUnderline"/>
          <w:rFonts w:asciiTheme="majorHAnsi" w:hAnsiTheme="majorHAnsi" w:cstheme="majorHAnsi"/>
        </w:rPr>
        <w:t xml:space="preserve">massive </w:t>
      </w:r>
      <w:r w:rsidRPr="00627780">
        <w:rPr>
          <w:rStyle w:val="StyleUnderline"/>
          <w:rFonts w:asciiTheme="majorHAnsi" w:hAnsiTheme="majorHAnsi" w:cstheme="majorHAnsi"/>
          <w:highlight w:val="green"/>
        </w:rPr>
        <w:t>ecological disruption</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 xml:space="preserve">effect would be </w:t>
      </w:r>
      <w:proofErr w:type="gramStart"/>
      <w:r w:rsidRPr="00627780">
        <w:rPr>
          <w:rStyle w:val="StyleUnderline"/>
          <w:rFonts w:asciiTheme="majorHAnsi" w:hAnsiTheme="majorHAnsi" w:cstheme="majorHAnsi"/>
          <w:highlight w:val="green"/>
        </w:rPr>
        <w:t>similar to</w:t>
      </w:r>
      <w:proofErr w:type="gramEnd"/>
      <w:r w:rsidRPr="00627780">
        <w:rPr>
          <w:rStyle w:val="StyleUnderline"/>
          <w:rFonts w:asciiTheme="majorHAnsi" w:hAnsiTheme="majorHAnsi" w:cstheme="majorHAnsi"/>
        </w:rPr>
        <w:t xml:space="preserve"> that of the </w:t>
      </w:r>
      <w:r w:rsidRPr="00627780">
        <w:rPr>
          <w:rStyle w:val="StyleUnderline"/>
          <w:rFonts w:asciiTheme="majorHAnsi" w:hAnsiTheme="majorHAnsi" w:cstheme="majorHAnsi"/>
          <w:highlight w:val="green"/>
        </w:rPr>
        <w:t>giant meteor</w:t>
      </w:r>
      <w:r w:rsidRPr="00627780">
        <w:rPr>
          <w:rStyle w:val="StyleUnderline"/>
          <w:rFonts w:asciiTheme="majorHAnsi" w:hAnsiTheme="majorHAnsi" w:cstheme="majorHAnsi"/>
        </w:rPr>
        <w:t xml:space="preserve"> believed to be </w:t>
      </w:r>
      <w:r w:rsidRPr="00627780">
        <w:rPr>
          <w:rStyle w:val="StyleUnderline"/>
          <w:rFonts w:asciiTheme="majorHAnsi" w:hAnsiTheme="majorHAnsi" w:cstheme="majorHAnsi"/>
          <w:highlight w:val="green"/>
        </w:rPr>
        <w:t>responsible for the extinction of the dinosaurs</w:t>
      </w:r>
      <w:r w:rsidRPr="00627780">
        <w:rPr>
          <w:rStyle w:val="StyleUnderline"/>
          <w:rFonts w:asciiTheme="majorHAnsi" w:hAnsiTheme="majorHAnsi" w:cstheme="majorHAnsi"/>
        </w:rPr>
        <w:t xml:space="preserve">. This time, </w:t>
      </w:r>
      <w:r w:rsidRPr="00627780">
        <w:rPr>
          <w:rStyle w:val="StyleUnderline"/>
          <w:rFonts w:asciiTheme="majorHAnsi" w:hAnsiTheme="majorHAnsi" w:cstheme="majorHAnsi"/>
          <w:highlight w:val="green"/>
        </w:rPr>
        <w:t>we would be the dinosaurs.</w:t>
      </w:r>
      <w:r w:rsidRPr="00627780">
        <w:rPr>
          <w:rFonts w:asciiTheme="majorHAnsi" w:hAnsiTheme="majorHAnsi" w:cstheme="majorHAnsi"/>
          <w:szCs w:val="26"/>
        </w:rPr>
        <w:t xml:space="preserve"> Many people are concerned about North Korea’s advancing missile capabilities. Is nuclear war likely in your opinion? At this </w:t>
      </w:r>
      <w:r w:rsidRPr="00627780">
        <w:rPr>
          <w:rFonts w:asciiTheme="majorHAnsi" w:hAnsiTheme="majorHAnsi" w:cstheme="majorHAnsi"/>
        </w:rPr>
        <w:t xml:space="preserve">writing, I think </w:t>
      </w:r>
      <w:r w:rsidRPr="00627780">
        <w:rPr>
          <w:rStyle w:val="StyleUnderline"/>
          <w:rFonts w:asciiTheme="majorHAnsi" w:hAnsiTheme="majorHAnsi" w:cstheme="majorHAnsi"/>
        </w:rPr>
        <w:t>we are closer to a nuclear war than we have been since the early 1960s</w:t>
      </w:r>
      <w:r w:rsidRPr="0062778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7780">
        <w:rPr>
          <w:rFonts w:asciiTheme="majorHAnsi" w:hAnsiTheme="majorHAnsi" w:cstheme="majorHAnsi"/>
        </w:rPr>
        <w:t>have to</w:t>
      </w:r>
      <w:proofErr w:type="gramEnd"/>
      <w:r w:rsidRPr="00627780">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62778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627780">
        <w:rPr>
          <w:rFonts w:asciiTheme="majorHAnsi" w:hAnsiTheme="majorHAnsi" w:cstheme="majorHAnsi"/>
          <w:szCs w:val="26"/>
        </w:rPr>
        <w:t>Pacific island</w:t>
      </w:r>
      <w:proofErr w:type="gramEnd"/>
      <w:r w:rsidRPr="00627780">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7780">
        <w:rPr>
          <w:rStyle w:val="StyleUnderline"/>
          <w:rFonts w:asciiTheme="majorHAnsi" w:hAnsiTheme="majorHAnsi" w:cstheme="majorHAnsi"/>
          <w:highlight w:val="green"/>
        </w:rPr>
        <w:t>it’s</w:t>
      </w:r>
      <w:r w:rsidRPr="00627780">
        <w:rPr>
          <w:rStyle w:val="StyleUnderline"/>
          <w:rFonts w:asciiTheme="majorHAnsi" w:hAnsiTheme="majorHAnsi" w:cstheme="majorHAnsi"/>
        </w:rPr>
        <w:t xml:space="preserve"> quite </w:t>
      </w:r>
      <w:r w:rsidRPr="00627780">
        <w:rPr>
          <w:rStyle w:val="StyleUnderline"/>
          <w:rFonts w:asciiTheme="majorHAnsi" w:hAnsiTheme="majorHAnsi" w:cstheme="majorHAnsi"/>
          <w:highlight w:val="green"/>
        </w:rPr>
        <w:t>unlikely</w:t>
      </w:r>
      <w:r w:rsidRPr="00627780">
        <w:rPr>
          <w:rStyle w:val="StyleUnderline"/>
          <w:rFonts w:asciiTheme="majorHAnsi" w:hAnsiTheme="majorHAnsi" w:cstheme="majorHAnsi"/>
        </w:rPr>
        <w:t xml:space="preserve"> that </w:t>
      </w:r>
      <w:r w:rsidRPr="00627780">
        <w:rPr>
          <w:rStyle w:val="StyleUnderline"/>
          <w:rFonts w:asciiTheme="majorHAnsi" w:hAnsiTheme="majorHAnsi" w:cstheme="majorHAnsi"/>
          <w:highlight w:val="green"/>
        </w:rPr>
        <w:t>any exchange</w:t>
      </w:r>
      <w:r w:rsidRPr="00627780">
        <w:rPr>
          <w:rStyle w:val="StyleUnderline"/>
          <w:rFonts w:asciiTheme="majorHAnsi" w:hAnsiTheme="majorHAnsi" w:cstheme="majorHAnsi"/>
        </w:rPr>
        <w:t xml:space="preserve"> between two nuclear powers </w:t>
      </w:r>
      <w:r w:rsidRPr="00627780">
        <w:rPr>
          <w:rStyle w:val="StyleUnderline"/>
          <w:rFonts w:asciiTheme="majorHAnsi" w:hAnsiTheme="majorHAnsi" w:cstheme="majorHAnsi"/>
          <w:highlight w:val="green"/>
        </w:rPr>
        <w:t xml:space="preserve">would stay limited </w:t>
      </w:r>
      <w:r w:rsidRPr="00627780">
        <w:rPr>
          <w:rStyle w:val="StyleUnderline"/>
          <w:rFonts w:asciiTheme="majorHAnsi" w:hAnsiTheme="majorHAnsi" w:cstheme="majorHAnsi"/>
        </w:rPr>
        <w:t>to these smaller, less destructive bombs.</w:t>
      </w:r>
    </w:p>
    <w:p w14:paraId="35004CA8" w14:textId="77777777" w:rsidR="00627780" w:rsidRPr="00627780" w:rsidRDefault="00627780" w:rsidP="00627780">
      <w:pPr>
        <w:rPr>
          <w:rFonts w:asciiTheme="majorHAnsi" w:hAnsiTheme="majorHAnsi" w:cstheme="majorHAnsi"/>
        </w:rPr>
      </w:pPr>
    </w:p>
    <w:p w14:paraId="280E3F36" w14:textId="77777777" w:rsidR="00627780" w:rsidRPr="00627780" w:rsidRDefault="00627780" w:rsidP="00627780">
      <w:pPr>
        <w:pStyle w:val="Heading3"/>
        <w:rPr>
          <w:rFonts w:asciiTheme="majorHAnsi" w:hAnsiTheme="majorHAnsi" w:cstheme="majorHAnsi"/>
        </w:rPr>
      </w:pPr>
      <w:r w:rsidRPr="00627780">
        <w:rPr>
          <w:rFonts w:asciiTheme="majorHAnsi" w:hAnsiTheme="majorHAnsi" w:cstheme="majorHAnsi"/>
        </w:rPr>
        <w:lastRenderedPageBreak/>
        <w:t>Adv – Ozone</w:t>
      </w:r>
    </w:p>
    <w:p w14:paraId="459BB463"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Mega-constellations destroy the ozone layer.</w:t>
      </w:r>
    </w:p>
    <w:p w14:paraId="01641588" w14:textId="77777777" w:rsidR="00627780" w:rsidRPr="00627780" w:rsidRDefault="00627780" w:rsidP="00627780">
      <w:pPr>
        <w:rPr>
          <w:rFonts w:asciiTheme="majorHAnsi" w:hAnsiTheme="majorHAnsi" w:cstheme="majorHAnsi"/>
        </w:rPr>
      </w:pPr>
      <w:proofErr w:type="spellStart"/>
      <w:r w:rsidRPr="00627780">
        <w:rPr>
          <w:rStyle w:val="Style13ptBold"/>
          <w:rFonts w:asciiTheme="majorHAnsi" w:hAnsiTheme="majorHAnsi" w:cstheme="majorHAnsi"/>
        </w:rPr>
        <w:t>Pultarova</w:t>
      </w:r>
      <w:proofErr w:type="spellEnd"/>
      <w:r w:rsidRPr="00627780">
        <w:rPr>
          <w:rStyle w:val="Style13ptBold"/>
          <w:rFonts w:asciiTheme="majorHAnsi" w:hAnsiTheme="majorHAnsi" w:cstheme="majorHAnsi"/>
        </w:rPr>
        <w:t xml:space="preserve"> 21 </w:t>
      </w:r>
      <w:r w:rsidRPr="00627780">
        <w:rPr>
          <w:rFonts w:asciiTheme="majorHAnsi" w:hAnsiTheme="majorHAnsi" w:cstheme="majorHAnsi"/>
        </w:rPr>
        <w:t xml:space="preserve">“Air pollution from reentering </w:t>
      </w:r>
      <w:proofErr w:type="spellStart"/>
      <w:r w:rsidRPr="00627780">
        <w:rPr>
          <w:rFonts w:asciiTheme="majorHAnsi" w:hAnsiTheme="majorHAnsi" w:cstheme="majorHAnsi"/>
        </w:rPr>
        <w:t>megaconstellation</w:t>
      </w:r>
      <w:proofErr w:type="spellEnd"/>
      <w:r w:rsidRPr="00627780">
        <w:rPr>
          <w:rFonts w:asciiTheme="majorHAnsi" w:hAnsiTheme="majorHAnsi" w:cstheme="majorHAnsi"/>
        </w:rPr>
        <w:t xml:space="preserve"> satellites could cause ozone hole 2.0” Tereza </w:t>
      </w:r>
      <w:proofErr w:type="spellStart"/>
      <w:r w:rsidRPr="00627780">
        <w:rPr>
          <w:rFonts w:asciiTheme="majorHAnsi" w:hAnsiTheme="majorHAnsi" w:cstheme="majorHAnsi"/>
        </w:rPr>
        <w:t>Pultarova</w:t>
      </w:r>
      <w:proofErr w:type="spellEnd"/>
      <w:r w:rsidRPr="00627780">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7780">
          <w:rPr>
            <w:rStyle w:val="Hyperlink"/>
            <w:rFonts w:asciiTheme="majorHAnsi" w:hAnsiTheme="majorHAnsi" w:cstheme="majorHAnsi"/>
          </w:rPr>
          <w:t>https://www.space.com/starlink-satellite-reentry-ozone-depletion-atmosphere</w:t>
        </w:r>
      </w:hyperlink>
      <w:r w:rsidRPr="00627780">
        <w:rPr>
          <w:rFonts w:asciiTheme="majorHAnsi" w:hAnsiTheme="majorHAnsi" w:cstheme="majorHAnsi"/>
        </w:rPr>
        <w:t xml:space="preserve"> SM</w:t>
      </w:r>
    </w:p>
    <w:p w14:paraId="779AB488" w14:textId="77777777" w:rsidR="00627780" w:rsidRPr="00627780" w:rsidRDefault="00627780" w:rsidP="00627780">
      <w:pPr>
        <w:pStyle w:val="ListParagraph"/>
        <w:numPr>
          <w:ilvl w:val="0"/>
          <w:numId w:val="15"/>
        </w:numPr>
        <w:rPr>
          <w:rFonts w:asciiTheme="majorHAnsi" w:hAnsiTheme="majorHAnsi" w:cstheme="majorHAnsi"/>
        </w:rPr>
      </w:pPr>
      <w:r w:rsidRPr="00627780">
        <w:rPr>
          <w:rFonts w:asciiTheme="majorHAnsi" w:hAnsiTheme="majorHAnsi" w:cstheme="majorHAnsi"/>
        </w:rPr>
        <w:t xml:space="preserve">Aaron </w:t>
      </w:r>
      <w:proofErr w:type="spellStart"/>
      <w:r w:rsidRPr="00627780">
        <w:rPr>
          <w:rFonts w:asciiTheme="majorHAnsi" w:hAnsiTheme="majorHAnsi" w:cstheme="majorHAnsi"/>
        </w:rPr>
        <w:t>Boley</w:t>
      </w:r>
      <w:proofErr w:type="spellEnd"/>
      <w:r w:rsidRPr="00627780">
        <w:rPr>
          <w:rFonts w:asciiTheme="majorHAnsi" w:hAnsiTheme="majorHAnsi" w:cstheme="majorHAnsi"/>
        </w:rPr>
        <w:t xml:space="preserve"> -- an associate professor of astronomy and astrophysics at the University of British Columbia, Canada</w:t>
      </w:r>
    </w:p>
    <w:p w14:paraId="050CB31B"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 xml:space="preserve">The aluminum from </w:t>
      </w:r>
      <w:r w:rsidRPr="00627780">
        <w:rPr>
          <w:rStyle w:val="StyleUnderline"/>
          <w:rFonts w:asciiTheme="majorHAnsi" w:hAnsiTheme="majorHAnsi" w:cstheme="majorHAnsi"/>
          <w:highlight w:val="green"/>
        </w:rPr>
        <w:t>re-entering satellites</w:t>
      </w:r>
      <w:r w:rsidRPr="00627780">
        <w:rPr>
          <w:rStyle w:val="StyleUnderline"/>
          <w:rFonts w:asciiTheme="majorHAnsi" w:hAnsiTheme="majorHAnsi" w:cstheme="majorHAnsi"/>
        </w:rPr>
        <w:t xml:space="preserve"> also has a potential to </w:t>
      </w:r>
      <w:r w:rsidRPr="00627780">
        <w:rPr>
          <w:rStyle w:val="StyleUnderline"/>
          <w:rFonts w:asciiTheme="majorHAnsi" w:hAnsiTheme="majorHAnsi" w:cstheme="majorHAnsi"/>
          <w:highlight w:val="green"/>
        </w:rPr>
        <w:t>damage the ozone</w:t>
      </w:r>
      <w:r w:rsidRPr="00627780">
        <w:rPr>
          <w:rStyle w:val="StyleUnderline"/>
          <w:rFonts w:asciiTheme="majorHAnsi" w:hAnsiTheme="majorHAnsi" w:cstheme="majorHAnsi"/>
        </w:rPr>
        <w:t xml:space="preserve"> layer</w:t>
      </w:r>
      <w:r w:rsidRPr="00627780">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533FCED3"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In their paper, </w:t>
      </w:r>
      <w:proofErr w:type="spellStart"/>
      <w:r w:rsidRPr="00627780">
        <w:rPr>
          <w:rFonts w:asciiTheme="majorHAnsi" w:hAnsiTheme="majorHAnsi" w:cstheme="majorHAnsi"/>
        </w:rPr>
        <w:t>Boley</w:t>
      </w:r>
      <w:proofErr w:type="spellEnd"/>
      <w:r w:rsidRPr="00627780">
        <w:rPr>
          <w:rFonts w:asciiTheme="majorHAnsi" w:hAnsiTheme="majorHAnsi" w:cstheme="majorHAnsi"/>
        </w:rPr>
        <w:t xml:space="preserve"> and his colleague Michael Byers cite </w:t>
      </w:r>
      <w:r w:rsidRPr="00627780">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51EE6173"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"We know that </w:t>
      </w:r>
      <w:r w:rsidRPr="00627780">
        <w:rPr>
          <w:rStyle w:val="StyleUnderline"/>
          <w:rFonts w:asciiTheme="majorHAnsi" w:hAnsiTheme="majorHAnsi" w:cstheme="majorHAnsi"/>
          <w:highlight w:val="green"/>
        </w:rPr>
        <w:t>alumina does deplete ozone</w:t>
      </w:r>
      <w:r w:rsidRPr="00627780">
        <w:rPr>
          <w:rStyle w:val="StyleUnderline"/>
          <w:rFonts w:asciiTheme="majorHAnsi" w:hAnsiTheme="majorHAnsi" w:cstheme="majorHAnsi"/>
        </w:rPr>
        <w:t xml:space="preserve"> just </w:t>
      </w:r>
      <w:r w:rsidRPr="00627780">
        <w:rPr>
          <w:rStyle w:val="StyleUnderline"/>
          <w:rFonts w:asciiTheme="majorHAnsi" w:hAnsiTheme="majorHAnsi" w:cstheme="majorHAnsi"/>
          <w:highlight w:val="green"/>
        </w:rPr>
        <w:t>from</w:t>
      </w:r>
      <w:r w:rsidRPr="00627780">
        <w:rPr>
          <w:rStyle w:val="StyleUnderline"/>
          <w:rFonts w:asciiTheme="majorHAnsi" w:hAnsiTheme="majorHAnsi" w:cstheme="majorHAnsi"/>
        </w:rPr>
        <w:t xml:space="preserve"> rocket </w:t>
      </w:r>
      <w:r w:rsidRPr="00627780">
        <w:rPr>
          <w:rStyle w:val="StyleUnderline"/>
          <w:rFonts w:asciiTheme="majorHAnsi" w:hAnsiTheme="majorHAnsi" w:cstheme="majorHAnsi"/>
          <w:highlight w:val="green"/>
        </w:rPr>
        <w:t>launches</w:t>
      </w:r>
      <w:r w:rsidRPr="00627780">
        <w:rPr>
          <w:rStyle w:val="StyleUnderline"/>
          <w:rFonts w:asciiTheme="majorHAnsi" w:hAnsiTheme="majorHAnsi" w:cstheme="majorHAnsi"/>
        </w:rPr>
        <w:t xml:space="preserve"> themselves </w:t>
      </w:r>
      <w:r w:rsidRPr="00627780">
        <w:rPr>
          <w:rStyle w:val="StyleUnderline"/>
          <w:rFonts w:asciiTheme="majorHAnsi" w:hAnsiTheme="majorHAnsi" w:cstheme="majorHAnsi"/>
          <w:highlight w:val="green"/>
        </w:rPr>
        <w:t>because</w:t>
      </w:r>
      <w:r w:rsidRPr="00627780">
        <w:rPr>
          <w:rStyle w:val="StyleUnderline"/>
          <w:rFonts w:asciiTheme="majorHAnsi" w:hAnsiTheme="majorHAnsi" w:cstheme="majorHAnsi"/>
        </w:rPr>
        <w:t xml:space="preserve"> a lot </w:t>
      </w:r>
      <w:r w:rsidRPr="00627780">
        <w:rPr>
          <w:rStyle w:val="StyleUnderline"/>
          <w:rFonts w:asciiTheme="majorHAnsi" w:hAnsiTheme="majorHAnsi" w:cstheme="majorHAnsi"/>
          <w:highlight w:val="green"/>
        </w:rPr>
        <w:t>of solid-fuel</w:t>
      </w:r>
      <w:r w:rsidRPr="00627780">
        <w:rPr>
          <w:rStyle w:val="StyleUnderline"/>
          <w:rFonts w:asciiTheme="majorHAnsi" w:hAnsiTheme="majorHAnsi" w:cstheme="majorHAnsi"/>
        </w:rPr>
        <w:t xml:space="preserve"> rockets use, or have, alumina as a byproduct," </w:t>
      </w:r>
      <w:proofErr w:type="spellStart"/>
      <w:r w:rsidRPr="00627780">
        <w:rPr>
          <w:rStyle w:val="StyleUnderline"/>
          <w:rFonts w:asciiTheme="majorHAnsi" w:hAnsiTheme="majorHAnsi" w:cstheme="majorHAnsi"/>
        </w:rPr>
        <w:t>Boley</w:t>
      </w:r>
      <w:proofErr w:type="spellEnd"/>
      <w:r w:rsidRPr="00627780">
        <w:rPr>
          <w:rStyle w:val="StyleUnderline"/>
          <w:rFonts w:asciiTheme="majorHAnsi" w:hAnsiTheme="majorHAnsi" w:cstheme="majorHAnsi"/>
        </w:rPr>
        <w:t xml:space="preserve"> said. "</w:t>
      </w:r>
      <w:r w:rsidRPr="00627780">
        <w:rPr>
          <w:rStyle w:val="StyleUnderline"/>
          <w:rFonts w:asciiTheme="majorHAnsi" w:hAnsiTheme="majorHAnsi" w:cstheme="majorHAnsi"/>
          <w:highlight w:val="green"/>
        </w:rPr>
        <w:t>That creates</w:t>
      </w:r>
      <w:r w:rsidRPr="00627780">
        <w:rPr>
          <w:rStyle w:val="StyleUnderline"/>
          <w:rFonts w:asciiTheme="majorHAnsi" w:hAnsiTheme="majorHAnsi" w:cstheme="majorHAnsi"/>
        </w:rPr>
        <w:t xml:space="preserve"> these little </w:t>
      </w:r>
      <w:r w:rsidRPr="00627780">
        <w:rPr>
          <w:rStyle w:val="StyleUnderline"/>
          <w:rFonts w:asciiTheme="majorHAnsi" w:hAnsiTheme="majorHAnsi" w:cstheme="majorHAnsi"/>
          <w:highlight w:val="green"/>
        </w:rPr>
        <w:t>temporary holes in</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stratospheric ozone</w:t>
      </w:r>
      <w:r w:rsidRPr="00627780">
        <w:rPr>
          <w:rStyle w:val="StyleUnderline"/>
          <w:rFonts w:asciiTheme="majorHAnsi" w:hAnsiTheme="majorHAnsi" w:cstheme="majorHAnsi"/>
        </w:rPr>
        <w:t xml:space="preserve"> layer. That's one of the biggest concerns about compositional changes to the atmosphere that spaceflight can cause."</w:t>
      </w:r>
    </w:p>
    <w:p w14:paraId="411D48BA"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rPr>
        <w:t xml:space="preserve">The </w:t>
      </w:r>
      <w:r w:rsidRPr="00627780">
        <w:rPr>
          <w:rStyle w:val="StyleUnderline"/>
          <w:rFonts w:asciiTheme="majorHAnsi" w:hAnsiTheme="majorHAnsi" w:cstheme="majorHAnsi"/>
          <w:highlight w:val="green"/>
        </w:rPr>
        <w:t>ozone</w:t>
      </w:r>
      <w:r w:rsidRPr="00627780">
        <w:rPr>
          <w:rStyle w:val="StyleUnderline"/>
          <w:rFonts w:asciiTheme="majorHAnsi" w:hAnsiTheme="majorHAnsi" w:cstheme="majorHAnsi"/>
        </w:rPr>
        <w:t xml:space="preserve"> layer </w:t>
      </w:r>
      <w:r w:rsidRPr="00627780">
        <w:rPr>
          <w:rStyle w:val="StyleUnderline"/>
          <w:rFonts w:asciiTheme="majorHAnsi" w:hAnsiTheme="majorHAnsi" w:cstheme="majorHAnsi"/>
          <w:highlight w:val="green"/>
        </w:rPr>
        <w:t>protects life</w:t>
      </w:r>
      <w:r w:rsidRPr="00627780">
        <w:rPr>
          <w:rStyle w:val="StyleUnderline"/>
          <w:rFonts w:asciiTheme="majorHAnsi" w:hAnsiTheme="majorHAnsi" w:cstheme="majorHAnsi"/>
        </w:rPr>
        <w:t xml:space="preserve"> on Earth </w:t>
      </w:r>
      <w:r w:rsidRPr="00627780">
        <w:rPr>
          <w:rStyle w:val="StyleUnderline"/>
          <w:rFonts w:asciiTheme="majorHAnsi" w:hAnsiTheme="majorHAnsi" w:cstheme="majorHAnsi"/>
          <w:highlight w:val="green"/>
        </w:rPr>
        <w:t>from harmful UV radiation</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depletion</w:t>
      </w:r>
      <w:r w:rsidRPr="00627780">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627780">
        <w:rPr>
          <w:rStyle w:val="StyleUnderline"/>
          <w:rFonts w:asciiTheme="majorHAnsi" w:hAnsiTheme="majorHAnsi" w:cstheme="majorHAnsi"/>
          <w:highlight w:val="green"/>
        </w:rPr>
        <w:t>), led to</w:t>
      </w:r>
      <w:r w:rsidRPr="00627780">
        <w:rPr>
          <w:rStyle w:val="StyleUnderline"/>
          <w:rFonts w:asciiTheme="majorHAnsi" w:hAnsiTheme="majorHAnsi" w:cstheme="majorHAnsi"/>
        </w:rPr>
        <w:t xml:space="preserve"> an </w:t>
      </w:r>
      <w:r w:rsidRPr="00627780">
        <w:rPr>
          <w:rStyle w:val="StyleUnderline"/>
          <w:rFonts w:asciiTheme="majorHAnsi" w:hAnsiTheme="majorHAnsi" w:cstheme="majorHAnsi"/>
          <w:highlight w:val="green"/>
        </w:rPr>
        <w:t>increased</w:t>
      </w:r>
      <w:r w:rsidRPr="00627780">
        <w:rPr>
          <w:rStyle w:val="StyleUnderline"/>
          <w:rFonts w:asciiTheme="majorHAnsi" w:hAnsiTheme="majorHAnsi" w:cstheme="majorHAnsi"/>
        </w:rPr>
        <w:t xml:space="preserve"> risk of </w:t>
      </w:r>
      <w:r w:rsidRPr="00627780">
        <w:rPr>
          <w:rStyle w:val="StyleUnderline"/>
          <w:rFonts w:asciiTheme="majorHAnsi" w:hAnsiTheme="majorHAnsi" w:cstheme="majorHAnsi"/>
          <w:highlight w:val="green"/>
        </w:rPr>
        <w:t>cancer and eye damage</w:t>
      </w:r>
      <w:r w:rsidRPr="00627780">
        <w:rPr>
          <w:rStyle w:val="StyleUnderline"/>
          <w:rFonts w:asciiTheme="majorHAnsi" w:hAnsiTheme="majorHAnsi" w:cstheme="majorHAnsi"/>
        </w:rPr>
        <w:t xml:space="preserve"> for humans on Earth. </w:t>
      </w:r>
    </w:p>
    <w:p w14:paraId="1B7BDA25"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Gerhard </w:t>
      </w:r>
      <w:proofErr w:type="spellStart"/>
      <w:r w:rsidRPr="00627780">
        <w:rPr>
          <w:rFonts w:asciiTheme="majorHAnsi" w:hAnsiTheme="majorHAnsi" w:cstheme="majorHAnsi"/>
        </w:rPr>
        <w:t>Drolshagen</w:t>
      </w:r>
      <w:proofErr w:type="spellEnd"/>
      <w:r w:rsidRPr="00627780">
        <w:rPr>
          <w:rFonts w:asciiTheme="majorHAnsi" w:hAnsiTheme="majorHAnsi" w:cstheme="majorHAnsi"/>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7780">
        <w:rPr>
          <w:rFonts w:asciiTheme="majorHAnsi" w:hAnsiTheme="majorHAnsi" w:cstheme="majorHAnsi"/>
        </w:rPr>
        <w:t>as a result of</w:t>
      </w:r>
      <w:proofErr w:type="gramEnd"/>
      <w:r w:rsidRPr="00627780">
        <w:rPr>
          <w:rFonts w:asciiTheme="majorHAnsi" w:hAnsiTheme="majorHAnsi" w:cstheme="majorHAnsi"/>
        </w:rPr>
        <w:t xml:space="preserve"> the satellites' burning will eventually sink to the lower layers. </w:t>
      </w:r>
    </w:p>
    <w:p w14:paraId="796C775C" w14:textId="77777777" w:rsidR="00627780" w:rsidRPr="00627780" w:rsidRDefault="00627780" w:rsidP="00627780">
      <w:pPr>
        <w:rPr>
          <w:rFonts w:asciiTheme="majorHAnsi" w:hAnsiTheme="majorHAnsi" w:cstheme="majorHAnsi"/>
        </w:rPr>
      </w:pPr>
      <w:proofErr w:type="spellStart"/>
      <w:r w:rsidRPr="00627780">
        <w:rPr>
          <w:rFonts w:asciiTheme="majorHAnsi" w:hAnsiTheme="majorHAnsi" w:cstheme="majorHAnsi"/>
        </w:rPr>
        <w:t>Boley</w:t>
      </w:r>
      <w:proofErr w:type="spellEnd"/>
      <w:r w:rsidRPr="00627780">
        <w:rPr>
          <w:rFonts w:asciiTheme="majorHAnsi" w:hAnsiTheme="majorHAnsi" w:cstheme="majorHAnsi"/>
        </w:rPr>
        <w:t xml:space="preserve"> said that </w:t>
      </w:r>
      <w:r w:rsidRPr="00627780">
        <w:rPr>
          <w:rStyle w:val="StyleUnderline"/>
          <w:rFonts w:asciiTheme="majorHAnsi" w:hAnsiTheme="majorHAnsi" w:cstheme="majorHAnsi"/>
          <w:highlight w:val="green"/>
        </w:rPr>
        <w:t>as</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alumina sinks</w:t>
      </w:r>
      <w:r w:rsidRPr="00627780">
        <w:rPr>
          <w:rStyle w:val="StyleUnderline"/>
          <w:rFonts w:asciiTheme="majorHAnsi" w:hAnsiTheme="majorHAnsi" w:cstheme="majorHAnsi"/>
        </w:rPr>
        <w:t xml:space="preserve"> into the stratosphere, </w:t>
      </w:r>
      <w:r w:rsidRPr="00627780">
        <w:rPr>
          <w:rStyle w:val="StyleUnderline"/>
          <w:rFonts w:asciiTheme="majorHAnsi" w:hAnsiTheme="majorHAnsi" w:cstheme="majorHAnsi"/>
          <w:highlight w:val="green"/>
        </w:rPr>
        <w:t>it will</w:t>
      </w:r>
      <w:r w:rsidRPr="00627780">
        <w:rPr>
          <w:rStyle w:val="StyleUnderline"/>
          <w:rFonts w:asciiTheme="majorHAnsi" w:hAnsiTheme="majorHAnsi" w:cstheme="majorHAnsi"/>
        </w:rPr>
        <w:t xml:space="preserve"> cause chemical reactions, which, based on existing knowledge, will likely </w:t>
      </w:r>
      <w:r w:rsidRPr="00627780">
        <w:rPr>
          <w:rStyle w:val="StyleUnderline"/>
          <w:rFonts w:asciiTheme="majorHAnsi" w:hAnsiTheme="majorHAnsi" w:cstheme="majorHAnsi"/>
          <w:highlight w:val="green"/>
        </w:rPr>
        <w:t>trigger ozone destruction</w:t>
      </w:r>
      <w:r w:rsidRPr="00627780">
        <w:rPr>
          <w:rFonts w:asciiTheme="majorHAnsi" w:hAnsiTheme="majorHAnsi" w:cstheme="majorHAnsi"/>
        </w:rPr>
        <w:t>.</w:t>
      </w:r>
    </w:p>
    <w:p w14:paraId="512BEDEC" w14:textId="77777777" w:rsidR="00627780" w:rsidRPr="00627780" w:rsidRDefault="00627780" w:rsidP="00627780">
      <w:pPr>
        <w:rPr>
          <w:rFonts w:asciiTheme="majorHAnsi" w:hAnsiTheme="majorHAnsi" w:cstheme="majorHAnsi"/>
        </w:rPr>
      </w:pPr>
      <w:proofErr w:type="spellStart"/>
      <w:r w:rsidRPr="00627780">
        <w:rPr>
          <w:rFonts w:asciiTheme="majorHAnsi" w:hAnsiTheme="majorHAnsi" w:cstheme="majorHAnsi"/>
        </w:rPr>
        <w:t>Drolshagen</w:t>
      </w:r>
      <w:proofErr w:type="spellEnd"/>
      <w:r w:rsidRPr="00627780">
        <w:rPr>
          <w:rFonts w:asciiTheme="majorHAnsi" w:hAnsiTheme="majorHAnsi" w:cstheme="majorHAnsi"/>
        </w:rPr>
        <w:t>, who wasn't involved in the recent study, agreed that because "satellites are mostly made of aluminum, the amount of aluminum deposited in the atmosphere will certainly increase."</w:t>
      </w:r>
    </w:p>
    <w:p w14:paraId="1D5346FC"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lastRenderedPageBreak/>
        <w:t xml:space="preserve">Concerns about the effects of </w:t>
      </w:r>
      <w:proofErr w:type="spellStart"/>
      <w:r w:rsidRPr="00627780">
        <w:rPr>
          <w:rFonts w:asciiTheme="majorHAnsi" w:hAnsiTheme="majorHAnsi" w:cstheme="majorHAnsi"/>
        </w:rPr>
        <w:t>aluminium</w:t>
      </w:r>
      <w:proofErr w:type="spellEnd"/>
      <w:r w:rsidRPr="00627780">
        <w:rPr>
          <w:rFonts w:asciiTheme="majorHAnsi" w:hAnsiTheme="majorHAnsi" w:cstheme="majorHAnsi"/>
        </w:rPr>
        <w:t xml:space="preserve"> oxides on the atmosphere have been cited by U.S. telecommunications operator </w:t>
      </w:r>
      <w:proofErr w:type="spellStart"/>
      <w:r w:rsidRPr="00627780">
        <w:rPr>
          <w:rFonts w:asciiTheme="majorHAnsi" w:hAnsiTheme="majorHAnsi" w:cstheme="majorHAnsi"/>
        </w:rPr>
        <w:t>Viasat</w:t>
      </w:r>
      <w:proofErr w:type="spellEnd"/>
      <w:r w:rsidRPr="00627780">
        <w:rPr>
          <w:rFonts w:asciiTheme="majorHAnsi" w:hAnsiTheme="majorHAnsi" w:cstheme="majorHAnsi"/>
        </w:rPr>
        <w:t xml:space="preserve"> in its request to the US Federal Communications </w:t>
      </w:r>
      <w:proofErr w:type="spellStart"/>
      <w:r w:rsidRPr="00627780">
        <w:rPr>
          <w:rFonts w:asciiTheme="majorHAnsi" w:hAnsiTheme="majorHAnsi" w:cstheme="majorHAnsi"/>
        </w:rPr>
        <w:t>Commision</w:t>
      </w:r>
      <w:proofErr w:type="spellEnd"/>
      <w:r w:rsidRPr="00627780">
        <w:rPr>
          <w:rFonts w:asciiTheme="majorHAnsi" w:hAnsiTheme="majorHAnsi" w:cstheme="majorHAnsi"/>
        </w:rPr>
        <w:t xml:space="preserve"> to suspend launches of SpaceX's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w:t>
      </w:r>
      <w:proofErr w:type="spellStart"/>
      <w:r w:rsidRPr="00627780">
        <w:rPr>
          <w:rFonts w:asciiTheme="majorHAnsi" w:hAnsiTheme="majorHAnsi" w:cstheme="majorHAnsi"/>
        </w:rPr>
        <w:t>megaconstellation</w:t>
      </w:r>
      <w:proofErr w:type="spellEnd"/>
      <w:r w:rsidRPr="00627780">
        <w:rPr>
          <w:rFonts w:asciiTheme="majorHAnsi" w:hAnsiTheme="majorHAnsi" w:cstheme="majorHAnsi"/>
        </w:rPr>
        <w:t xml:space="preserve"> until a proper environmental review of its possible impacts is conducted.</w:t>
      </w:r>
    </w:p>
    <w:p w14:paraId="1ED6F9A1"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Learning from past mistakes</w:t>
      </w:r>
    </w:p>
    <w:p w14:paraId="3833654A" w14:textId="77777777" w:rsidR="00627780" w:rsidRPr="00627780" w:rsidRDefault="00627780" w:rsidP="00627780">
      <w:pPr>
        <w:rPr>
          <w:rFonts w:asciiTheme="majorHAnsi" w:hAnsiTheme="majorHAnsi" w:cstheme="majorHAnsi"/>
          <w:b/>
          <w:u w:val="single"/>
        </w:rPr>
      </w:pPr>
      <w:r w:rsidRPr="00627780">
        <w:rPr>
          <w:rStyle w:val="StyleUnderline"/>
          <w:rFonts w:asciiTheme="majorHAnsi" w:hAnsiTheme="majorHAnsi" w:cstheme="majorHAnsi"/>
        </w:rPr>
        <w:t xml:space="preserve">In their study, </w:t>
      </w:r>
      <w:proofErr w:type="spellStart"/>
      <w:r w:rsidRPr="00627780">
        <w:rPr>
          <w:rStyle w:val="StyleUnderline"/>
          <w:rFonts w:asciiTheme="majorHAnsi" w:hAnsiTheme="majorHAnsi" w:cstheme="majorHAnsi"/>
        </w:rPr>
        <w:t>Boley</w:t>
      </w:r>
      <w:proofErr w:type="spellEnd"/>
      <w:r w:rsidRPr="00627780">
        <w:rPr>
          <w:rStyle w:val="StyleUnderline"/>
          <w:rFonts w:asciiTheme="majorHAnsi" w:hAnsiTheme="majorHAnsi" w:cstheme="majorHAnsi"/>
        </w:rPr>
        <w:t xml:space="preserve"> and his colleagues looked only at the effects of the first generation of </w:t>
      </w:r>
      <w:r w:rsidRPr="00627780">
        <w:rPr>
          <w:rStyle w:val="StyleUnderline"/>
          <w:rFonts w:asciiTheme="majorHAnsi" w:hAnsiTheme="majorHAnsi" w:cstheme="majorHAnsi"/>
          <w:highlight w:val="green"/>
        </w:rPr>
        <w:t xml:space="preserve">the </w:t>
      </w:r>
      <w:proofErr w:type="spellStart"/>
      <w:r w:rsidRPr="00627780">
        <w:rPr>
          <w:rStyle w:val="StyleUnderline"/>
          <w:rFonts w:asciiTheme="majorHAnsi" w:hAnsiTheme="majorHAnsi" w:cstheme="majorHAnsi"/>
          <w:highlight w:val="green"/>
        </w:rPr>
        <w:t>Starlink</w:t>
      </w:r>
      <w:proofErr w:type="spellEnd"/>
      <w:r w:rsidRPr="00627780">
        <w:rPr>
          <w:rStyle w:val="StyleUnderline"/>
          <w:rFonts w:asciiTheme="majorHAnsi" w:hAnsiTheme="majorHAnsi" w:cstheme="majorHAnsi"/>
          <w:highlight w:val="green"/>
        </w:rPr>
        <w:t xml:space="preserve"> </w:t>
      </w:r>
      <w:proofErr w:type="spellStart"/>
      <w:r w:rsidRPr="00627780">
        <w:rPr>
          <w:rStyle w:val="StyleUnderline"/>
          <w:rFonts w:asciiTheme="majorHAnsi" w:hAnsiTheme="majorHAnsi" w:cstheme="majorHAnsi"/>
          <w:highlight w:val="green"/>
        </w:rPr>
        <w:t>megaconstellation</w:t>
      </w:r>
      <w:proofErr w:type="spellEnd"/>
      <w:r w:rsidRPr="00627780">
        <w:rPr>
          <w:rStyle w:val="StyleUnderline"/>
          <w:rFonts w:asciiTheme="majorHAnsi" w:hAnsiTheme="majorHAnsi" w:cstheme="majorHAnsi"/>
        </w:rPr>
        <w:t xml:space="preserve">, which is expected to </w:t>
      </w:r>
      <w:r w:rsidRPr="00627780">
        <w:rPr>
          <w:rStyle w:val="StyleUnderline"/>
          <w:rFonts w:asciiTheme="majorHAnsi" w:hAnsiTheme="majorHAnsi" w:cstheme="majorHAnsi"/>
          <w:highlight w:val="green"/>
        </w:rPr>
        <w:t>consist of 12,000 satellites.</w:t>
      </w:r>
      <w:r w:rsidRPr="00627780">
        <w:rPr>
          <w:rFonts w:asciiTheme="majorHAnsi" w:hAnsiTheme="majorHAnsi" w:cstheme="majorHAnsi"/>
        </w:rPr>
        <w:t xml:space="preserve"> More than 1,700 of these have already been launched. </w:t>
      </w:r>
      <w:r w:rsidRPr="00627780">
        <w:rPr>
          <w:rStyle w:val="StyleUnderline"/>
          <w:rFonts w:asciiTheme="majorHAnsi" w:hAnsiTheme="majorHAnsi" w:cstheme="majorHAnsi"/>
        </w:rPr>
        <w:t xml:space="preserve">As a result of SpaceX's activities (and to a lesser extent those of other constellation operators), </w:t>
      </w:r>
      <w:r w:rsidRPr="00627780">
        <w:rPr>
          <w:rStyle w:val="StyleUnderline"/>
          <w:rFonts w:asciiTheme="majorHAnsi" w:hAnsiTheme="majorHAnsi" w:cstheme="majorHAnsi"/>
          <w:highlight w:val="green"/>
        </w:rPr>
        <w:t>the number of</w:t>
      </w:r>
      <w:r w:rsidRPr="00627780">
        <w:rPr>
          <w:rStyle w:val="StyleUnderline"/>
          <w:rFonts w:asciiTheme="majorHAnsi" w:hAnsiTheme="majorHAnsi" w:cstheme="majorHAnsi"/>
        </w:rPr>
        <w:t xml:space="preserve"> active and defunct </w:t>
      </w:r>
      <w:r w:rsidRPr="00627780">
        <w:rPr>
          <w:rStyle w:val="StyleUnderline"/>
          <w:rFonts w:asciiTheme="majorHAnsi" w:hAnsiTheme="majorHAnsi" w:cstheme="majorHAnsi"/>
          <w:highlight w:val="green"/>
        </w:rPr>
        <w:t>sat</w:t>
      </w:r>
      <w:r w:rsidRPr="00627780">
        <w:rPr>
          <w:rStyle w:val="StyleUnderline"/>
          <w:rFonts w:asciiTheme="majorHAnsi" w:hAnsiTheme="majorHAnsi" w:cstheme="majorHAnsi"/>
        </w:rPr>
        <w:t>ellite</w:t>
      </w:r>
      <w:r w:rsidRPr="00627780">
        <w:rPr>
          <w:rStyle w:val="StyleUnderline"/>
          <w:rFonts w:asciiTheme="majorHAnsi" w:hAnsiTheme="majorHAnsi" w:cstheme="majorHAnsi"/>
          <w:highlight w:val="green"/>
        </w:rPr>
        <w:t>s in l</w:t>
      </w:r>
      <w:r w:rsidRPr="00627780">
        <w:rPr>
          <w:rStyle w:val="StyleUnderline"/>
          <w:rFonts w:asciiTheme="majorHAnsi" w:hAnsiTheme="majorHAnsi" w:cstheme="majorHAnsi"/>
        </w:rPr>
        <w:t xml:space="preserve">ow </w:t>
      </w:r>
      <w:r w:rsidRPr="00627780">
        <w:rPr>
          <w:rStyle w:val="StyleUnderline"/>
          <w:rFonts w:asciiTheme="majorHAnsi" w:hAnsiTheme="majorHAnsi" w:cstheme="majorHAnsi"/>
          <w:highlight w:val="green"/>
        </w:rPr>
        <w:t>E</w:t>
      </w:r>
      <w:r w:rsidRPr="00627780">
        <w:rPr>
          <w:rStyle w:val="StyleUnderline"/>
          <w:rFonts w:asciiTheme="majorHAnsi" w:hAnsiTheme="majorHAnsi" w:cstheme="majorHAnsi"/>
        </w:rPr>
        <w:t xml:space="preserve">arth </w:t>
      </w:r>
      <w:r w:rsidRPr="00627780">
        <w:rPr>
          <w:rStyle w:val="StyleUnderline"/>
          <w:rFonts w:asciiTheme="majorHAnsi" w:hAnsiTheme="majorHAnsi" w:cstheme="majorHAnsi"/>
          <w:highlight w:val="green"/>
        </w:rPr>
        <w:t>o</w:t>
      </w:r>
      <w:r w:rsidRPr="00627780">
        <w:rPr>
          <w:rStyle w:val="StyleUnderline"/>
          <w:rFonts w:asciiTheme="majorHAnsi" w:hAnsiTheme="majorHAnsi" w:cstheme="majorHAnsi"/>
        </w:rPr>
        <w:t xml:space="preserve">rbit, the region of space below the altitude of 620 miles (1,000 km), </w:t>
      </w:r>
      <w:r w:rsidRPr="00627780">
        <w:rPr>
          <w:rStyle w:val="StyleUnderline"/>
          <w:rFonts w:asciiTheme="majorHAnsi" w:hAnsiTheme="majorHAnsi" w:cstheme="majorHAnsi"/>
          <w:highlight w:val="green"/>
        </w:rPr>
        <w:t>has increased</w:t>
      </w:r>
      <w:r w:rsidRPr="00627780">
        <w:rPr>
          <w:rStyle w:val="StyleUnderline"/>
          <w:rFonts w:asciiTheme="majorHAnsi" w:hAnsiTheme="majorHAnsi" w:cstheme="majorHAnsi"/>
        </w:rPr>
        <w:t xml:space="preserve"> by </w:t>
      </w:r>
      <w:r w:rsidRPr="00627780">
        <w:rPr>
          <w:rStyle w:val="StyleUnderline"/>
          <w:rFonts w:asciiTheme="majorHAnsi" w:hAnsiTheme="majorHAnsi" w:cstheme="majorHAnsi"/>
          <w:highlight w:val="green"/>
        </w:rPr>
        <w:t>50% over</w:t>
      </w:r>
      <w:r w:rsidRPr="00627780">
        <w:rPr>
          <w:rStyle w:val="StyleUnderline"/>
          <w:rFonts w:asciiTheme="majorHAnsi" w:hAnsiTheme="majorHAnsi" w:cstheme="majorHAnsi"/>
        </w:rPr>
        <w:t xml:space="preserve"> the past </w:t>
      </w:r>
      <w:r w:rsidRPr="00627780">
        <w:rPr>
          <w:rStyle w:val="StyleUnderline"/>
          <w:rFonts w:asciiTheme="majorHAnsi" w:hAnsiTheme="majorHAnsi" w:cstheme="majorHAnsi"/>
          <w:highlight w:val="green"/>
        </w:rPr>
        <w:t>two years</w:t>
      </w:r>
      <w:r w:rsidRPr="00627780">
        <w:rPr>
          <w:rStyle w:val="StyleUnderline"/>
          <w:rFonts w:asciiTheme="majorHAnsi" w:hAnsiTheme="majorHAnsi" w:cstheme="majorHAnsi"/>
        </w:rPr>
        <w:t xml:space="preserve">, according to the paper. </w:t>
      </w:r>
    </w:p>
    <w:p w14:paraId="26C18C85" w14:textId="77777777" w:rsidR="00627780" w:rsidRPr="00627780" w:rsidRDefault="00627780" w:rsidP="00627780">
      <w:pPr>
        <w:rPr>
          <w:rFonts w:asciiTheme="majorHAnsi" w:hAnsiTheme="majorHAnsi" w:cstheme="majorHAnsi"/>
        </w:rPr>
      </w:pPr>
      <w:r w:rsidRPr="00627780">
        <w:rPr>
          <w:rStyle w:val="StyleUnderline"/>
          <w:rFonts w:asciiTheme="majorHAnsi" w:hAnsiTheme="majorHAnsi" w:cstheme="majorHAnsi"/>
        </w:rPr>
        <w:t xml:space="preserve">"The problem is that </w:t>
      </w:r>
      <w:r w:rsidRPr="00627780">
        <w:rPr>
          <w:rStyle w:val="StyleUnderline"/>
          <w:rFonts w:asciiTheme="majorHAnsi" w:hAnsiTheme="majorHAnsi" w:cstheme="majorHAnsi"/>
          <w:highlight w:val="green"/>
        </w:rPr>
        <w:t>there are</w:t>
      </w:r>
      <w:r w:rsidRPr="00627780">
        <w:rPr>
          <w:rStyle w:val="StyleUnderline"/>
          <w:rFonts w:asciiTheme="majorHAnsi" w:hAnsiTheme="majorHAnsi" w:cstheme="majorHAnsi"/>
        </w:rPr>
        <w:t xml:space="preserve"> now </w:t>
      </w:r>
      <w:r w:rsidRPr="00627780">
        <w:rPr>
          <w:rStyle w:val="StyleUnderline"/>
          <w:rFonts w:asciiTheme="majorHAnsi" w:hAnsiTheme="majorHAnsi" w:cstheme="majorHAnsi"/>
          <w:highlight w:val="green"/>
        </w:rPr>
        <w:t>plans to launch</w:t>
      </w:r>
      <w:r w:rsidRPr="00627780">
        <w:rPr>
          <w:rStyle w:val="StyleUnderline"/>
          <w:rFonts w:asciiTheme="majorHAnsi" w:hAnsiTheme="majorHAnsi" w:cstheme="majorHAnsi"/>
        </w:rPr>
        <w:t xml:space="preserve"> about </w:t>
      </w:r>
      <w:r w:rsidRPr="00627780">
        <w:rPr>
          <w:rStyle w:val="StyleUnderline"/>
          <w:rFonts w:asciiTheme="majorHAnsi" w:hAnsiTheme="majorHAnsi" w:cstheme="majorHAnsi"/>
          <w:highlight w:val="green"/>
        </w:rPr>
        <w:t>55,000 satellites</w:t>
      </w:r>
      <w:r w:rsidRPr="00627780">
        <w:rPr>
          <w:rFonts w:asciiTheme="majorHAnsi" w:hAnsiTheme="majorHAnsi" w:cstheme="majorHAnsi"/>
        </w:rPr>
        <w:t xml:space="preserve">," </w:t>
      </w:r>
      <w:proofErr w:type="spellStart"/>
      <w:r w:rsidRPr="00627780">
        <w:rPr>
          <w:rFonts w:asciiTheme="majorHAnsi" w:hAnsiTheme="majorHAnsi" w:cstheme="majorHAnsi"/>
        </w:rPr>
        <w:t>Boley</w:t>
      </w:r>
      <w:proofErr w:type="spellEnd"/>
      <w:r w:rsidRPr="00627780">
        <w:rPr>
          <w:rFonts w:asciiTheme="majorHAnsi" w:hAnsiTheme="majorHAnsi" w:cstheme="majorHAnsi"/>
        </w:rPr>
        <w:t xml:space="preserve"> said.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second generation could consist of up to 30,000 satellites, then you have </w:t>
      </w:r>
      <w:proofErr w:type="spellStart"/>
      <w:r w:rsidRPr="00627780">
        <w:rPr>
          <w:rFonts w:asciiTheme="majorHAnsi" w:hAnsiTheme="majorHAnsi" w:cstheme="majorHAnsi"/>
        </w:rPr>
        <w:t>Starnet</w:t>
      </w:r>
      <w:proofErr w:type="spellEnd"/>
      <w:r w:rsidRPr="00627780">
        <w:rPr>
          <w:rFonts w:asciiTheme="majorHAnsi" w:hAnsiTheme="majorHAnsi" w:cstheme="majorHAnsi"/>
        </w:rPr>
        <w:t xml:space="preserve">, which is China's response to </w:t>
      </w:r>
      <w:proofErr w:type="spellStart"/>
      <w:r w:rsidRPr="00627780">
        <w:rPr>
          <w:rFonts w:asciiTheme="majorHAnsi" w:hAnsiTheme="majorHAnsi" w:cstheme="majorHAnsi"/>
        </w:rPr>
        <w:t>Starlink</w:t>
      </w:r>
      <w:proofErr w:type="spellEnd"/>
      <w:r w:rsidRPr="00627780">
        <w:rPr>
          <w:rFonts w:asciiTheme="majorHAnsi" w:hAnsiTheme="majorHAnsi" w:cstheme="majorHAnsi"/>
        </w:rPr>
        <w:t xml:space="preserve">, Amazon's Kuiper, </w:t>
      </w:r>
      <w:proofErr w:type="spellStart"/>
      <w:r w:rsidRPr="00627780">
        <w:rPr>
          <w:rFonts w:asciiTheme="majorHAnsi" w:hAnsiTheme="majorHAnsi" w:cstheme="majorHAnsi"/>
        </w:rPr>
        <w:t>OneWeb</w:t>
      </w:r>
      <w:proofErr w:type="spellEnd"/>
      <w:r w:rsidRPr="00627780">
        <w:rPr>
          <w:rFonts w:asciiTheme="majorHAnsi" w:hAnsiTheme="majorHAnsi" w:cstheme="majorHAnsi"/>
        </w:rPr>
        <w:t>. That could lead to unprecedented changes to the Earth’s upper atmosphere."</w:t>
      </w:r>
    </w:p>
    <w:p w14:paraId="6A388C7A" w14:textId="77777777" w:rsidR="00627780" w:rsidRPr="00627780" w:rsidRDefault="00627780" w:rsidP="00627780">
      <w:pPr>
        <w:rPr>
          <w:rStyle w:val="StyleUnderline"/>
          <w:rFonts w:asciiTheme="majorHAnsi" w:hAnsiTheme="majorHAnsi" w:cstheme="majorHAnsi"/>
        </w:rPr>
      </w:pPr>
      <w:proofErr w:type="spellStart"/>
      <w:r w:rsidRPr="00627780">
        <w:rPr>
          <w:rStyle w:val="StyleUnderline"/>
          <w:rFonts w:asciiTheme="majorHAnsi" w:hAnsiTheme="majorHAnsi" w:cstheme="majorHAnsi"/>
        </w:rPr>
        <w:t>Megaconstellation</w:t>
      </w:r>
      <w:proofErr w:type="spellEnd"/>
      <w:r w:rsidRPr="00627780">
        <w:rPr>
          <w:rStyle w:val="StyleUnderline"/>
          <w:rFonts w:asciiTheme="majorHAnsi" w:hAnsiTheme="majorHAnsi" w:cstheme="majorHAnsi"/>
        </w:rPr>
        <w:t xml:space="preserve"> operators, inspired by the consumer technology model, </w:t>
      </w:r>
      <w:r w:rsidRPr="00627780">
        <w:rPr>
          <w:rStyle w:val="StyleUnderline"/>
          <w:rFonts w:asciiTheme="majorHAnsi" w:hAnsiTheme="majorHAnsi" w:cstheme="majorHAnsi"/>
          <w:highlight w:val="green"/>
        </w:rPr>
        <w:t>expect fast development</w:t>
      </w:r>
      <w:r w:rsidRPr="00627780">
        <w:rPr>
          <w:rStyle w:val="StyleUnderline"/>
          <w:rFonts w:asciiTheme="majorHAnsi" w:hAnsiTheme="majorHAnsi" w:cstheme="majorHAnsi"/>
        </w:rPr>
        <w:t xml:space="preserve"> of new satellites </w:t>
      </w:r>
      <w:r w:rsidRPr="00627780">
        <w:rPr>
          <w:rStyle w:val="StyleUnderline"/>
          <w:rFonts w:asciiTheme="majorHAnsi" w:hAnsiTheme="majorHAnsi" w:cstheme="majorHAnsi"/>
          <w:highlight w:val="green"/>
        </w:rPr>
        <w:t>and frequent replacement</w:t>
      </w:r>
      <w:r w:rsidRPr="00627780">
        <w:rPr>
          <w:rStyle w:val="StyleUnderline"/>
          <w:rFonts w:asciiTheme="majorHAnsi" w:hAnsiTheme="majorHAnsi" w:cstheme="majorHAnsi"/>
        </w:rPr>
        <w:t xml:space="preserve">, thus the high </w:t>
      </w:r>
      <w:proofErr w:type="gramStart"/>
      <w:r w:rsidRPr="00627780">
        <w:rPr>
          <w:rStyle w:val="StyleUnderline"/>
          <w:rFonts w:asciiTheme="majorHAnsi" w:hAnsiTheme="majorHAnsi" w:cstheme="majorHAnsi"/>
        </w:rPr>
        <w:t>amount</w:t>
      </w:r>
      <w:proofErr w:type="gramEnd"/>
      <w:r w:rsidRPr="00627780">
        <w:rPr>
          <w:rStyle w:val="StyleUnderline"/>
          <w:rFonts w:asciiTheme="majorHAnsi" w:hAnsiTheme="majorHAnsi" w:cstheme="majorHAnsi"/>
        </w:rPr>
        <w:t xml:space="preserve"> of satellites expected to be burning in the atmosphere on a daily basis. </w:t>
      </w:r>
    </w:p>
    <w:p w14:paraId="16720D13"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w:t>
      </w:r>
      <w:r w:rsidRPr="00627780">
        <w:rPr>
          <w:rStyle w:val="StyleUnderline"/>
          <w:rFonts w:asciiTheme="majorHAnsi" w:hAnsiTheme="majorHAnsi" w:cstheme="majorHAnsi"/>
        </w:rPr>
        <w:t>Humans are exceptionally good at underestimating our ability to change the environment,"</w:t>
      </w:r>
      <w:r w:rsidRPr="00627780">
        <w:rPr>
          <w:rFonts w:asciiTheme="majorHAnsi" w:hAnsiTheme="majorHAnsi" w:cstheme="majorHAnsi"/>
        </w:rPr>
        <w:t xml:space="preserve"> said </w:t>
      </w:r>
      <w:proofErr w:type="spellStart"/>
      <w:r w:rsidRPr="00627780">
        <w:rPr>
          <w:rFonts w:asciiTheme="majorHAnsi" w:hAnsiTheme="majorHAnsi" w:cstheme="majorHAnsi"/>
        </w:rPr>
        <w:t>Boley</w:t>
      </w:r>
      <w:proofErr w:type="spellEnd"/>
      <w:r w:rsidRPr="00627780">
        <w:rPr>
          <w:rFonts w:asciiTheme="majorHAnsi" w:hAnsiTheme="majorHAnsi" w:cstheme="majorHAnsi"/>
        </w:rPr>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7780">
        <w:rPr>
          <w:rFonts w:asciiTheme="majorHAnsi" w:hAnsiTheme="majorHAnsi" w:cstheme="majorHAnsi"/>
        </w:rPr>
        <w:t>as a result of</w:t>
      </w:r>
      <w:proofErr w:type="gramEnd"/>
      <w:r w:rsidRPr="00627780">
        <w:rPr>
          <w:rFonts w:asciiTheme="majorHAnsi" w:hAnsiTheme="majorHAnsi" w:cstheme="majorHAnsi"/>
        </w:rPr>
        <w:t xml:space="preserve"> our actions and our changing of the composition of the atmosphere and we are poised to make the same type of mistake by our use of space."</w:t>
      </w:r>
    </w:p>
    <w:p w14:paraId="306C42D5" w14:textId="77777777" w:rsidR="00627780" w:rsidRPr="00627780" w:rsidRDefault="00627780" w:rsidP="00627780">
      <w:pPr>
        <w:rPr>
          <w:rFonts w:asciiTheme="majorHAnsi" w:hAnsiTheme="majorHAnsi" w:cstheme="majorHAnsi"/>
        </w:rPr>
      </w:pPr>
    </w:p>
    <w:p w14:paraId="444CB04F" w14:textId="77777777" w:rsidR="00627780" w:rsidRPr="00627780" w:rsidRDefault="00627780" w:rsidP="00627780">
      <w:pPr>
        <w:pStyle w:val="Heading4"/>
        <w:rPr>
          <w:rFonts w:asciiTheme="majorHAnsi" w:hAnsiTheme="majorHAnsi" w:cstheme="majorHAnsi"/>
        </w:rPr>
      </w:pPr>
      <w:r w:rsidRPr="00627780">
        <w:rPr>
          <w:rFonts w:asciiTheme="majorHAnsi" w:hAnsiTheme="majorHAnsi" w:cstheme="majorHAnsi"/>
        </w:rPr>
        <w:t>Ozone hole recovering now but depletion causes extinction.</w:t>
      </w:r>
    </w:p>
    <w:p w14:paraId="4D1492C0" w14:textId="77777777" w:rsidR="00627780" w:rsidRPr="00627780" w:rsidRDefault="00627780" w:rsidP="00627780">
      <w:pPr>
        <w:rPr>
          <w:rFonts w:asciiTheme="majorHAnsi" w:hAnsiTheme="majorHAnsi" w:cstheme="majorHAnsi"/>
        </w:rPr>
      </w:pPr>
      <w:r w:rsidRPr="00627780">
        <w:rPr>
          <w:rStyle w:val="Style13ptBold"/>
          <w:rFonts w:asciiTheme="majorHAnsi" w:hAnsiTheme="majorHAnsi" w:cstheme="majorHAnsi"/>
        </w:rPr>
        <w:t xml:space="preserve">Browne 20 </w:t>
      </w:r>
      <w:r w:rsidRPr="00627780">
        <w:rPr>
          <w:rFonts w:asciiTheme="majorHAnsi" w:hAnsiTheme="majorHAnsi" w:cstheme="majorHAnsi"/>
        </w:rPr>
        <w:t xml:space="preserve">“Scientists warn erosion of ozone layer could lead to a modern mass extinction event” EDWARD BROWNE May 28, 2020 </w:t>
      </w:r>
      <w:hyperlink r:id="rId31" w:history="1">
        <w:r w:rsidRPr="00627780">
          <w:rPr>
            <w:rStyle w:val="Hyperlink"/>
            <w:rFonts w:asciiTheme="majorHAnsi" w:hAnsiTheme="majorHAnsi" w:cstheme="majorHAnsi"/>
          </w:rPr>
          <w:t>https://www.express.co.uk/news/science/1287983/ozone-layer-global-warming-mass-extinction-dinosaurs-Southampton</w:t>
        </w:r>
      </w:hyperlink>
      <w:r w:rsidRPr="00627780">
        <w:rPr>
          <w:rFonts w:asciiTheme="majorHAnsi" w:hAnsiTheme="majorHAnsi" w:cstheme="majorHAnsi"/>
        </w:rPr>
        <w:t xml:space="preserve"> SM</w:t>
      </w:r>
    </w:p>
    <w:p w14:paraId="294EB79A"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Scientists warn </w:t>
      </w:r>
      <w:r w:rsidRPr="00627780">
        <w:rPr>
          <w:rStyle w:val="StyleUnderline"/>
          <w:rFonts w:asciiTheme="majorHAnsi" w:hAnsiTheme="majorHAnsi" w:cstheme="majorHAnsi"/>
          <w:highlight w:val="green"/>
        </w:rPr>
        <w:t>erosion of ozone</w:t>
      </w:r>
      <w:r w:rsidRPr="00627780">
        <w:rPr>
          <w:rStyle w:val="StyleUnderline"/>
          <w:rFonts w:asciiTheme="majorHAnsi" w:hAnsiTheme="majorHAnsi" w:cstheme="majorHAnsi"/>
        </w:rPr>
        <w:t xml:space="preserve"> layer could </w:t>
      </w:r>
      <w:r w:rsidRPr="00627780">
        <w:rPr>
          <w:rStyle w:val="StyleUnderline"/>
          <w:rFonts w:asciiTheme="majorHAnsi" w:hAnsiTheme="majorHAnsi" w:cstheme="majorHAnsi"/>
          <w:highlight w:val="green"/>
        </w:rPr>
        <w:t>lead to</w:t>
      </w:r>
      <w:r w:rsidRPr="00627780">
        <w:rPr>
          <w:rStyle w:val="StyleUnderline"/>
          <w:rFonts w:asciiTheme="majorHAnsi" w:hAnsiTheme="majorHAnsi" w:cstheme="majorHAnsi"/>
        </w:rPr>
        <w:t xml:space="preserve"> a modern </w:t>
      </w:r>
      <w:r w:rsidRPr="00627780">
        <w:rPr>
          <w:rStyle w:val="StyleUnderline"/>
          <w:rFonts w:asciiTheme="majorHAnsi" w:hAnsiTheme="majorHAnsi" w:cstheme="majorHAnsi"/>
          <w:highlight w:val="green"/>
        </w:rPr>
        <w:t>mass extinction</w:t>
      </w:r>
      <w:r w:rsidRPr="00627780">
        <w:rPr>
          <w:rStyle w:val="StyleUnderline"/>
          <w:rFonts w:asciiTheme="majorHAnsi" w:hAnsiTheme="majorHAnsi" w:cstheme="majorHAnsi"/>
        </w:rPr>
        <w:t xml:space="preserve"> event</w:t>
      </w:r>
    </w:p>
    <w:p w14:paraId="4BE65F58"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AN unexplained mass extinction event that occurred 359 million years ago may have been caused by erosion of the ozone layer, a UK study has found.</w:t>
      </w:r>
    </w:p>
    <w:p w14:paraId="5FE488FC"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5D681977"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lastRenderedPageBreak/>
        <w:t xml:space="preserve">During their study, they found evidence that plant spores from around the time had been damaged by UV radiation, suggesting that the </w:t>
      </w:r>
      <w:r w:rsidRPr="00627780">
        <w:rPr>
          <w:rStyle w:val="StyleUnderline"/>
          <w:rFonts w:asciiTheme="majorHAnsi" w:hAnsiTheme="majorHAnsi" w:cstheme="majorHAnsi"/>
          <w:highlight w:val="green"/>
        </w:rPr>
        <w:t>Earth’s ozone</w:t>
      </w:r>
      <w:r w:rsidRPr="00627780">
        <w:rPr>
          <w:rStyle w:val="StyleUnderline"/>
          <w:rFonts w:asciiTheme="majorHAnsi" w:hAnsiTheme="majorHAnsi" w:cstheme="majorHAnsi"/>
        </w:rPr>
        <w:t xml:space="preserve"> layer </w:t>
      </w:r>
      <w:r w:rsidRPr="00627780">
        <w:rPr>
          <w:rStyle w:val="StyleUnderline"/>
          <w:rFonts w:asciiTheme="majorHAnsi" w:hAnsiTheme="majorHAnsi" w:cstheme="majorHAnsi"/>
          <w:highlight w:val="green"/>
        </w:rPr>
        <w:t>was not providing</w:t>
      </w:r>
      <w:r w:rsidRPr="00627780">
        <w:rPr>
          <w:rStyle w:val="StyleUnderline"/>
          <w:rFonts w:asciiTheme="majorHAnsi" w:hAnsiTheme="majorHAnsi" w:cstheme="majorHAnsi"/>
        </w:rPr>
        <w:t xml:space="preserve"> sufficient </w:t>
      </w:r>
      <w:r w:rsidRPr="00627780">
        <w:rPr>
          <w:rStyle w:val="StyleUnderline"/>
          <w:rFonts w:asciiTheme="majorHAnsi" w:hAnsiTheme="majorHAnsi" w:cstheme="majorHAnsi"/>
          <w:highlight w:val="green"/>
        </w:rPr>
        <w:t>protection from the sun</w:t>
      </w:r>
      <w:r w:rsidRPr="00627780">
        <w:rPr>
          <w:rStyle w:val="StyleUnderline"/>
          <w:rFonts w:asciiTheme="majorHAnsi" w:hAnsiTheme="majorHAnsi" w:cstheme="majorHAnsi"/>
        </w:rPr>
        <w:t>’s deadly rays.</w:t>
      </w:r>
    </w:p>
    <w:p w14:paraId="7DA5D5F9"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While it is already known that </w:t>
      </w:r>
      <w:r w:rsidRPr="00627780">
        <w:rPr>
          <w:rStyle w:val="StyleUnderline"/>
          <w:rFonts w:asciiTheme="majorHAnsi" w:hAnsiTheme="majorHAnsi" w:cstheme="majorHAnsi"/>
        </w:rPr>
        <w:t>ozone depletion could lead to an extinction event</w:t>
      </w:r>
      <w:r w:rsidRPr="00627780">
        <w:rPr>
          <w:rFonts w:asciiTheme="majorHAnsi" w:hAnsiTheme="majorHAnsi" w:cstheme="majorHAnsi"/>
        </w:rPr>
        <w:t>, the scientists were alarmed by the reason behind why the ozone depletion seemed to have occurred.</w:t>
      </w:r>
    </w:p>
    <w:p w14:paraId="5E0EB94D"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The researchers discovered that this </w:t>
      </w:r>
      <w:proofErr w:type="gramStart"/>
      <w:r w:rsidRPr="00627780">
        <w:rPr>
          <w:rFonts w:asciiTheme="majorHAnsi" w:hAnsiTheme="majorHAnsi" w:cstheme="majorHAnsi"/>
        </w:rPr>
        <w:t xml:space="preserve">particular </w:t>
      </w:r>
      <w:r w:rsidRPr="00627780">
        <w:rPr>
          <w:rStyle w:val="StyleUnderline"/>
          <w:rFonts w:asciiTheme="majorHAnsi" w:hAnsiTheme="majorHAnsi" w:cstheme="majorHAnsi"/>
        </w:rPr>
        <w:t>ozone</w:t>
      </w:r>
      <w:proofErr w:type="gramEnd"/>
      <w:r w:rsidRPr="00627780">
        <w:rPr>
          <w:rStyle w:val="StyleUnderline"/>
          <w:rFonts w:asciiTheme="majorHAnsi" w:hAnsiTheme="majorHAnsi" w:cstheme="majorHAnsi"/>
        </w:rPr>
        <w:t xml:space="preserve"> erasure</w:t>
      </w:r>
      <w:r w:rsidRPr="00627780">
        <w:rPr>
          <w:rFonts w:asciiTheme="majorHAnsi" w:hAnsiTheme="majorHAnsi" w:cstheme="majorHAnsi"/>
        </w:rPr>
        <w:t xml:space="preserve"> could have been linked to global warming, which the scientists described </w:t>
      </w:r>
      <w:r w:rsidRPr="00627780">
        <w:rPr>
          <w:rStyle w:val="StyleUnderline"/>
          <w:rFonts w:asciiTheme="majorHAnsi" w:hAnsiTheme="majorHAnsi" w:cstheme="majorHAnsi"/>
        </w:rPr>
        <w:t>as a “new mechanism for mass extinctions.”</w:t>
      </w:r>
    </w:p>
    <w:p w14:paraId="75E7A4F2"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Mass extinction events have occurred </w:t>
      </w:r>
      <w:proofErr w:type="gramStart"/>
      <w:r w:rsidRPr="00627780">
        <w:rPr>
          <w:rFonts w:asciiTheme="majorHAnsi" w:hAnsiTheme="majorHAnsi" w:cstheme="majorHAnsi"/>
        </w:rPr>
        <w:t>a number of</w:t>
      </w:r>
      <w:proofErr w:type="gramEnd"/>
      <w:r w:rsidRPr="00627780">
        <w:rPr>
          <w:rFonts w:asciiTheme="majorHAnsi" w:hAnsiTheme="majorHAnsi" w:cstheme="majorHAnsi"/>
        </w:rPr>
        <w:t xml:space="preserve"> times in Earth’s past, with known causes being asteroid impacts and large-scale volcanic eruptions, Phys.org reports.</w:t>
      </w:r>
    </w:p>
    <w:p w14:paraId="52AFE048"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Many will associate the asteroid impact event as the one that led to the extinction of the dinosaurs.</w:t>
      </w:r>
    </w:p>
    <w:p w14:paraId="403C1A79"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The extinction event that the Southampton scientists were studying came after a period of rapid global warming after an ice age, Phys.org continues.</w:t>
      </w:r>
    </w:p>
    <w:p w14:paraId="5CD07882"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As part of their study, the researchers collected rocks from sites in Greenland as well as Bolivia </w:t>
      </w:r>
      <w:proofErr w:type="gramStart"/>
      <w:r w:rsidRPr="00627780">
        <w:rPr>
          <w:rFonts w:asciiTheme="majorHAnsi" w:hAnsiTheme="majorHAnsi" w:cstheme="majorHAnsi"/>
        </w:rPr>
        <w:t>in order to</w:t>
      </w:r>
      <w:proofErr w:type="gramEnd"/>
      <w:r w:rsidRPr="00627780">
        <w:rPr>
          <w:rFonts w:asciiTheme="majorHAnsi" w:hAnsiTheme="majorHAnsi" w:cstheme="majorHAnsi"/>
        </w:rPr>
        <w:t xml:space="preserve"> study any clues about what Earth conditions may have been like way back 360 million years ago.</w:t>
      </w:r>
    </w:p>
    <w:p w14:paraId="44AC0A4A"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Indeed, these rocks held some clues as to what had been happening around the time of the Devonian period.</w:t>
      </w:r>
    </w:p>
    <w:p w14:paraId="1713846A"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 researchers found that the rocks contained </w:t>
      </w:r>
      <w:r w:rsidRPr="00627780">
        <w:rPr>
          <w:rStyle w:val="StyleUnderline"/>
          <w:rFonts w:asciiTheme="majorHAnsi" w:hAnsiTheme="majorHAnsi" w:cstheme="majorHAnsi"/>
          <w:highlight w:val="green"/>
        </w:rPr>
        <w:t>plant spores</w:t>
      </w:r>
      <w:r w:rsidRPr="00627780">
        <w:rPr>
          <w:rStyle w:val="StyleUnderline"/>
          <w:rFonts w:asciiTheme="majorHAnsi" w:hAnsiTheme="majorHAnsi" w:cstheme="majorHAnsi"/>
        </w:rPr>
        <w:t xml:space="preserve"> – which plants use to reproduce – that had been preserved within them for hundreds of millions of years.</w:t>
      </w:r>
    </w:p>
    <w:p w14:paraId="62CB8D94"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They discovered that some of these spores appeared to </w:t>
      </w:r>
      <w:r w:rsidRPr="00627780">
        <w:rPr>
          <w:rStyle w:val="StyleUnderline"/>
          <w:rFonts w:asciiTheme="majorHAnsi" w:hAnsiTheme="majorHAnsi" w:cstheme="majorHAnsi"/>
          <w:highlight w:val="green"/>
        </w:rPr>
        <w:t>have been damaged by</w:t>
      </w:r>
      <w:r w:rsidRPr="00627780">
        <w:rPr>
          <w:rStyle w:val="StyleUnderline"/>
          <w:rFonts w:asciiTheme="majorHAnsi" w:hAnsiTheme="majorHAnsi" w:cstheme="majorHAnsi"/>
        </w:rPr>
        <w:t xml:space="preserve"> something, noting that they had “</w:t>
      </w:r>
      <w:r w:rsidRPr="00627780">
        <w:rPr>
          <w:rStyle w:val="StyleUnderline"/>
          <w:rFonts w:asciiTheme="majorHAnsi" w:hAnsiTheme="majorHAnsi" w:cstheme="majorHAnsi"/>
          <w:highlight w:val="green"/>
        </w:rPr>
        <w:t>malformed sculpture</w:t>
      </w:r>
      <w:r w:rsidRPr="00627780">
        <w:rPr>
          <w:rStyle w:val="StyleUnderline"/>
          <w:rFonts w:asciiTheme="majorHAnsi" w:hAnsiTheme="majorHAnsi" w:cstheme="majorHAnsi"/>
        </w:rPr>
        <w:t xml:space="preserve"> and </w:t>
      </w:r>
      <w:r w:rsidRPr="00627780">
        <w:rPr>
          <w:rStyle w:val="StyleUnderline"/>
          <w:rFonts w:asciiTheme="majorHAnsi" w:hAnsiTheme="majorHAnsi" w:cstheme="majorHAnsi"/>
          <w:highlight w:val="green"/>
        </w:rPr>
        <w:t>pigmented walls</w:t>
      </w:r>
      <w:r w:rsidRPr="00627780">
        <w:rPr>
          <w:rStyle w:val="StyleUnderline"/>
          <w:rFonts w:asciiTheme="majorHAnsi" w:hAnsiTheme="majorHAnsi" w:cstheme="majorHAnsi"/>
        </w:rPr>
        <w:t>”.</w:t>
      </w:r>
    </w:p>
    <w:p w14:paraId="36035403"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This sort of damage is </w:t>
      </w:r>
      <w:proofErr w:type="gramStart"/>
      <w:r w:rsidRPr="00627780">
        <w:rPr>
          <w:rStyle w:val="StyleUnderline"/>
          <w:rFonts w:asciiTheme="majorHAnsi" w:hAnsiTheme="majorHAnsi" w:cstheme="majorHAnsi"/>
        </w:rPr>
        <w:t>similar to</w:t>
      </w:r>
      <w:proofErr w:type="gramEnd"/>
      <w:r w:rsidRPr="00627780">
        <w:rPr>
          <w:rStyle w:val="StyleUnderline"/>
          <w:rFonts w:asciiTheme="majorHAnsi" w:hAnsiTheme="majorHAnsi" w:cstheme="majorHAnsi"/>
        </w:rPr>
        <w:t xml:space="preserve"> what would occur if the spores had been </w:t>
      </w:r>
      <w:r w:rsidRPr="00627780">
        <w:rPr>
          <w:rStyle w:val="StyleUnderline"/>
          <w:rFonts w:asciiTheme="majorHAnsi" w:hAnsiTheme="majorHAnsi" w:cstheme="majorHAnsi"/>
          <w:highlight w:val="green"/>
        </w:rPr>
        <w:t>hit by</w:t>
      </w:r>
      <w:r w:rsidRPr="00627780">
        <w:rPr>
          <w:rStyle w:val="StyleUnderline"/>
          <w:rFonts w:asciiTheme="majorHAnsi" w:hAnsiTheme="majorHAnsi" w:cstheme="majorHAnsi"/>
        </w:rPr>
        <w:t xml:space="preserve"> </w:t>
      </w:r>
      <w:r w:rsidRPr="00627780">
        <w:rPr>
          <w:rStyle w:val="StyleUnderline"/>
          <w:rFonts w:asciiTheme="majorHAnsi" w:hAnsiTheme="majorHAnsi" w:cstheme="majorHAnsi"/>
          <w:highlight w:val="green"/>
        </w:rPr>
        <w:t xml:space="preserve">high levels of </w:t>
      </w:r>
      <w:r w:rsidRPr="00627780">
        <w:rPr>
          <w:rStyle w:val="StyleUnderline"/>
          <w:rFonts w:asciiTheme="majorHAnsi" w:hAnsiTheme="majorHAnsi" w:cstheme="majorHAnsi"/>
        </w:rPr>
        <w:t xml:space="preserve">ultraviolet light – also called </w:t>
      </w:r>
      <w:r w:rsidRPr="00627780">
        <w:rPr>
          <w:rStyle w:val="StyleUnderline"/>
          <w:rFonts w:asciiTheme="majorHAnsi" w:hAnsiTheme="majorHAnsi" w:cstheme="majorHAnsi"/>
          <w:highlight w:val="green"/>
        </w:rPr>
        <w:t>UV rays</w:t>
      </w:r>
      <w:r w:rsidRPr="00627780">
        <w:rPr>
          <w:rStyle w:val="StyleUnderline"/>
          <w:rFonts w:asciiTheme="majorHAnsi" w:hAnsiTheme="majorHAnsi" w:cstheme="majorHAnsi"/>
        </w:rPr>
        <w:t xml:space="preserve"> – that are given off by the sun.</w:t>
      </w:r>
    </w:p>
    <w:p w14:paraId="38BACA7C"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The researchers explained: “This </w:t>
      </w:r>
      <w:r w:rsidRPr="00627780">
        <w:rPr>
          <w:rStyle w:val="StyleUnderline"/>
          <w:rFonts w:asciiTheme="majorHAnsi" w:hAnsiTheme="majorHAnsi" w:cstheme="majorHAnsi"/>
          <w:highlight w:val="green"/>
        </w:rPr>
        <w:t>indicates</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temporary loss of</w:t>
      </w:r>
      <w:r w:rsidRPr="00627780">
        <w:rPr>
          <w:rStyle w:val="StyleUnderline"/>
          <w:rFonts w:asciiTheme="majorHAnsi" w:hAnsiTheme="majorHAnsi" w:cstheme="majorHAnsi"/>
        </w:rPr>
        <w:t xml:space="preserve"> the </w:t>
      </w:r>
      <w:r w:rsidRPr="00627780">
        <w:rPr>
          <w:rStyle w:val="StyleUnderline"/>
          <w:rFonts w:asciiTheme="majorHAnsi" w:hAnsiTheme="majorHAnsi" w:cstheme="majorHAnsi"/>
          <w:highlight w:val="green"/>
        </w:rPr>
        <w:t>global</w:t>
      </w:r>
      <w:r w:rsidRPr="00627780">
        <w:rPr>
          <w:rStyle w:val="StyleUnderline"/>
          <w:rFonts w:asciiTheme="majorHAnsi" w:hAnsiTheme="majorHAnsi" w:cstheme="majorHAnsi"/>
        </w:rPr>
        <w:t xml:space="preserve"> protective </w:t>
      </w:r>
      <w:r w:rsidRPr="00627780">
        <w:rPr>
          <w:rStyle w:val="StyleUnderline"/>
          <w:rFonts w:asciiTheme="majorHAnsi" w:hAnsiTheme="majorHAnsi" w:cstheme="majorHAnsi"/>
          <w:highlight w:val="green"/>
        </w:rPr>
        <w:t>ozone</w:t>
      </w:r>
      <w:r w:rsidRPr="00627780">
        <w:rPr>
          <w:rStyle w:val="StyleUnderline"/>
          <w:rFonts w:asciiTheme="majorHAnsi" w:hAnsiTheme="majorHAnsi" w:cstheme="majorHAnsi"/>
        </w:rPr>
        <w:t xml:space="preserve"> layer.”</w:t>
      </w:r>
    </w:p>
    <w:p w14:paraId="70F6D741"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This is because the ozone layer absorbs some of the UV light – a particular type called UBV – that travels from the sun to the Earth.</w:t>
      </w:r>
    </w:p>
    <w:p w14:paraId="48ACBB25"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 xml:space="preserve">The US Environmental Protection Agency (EPA) notes that UVB light has been linked to skin cancer and can cause harm to </w:t>
      </w:r>
      <w:proofErr w:type="gramStart"/>
      <w:r w:rsidRPr="00627780">
        <w:rPr>
          <w:rFonts w:asciiTheme="majorHAnsi" w:hAnsiTheme="majorHAnsi" w:cstheme="majorHAnsi"/>
        </w:rPr>
        <w:t>crops</w:t>
      </w:r>
      <w:proofErr w:type="gramEnd"/>
      <w:r w:rsidRPr="00627780">
        <w:rPr>
          <w:rFonts w:asciiTheme="majorHAnsi" w:hAnsiTheme="majorHAnsi" w:cstheme="majorHAnsi"/>
        </w:rPr>
        <w:t xml:space="preserve"> and marine life.</w:t>
      </w:r>
    </w:p>
    <w:p w14:paraId="25944EE3"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The ozone layer is a part of Earth’s atmosphere located in the stratosphere between 9 and 18 miles up.</w:t>
      </w:r>
    </w:p>
    <w:p w14:paraId="45A32924"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1F6E1948" w14:textId="77777777" w:rsidR="00627780" w:rsidRPr="00627780" w:rsidRDefault="00627780" w:rsidP="00627780">
      <w:pPr>
        <w:rPr>
          <w:rStyle w:val="StyleUnderline"/>
          <w:rFonts w:asciiTheme="majorHAnsi" w:hAnsiTheme="majorHAnsi" w:cstheme="majorHAnsi"/>
        </w:rPr>
      </w:pPr>
      <w:r w:rsidRPr="00627780">
        <w:rPr>
          <w:rFonts w:asciiTheme="majorHAnsi" w:hAnsiTheme="majorHAnsi" w:cstheme="majorHAnsi"/>
        </w:rPr>
        <w:t xml:space="preserve">He added that this raises </w:t>
      </w:r>
      <w:r w:rsidRPr="00627780">
        <w:rPr>
          <w:rStyle w:val="StyleUnderline"/>
          <w:rFonts w:asciiTheme="majorHAnsi" w:hAnsiTheme="majorHAnsi" w:cstheme="majorHAnsi"/>
        </w:rPr>
        <w:t xml:space="preserve">the possibility of </w:t>
      </w:r>
      <w:r w:rsidRPr="00627780">
        <w:rPr>
          <w:rStyle w:val="StyleUnderline"/>
          <w:rFonts w:asciiTheme="majorHAnsi" w:hAnsiTheme="majorHAnsi" w:cstheme="majorHAnsi"/>
          <w:highlight w:val="green"/>
        </w:rPr>
        <w:t>another collapse</w:t>
      </w:r>
      <w:r w:rsidRPr="00627780">
        <w:rPr>
          <w:rStyle w:val="StyleUnderline"/>
          <w:rFonts w:asciiTheme="majorHAnsi" w:hAnsiTheme="majorHAnsi" w:cstheme="majorHAnsi"/>
        </w:rPr>
        <w:t xml:space="preserve"> in the ozone layer, </w:t>
      </w:r>
      <w:r w:rsidRPr="00627780">
        <w:rPr>
          <w:rFonts w:asciiTheme="majorHAnsi" w:hAnsiTheme="majorHAnsi" w:cstheme="majorHAnsi"/>
        </w:rPr>
        <w:t>which</w:t>
      </w:r>
      <w:r w:rsidRPr="00627780">
        <w:rPr>
          <w:rStyle w:val="StyleUnderline"/>
          <w:rFonts w:asciiTheme="majorHAnsi" w:hAnsiTheme="majorHAnsi" w:cstheme="majorHAnsi"/>
        </w:rPr>
        <w:t xml:space="preserve"> could </w:t>
      </w:r>
      <w:r w:rsidRPr="00627780">
        <w:rPr>
          <w:rStyle w:val="StyleUnderline"/>
          <w:rFonts w:asciiTheme="majorHAnsi" w:hAnsiTheme="majorHAnsi" w:cstheme="majorHAnsi"/>
          <w:highlight w:val="green"/>
        </w:rPr>
        <w:t>have disastrous consequences for all life</w:t>
      </w:r>
      <w:r w:rsidRPr="00627780">
        <w:rPr>
          <w:rStyle w:val="StyleUnderline"/>
          <w:rFonts w:asciiTheme="majorHAnsi" w:hAnsiTheme="majorHAnsi" w:cstheme="majorHAnsi"/>
        </w:rPr>
        <w:t xml:space="preserve"> on Earth, including us.</w:t>
      </w:r>
    </w:p>
    <w:p w14:paraId="5DCC9268"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lastRenderedPageBreak/>
        <w:t>In the study’s abstract, the team said: “ozone loss during rapid warming is an inherent Earth system process with the unavoidable conclusion that we should be alert for such an eventuality in the future warming world.”</w:t>
      </w:r>
    </w:p>
    <w:p w14:paraId="0C1982EA" w14:textId="77777777" w:rsidR="00627780" w:rsidRPr="00627780" w:rsidRDefault="00627780" w:rsidP="00627780">
      <w:pPr>
        <w:rPr>
          <w:rFonts w:asciiTheme="majorHAnsi" w:hAnsiTheme="majorHAnsi" w:cstheme="majorHAnsi"/>
        </w:rPr>
      </w:pPr>
      <w:r w:rsidRPr="00627780">
        <w:rPr>
          <w:rFonts w:asciiTheme="majorHAnsi" w:hAnsiTheme="majorHAnsi" w:cstheme="majorHAnsi"/>
        </w:rPr>
        <w:t>As well as global warming, human activity is associated with the depletion of the Earth’s vital ozone layer.</w:t>
      </w:r>
    </w:p>
    <w:p w14:paraId="49C00A66" w14:textId="77777777" w:rsidR="00627780" w:rsidRPr="00627780" w:rsidRDefault="00627780" w:rsidP="00627780">
      <w:pPr>
        <w:rPr>
          <w:rStyle w:val="StyleUnderline"/>
          <w:rFonts w:asciiTheme="majorHAnsi" w:hAnsiTheme="majorHAnsi" w:cstheme="majorHAnsi"/>
        </w:rPr>
      </w:pPr>
      <w:r w:rsidRPr="00627780">
        <w:rPr>
          <w:rStyle w:val="StyleUnderline"/>
          <w:rFonts w:asciiTheme="majorHAnsi" w:hAnsiTheme="majorHAnsi" w:cstheme="majorHAnsi"/>
        </w:rPr>
        <w:t xml:space="preserve">Scientists have reported that </w:t>
      </w:r>
      <w:r w:rsidRPr="00627780">
        <w:rPr>
          <w:rStyle w:val="StyleUnderline"/>
          <w:rFonts w:asciiTheme="majorHAnsi" w:hAnsiTheme="majorHAnsi" w:cstheme="majorHAnsi"/>
          <w:highlight w:val="green"/>
        </w:rPr>
        <w:t>a large</w:t>
      </w:r>
      <w:r w:rsidRPr="00627780">
        <w:rPr>
          <w:rStyle w:val="StyleUnderline"/>
          <w:rFonts w:asciiTheme="majorHAnsi" w:hAnsiTheme="majorHAnsi" w:cstheme="majorHAnsi"/>
        </w:rPr>
        <w:t xml:space="preserve"> ozone </w:t>
      </w:r>
      <w:r w:rsidRPr="00627780">
        <w:rPr>
          <w:rStyle w:val="StyleUnderline"/>
          <w:rFonts w:asciiTheme="majorHAnsi" w:hAnsiTheme="majorHAnsi" w:cstheme="majorHAnsi"/>
          <w:highlight w:val="green"/>
        </w:rPr>
        <w:t>hole over the Antarctic is slowly</w:t>
      </w:r>
      <w:r w:rsidRPr="00627780">
        <w:rPr>
          <w:rStyle w:val="StyleUnderline"/>
          <w:rFonts w:asciiTheme="majorHAnsi" w:hAnsiTheme="majorHAnsi" w:cstheme="majorHAnsi"/>
        </w:rPr>
        <w:t xml:space="preserve"> beginning to recover amid international efforts to limit the </w:t>
      </w:r>
      <w:proofErr w:type="gramStart"/>
      <w:r w:rsidRPr="00627780">
        <w:rPr>
          <w:rStyle w:val="StyleUnderline"/>
          <w:rFonts w:asciiTheme="majorHAnsi" w:hAnsiTheme="majorHAnsi" w:cstheme="majorHAnsi"/>
        </w:rPr>
        <w:t>amount</w:t>
      </w:r>
      <w:proofErr w:type="gramEnd"/>
      <w:r w:rsidRPr="00627780">
        <w:rPr>
          <w:rStyle w:val="StyleUnderline"/>
          <w:rFonts w:asciiTheme="majorHAnsi" w:hAnsiTheme="majorHAnsi" w:cstheme="majorHAnsi"/>
        </w:rPr>
        <w:t xml:space="preserve"> of ozone-depleting substances belched out by mankind.</w:t>
      </w:r>
    </w:p>
    <w:p w14:paraId="675BB827" w14:textId="77777777" w:rsidR="00627780" w:rsidRPr="00627780" w:rsidRDefault="00627780" w:rsidP="00627780">
      <w:pPr>
        <w:rPr>
          <w:rFonts w:asciiTheme="majorHAnsi" w:hAnsiTheme="majorHAnsi" w:cstheme="majorHAnsi"/>
        </w:rPr>
      </w:pPr>
    </w:p>
    <w:p w14:paraId="44B4ACD9" w14:textId="77777777" w:rsidR="00627780" w:rsidRPr="00627780" w:rsidRDefault="00627780" w:rsidP="00627780">
      <w:pPr>
        <w:pStyle w:val="Heading3"/>
        <w:rPr>
          <w:rFonts w:asciiTheme="majorHAnsi" w:hAnsiTheme="majorHAnsi" w:cstheme="majorHAnsi"/>
        </w:rPr>
      </w:pPr>
      <w:r w:rsidRPr="00627780">
        <w:rPr>
          <w:rFonts w:asciiTheme="majorHAnsi" w:hAnsiTheme="majorHAnsi" w:cstheme="majorHAnsi"/>
        </w:rPr>
        <w:lastRenderedPageBreak/>
        <w:t>FW</w:t>
      </w:r>
    </w:p>
    <w:p w14:paraId="6D512A43" w14:textId="77777777" w:rsidR="00627780" w:rsidRPr="00627780" w:rsidRDefault="00627780" w:rsidP="00627780">
      <w:pPr>
        <w:pStyle w:val="Heading4"/>
        <w:spacing w:line="276" w:lineRule="auto"/>
        <w:rPr>
          <w:rFonts w:asciiTheme="majorHAnsi" w:hAnsiTheme="majorHAnsi" w:cstheme="majorHAnsi"/>
        </w:rPr>
      </w:pPr>
      <w:r w:rsidRPr="00627780">
        <w:rPr>
          <w:rFonts w:asciiTheme="majorHAnsi" w:hAnsiTheme="majorHAnsi" w:cstheme="majorHAnsi"/>
        </w:rPr>
        <w:t>This connection between pain and pleasure and phenomenal conceptions of intrinsic value and disvalue is irrefutable – everything else regresses – robust neuroscience proves.</w:t>
      </w:r>
    </w:p>
    <w:p w14:paraId="5DCF36D0" w14:textId="77777777" w:rsidR="00627780" w:rsidRPr="00627780" w:rsidRDefault="00627780" w:rsidP="00627780">
      <w:pPr>
        <w:spacing w:line="276" w:lineRule="auto"/>
        <w:rPr>
          <w:rFonts w:asciiTheme="majorHAnsi" w:hAnsiTheme="majorHAnsi" w:cstheme="majorHAnsi"/>
          <w:b/>
          <w:bCs/>
          <w:sz w:val="26"/>
        </w:rPr>
      </w:pPr>
      <w:r w:rsidRPr="00627780">
        <w:rPr>
          <w:rStyle w:val="Style13ptBold"/>
          <w:rFonts w:asciiTheme="majorHAnsi" w:hAnsiTheme="majorHAnsi" w:cstheme="majorHAnsi"/>
        </w:rPr>
        <w:t xml:space="preserve">Blum et al. 18 </w:t>
      </w:r>
      <w:r w:rsidRPr="00627780">
        <w:rPr>
          <w:rFonts w:asciiTheme="majorHAnsi" w:hAnsiTheme="majorHAnsi" w:cstheme="majorHAnsi"/>
          <w:szCs w:val="16"/>
        </w:rPr>
        <w:t xml:space="preserve">Kenneth Blum, 1Department of Psychiatry, </w:t>
      </w:r>
      <w:proofErr w:type="spellStart"/>
      <w:r w:rsidRPr="00627780">
        <w:rPr>
          <w:rFonts w:asciiTheme="majorHAnsi" w:hAnsiTheme="majorHAnsi" w:cstheme="majorHAnsi"/>
          <w:szCs w:val="16"/>
        </w:rPr>
        <w:t>Boonshoft</w:t>
      </w:r>
      <w:proofErr w:type="spellEnd"/>
      <w:r w:rsidRPr="00627780">
        <w:rPr>
          <w:rFonts w:asciiTheme="majorHAnsi" w:hAnsiTheme="majorHAnsi" w:cstheme="maj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7780">
        <w:rPr>
          <w:rFonts w:asciiTheme="majorHAnsi" w:hAnsiTheme="majorHAnsi" w:cstheme="majorHAnsi"/>
          <w:szCs w:val="16"/>
        </w:rPr>
        <w:t>Geneus</w:t>
      </w:r>
      <w:proofErr w:type="spellEnd"/>
      <w:r w:rsidRPr="00627780">
        <w:rPr>
          <w:rFonts w:asciiTheme="majorHAnsi" w:hAnsiTheme="majorHAnsi" w:cstheme="majorHAnsi"/>
          <w:szCs w:val="16"/>
        </w:rPr>
        <w:t xml:space="preserve"> Health LLC, San Antonio, TX, USA 6Department of Addiction Research &amp; Therapy, </w:t>
      </w:r>
      <w:proofErr w:type="spellStart"/>
      <w:r w:rsidRPr="00627780">
        <w:rPr>
          <w:rFonts w:asciiTheme="majorHAnsi" w:hAnsiTheme="majorHAnsi" w:cstheme="majorHAnsi"/>
          <w:szCs w:val="16"/>
        </w:rPr>
        <w:t>Nupathways</w:t>
      </w:r>
      <w:proofErr w:type="spellEnd"/>
      <w:r w:rsidRPr="00627780">
        <w:rPr>
          <w:rFonts w:asciiTheme="majorHAnsi" w:hAnsiTheme="majorHAnsi" w:cstheme="majorHAnsi"/>
          <w:szCs w:val="16"/>
        </w:rPr>
        <w:t xml:space="preserve"> Inc., </w:t>
      </w:r>
      <w:proofErr w:type="spellStart"/>
      <w:r w:rsidRPr="00627780">
        <w:rPr>
          <w:rFonts w:asciiTheme="majorHAnsi" w:hAnsiTheme="majorHAnsi" w:cstheme="majorHAnsi"/>
          <w:szCs w:val="16"/>
        </w:rPr>
        <w:t>Innsbrook</w:t>
      </w:r>
      <w:proofErr w:type="spellEnd"/>
      <w:r w:rsidRPr="00627780">
        <w:rPr>
          <w:rFonts w:asciiTheme="majorHAnsi" w:hAnsiTheme="majorHAnsi" w:cstheme="maj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7780">
        <w:rPr>
          <w:rFonts w:asciiTheme="majorHAnsi" w:hAnsiTheme="majorHAnsi" w:cstheme="majorHAnsi"/>
          <w:szCs w:val="16"/>
        </w:rPr>
        <w:t>Eötvös</w:t>
      </w:r>
      <w:proofErr w:type="spellEnd"/>
      <w:r w:rsidRPr="00627780">
        <w:rPr>
          <w:rFonts w:asciiTheme="majorHAnsi" w:hAnsiTheme="majorHAnsi" w:cstheme="majorHAnsi"/>
          <w:szCs w:val="16"/>
        </w:rPr>
        <w:t xml:space="preserve"> </w:t>
      </w:r>
      <w:proofErr w:type="spellStart"/>
      <w:r w:rsidRPr="00627780">
        <w:rPr>
          <w:rFonts w:asciiTheme="majorHAnsi" w:hAnsiTheme="majorHAnsi" w:cstheme="majorHAnsi"/>
          <w:szCs w:val="16"/>
        </w:rPr>
        <w:t>Loránd</w:t>
      </w:r>
      <w:proofErr w:type="spellEnd"/>
      <w:r w:rsidRPr="00627780">
        <w:rPr>
          <w:rFonts w:asciiTheme="majorHAnsi" w:hAnsiTheme="majorHAnsi" w:cstheme="majorHAnsi"/>
          <w:szCs w:val="16"/>
        </w:rPr>
        <w:t xml:space="preserve"> University, Budapest, Hungary 10Division of Addiction Research, Dominion Diagnostics, LLC. North Kingston, RI, USA 11Victory Nutrition International, </w:t>
      </w:r>
      <w:proofErr w:type="spellStart"/>
      <w:r w:rsidRPr="00627780">
        <w:rPr>
          <w:rFonts w:asciiTheme="majorHAnsi" w:hAnsiTheme="majorHAnsi" w:cstheme="majorHAnsi"/>
          <w:szCs w:val="16"/>
        </w:rPr>
        <w:t>Lederach</w:t>
      </w:r>
      <w:proofErr w:type="spellEnd"/>
      <w:r w:rsidRPr="00627780">
        <w:rPr>
          <w:rFonts w:asciiTheme="majorHAnsi" w:hAnsiTheme="majorHAnsi" w:cstheme="majorHAnsi"/>
          <w:szCs w:val="16"/>
        </w:rPr>
        <w:t xml:space="preserve">, PA., USA 12National Human Genome Center at Howard University, Washington, DC., USA, Marjorie </w:t>
      </w:r>
      <w:proofErr w:type="spellStart"/>
      <w:r w:rsidRPr="00627780">
        <w:rPr>
          <w:rFonts w:asciiTheme="majorHAnsi" w:hAnsiTheme="majorHAnsi" w:cstheme="majorHAnsi"/>
          <w:szCs w:val="16"/>
        </w:rPr>
        <w:t>Gondré</w:t>
      </w:r>
      <w:proofErr w:type="spellEnd"/>
      <w:r w:rsidRPr="00627780">
        <w:rPr>
          <w:rFonts w:asciiTheme="majorHAnsi" w:hAnsiTheme="majorHAnsi" w:cstheme="maj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7780">
        <w:rPr>
          <w:rFonts w:asciiTheme="majorHAnsi" w:hAnsiTheme="majorHAnsi" w:cstheme="majorHAnsi"/>
          <w:szCs w:val="16"/>
        </w:rPr>
        <w:t>Modestino</w:t>
      </w:r>
      <w:proofErr w:type="spellEnd"/>
      <w:r w:rsidRPr="00627780">
        <w:rPr>
          <w:rFonts w:asciiTheme="majorHAnsi" w:hAnsiTheme="majorHAnsi" w:cstheme="majorHAnsi"/>
          <w:szCs w:val="16"/>
        </w:rPr>
        <w:t xml:space="preserve">, 14Department of Psychology, Curry College, Milton, MA, USA, Rajendra D </w:t>
      </w:r>
      <w:proofErr w:type="spellStart"/>
      <w:r w:rsidRPr="00627780">
        <w:rPr>
          <w:rFonts w:asciiTheme="majorHAnsi" w:hAnsiTheme="majorHAnsi" w:cstheme="majorHAnsi"/>
          <w:szCs w:val="16"/>
        </w:rPr>
        <w:t>Badgaiyan</w:t>
      </w:r>
      <w:proofErr w:type="spellEnd"/>
      <w:r w:rsidRPr="00627780">
        <w:rPr>
          <w:rFonts w:asciiTheme="majorHAnsi" w:hAnsiTheme="majorHAnsi" w:cstheme="maj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7780">
          <w:rPr>
            <w:rStyle w:val="Hyperlink"/>
            <w:rFonts w:asciiTheme="majorHAnsi" w:hAnsiTheme="majorHAnsi" w:cstheme="majorHAnsi"/>
            <w:color w:val="000000"/>
            <w:szCs w:val="16"/>
          </w:rPr>
          <w:t>https://www.ncbi.nlm.nih.gov/pmc/articles/PMC6446569/</w:t>
        </w:r>
      </w:hyperlink>
      <w:r w:rsidRPr="00627780">
        <w:rPr>
          <w:rFonts w:asciiTheme="majorHAnsi" w:hAnsiTheme="majorHAnsi" w:cstheme="majorHAnsi"/>
          <w:szCs w:val="16"/>
        </w:rPr>
        <w:t>, R.S.</w:t>
      </w:r>
    </w:p>
    <w:p w14:paraId="7176A7BF"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b/>
          <w:bCs/>
          <w:highlight w:val="green"/>
          <w:u w:val="single"/>
        </w:rPr>
        <w:t>Pleasure</w:t>
      </w:r>
      <w:r w:rsidRPr="00627780">
        <w:rPr>
          <w:rFonts w:asciiTheme="majorHAnsi" w:hAnsiTheme="majorHAnsi" w:cstheme="majorHAnsi"/>
          <w:u w:val="single"/>
        </w:rPr>
        <w:t xml:space="preserve"> is not only</w:t>
      </w:r>
      <w:r w:rsidRPr="00627780">
        <w:rPr>
          <w:rFonts w:asciiTheme="majorHAnsi" w:hAnsiTheme="majorHAnsi" w:cstheme="majorHAnsi"/>
        </w:rPr>
        <w:t xml:space="preserve"> one of the three </w:t>
      </w:r>
      <w:r w:rsidRPr="00627780">
        <w:rPr>
          <w:rFonts w:asciiTheme="majorHAnsi" w:hAnsiTheme="majorHAnsi" w:cstheme="majorHAnsi"/>
          <w:u w:val="single"/>
        </w:rPr>
        <w:t xml:space="preserve">primary reward </w:t>
      </w:r>
      <w:proofErr w:type="gramStart"/>
      <w:r w:rsidRPr="00627780">
        <w:rPr>
          <w:rFonts w:asciiTheme="majorHAnsi" w:hAnsiTheme="majorHAnsi" w:cstheme="majorHAnsi"/>
          <w:u w:val="single"/>
        </w:rPr>
        <w:t>functions</w:t>
      </w:r>
      <w:proofErr w:type="gramEnd"/>
      <w:r w:rsidRPr="00627780">
        <w:rPr>
          <w:rFonts w:asciiTheme="majorHAnsi" w:hAnsiTheme="majorHAnsi" w:cstheme="majorHAnsi"/>
        </w:rPr>
        <w:t xml:space="preserve"> but </w:t>
      </w:r>
      <w:r w:rsidRPr="00627780">
        <w:rPr>
          <w:rFonts w:asciiTheme="majorHAnsi" w:hAnsiTheme="majorHAnsi" w:cstheme="majorHAnsi"/>
          <w:u w:val="single"/>
        </w:rPr>
        <w:t xml:space="preserve">it also </w:t>
      </w:r>
      <w:r w:rsidRPr="00627780">
        <w:rPr>
          <w:rFonts w:asciiTheme="majorHAnsi" w:hAnsiTheme="majorHAnsi" w:cstheme="majorHAnsi"/>
          <w:b/>
          <w:bCs/>
          <w:highlight w:val="green"/>
          <w:u w:val="single"/>
        </w:rPr>
        <w:t>defines reward.</w:t>
      </w:r>
      <w:r w:rsidRPr="00627780">
        <w:rPr>
          <w:rFonts w:asciiTheme="majorHAnsi" w:hAnsiTheme="majorHAnsi" w:cstheme="majorHAnsi"/>
        </w:rPr>
        <w:t xml:space="preserve"> As homeostasis explains the </w:t>
      </w:r>
      <w:r w:rsidRPr="00627780">
        <w:rPr>
          <w:rFonts w:asciiTheme="majorHAnsi" w:hAnsiTheme="majorHAnsi" w:cstheme="majorHAnsi"/>
          <w:u w:val="single"/>
        </w:rPr>
        <w:t>functions of</w:t>
      </w:r>
      <w:r w:rsidRPr="00627780">
        <w:rPr>
          <w:rFonts w:asciiTheme="majorHAnsi" w:hAnsiTheme="majorHAnsi" w:cstheme="majorHAnsi"/>
        </w:rPr>
        <w:t xml:space="preserve"> only a limited number of </w:t>
      </w:r>
      <w:r w:rsidRPr="00627780">
        <w:rPr>
          <w:rFonts w:asciiTheme="majorHAnsi" w:hAnsiTheme="majorHAnsi" w:cstheme="majorHAnsi"/>
          <w:u w:val="single"/>
        </w:rPr>
        <w:t>rewards, the</w:t>
      </w:r>
      <w:r w:rsidRPr="00627780">
        <w:rPr>
          <w:rFonts w:asciiTheme="majorHAnsi" w:hAnsiTheme="majorHAnsi" w:cstheme="majorHAnsi"/>
        </w:rPr>
        <w:t xml:space="preserve"> principal </w:t>
      </w:r>
      <w:r w:rsidRPr="00627780">
        <w:rPr>
          <w:rFonts w:asciiTheme="majorHAnsi" w:hAnsiTheme="majorHAnsi" w:cstheme="majorHAnsi"/>
          <w:highlight w:val="green"/>
          <w:u w:val="single"/>
        </w:rPr>
        <w:t>reason why particular stimuli</w:t>
      </w:r>
      <w:r w:rsidRPr="00627780">
        <w:rPr>
          <w:rFonts w:asciiTheme="majorHAnsi" w:hAnsiTheme="majorHAnsi" w:cstheme="majorHAnsi"/>
          <w:u w:val="single"/>
        </w:rPr>
        <w:t xml:space="preserve">, objects, events, situations, and activities </w:t>
      </w:r>
      <w:r w:rsidRPr="00627780">
        <w:rPr>
          <w:rFonts w:asciiTheme="majorHAnsi" w:hAnsiTheme="majorHAnsi" w:cstheme="majorHAnsi"/>
          <w:highlight w:val="green"/>
          <w:u w:val="single"/>
        </w:rPr>
        <w:t>are rewarding</w:t>
      </w:r>
      <w:r w:rsidRPr="00627780">
        <w:rPr>
          <w:rFonts w:asciiTheme="majorHAnsi" w:hAnsiTheme="majorHAnsi" w:cstheme="majorHAnsi"/>
        </w:rPr>
        <w:t xml:space="preserve"> may be </w:t>
      </w:r>
      <w:r w:rsidRPr="00627780">
        <w:rPr>
          <w:rFonts w:asciiTheme="majorHAnsi" w:hAnsiTheme="majorHAnsi" w:cstheme="majorHAnsi"/>
          <w:highlight w:val="green"/>
          <w:u w:val="single"/>
        </w:rPr>
        <w:t>due to pleasure.</w:t>
      </w:r>
      <w:r w:rsidRPr="00627780">
        <w:rPr>
          <w:rFonts w:asciiTheme="majorHAnsi" w:hAnsiTheme="majorHAnsi" w:cstheme="majorHAnsi"/>
        </w:rPr>
        <w:t xml:space="preserve"> This applies </w:t>
      </w:r>
      <w:proofErr w:type="gramStart"/>
      <w:r w:rsidRPr="00627780">
        <w:rPr>
          <w:rFonts w:asciiTheme="majorHAnsi" w:hAnsiTheme="majorHAnsi" w:cstheme="majorHAnsi"/>
        </w:rPr>
        <w:t>first of all</w:t>
      </w:r>
      <w:proofErr w:type="gramEnd"/>
      <w:r w:rsidRPr="00627780">
        <w:rPr>
          <w:rFonts w:asciiTheme="majorHAnsi" w:hAnsiTheme="majorHAnsi" w:cstheme="majorHAnsi"/>
        </w:rPr>
        <w:t xml:space="preserve"> to sex and to the primary homeostatic rewards of food and liquid and extends to money, taste, beauty, social encounters and nonmaterial, internally set, and intrinsic rewards. </w:t>
      </w:r>
      <w:r w:rsidRPr="00627780">
        <w:rPr>
          <w:rFonts w:asciiTheme="majorHAnsi" w:hAnsiTheme="majorHAnsi" w:cstheme="majorHAnsi"/>
          <w:u w:val="single"/>
        </w:rPr>
        <w:t>Pleasure, as the primary effect of rewards</w:t>
      </w:r>
      <w:r w:rsidRPr="00627780">
        <w:rPr>
          <w:rFonts w:asciiTheme="majorHAnsi" w:hAnsiTheme="majorHAnsi" w:cstheme="majorHAnsi"/>
        </w:rPr>
        <w:t xml:space="preserve">, drives the prime reward functions of learning, approach behavior, and decision making and </w:t>
      </w:r>
      <w:r w:rsidRPr="00627780">
        <w:rPr>
          <w:rFonts w:asciiTheme="majorHAnsi" w:hAnsiTheme="majorHAnsi" w:cstheme="majorHAnsi"/>
          <w:highlight w:val="green"/>
          <w:u w:val="single"/>
        </w:rPr>
        <w:t xml:space="preserve">provides the </w:t>
      </w:r>
      <w:r w:rsidRPr="00627780">
        <w:rPr>
          <w:rFonts w:asciiTheme="majorHAnsi" w:hAnsiTheme="majorHAnsi" w:cstheme="majorHAnsi"/>
          <w:b/>
          <w:bCs/>
          <w:highlight w:val="green"/>
          <w:u w:val="single"/>
        </w:rPr>
        <w:t>basis for hedonic theories</w:t>
      </w:r>
      <w:r w:rsidRPr="00627780">
        <w:rPr>
          <w:rFonts w:asciiTheme="majorHAnsi" w:hAnsiTheme="majorHAnsi" w:cstheme="majorHAnsi"/>
          <w:highlight w:val="green"/>
          <w:u w:val="single"/>
        </w:rPr>
        <w:t xml:space="preserve"> of reward</w:t>
      </w:r>
      <w:r w:rsidRPr="00627780">
        <w:rPr>
          <w:rFonts w:asciiTheme="majorHAnsi" w:hAnsiTheme="majorHAnsi" w:cstheme="majorHAnsi"/>
          <w:u w:val="single"/>
        </w:rPr>
        <w:t xml:space="preserve"> function. We are attracted by</w:t>
      </w:r>
      <w:r w:rsidRPr="00627780">
        <w:rPr>
          <w:rFonts w:asciiTheme="majorHAnsi" w:hAnsiTheme="majorHAnsi" w:cstheme="majorHAnsi"/>
        </w:rPr>
        <w:t xml:space="preserve"> most </w:t>
      </w:r>
      <w:r w:rsidRPr="00627780">
        <w:rPr>
          <w:rFonts w:asciiTheme="majorHAnsi" w:hAnsiTheme="majorHAnsi" w:cstheme="majorHAnsi"/>
          <w:u w:val="single"/>
        </w:rPr>
        <w:t>rewards and exert intense efforts to obtain them</w:t>
      </w:r>
      <w:r w:rsidRPr="00627780">
        <w:rPr>
          <w:rFonts w:asciiTheme="majorHAnsi" w:hAnsiTheme="majorHAnsi" w:cstheme="majorHAnsi"/>
        </w:rPr>
        <w:t xml:space="preserve">, just </w:t>
      </w:r>
      <w:r w:rsidRPr="00627780">
        <w:rPr>
          <w:rFonts w:asciiTheme="majorHAnsi" w:hAnsiTheme="majorHAnsi" w:cstheme="majorHAnsi"/>
          <w:u w:val="single"/>
        </w:rPr>
        <w:t>because they are enjoyable</w:t>
      </w:r>
      <w:r w:rsidRPr="00627780">
        <w:rPr>
          <w:rFonts w:asciiTheme="majorHAnsi" w:hAnsiTheme="majorHAnsi" w:cstheme="majorHAnsi"/>
        </w:rPr>
        <w:t xml:space="preserve"> [10].</w:t>
      </w:r>
    </w:p>
    <w:p w14:paraId="700E3096"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w:t>
      </w:r>
      <w:r w:rsidRPr="00627780">
        <w:rPr>
          <w:rFonts w:asciiTheme="majorHAnsi" w:hAnsiTheme="majorHAnsi" w:cstheme="majorHAnsi"/>
        </w:rPr>
        <w:lastRenderedPageBreak/>
        <w:t xml:space="preserve">your team winning a sporting event. Recent multidisciplinary research, </w:t>
      </w:r>
      <w:r w:rsidRPr="00627780">
        <w:rPr>
          <w:rFonts w:asciiTheme="majorHAnsi" w:hAnsiTheme="majorHAnsi" w:cstheme="majorHAnsi"/>
          <w:u w:val="single"/>
        </w:rPr>
        <w:t>using both humans and detailed invasive brain analysis of animals has discovered some critical ways that the brain processes pleasure</w:t>
      </w:r>
      <w:r w:rsidRPr="00627780">
        <w:rPr>
          <w:rFonts w:asciiTheme="majorHAnsi" w:hAnsiTheme="majorHAnsi" w:cstheme="majorHAnsi"/>
        </w:rPr>
        <w:t xml:space="preserve"> [14].</w:t>
      </w:r>
    </w:p>
    <w:p w14:paraId="6B6AE167"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u w:val="single"/>
        </w:rPr>
        <w:t>Pleasure as a hallmark of reward is sufficient for defining a reward</w:t>
      </w:r>
      <w:r w:rsidRPr="00627780">
        <w:rPr>
          <w:rFonts w:asciiTheme="majorHAnsi" w:hAnsiTheme="majorHAnsi" w:cstheme="majorHAnsi"/>
        </w:rPr>
        <w:t xml:space="preserve">, but it may not be necessary. </w:t>
      </w:r>
      <w:r w:rsidRPr="00627780">
        <w:rPr>
          <w:rFonts w:asciiTheme="majorHAnsi" w:hAnsiTheme="majorHAnsi" w:cstheme="majorHAnsi"/>
          <w:u w:val="single"/>
        </w:rPr>
        <w:t>A reward may generate positive</w:t>
      </w:r>
      <w:r w:rsidRPr="00627780">
        <w:rPr>
          <w:rFonts w:asciiTheme="majorHAnsi" w:hAnsiTheme="majorHAnsi" w:cstheme="majorHAnsi"/>
        </w:rPr>
        <w:t xml:space="preserve"> learning and approach </w:t>
      </w:r>
      <w:r w:rsidRPr="00627780">
        <w:rPr>
          <w:rFonts w:asciiTheme="majorHAnsi" w:hAnsiTheme="majorHAnsi" w:cstheme="majorHAnsi"/>
          <w:u w:val="single"/>
        </w:rPr>
        <w:t>behavior</w:t>
      </w:r>
      <w:r w:rsidRPr="00627780">
        <w:rPr>
          <w:rFonts w:asciiTheme="majorHAnsi" w:hAnsiTheme="majorHAnsi" w:cstheme="majorHAnsi"/>
        </w:rPr>
        <w:t xml:space="preserve"> simply </w:t>
      </w:r>
      <w:r w:rsidRPr="00627780">
        <w:rPr>
          <w:rFonts w:asciiTheme="majorHAnsi" w:hAnsiTheme="majorHAnsi" w:cstheme="majorHAnsi"/>
          <w:u w:val="single"/>
        </w:rPr>
        <w:t>because it contains substances that are essential for body function.</w:t>
      </w:r>
      <w:r w:rsidRPr="00627780">
        <w:rPr>
          <w:rFonts w:asciiTheme="majorHAnsi" w:hAnsiTheme="majorHAnsi" w:cstheme="maj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E561072"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Evolutionary theories of pleasure: The love connection BO:D</w:t>
      </w:r>
    </w:p>
    <w:p w14:paraId="46C1D223"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Charles Darwin and other biological scientists that have examined the biological </w:t>
      </w:r>
      <w:r w:rsidRPr="00627780">
        <w:rPr>
          <w:rFonts w:asciiTheme="majorHAnsi" w:hAnsiTheme="majorHAnsi" w:cstheme="majorHAnsi"/>
          <w:u w:val="single"/>
        </w:rPr>
        <w:t>evolution and its basic principles found</w:t>
      </w:r>
      <w:r w:rsidRPr="00627780">
        <w:rPr>
          <w:rFonts w:asciiTheme="majorHAnsi" w:hAnsiTheme="majorHAnsi" w:cstheme="majorHAnsi"/>
        </w:rPr>
        <w:t xml:space="preserve"> various </w:t>
      </w:r>
      <w:r w:rsidRPr="00627780">
        <w:rPr>
          <w:rFonts w:asciiTheme="majorHAnsi" w:hAnsiTheme="majorHAnsi" w:cstheme="majorHAnsi"/>
          <w:u w:val="single"/>
        </w:rPr>
        <w:t>mechanisms that steer behavior and biological development.</w:t>
      </w:r>
      <w:r w:rsidRPr="00627780">
        <w:rPr>
          <w:rFonts w:asciiTheme="majorHAnsi" w:hAnsiTheme="majorHAnsi" w:cstheme="maj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4A751C6"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It is well established that modern biological theory conjectures that </w:t>
      </w:r>
      <w:r w:rsidRPr="00627780">
        <w:rPr>
          <w:rFonts w:asciiTheme="majorHAnsi" w:hAnsiTheme="majorHAnsi" w:cstheme="majorHAnsi"/>
          <w:b/>
          <w:bCs/>
          <w:highlight w:val="green"/>
          <w:u w:val="single"/>
        </w:rPr>
        <w:t>organisms are</w:t>
      </w:r>
      <w:r w:rsidRPr="00627780">
        <w:rPr>
          <w:rFonts w:asciiTheme="majorHAnsi" w:hAnsiTheme="majorHAnsi" w:cstheme="majorHAnsi"/>
          <w:u w:val="single"/>
        </w:rPr>
        <w:t xml:space="preserve"> the </w:t>
      </w:r>
      <w:r w:rsidRPr="00627780">
        <w:rPr>
          <w:rFonts w:asciiTheme="majorHAnsi" w:hAnsiTheme="majorHAnsi" w:cstheme="majorHAnsi"/>
          <w:b/>
          <w:bCs/>
          <w:highlight w:val="green"/>
          <w:u w:val="single"/>
        </w:rPr>
        <w:t>result of evolutionary competition.</w:t>
      </w:r>
      <w:r w:rsidRPr="00627780">
        <w:rPr>
          <w:rFonts w:asciiTheme="majorHAnsi" w:hAnsiTheme="majorHAnsi" w:cstheme="majorHAnsi"/>
        </w:rPr>
        <w:t xml:space="preserve"> In fact, Richard </w:t>
      </w:r>
      <w:r w:rsidRPr="00627780">
        <w:rPr>
          <w:rFonts w:asciiTheme="majorHAnsi" w:hAnsiTheme="majorHAnsi" w:cstheme="majorHAnsi"/>
          <w:u w:val="single"/>
        </w:rPr>
        <w:t>Dawkins stresses gene survival and propagation as the basic mechanism of life</w:t>
      </w:r>
      <w:r w:rsidRPr="00627780">
        <w:rPr>
          <w:rFonts w:asciiTheme="majorHAnsi" w:hAnsiTheme="majorHAnsi" w:cstheme="majorHAnsi"/>
        </w:rPr>
        <w:t xml:space="preserve"> [20]. Only genes that lead to </w:t>
      </w:r>
      <w:r w:rsidRPr="00627780">
        <w:rPr>
          <w:rFonts w:asciiTheme="majorHAnsi" w:hAnsiTheme="majorHAnsi" w:cstheme="majorHAnsi"/>
          <w:u w:val="single"/>
        </w:rPr>
        <w:t>the fittest phenotype will make it.</w:t>
      </w:r>
      <w:r w:rsidRPr="00627780">
        <w:rPr>
          <w:rFonts w:asciiTheme="majorHAnsi" w:hAnsiTheme="majorHAnsi" w:cstheme="majorHAnsi"/>
        </w:rPr>
        <w:t xml:space="preserve"> It is noteworthy that the phenotype is selected based on behavior that maximizes gene propagation. To do so, the phenotype must survive and generate offspring, and be better at it than its competitors. Thus, </w:t>
      </w:r>
      <w:r w:rsidRPr="00627780">
        <w:rPr>
          <w:rFonts w:asciiTheme="majorHAnsi" w:hAnsiTheme="majorHAnsi" w:cstheme="majorHAnsi"/>
          <w:u w:val="single"/>
        </w:rPr>
        <w:t xml:space="preserve">the ultimate, distal function of </w:t>
      </w:r>
      <w:r w:rsidRPr="00627780">
        <w:rPr>
          <w:rFonts w:asciiTheme="majorHAnsi" w:hAnsiTheme="majorHAnsi" w:cstheme="majorHAnsi"/>
          <w:highlight w:val="green"/>
          <w:u w:val="single"/>
        </w:rPr>
        <w:t>rewards</w:t>
      </w:r>
      <w:r w:rsidRPr="00627780">
        <w:rPr>
          <w:rFonts w:asciiTheme="majorHAnsi" w:hAnsiTheme="majorHAnsi" w:cstheme="majorHAnsi"/>
          <w:u w:val="single"/>
        </w:rPr>
        <w:t xml:space="preserve"> is to </w:t>
      </w:r>
      <w:r w:rsidRPr="00627780">
        <w:rPr>
          <w:rFonts w:asciiTheme="majorHAnsi" w:hAnsiTheme="majorHAnsi" w:cstheme="majorHAnsi"/>
          <w:highlight w:val="green"/>
          <w:u w:val="single"/>
        </w:rPr>
        <w:t>increase</w:t>
      </w:r>
      <w:r w:rsidRPr="00627780">
        <w:rPr>
          <w:rFonts w:asciiTheme="majorHAnsi" w:hAnsiTheme="majorHAnsi" w:cstheme="majorHAnsi"/>
          <w:u w:val="single"/>
        </w:rPr>
        <w:t xml:space="preserve"> evolutionary </w:t>
      </w:r>
      <w:r w:rsidRPr="00627780">
        <w:rPr>
          <w:rFonts w:asciiTheme="majorHAnsi" w:hAnsiTheme="majorHAnsi" w:cstheme="majorHAnsi"/>
          <w:highlight w:val="green"/>
          <w:u w:val="single"/>
        </w:rPr>
        <w:t>fitness</w:t>
      </w:r>
      <w:r w:rsidRPr="00627780">
        <w:rPr>
          <w:rFonts w:asciiTheme="majorHAnsi" w:hAnsiTheme="majorHAnsi" w:cstheme="maj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1F8D039" w14:textId="77777777" w:rsidR="00627780" w:rsidRPr="00627780" w:rsidRDefault="00627780" w:rsidP="00627780">
      <w:pPr>
        <w:spacing w:line="276" w:lineRule="auto"/>
        <w:rPr>
          <w:rFonts w:asciiTheme="majorHAnsi" w:hAnsiTheme="majorHAnsi" w:cstheme="majorHAnsi"/>
          <w:szCs w:val="16"/>
          <w:u w:val="single"/>
        </w:rPr>
      </w:pPr>
      <w:r w:rsidRPr="00627780">
        <w:rPr>
          <w:rFonts w:asciiTheme="majorHAnsi" w:hAnsiTheme="majorHAnsi" w:cstheme="majorHAnsi"/>
          <w:u w:val="single"/>
        </w:rPr>
        <w:t>Behavioral reward functions have evolved to help individuals to survive and propagate their genes</w:t>
      </w:r>
      <w:r w:rsidRPr="00627780">
        <w:rPr>
          <w:rFonts w:asciiTheme="majorHAnsi" w:hAnsiTheme="majorHAnsi" w:cstheme="majorHAnsi"/>
        </w:rPr>
        <w:t xml:space="preserve">. Apparently, </w:t>
      </w:r>
      <w:r w:rsidRPr="00627780">
        <w:rPr>
          <w:rFonts w:asciiTheme="majorHAnsi" w:hAnsiTheme="majorHAnsi" w:cstheme="majorHAnsi"/>
          <w:u w:val="single"/>
        </w:rPr>
        <w:t>people need to live well and long enough to reproduce.</w:t>
      </w:r>
      <w:r w:rsidRPr="00627780">
        <w:rPr>
          <w:rFonts w:asciiTheme="majorHAnsi" w:hAnsiTheme="majorHAnsi" w:cstheme="maj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w:t>
      </w:r>
      <w:r w:rsidRPr="00627780">
        <w:rPr>
          <w:rFonts w:asciiTheme="majorHAnsi" w:hAnsiTheme="majorHAnsi" w:cstheme="majorHAnsi"/>
        </w:rPr>
        <w:lastRenderedPageBreak/>
        <w:t xml:space="preserve">offspring and are therefore also rewards. Care for offspring until they can reproduce themselves helps gene propagation and is rewarding; otherwise, many believe mating is useless. According to David E Comings, as </w:t>
      </w:r>
      <w:r w:rsidRPr="00627780">
        <w:rPr>
          <w:rFonts w:asciiTheme="majorHAnsi" w:hAnsiTheme="majorHAnsi" w:cstheme="majorHAnsi"/>
          <w:u w:val="single"/>
        </w:rPr>
        <w:t>any small edge will ultimately result in evolutionary advantage</w:t>
      </w:r>
      <w:r w:rsidRPr="00627780">
        <w:rPr>
          <w:rFonts w:asciiTheme="majorHAnsi" w:hAnsiTheme="majorHAnsi" w:cstheme="maj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7780">
        <w:rPr>
          <w:rFonts w:asciiTheme="majorHAnsi" w:hAnsiTheme="majorHAnsi" w:cstheme="majorHAnsi"/>
          <w:u w:val="single"/>
        </w:rPr>
        <w:t>Thus</w:t>
      </w:r>
      <w:proofErr w:type="gramEnd"/>
      <w:r w:rsidRPr="00627780">
        <w:rPr>
          <w:rFonts w:asciiTheme="majorHAnsi" w:hAnsiTheme="majorHAnsi" w:cstheme="majorHAnsi"/>
          <w:u w:val="single"/>
        </w:rPr>
        <w:t xml:space="preserve"> the distal reward function in gene propagation and evolutionary fitness defines the proximal reward functions that we see</w:t>
      </w:r>
      <w:r w:rsidRPr="00627780">
        <w:rPr>
          <w:rFonts w:asciiTheme="majorHAnsi" w:hAnsiTheme="majorHAnsi" w:cstheme="majorHAnsi"/>
        </w:rPr>
        <w:t xml:space="preserve"> in everyday behavior. </w:t>
      </w:r>
      <w:r w:rsidRPr="00627780">
        <w:rPr>
          <w:rFonts w:asciiTheme="majorHAnsi" w:hAnsiTheme="majorHAnsi" w:cstheme="majorHAnsi"/>
          <w:u w:val="single"/>
        </w:rPr>
        <w:t xml:space="preserve">That is why </w:t>
      </w:r>
      <w:r w:rsidRPr="00627780">
        <w:rPr>
          <w:rFonts w:asciiTheme="majorHAnsi" w:hAnsiTheme="majorHAnsi" w:cstheme="majorHAnsi"/>
          <w:highlight w:val="green"/>
          <w:u w:val="single"/>
        </w:rPr>
        <w:t>foods, drinks, mates, and offspring are rewarding.</w:t>
      </w:r>
    </w:p>
    <w:p w14:paraId="71591CDB"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There have been theories linking pleasure as a required component of health benefits </w:t>
      </w:r>
      <w:proofErr w:type="spellStart"/>
      <w:r w:rsidRPr="00627780">
        <w:rPr>
          <w:rFonts w:asciiTheme="majorHAnsi" w:hAnsiTheme="majorHAnsi" w:cstheme="majorHAnsi"/>
        </w:rPr>
        <w:t>salutogenesis</w:t>
      </w:r>
      <w:proofErr w:type="spellEnd"/>
      <w:r w:rsidRPr="00627780">
        <w:rPr>
          <w:rFonts w:asciiTheme="majorHAnsi" w:hAnsiTheme="majorHAnsi" w:cstheme="majorHAnsi"/>
        </w:rPr>
        <w:t>, (</w:t>
      </w:r>
      <w:proofErr w:type="spellStart"/>
      <w:r w:rsidRPr="00627780">
        <w:rPr>
          <w:rFonts w:asciiTheme="majorHAnsi" w:hAnsiTheme="majorHAnsi" w:cstheme="majorHAnsi"/>
        </w:rPr>
        <w:t>salugenesis</w:t>
      </w:r>
      <w:proofErr w:type="spellEnd"/>
      <w:r w:rsidRPr="00627780">
        <w:rPr>
          <w:rFonts w:asciiTheme="majorHAnsi" w:hAnsiTheme="majorHAnsi" w:cstheme="majorHAnsi"/>
        </w:rPr>
        <w:t xml:space="preserve">). In essence, under these terms, </w:t>
      </w:r>
      <w:r w:rsidRPr="00627780">
        <w:rPr>
          <w:rFonts w:asciiTheme="majorHAnsi" w:hAnsiTheme="majorHAnsi" w:cstheme="majorHAnsi"/>
          <w:u w:val="single"/>
        </w:rPr>
        <w:t>pleasure is described as a state or feeling of happiness and satisfaction resulting from an experience that one enjoys.</w:t>
      </w:r>
      <w:r w:rsidRPr="00627780">
        <w:rPr>
          <w:rFonts w:asciiTheme="majorHAnsi" w:hAnsiTheme="majorHAnsi" w:cstheme="maj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7780">
        <w:rPr>
          <w:rFonts w:asciiTheme="majorHAnsi" w:hAnsiTheme="majorHAnsi" w:cstheme="majorHAnsi"/>
        </w:rPr>
        <w:t>morphinergic</w:t>
      </w:r>
      <w:proofErr w:type="spellEnd"/>
      <w:r w:rsidRPr="00627780">
        <w:rPr>
          <w:rFonts w:asciiTheme="majorHAnsi" w:hAnsiTheme="majorHAnsi" w:cstheme="maj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7780">
        <w:rPr>
          <w:rFonts w:asciiTheme="majorHAnsi" w:hAnsiTheme="majorHAnsi" w:cstheme="majorHAnsi"/>
        </w:rPr>
        <w:t>hypodopaminergia</w:t>
      </w:r>
      <w:proofErr w:type="spellEnd"/>
      <w:r w:rsidRPr="00627780">
        <w:rPr>
          <w:rFonts w:asciiTheme="majorHAnsi" w:hAnsiTheme="majorHAnsi" w:cstheme="majorHAnsi"/>
        </w:rPr>
        <w:t xml:space="preserve"> [24]. Most would agree that pleasurable activities can stimulate personal growth and may help to induce healthy behavioral changes, including stress management [25]. The work of </w:t>
      </w:r>
      <w:proofErr w:type="spellStart"/>
      <w:r w:rsidRPr="00627780">
        <w:rPr>
          <w:rFonts w:asciiTheme="majorHAnsi" w:hAnsiTheme="majorHAnsi" w:cstheme="majorHAnsi"/>
        </w:rPr>
        <w:t>Esch</w:t>
      </w:r>
      <w:proofErr w:type="spellEnd"/>
      <w:r w:rsidRPr="00627780">
        <w:rPr>
          <w:rFonts w:asciiTheme="majorHAnsi" w:hAnsiTheme="majorHAnsi" w:cstheme="maj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2B4EB08"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1A953EA"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Finding happiness is different between apes and humans</w:t>
      </w:r>
    </w:p>
    <w:p w14:paraId="08053931"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7780">
        <w:rPr>
          <w:rFonts w:asciiTheme="majorHAnsi" w:hAnsiTheme="majorHAnsi" w:cstheme="majorHAnsi"/>
        </w:rPr>
        <w:t>all of</w:t>
      </w:r>
      <w:proofErr w:type="gramEnd"/>
      <w:r w:rsidRPr="00627780">
        <w:rPr>
          <w:rFonts w:asciiTheme="majorHAnsi" w:hAnsiTheme="majorHAnsi" w:cstheme="majorHAnsi"/>
        </w:rPr>
        <w:t xml:space="preserve"> which augment dopamine release at the reward brain site. Recent multidisciplinary research, using both humans and detailed invasive brain analysis of animals has discovered some critical ways that the brain processes pleasure.</w:t>
      </w:r>
    </w:p>
    <w:p w14:paraId="4B6FB6AF"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Remarkably, there are </w:t>
      </w:r>
      <w:r w:rsidRPr="00627780">
        <w:rPr>
          <w:rFonts w:asciiTheme="majorHAnsi" w:hAnsiTheme="majorHAnsi" w:cstheme="majorHAnsi"/>
          <w:u w:val="single"/>
        </w:rPr>
        <w:t>pathways for ordinary liking and pleasure</w:t>
      </w:r>
      <w:r w:rsidRPr="00627780">
        <w:rPr>
          <w:rFonts w:asciiTheme="majorHAnsi" w:hAnsiTheme="majorHAnsi" w:cstheme="majorHAnsi"/>
        </w:rPr>
        <w:t xml:space="preserve">, which </w:t>
      </w:r>
      <w:r w:rsidRPr="00627780">
        <w:rPr>
          <w:rFonts w:asciiTheme="majorHAnsi" w:hAnsiTheme="majorHAnsi" w:cstheme="majorHAnsi"/>
          <w:u w:val="single"/>
        </w:rPr>
        <w:t>are limited in scope</w:t>
      </w:r>
      <w:r w:rsidRPr="00627780">
        <w:rPr>
          <w:rFonts w:asciiTheme="majorHAnsi" w:hAnsiTheme="majorHAnsi" w:cstheme="majorHAnsi"/>
        </w:rPr>
        <w:t xml:space="preserve"> as described above in this commentary. However, </w:t>
      </w:r>
      <w:r w:rsidRPr="00627780">
        <w:rPr>
          <w:rFonts w:asciiTheme="majorHAnsi" w:hAnsiTheme="majorHAnsi" w:cstheme="majorHAnsi"/>
          <w:u w:val="single"/>
        </w:rPr>
        <w:t xml:space="preserve">there are </w:t>
      </w:r>
      <w:r w:rsidRPr="00627780">
        <w:rPr>
          <w:rFonts w:asciiTheme="majorHAnsi" w:hAnsiTheme="majorHAnsi" w:cstheme="majorHAnsi"/>
          <w:b/>
          <w:bCs/>
          <w:highlight w:val="green"/>
          <w:u w:val="single"/>
        </w:rPr>
        <w:t>many brain regions</w:t>
      </w:r>
      <w:r w:rsidRPr="00627780">
        <w:rPr>
          <w:rFonts w:asciiTheme="majorHAnsi" w:hAnsiTheme="majorHAnsi" w:cstheme="majorHAnsi"/>
        </w:rPr>
        <w:t xml:space="preserve">, often termed hot and cold spots, </w:t>
      </w:r>
      <w:r w:rsidRPr="00627780">
        <w:rPr>
          <w:rFonts w:asciiTheme="majorHAnsi" w:hAnsiTheme="majorHAnsi" w:cstheme="majorHAnsi"/>
          <w:u w:val="single"/>
        </w:rPr>
        <w:t xml:space="preserve">that significantly </w:t>
      </w:r>
      <w:r w:rsidRPr="00627780">
        <w:rPr>
          <w:rFonts w:asciiTheme="majorHAnsi" w:hAnsiTheme="majorHAnsi" w:cstheme="majorHAnsi"/>
          <w:b/>
          <w:bCs/>
          <w:highlight w:val="green"/>
          <w:u w:val="single"/>
        </w:rPr>
        <w:t>modulate</w:t>
      </w:r>
      <w:r w:rsidRPr="00627780">
        <w:rPr>
          <w:rFonts w:asciiTheme="majorHAnsi" w:hAnsiTheme="majorHAnsi" w:cstheme="majorHAnsi"/>
        </w:rPr>
        <w:t xml:space="preserve"> (increase or decrease) </w:t>
      </w:r>
      <w:r w:rsidRPr="00627780">
        <w:rPr>
          <w:rFonts w:asciiTheme="majorHAnsi" w:hAnsiTheme="majorHAnsi" w:cstheme="majorHAnsi"/>
          <w:u w:val="single"/>
        </w:rPr>
        <w:t xml:space="preserve">our </w:t>
      </w:r>
      <w:r w:rsidRPr="00627780">
        <w:rPr>
          <w:rFonts w:asciiTheme="majorHAnsi" w:hAnsiTheme="majorHAnsi" w:cstheme="majorHAnsi"/>
          <w:b/>
          <w:bCs/>
          <w:highlight w:val="green"/>
          <w:u w:val="single"/>
        </w:rPr>
        <w:t>pleasure or</w:t>
      </w:r>
      <w:r w:rsidRPr="00627780">
        <w:rPr>
          <w:rFonts w:asciiTheme="majorHAnsi" w:hAnsiTheme="majorHAnsi" w:cstheme="majorHAnsi"/>
          <w:u w:val="single"/>
        </w:rPr>
        <w:t xml:space="preserve"> even produce</w:t>
      </w:r>
      <w:r w:rsidRPr="00627780">
        <w:rPr>
          <w:rFonts w:asciiTheme="majorHAnsi" w:hAnsiTheme="majorHAnsi" w:cstheme="majorHAnsi"/>
          <w:b/>
          <w:bCs/>
          <w:u w:val="single"/>
        </w:rPr>
        <w:t xml:space="preserve"> </w:t>
      </w:r>
      <w:r w:rsidRPr="00627780">
        <w:rPr>
          <w:rFonts w:asciiTheme="majorHAnsi" w:hAnsiTheme="majorHAnsi" w:cstheme="majorHAnsi"/>
          <w:b/>
          <w:bCs/>
          <w:highlight w:val="green"/>
          <w:u w:val="single"/>
        </w:rPr>
        <w:t>the opposite</w:t>
      </w:r>
      <w:r w:rsidRPr="00627780">
        <w:rPr>
          <w:rFonts w:asciiTheme="majorHAnsi" w:hAnsiTheme="majorHAnsi" w:cstheme="majorHAnsi"/>
        </w:rPr>
        <w:t xml:space="preserve"> of pleasure— that is </w:t>
      </w:r>
      <w:r w:rsidRPr="00627780">
        <w:rPr>
          <w:rFonts w:asciiTheme="majorHAnsi" w:hAnsiTheme="majorHAnsi" w:cstheme="majorHAnsi"/>
          <w:u w:val="single"/>
        </w:rPr>
        <w:t>disgust and fear</w:t>
      </w:r>
      <w:r w:rsidRPr="00627780">
        <w:rPr>
          <w:rFonts w:asciiTheme="majorHAnsi" w:hAnsiTheme="majorHAnsi" w:cstheme="majorHAnsi"/>
        </w:rPr>
        <w:t xml:space="preserve"> [39]. </w:t>
      </w:r>
      <w:r w:rsidRPr="00627780">
        <w:rPr>
          <w:rFonts w:asciiTheme="majorHAnsi" w:hAnsiTheme="majorHAnsi" w:cstheme="majorHAnsi"/>
          <w:u w:val="single"/>
        </w:rPr>
        <w:t>One</w:t>
      </w:r>
      <w:r w:rsidRPr="00627780">
        <w:rPr>
          <w:rFonts w:asciiTheme="majorHAnsi" w:hAnsiTheme="majorHAnsi" w:cstheme="majorHAnsi"/>
        </w:rPr>
        <w:t xml:space="preserve"> specific </w:t>
      </w:r>
      <w:r w:rsidRPr="00627780">
        <w:rPr>
          <w:rFonts w:asciiTheme="majorHAnsi" w:hAnsiTheme="majorHAnsi" w:cstheme="majorHAnsi"/>
          <w:u w:val="single"/>
        </w:rPr>
        <w:t>region</w:t>
      </w:r>
      <w:r w:rsidRPr="00627780">
        <w:rPr>
          <w:rFonts w:asciiTheme="majorHAnsi" w:hAnsiTheme="majorHAnsi" w:cstheme="majorHAnsi"/>
        </w:rPr>
        <w:t xml:space="preserve"> of the nucleus </w:t>
      </w:r>
      <w:proofErr w:type="spellStart"/>
      <w:r w:rsidRPr="00627780">
        <w:rPr>
          <w:rFonts w:asciiTheme="majorHAnsi" w:hAnsiTheme="majorHAnsi" w:cstheme="majorHAnsi"/>
        </w:rPr>
        <w:t>accumbens</w:t>
      </w:r>
      <w:proofErr w:type="spellEnd"/>
      <w:r w:rsidRPr="00627780">
        <w:rPr>
          <w:rFonts w:asciiTheme="majorHAnsi" w:hAnsiTheme="majorHAnsi" w:cstheme="majorHAnsi"/>
        </w:rPr>
        <w:t xml:space="preserve"> </w:t>
      </w:r>
      <w:r w:rsidRPr="00627780">
        <w:rPr>
          <w:rFonts w:asciiTheme="majorHAnsi" w:hAnsiTheme="majorHAnsi" w:cstheme="majorHAnsi"/>
          <w:u w:val="single"/>
        </w:rPr>
        <w:t xml:space="preserve">is organized like a </w:t>
      </w:r>
      <w:r w:rsidRPr="00627780">
        <w:rPr>
          <w:rFonts w:asciiTheme="majorHAnsi" w:hAnsiTheme="majorHAnsi" w:cstheme="majorHAnsi"/>
          <w:u w:val="single"/>
        </w:rPr>
        <w:lastRenderedPageBreak/>
        <w:t xml:space="preserve">computer keyboard, with </w:t>
      </w:r>
      <w:proofErr w:type="gramStart"/>
      <w:r w:rsidRPr="00627780">
        <w:rPr>
          <w:rFonts w:asciiTheme="majorHAnsi" w:hAnsiTheme="majorHAnsi" w:cstheme="majorHAnsi"/>
          <w:u w:val="single"/>
        </w:rPr>
        <w:t>particular stimulus</w:t>
      </w:r>
      <w:proofErr w:type="gramEnd"/>
      <w:r w:rsidRPr="00627780">
        <w:rPr>
          <w:rFonts w:asciiTheme="majorHAnsi" w:hAnsiTheme="majorHAnsi" w:cstheme="majorHAnsi"/>
          <w:u w:val="single"/>
        </w:rPr>
        <w:t xml:space="preserve"> triggers in rows</w:t>
      </w:r>
      <w:r w:rsidRPr="00627780">
        <w:rPr>
          <w:rFonts w:asciiTheme="majorHAnsi" w:hAnsiTheme="majorHAnsi" w:cstheme="majorHAnsi"/>
        </w:rPr>
        <w:t xml:space="preserve">— producing an increase and decrease of pleasure and disgust. Moreover, </w:t>
      </w:r>
      <w:r w:rsidRPr="00627780">
        <w:rPr>
          <w:rFonts w:asciiTheme="majorHAnsi" w:hAnsiTheme="majorHAnsi" w:cstheme="majorHAnsi"/>
          <w:u w:val="single"/>
        </w:rPr>
        <w:t>the cortex has unique roles in the cognitive evaluation of our feelings of pleasure</w:t>
      </w:r>
      <w:r w:rsidRPr="00627780">
        <w:rPr>
          <w:rFonts w:asciiTheme="majorHAnsi" w:hAnsiTheme="majorHAnsi" w:cstheme="majorHAnsi"/>
        </w:rPr>
        <w:t xml:space="preserve"> [40]. Importantly, the interplay of these multiple triggers and the higher brain centers in the prefrontal cortex are very intricate and are just being uncovered.</w:t>
      </w:r>
    </w:p>
    <w:p w14:paraId="17C04605"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Desire and reward centers</w:t>
      </w:r>
    </w:p>
    <w:p w14:paraId="464AFD9D" w14:textId="77777777" w:rsidR="00627780" w:rsidRPr="00627780" w:rsidRDefault="00627780" w:rsidP="00627780">
      <w:pPr>
        <w:spacing w:line="276" w:lineRule="auto"/>
        <w:rPr>
          <w:rFonts w:asciiTheme="majorHAnsi" w:hAnsiTheme="majorHAnsi" w:cstheme="majorHAnsi"/>
          <w:sz w:val="16"/>
          <w:szCs w:val="16"/>
        </w:rPr>
      </w:pPr>
      <w:r w:rsidRPr="00627780">
        <w:rPr>
          <w:rFonts w:asciiTheme="majorHAnsi" w:hAnsiTheme="majorHAnsi" w:cstheme="majorHAnsi"/>
          <w:sz w:val="16"/>
          <w:szCs w:val="16"/>
        </w:rPr>
        <w:t xml:space="preserve">It is surprising that many different sources of pleasure activate the same circuits between the </w:t>
      </w:r>
      <w:proofErr w:type="spellStart"/>
      <w:r w:rsidRPr="00627780">
        <w:rPr>
          <w:rFonts w:asciiTheme="majorHAnsi" w:hAnsiTheme="majorHAnsi" w:cstheme="majorHAnsi"/>
          <w:sz w:val="16"/>
          <w:szCs w:val="16"/>
        </w:rPr>
        <w:t>mesocorticolimbic</w:t>
      </w:r>
      <w:proofErr w:type="spellEnd"/>
      <w:r w:rsidRPr="00627780">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5F05B08" w14:textId="77777777" w:rsidR="00627780" w:rsidRPr="00627780" w:rsidRDefault="00627780" w:rsidP="00627780">
      <w:pPr>
        <w:spacing w:line="276" w:lineRule="auto"/>
        <w:rPr>
          <w:rFonts w:asciiTheme="majorHAnsi" w:hAnsiTheme="majorHAnsi" w:cstheme="majorHAnsi"/>
          <w:sz w:val="16"/>
          <w:szCs w:val="16"/>
        </w:rPr>
      </w:pPr>
      <w:r w:rsidRPr="00627780">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627780">
        <w:rPr>
          <w:rFonts w:asciiTheme="majorHAnsi" w:hAnsiTheme="majorHAnsi" w:cstheme="majorHAnsi"/>
          <w:sz w:val="16"/>
          <w:szCs w:val="16"/>
        </w:rPr>
        <w:t>accumbens</w:t>
      </w:r>
      <w:proofErr w:type="spellEnd"/>
      <w:r w:rsidRPr="00627780">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627780">
        <w:rPr>
          <w:rFonts w:asciiTheme="majorHAnsi" w:hAnsiTheme="majorHAnsi" w:cstheme="majorHAnsi"/>
          <w:sz w:val="16"/>
          <w:szCs w:val="16"/>
        </w:rPr>
        <w:t>accumbens</w:t>
      </w:r>
      <w:proofErr w:type="spellEnd"/>
      <w:r w:rsidRPr="00627780">
        <w:rPr>
          <w:rFonts w:asciiTheme="majorHAnsi" w:hAnsiTheme="majorHAnsi" w:cstheme="majorHAnsi"/>
          <w:sz w:val="16"/>
          <w:szCs w:val="16"/>
        </w:rPr>
        <w:t xml:space="preserve"> (</w:t>
      </w:r>
      <w:proofErr w:type="spellStart"/>
      <w:r w:rsidRPr="00627780">
        <w:rPr>
          <w:rFonts w:asciiTheme="majorHAnsi" w:hAnsiTheme="majorHAnsi" w:cstheme="majorHAnsi"/>
          <w:sz w:val="16"/>
          <w:szCs w:val="16"/>
        </w:rPr>
        <w:t>NAc</w:t>
      </w:r>
      <w:proofErr w:type="spellEnd"/>
      <w:r w:rsidRPr="00627780">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627780">
        <w:rPr>
          <w:rFonts w:asciiTheme="majorHAnsi" w:hAnsiTheme="majorHAnsi" w:cstheme="majorHAnsi"/>
          <w:sz w:val="16"/>
          <w:szCs w:val="16"/>
        </w:rPr>
        <w:t>NAc</w:t>
      </w:r>
      <w:proofErr w:type="spellEnd"/>
      <w:r w:rsidRPr="00627780">
        <w:rPr>
          <w:rFonts w:asciiTheme="majorHAnsi" w:hAnsiTheme="majorHAnsi" w:cstheme="majorHAnsi"/>
          <w:sz w:val="16"/>
          <w:szCs w:val="16"/>
        </w:rPr>
        <w:t xml:space="preserve"> has spiny neurons that receive dopamine from the VTA and glutamate (a dopamine driver) from the hippocampus, </w:t>
      </w:r>
      <w:proofErr w:type="gramStart"/>
      <w:r w:rsidRPr="00627780">
        <w:rPr>
          <w:rFonts w:asciiTheme="majorHAnsi" w:hAnsiTheme="majorHAnsi" w:cstheme="majorHAnsi"/>
          <w:sz w:val="16"/>
          <w:szCs w:val="16"/>
        </w:rPr>
        <w:t>amygdala</w:t>
      </w:r>
      <w:proofErr w:type="gramEnd"/>
      <w:r w:rsidRPr="00627780">
        <w:rPr>
          <w:rFonts w:asciiTheme="majorHAnsi" w:hAnsiTheme="majorHAnsi" w:cstheme="majorHAnsi"/>
          <w:sz w:val="16"/>
          <w:szCs w:val="16"/>
        </w:rPr>
        <w:t xml:space="preserve"> and medial prefrontal cortex. Subsequently, the </w:t>
      </w:r>
      <w:proofErr w:type="spellStart"/>
      <w:r w:rsidRPr="00627780">
        <w:rPr>
          <w:rFonts w:asciiTheme="majorHAnsi" w:hAnsiTheme="majorHAnsi" w:cstheme="majorHAnsi"/>
          <w:sz w:val="16"/>
          <w:szCs w:val="16"/>
        </w:rPr>
        <w:t>NAc</w:t>
      </w:r>
      <w:proofErr w:type="spellEnd"/>
      <w:r w:rsidRPr="00627780">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7780">
        <w:rPr>
          <w:rFonts w:asciiTheme="majorHAnsi" w:hAnsiTheme="majorHAnsi" w:cstheme="majorHAnsi"/>
          <w:sz w:val="16"/>
          <w:szCs w:val="16"/>
        </w:rPr>
        <w:t>hypodopaminergia</w:t>
      </w:r>
      <w:proofErr w:type="spellEnd"/>
      <w:r w:rsidRPr="00627780">
        <w:rPr>
          <w:rFonts w:asciiTheme="majorHAnsi" w:hAnsiTheme="majorHAnsi" w:cstheme="majorHAnsi"/>
          <w:sz w:val="16"/>
          <w:szCs w:val="16"/>
        </w:rPr>
        <w:t xml:space="preserve"> in the “Brain Reward Cascade” that contribute to addiction and compulsive behaviors [3,6,41].</w:t>
      </w:r>
    </w:p>
    <w:p w14:paraId="30E12A6F"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Furthermore, ordinary </w:t>
      </w:r>
      <w:r w:rsidRPr="00627780">
        <w:rPr>
          <w:rFonts w:asciiTheme="majorHAnsi" w:hAnsiTheme="majorHAnsi" w:cstheme="majorHAnsi"/>
          <w:u w:val="single"/>
        </w:rPr>
        <w:t>“</w:t>
      </w:r>
      <w:r w:rsidRPr="00627780">
        <w:rPr>
          <w:rFonts w:asciiTheme="majorHAnsi" w:hAnsiTheme="majorHAnsi" w:cstheme="majorHAnsi"/>
          <w:highlight w:val="green"/>
          <w:u w:val="single"/>
        </w:rPr>
        <w:t>liking</w:t>
      </w:r>
      <w:r w:rsidRPr="00627780">
        <w:rPr>
          <w:rFonts w:asciiTheme="majorHAnsi" w:hAnsiTheme="majorHAnsi" w:cstheme="majorHAnsi"/>
          <w:u w:val="single"/>
        </w:rPr>
        <w:t xml:space="preserve">” of </w:t>
      </w:r>
      <w:r w:rsidRPr="00627780">
        <w:rPr>
          <w:rFonts w:asciiTheme="majorHAnsi" w:hAnsiTheme="majorHAnsi" w:cstheme="majorHAnsi"/>
          <w:highlight w:val="green"/>
          <w:u w:val="single"/>
        </w:rPr>
        <w:t>something</w:t>
      </w:r>
      <w:r w:rsidRPr="00627780">
        <w:rPr>
          <w:rFonts w:asciiTheme="majorHAnsi" w:hAnsiTheme="majorHAnsi" w:cstheme="majorHAnsi"/>
          <w:u w:val="single"/>
        </w:rPr>
        <w:t xml:space="preserve">, or pure pleasure, is </w:t>
      </w:r>
      <w:r w:rsidRPr="00627780">
        <w:rPr>
          <w:rFonts w:asciiTheme="majorHAnsi" w:hAnsiTheme="majorHAnsi" w:cstheme="majorHAnsi"/>
          <w:highlight w:val="green"/>
          <w:u w:val="single"/>
        </w:rPr>
        <w:t>represented by</w:t>
      </w:r>
      <w:r w:rsidRPr="00627780">
        <w:rPr>
          <w:rFonts w:asciiTheme="majorHAnsi" w:hAnsiTheme="majorHAnsi" w:cstheme="majorHAnsi"/>
        </w:rPr>
        <w:t xml:space="preserve"> small </w:t>
      </w:r>
      <w:r w:rsidRPr="00627780">
        <w:rPr>
          <w:rFonts w:asciiTheme="majorHAnsi" w:hAnsiTheme="majorHAnsi" w:cstheme="majorHAnsi"/>
          <w:highlight w:val="green"/>
          <w:u w:val="single"/>
        </w:rPr>
        <w:t>regions</w:t>
      </w:r>
      <w:r w:rsidRPr="00627780">
        <w:rPr>
          <w:rFonts w:asciiTheme="majorHAnsi" w:hAnsiTheme="majorHAnsi" w:cstheme="majorHAnsi"/>
        </w:rPr>
        <w:t xml:space="preserve"> mainly </w:t>
      </w:r>
      <w:r w:rsidRPr="00627780">
        <w:rPr>
          <w:rFonts w:asciiTheme="majorHAnsi" w:hAnsiTheme="majorHAnsi" w:cstheme="majorHAnsi"/>
          <w:highlight w:val="green"/>
          <w:u w:val="single"/>
        </w:rPr>
        <w:t>in the limbic system</w:t>
      </w:r>
      <w:r w:rsidRPr="00627780">
        <w:rPr>
          <w:rFonts w:asciiTheme="majorHAnsi" w:hAnsiTheme="majorHAnsi" w:cstheme="majorHAnsi"/>
        </w:rPr>
        <w:t xml:space="preserve"> (old reptilian part of the brain). These may be </w:t>
      </w:r>
      <w:r w:rsidRPr="00627780">
        <w:rPr>
          <w:rFonts w:asciiTheme="majorHAnsi" w:hAnsiTheme="majorHAnsi" w:cstheme="majorHAnsi"/>
          <w:u w:val="single"/>
        </w:rPr>
        <w:t>part of larger neural circuits.</w:t>
      </w:r>
      <w:r w:rsidRPr="00627780">
        <w:rPr>
          <w:rFonts w:asciiTheme="majorHAnsi" w:hAnsiTheme="majorHAnsi" w:cstheme="majorHAnsi"/>
        </w:rPr>
        <w:t xml:space="preserve"> In Latin, </w:t>
      </w:r>
      <w:proofErr w:type="spellStart"/>
      <w:r w:rsidRPr="00627780">
        <w:rPr>
          <w:rFonts w:asciiTheme="majorHAnsi" w:hAnsiTheme="majorHAnsi" w:cstheme="majorHAnsi"/>
        </w:rPr>
        <w:t>hedus</w:t>
      </w:r>
      <w:proofErr w:type="spellEnd"/>
      <w:r w:rsidRPr="00627780">
        <w:rPr>
          <w:rFonts w:asciiTheme="majorHAnsi" w:hAnsiTheme="majorHAnsi" w:cstheme="majorHAnsi"/>
        </w:rPr>
        <w:t xml:space="preserve"> is the term for “sweet”; and in Greek, </w:t>
      </w:r>
      <w:proofErr w:type="spellStart"/>
      <w:r w:rsidRPr="00627780">
        <w:rPr>
          <w:rFonts w:asciiTheme="majorHAnsi" w:hAnsiTheme="majorHAnsi" w:cstheme="majorHAnsi"/>
        </w:rPr>
        <w:t>hodone</w:t>
      </w:r>
      <w:proofErr w:type="spellEnd"/>
      <w:r w:rsidRPr="00627780">
        <w:rPr>
          <w:rFonts w:asciiTheme="majorHAnsi" w:hAnsiTheme="majorHAnsi" w:cstheme="maj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925A6B6" w14:textId="77777777" w:rsidR="00627780" w:rsidRPr="00627780" w:rsidRDefault="00627780" w:rsidP="00627780">
      <w:pPr>
        <w:spacing w:line="276" w:lineRule="auto"/>
        <w:rPr>
          <w:rFonts w:asciiTheme="majorHAnsi" w:hAnsiTheme="majorHAnsi" w:cstheme="majorHAnsi"/>
          <w:sz w:val="16"/>
          <w:szCs w:val="16"/>
        </w:rPr>
      </w:pPr>
      <w:r w:rsidRPr="00627780">
        <w:rPr>
          <w:rFonts w:asciiTheme="majorHAnsi" w:hAnsiTheme="majorHAnsi" w:cstheme="maj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4796B69" w14:textId="77777777" w:rsidR="00627780" w:rsidRPr="00627780" w:rsidRDefault="00627780" w:rsidP="00627780">
      <w:pPr>
        <w:spacing w:line="276" w:lineRule="auto"/>
        <w:rPr>
          <w:rFonts w:asciiTheme="majorHAnsi" w:hAnsiTheme="majorHAnsi" w:cstheme="majorHAnsi"/>
          <w:sz w:val="16"/>
          <w:szCs w:val="16"/>
        </w:rPr>
      </w:pPr>
      <w:proofErr w:type="gramStart"/>
      <w:r w:rsidRPr="00627780">
        <w:rPr>
          <w:rFonts w:asciiTheme="majorHAnsi" w:hAnsiTheme="majorHAnsi" w:cstheme="majorHAnsi"/>
          <w:sz w:val="16"/>
          <w:szCs w:val="16"/>
        </w:rPr>
        <w:t>In an attempt to</w:t>
      </w:r>
      <w:proofErr w:type="gramEnd"/>
      <w:r w:rsidRPr="00627780">
        <w:rPr>
          <w:rFonts w:asciiTheme="majorHAnsi" w:hAnsiTheme="majorHAnsi" w:cstheme="maj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7780">
        <w:rPr>
          <w:rFonts w:asciiTheme="majorHAnsi" w:hAnsiTheme="majorHAnsi" w:cstheme="majorHAnsi"/>
          <w:sz w:val="16"/>
          <w:szCs w:val="16"/>
        </w:rPr>
        <w:t>a majority of</w:t>
      </w:r>
      <w:proofErr w:type="gramEnd"/>
      <w:r w:rsidRPr="00627780">
        <w:rPr>
          <w:rFonts w:asciiTheme="majorHAnsi" w:hAnsiTheme="majorHAnsi" w:cstheme="maj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7780">
        <w:rPr>
          <w:rFonts w:asciiTheme="majorHAnsi" w:hAnsiTheme="majorHAnsi" w:cstheme="majorHAnsi"/>
          <w:sz w:val="16"/>
          <w:szCs w:val="16"/>
        </w:rPr>
        <w:t>networks, and</w:t>
      </w:r>
      <w:proofErr w:type="gramEnd"/>
      <w:r w:rsidRPr="00627780">
        <w:rPr>
          <w:rFonts w:asciiTheme="majorHAnsi" w:hAnsiTheme="majorHAnsi" w:cstheme="majorHAnsi"/>
          <w:sz w:val="16"/>
          <w:szCs w:val="16"/>
        </w:rPr>
        <w:t xml:space="preserve"> may not be unidirectional. Drugs of abuse enhance dopamine signaling which sensitizes mesolimbic brain mechanisms that apparently evolved explicitly to attribute incentive salience to various rewards [45].</w:t>
      </w:r>
    </w:p>
    <w:p w14:paraId="011A6614" w14:textId="77777777" w:rsidR="00627780" w:rsidRPr="00627780" w:rsidRDefault="00627780" w:rsidP="00627780">
      <w:pPr>
        <w:spacing w:line="276" w:lineRule="auto"/>
        <w:rPr>
          <w:rFonts w:asciiTheme="majorHAnsi" w:hAnsiTheme="majorHAnsi" w:cstheme="majorHAnsi"/>
          <w:sz w:val="16"/>
          <w:szCs w:val="16"/>
        </w:rPr>
      </w:pPr>
      <w:r w:rsidRPr="00627780">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627780">
        <w:rPr>
          <w:rFonts w:asciiTheme="majorHAnsi" w:hAnsiTheme="majorHAnsi" w:cstheme="majorHAnsi"/>
          <w:sz w:val="16"/>
          <w:szCs w:val="16"/>
        </w:rPr>
        <w:t>NAc</w:t>
      </w:r>
      <w:proofErr w:type="spellEnd"/>
      <w:r w:rsidRPr="00627780">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627780">
        <w:rPr>
          <w:rFonts w:asciiTheme="majorHAnsi" w:hAnsiTheme="majorHAnsi" w:cstheme="majorHAnsi"/>
          <w:sz w:val="16"/>
          <w:szCs w:val="16"/>
        </w:rPr>
        <w:t>being considered to be</w:t>
      </w:r>
      <w:proofErr w:type="gramEnd"/>
      <w:r w:rsidRPr="00627780">
        <w:rPr>
          <w:rFonts w:asciiTheme="majorHAnsi" w:hAnsiTheme="majorHAnsi" w:cstheme="maj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7780">
        <w:rPr>
          <w:rFonts w:asciiTheme="majorHAnsi" w:hAnsiTheme="majorHAnsi" w:cstheme="majorHAnsi"/>
          <w:sz w:val="16"/>
          <w:szCs w:val="16"/>
        </w:rPr>
        <w:t>), and</w:t>
      </w:r>
      <w:proofErr w:type="gramEnd"/>
      <w:r w:rsidRPr="00627780">
        <w:rPr>
          <w:rFonts w:asciiTheme="majorHAnsi" w:hAnsiTheme="majorHAnsi" w:cstheme="majorHAnsi"/>
          <w:sz w:val="16"/>
          <w:szCs w:val="16"/>
        </w:rPr>
        <w:t xml:space="preserve"> may have an additive effect on vulnerability to various addictions [48]. In this regard, </w:t>
      </w:r>
      <w:proofErr w:type="spellStart"/>
      <w:r w:rsidRPr="00627780">
        <w:rPr>
          <w:rFonts w:asciiTheme="majorHAnsi" w:hAnsiTheme="majorHAnsi" w:cstheme="majorHAnsi"/>
          <w:sz w:val="16"/>
          <w:szCs w:val="16"/>
        </w:rPr>
        <w:t>Vanyukov</w:t>
      </w:r>
      <w:proofErr w:type="spellEnd"/>
      <w:r w:rsidRPr="00627780">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w:t>
      </w:r>
      <w:r w:rsidRPr="00627780">
        <w:rPr>
          <w:rFonts w:asciiTheme="majorHAnsi" w:hAnsiTheme="majorHAnsi" w:cstheme="majorHAnsi"/>
          <w:sz w:val="16"/>
          <w:szCs w:val="16"/>
        </w:rPr>
        <w:lastRenderedPageBreak/>
        <w:t>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CCAB2F4" w14:textId="77777777" w:rsidR="00627780" w:rsidRPr="00627780" w:rsidRDefault="00627780" w:rsidP="00627780">
      <w:pPr>
        <w:spacing w:line="276" w:lineRule="auto"/>
        <w:rPr>
          <w:rFonts w:asciiTheme="majorHAnsi" w:hAnsiTheme="majorHAnsi" w:cstheme="majorHAnsi"/>
          <w:sz w:val="16"/>
          <w:szCs w:val="16"/>
        </w:rPr>
      </w:pPr>
      <w:r w:rsidRPr="00627780">
        <w:rPr>
          <w:rFonts w:asciiTheme="majorHAnsi" w:hAnsiTheme="majorHAnsi" w:cstheme="maj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740227E"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In essence, although nonhuman primate brains are </w:t>
      </w:r>
      <w:proofErr w:type="gramStart"/>
      <w:r w:rsidRPr="00627780">
        <w:rPr>
          <w:rFonts w:asciiTheme="majorHAnsi" w:hAnsiTheme="majorHAnsi" w:cstheme="majorHAnsi"/>
        </w:rPr>
        <w:t>similar to</w:t>
      </w:r>
      <w:proofErr w:type="gramEnd"/>
      <w:r w:rsidRPr="00627780">
        <w:rPr>
          <w:rFonts w:asciiTheme="majorHAnsi" w:hAnsiTheme="majorHAnsi" w:cstheme="majorHAnsi"/>
        </w:rPr>
        <w:t xml:space="preserve"> our own, the disparity between other primates and those of human cognitive abilities tells us that surface similarity is not the whole story. </w:t>
      </w:r>
      <w:r w:rsidRPr="00627780">
        <w:rPr>
          <w:rFonts w:asciiTheme="majorHAnsi" w:hAnsiTheme="majorHAnsi" w:cstheme="majorHAnsi"/>
          <w:u w:val="single"/>
        </w:rPr>
        <w:t>Sousa et al.</w:t>
      </w:r>
      <w:r w:rsidRPr="00627780">
        <w:rPr>
          <w:rFonts w:asciiTheme="majorHAnsi" w:hAnsiTheme="majorHAnsi" w:cstheme="majorHAnsi"/>
        </w:rPr>
        <w:t xml:space="preserve"> [50] small case </w:t>
      </w:r>
      <w:r w:rsidRPr="00627780">
        <w:rPr>
          <w:rFonts w:asciiTheme="majorHAnsi" w:hAnsiTheme="majorHAnsi" w:cstheme="majorHAnsi"/>
          <w:u w:val="single"/>
        </w:rPr>
        <w:t>found various differentially expressed genes, to associate with pleasure related systems.</w:t>
      </w:r>
      <w:r w:rsidRPr="00627780">
        <w:rPr>
          <w:rFonts w:asciiTheme="majorHAnsi" w:hAnsiTheme="majorHAnsi" w:cstheme="maj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27817B6"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In simpler terms, the system controls the production of dopamine, a chemical messenger that plays a significant role in pleasure and rewards. The senior author, Dr. </w:t>
      </w:r>
      <w:proofErr w:type="spellStart"/>
      <w:r w:rsidRPr="00627780">
        <w:rPr>
          <w:rFonts w:asciiTheme="majorHAnsi" w:hAnsiTheme="majorHAnsi" w:cstheme="majorHAnsi"/>
        </w:rPr>
        <w:t>Nenad</w:t>
      </w:r>
      <w:proofErr w:type="spellEnd"/>
      <w:r w:rsidRPr="00627780">
        <w:rPr>
          <w:rFonts w:asciiTheme="majorHAnsi" w:hAnsiTheme="majorHAnsi" w:cstheme="majorHAnsi"/>
        </w:rPr>
        <w:t xml:space="preserve"> </w:t>
      </w:r>
      <w:proofErr w:type="spellStart"/>
      <w:r w:rsidRPr="00627780">
        <w:rPr>
          <w:rFonts w:asciiTheme="majorHAnsi" w:hAnsiTheme="majorHAnsi" w:cstheme="majorHAnsi"/>
        </w:rPr>
        <w:t>Sestan</w:t>
      </w:r>
      <w:proofErr w:type="spellEnd"/>
      <w:r w:rsidRPr="00627780">
        <w:rPr>
          <w:rFonts w:asciiTheme="majorHAnsi" w:hAnsiTheme="majorHAnsi" w:cstheme="maj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7780">
        <w:rPr>
          <w:rFonts w:asciiTheme="majorHAnsi" w:hAnsiTheme="majorHAnsi" w:cstheme="majorHAnsi"/>
        </w:rPr>
        <w:t>Sestan</w:t>
      </w:r>
      <w:proofErr w:type="spellEnd"/>
      <w:r w:rsidRPr="00627780">
        <w:rPr>
          <w:rFonts w:asciiTheme="majorHAnsi" w:hAnsiTheme="majorHAnsi" w:cstheme="maj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27780">
        <w:rPr>
          <w:rFonts w:asciiTheme="majorHAnsi" w:hAnsiTheme="majorHAnsi" w:cstheme="majorHAnsi"/>
          <w:highlight w:val="green"/>
          <w:u w:val="single"/>
        </w:rPr>
        <w:t>researchers examined</w:t>
      </w:r>
      <w:r w:rsidRPr="00627780">
        <w:rPr>
          <w:rFonts w:asciiTheme="majorHAnsi" w:hAnsiTheme="majorHAnsi" w:cstheme="majorHAnsi"/>
          <w:u w:val="single"/>
        </w:rPr>
        <w:t xml:space="preserve"> 247 specimens of </w:t>
      </w:r>
      <w:r w:rsidRPr="00627780">
        <w:rPr>
          <w:rFonts w:asciiTheme="majorHAnsi" w:hAnsiTheme="majorHAnsi" w:cstheme="majorHAnsi"/>
          <w:highlight w:val="green"/>
          <w:u w:val="single"/>
        </w:rPr>
        <w:t>neural tissue</w:t>
      </w:r>
      <w:r w:rsidRPr="00627780">
        <w:rPr>
          <w:rFonts w:asciiTheme="majorHAnsi" w:hAnsiTheme="majorHAnsi" w:cstheme="majorHAnsi"/>
          <w:u w:val="single"/>
        </w:rPr>
        <w:t xml:space="preserve"> from six humans, five chimpanzees, and five macaque monkeys.</w:t>
      </w:r>
      <w:r w:rsidRPr="00627780">
        <w:rPr>
          <w:rFonts w:asciiTheme="majorHAnsi" w:hAnsiTheme="majorHAnsi" w:cstheme="majorHAnsi"/>
        </w:rPr>
        <w:t xml:space="preserve"> Moreover, these </w:t>
      </w:r>
      <w:r w:rsidRPr="00627780">
        <w:rPr>
          <w:rFonts w:asciiTheme="majorHAnsi" w:hAnsiTheme="majorHAnsi" w:cstheme="majorHAnsi"/>
          <w:u w:val="single"/>
        </w:rPr>
        <w:t>investigators analyzed which genes were turned on or off in 16 regions of the brain.</w:t>
      </w:r>
      <w:r w:rsidRPr="00627780">
        <w:rPr>
          <w:rFonts w:asciiTheme="majorHAnsi" w:hAnsiTheme="majorHAnsi" w:cstheme="majorHAnsi"/>
        </w:rPr>
        <w:t xml:space="preserve"> While </w:t>
      </w:r>
      <w:r w:rsidRPr="00627780">
        <w:rPr>
          <w:rFonts w:asciiTheme="majorHAnsi" w:hAnsiTheme="majorHAnsi" w:cstheme="majorHAnsi"/>
          <w:u w:val="single"/>
        </w:rPr>
        <w:t xml:space="preserve">the differences among species were subtle, </w:t>
      </w:r>
      <w:r w:rsidRPr="00627780">
        <w:rPr>
          <w:rFonts w:asciiTheme="majorHAnsi" w:hAnsiTheme="majorHAnsi" w:cstheme="majorHAnsi"/>
          <w:b/>
          <w:bCs/>
          <w:highlight w:val="green"/>
          <w:u w:val="single"/>
        </w:rPr>
        <w:t>there was</w:t>
      </w:r>
      <w:r w:rsidRPr="00627780">
        <w:rPr>
          <w:rFonts w:asciiTheme="majorHAnsi" w:hAnsiTheme="majorHAnsi" w:cstheme="majorHAnsi"/>
          <w:u w:val="single"/>
        </w:rPr>
        <w:t xml:space="preserve"> a </w:t>
      </w:r>
      <w:r w:rsidRPr="00627780">
        <w:rPr>
          <w:rFonts w:asciiTheme="majorHAnsi" w:hAnsiTheme="majorHAnsi" w:cstheme="majorHAnsi"/>
          <w:b/>
          <w:bCs/>
          <w:highlight w:val="green"/>
          <w:u w:val="single"/>
        </w:rPr>
        <w:t>remarkable contrast in</w:t>
      </w:r>
      <w:r w:rsidRPr="00627780">
        <w:rPr>
          <w:rFonts w:asciiTheme="majorHAnsi" w:hAnsiTheme="majorHAnsi" w:cstheme="majorHAnsi"/>
          <w:u w:val="single"/>
        </w:rPr>
        <w:t xml:space="preserve"> the</w:t>
      </w:r>
      <w:r w:rsidRPr="00627780">
        <w:rPr>
          <w:rFonts w:asciiTheme="majorHAnsi" w:hAnsiTheme="majorHAnsi" w:cstheme="majorHAnsi"/>
          <w:b/>
          <w:bCs/>
          <w:u w:val="single"/>
        </w:rPr>
        <w:t xml:space="preserve"> </w:t>
      </w:r>
      <w:r w:rsidRPr="00627780">
        <w:rPr>
          <w:rFonts w:asciiTheme="majorHAnsi" w:hAnsiTheme="majorHAnsi" w:cstheme="majorHAnsi"/>
          <w:b/>
          <w:bCs/>
          <w:highlight w:val="green"/>
          <w:u w:val="single"/>
        </w:rPr>
        <w:t>neocortices</w:t>
      </w:r>
      <w:r w:rsidRPr="00627780">
        <w:rPr>
          <w:rFonts w:asciiTheme="majorHAnsi" w:hAnsiTheme="majorHAnsi" w:cstheme="majorHAnsi"/>
        </w:rPr>
        <w:t xml:space="preserve">, specifically </w:t>
      </w:r>
      <w:r w:rsidRPr="00627780">
        <w:rPr>
          <w:rFonts w:asciiTheme="majorHAnsi" w:hAnsiTheme="majorHAnsi" w:cstheme="majorHAnsi"/>
          <w:u w:val="single"/>
        </w:rPr>
        <w:t xml:space="preserve">in an </w:t>
      </w:r>
      <w:r w:rsidRPr="00627780">
        <w:rPr>
          <w:rFonts w:asciiTheme="majorHAnsi" w:hAnsiTheme="majorHAnsi" w:cstheme="majorHAnsi"/>
          <w:highlight w:val="green"/>
          <w:u w:val="single"/>
        </w:rPr>
        <w:t>area of the brain</w:t>
      </w:r>
      <w:r w:rsidRPr="00627780">
        <w:rPr>
          <w:rFonts w:asciiTheme="majorHAnsi" w:hAnsiTheme="majorHAnsi" w:cstheme="majorHAnsi"/>
          <w:u w:val="single"/>
        </w:rPr>
        <w:t xml:space="preserve"> that is much </w:t>
      </w:r>
      <w:r w:rsidRPr="00627780">
        <w:rPr>
          <w:rFonts w:asciiTheme="majorHAnsi" w:hAnsiTheme="majorHAnsi" w:cstheme="majorHAnsi"/>
          <w:highlight w:val="green"/>
          <w:u w:val="single"/>
        </w:rPr>
        <w:t>more developed in humans</w:t>
      </w:r>
      <w:r w:rsidRPr="00627780">
        <w:rPr>
          <w:rFonts w:asciiTheme="majorHAnsi" w:hAnsiTheme="majorHAnsi" w:cstheme="majorHAnsi"/>
          <w:u w:val="single"/>
        </w:rPr>
        <w:t xml:space="preserve"> than in chimpanzees.</w:t>
      </w:r>
      <w:r w:rsidRPr="00627780">
        <w:rPr>
          <w:rFonts w:asciiTheme="majorHAnsi" w:hAnsiTheme="majorHAnsi" w:cstheme="majorHAnsi"/>
        </w:rPr>
        <w:t xml:space="preserve"> In fact, these researchers found that a gene called </w:t>
      </w:r>
      <w:r w:rsidRPr="00627780">
        <w:rPr>
          <w:rFonts w:asciiTheme="majorHAnsi" w:hAnsiTheme="majorHAnsi" w:cstheme="majorHAnsi"/>
          <w:u w:val="single"/>
        </w:rPr>
        <w:t xml:space="preserve">tyrosine hydroxylase (TH) for the enzyme, responsible </w:t>
      </w:r>
      <w:proofErr w:type="gramStart"/>
      <w:r w:rsidRPr="00627780">
        <w:rPr>
          <w:rFonts w:asciiTheme="majorHAnsi" w:hAnsiTheme="majorHAnsi" w:cstheme="majorHAnsi"/>
          <w:u w:val="single"/>
        </w:rPr>
        <w:t>for the production of</w:t>
      </w:r>
      <w:proofErr w:type="gramEnd"/>
      <w:r w:rsidRPr="00627780">
        <w:rPr>
          <w:rFonts w:asciiTheme="majorHAnsi" w:hAnsiTheme="majorHAnsi" w:cstheme="majorHAnsi"/>
          <w:u w:val="single"/>
        </w:rPr>
        <w:t xml:space="preserve"> dopamine</w:t>
      </w:r>
      <w:r w:rsidRPr="00627780">
        <w:rPr>
          <w:rFonts w:asciiTheme="majorHAnsi" w:hAnsiTheme="majorHAnsi" w:cstheme="majorHAnsi"/>
        </w:rPr>
        <w:t xml:space="preserve">, was </w:t>
      </w:r>
      <w:r w:rsidRPr="00627780">
        <w:rPr>
          <w:rFonts w:asciiTheme="majorHAnsi" w:hAnsiTheme="majorHAnsi" w:cstheme="majorHAnsi"/>
          <w:u w:val="single"/>
        </w:rPr>
        <w:t>expressed in the neocortex of humans, but not chimpanzees.</w:t>
      </w:r>
      <w:r w:rsidRPr="00627780">
        <w:rPr>
          <w:rFonts w:asciiTheme="majorHAnsi" w:hAnsiTheme="majorHAnsi" w:cstheme="majorHAnsi"/>
        </w:rPr>
        <w:t xml:space="preserve"> As discussed earlier, </w:t>
      </w:r>
      <w:r w:rsidRPr="00627780">
        <w:rPr>
          <w:rFonts w:asciiTheme="majorHAnsi" w:hAnsiTheme="majorHAnsi" w:cstheme="majorHAnsi"/>
          <w:u w:val="single"/>
        </w:rPr>
        <w:t>dopamine is</w:t>
      </w:r>
      <w:r w:rsidRPr="00627780">
        <w:rPr>
          <w:rFonts w:asciiTheme="majorHAnsi" w:hAnsiTheme="majorHAnsi" w:cstheme="majorHAnsi"/>
        </w:rPr>
        <w:t xml:space="preserve"> best </w:t>
      </w:r>
      <w:r w:rsidRPr="00627780">
        <w:rPr>
          <w:rFonts w:asciiTheme="majorHAnsi" w:hAnsiTheme="majorHAnsi" w:cstheme="majorHAnsi"/>
          <w:u w:val="single"/>
        </w:rPr>
        <w:t>known for its</w:t>
      </w:r>
      <w:r w:rsidRPr="00627780">
        <w:rPr>
          <w:rFonts w:asciiTheme="majorHAnsi" w:hAnsiTheme="majorHAnsi" w:cstheme="majorHAnsi"/>
        </w:rPr>
        <w:t xml:space="preserve"> essential </w:t>
      </w:r>
      <w:r w:rsidRPr="00627780">
        <w:rPr>
          <w:rFonts w:asciiTheme="majorHAnsi" w:hAnsiTheme="majorHAnsi" w:cstheme="majorHAnsi"/>
          <w:u w:val="single"/>
        </w:rPr>
        <w:t>role within the brain’s reward system; the</w:t>
      </w:r>
      <w:r w:rsidRPr="00627780">
        <w:rPr>
          <w:rFonts w:asciiTheme="majorHAnsi" w:hAnsiTheme="majorHAnsi" w:cstheme="majorHAnsi"/>
        </w:rPr>
        <w:t xml:space="preserve"> very </w:t>
      </w:r>
      <w:r w:rsidRPr="00627780">
        <w:rPr>
          <w:rFonts w:asciiTheme="majorHAnsi" w:hAnsiTheme="majorHAnsi" w:cstheme="majorHAnsi"/>
          <w:u w:val="single"/>
        </w:rPr>
        <w:t>system that responds to everything from sex, to gambling, to food, and to addictive drugs.</w:t>
      </w:r>
      <w:r w:rsidRPr="00627780">
        <w:rPr>
          <w:rFonts w:asciiTheme="majorHAnsi" w:hAnsiTheme="majorHAnsi" w:cstheme="majorHAnsi"/>
        </w:rPr>
        <w:t xml:space="preserve"> However, dopamine also assists in regulating emotional responses, memory, and movement. Notably, abnormal dopamine levels have been linked to disorders including Parkinson’s, </w:t>
      </w:r>
      <w:proofErr w:type="gramStart"/>
      <w:r w:rsidRPr="00627780">
        <w:rPr>
          <w:rFonts w:asciiTheme="majorHAnsi" w:hAnsiTheme="majorHAnsi" w:cstheme="majorHAnsi"/>
        </w:rPr>
        <w:t>schizophrenia</w:t>
      </w:r>
      <w:proofErr w:type="gramEnd"/>
      <w:r w:rsidRPr="00627780">
        <w:rPr>
          <w:rFonts w:asciiTheme="majorHAnsi" w:hAnsiTheme="majorHAnsi" w:cstheme="majorHAnsi"/>
        </w:rPr>
        <w:t xml:space="preserve"> and spectrum disorders such as autism and addiction or RDS.</w:t>
      </w:r>
    </w:p>
    <w:p w14:paraId="44327616" w14:textId="77777777" w:rsidR="00627780" w:rsidRPr="00627780" w:rsidRDefault="00627780" w:rsidP="00627780">
      <w:pPr>
        <w:spacing w:line="276" w:lineRule="auto"/>
        <w:rPr>
          <w:rFonts w:asciiTheme="majorHAnsi" w:hAnsiTheme="majorHAnsi" w:cstheme="majorHAnsi"/>
        </w:rPr>
      </w:pPr>
      <w:r w:rsidRPr="00627780">
        <w:rPr>
          <w:rFonts w:asciiTheme="majorHAnsi" w:hAnsiTheme="majorHAnsi" w:cstheme="majorHAnsi"/>
        </w:rPr>
        <w:t xml:space="preserve">Nora Volkow, the director of NIDA, pointed out that one alluring possibility is that the neurotransmitter </w:t>
      </w:r>
      <w:r w:rsidRPr="00627780">
        <w:rPr>
          <w:rFonts w:asciiTheme="majorHAnsi" w:hAnsiTheme="majorHAnsi" w:cstheme="majorHAnsi"/>
          <w:highlight w:val="green"/>
          <w:u w:val="single"/>
        </w:rPr>
        <w:t>dopamine plays</w:t>
      </w:r>
      <w:r w:rsidRPr="00627780">
        <w:rPr>
          <w:rFonts w:asciiTheme="majorHAnsi" w:hAnsiTheme="majorHAnsi" w:cstheme="majorHAnsi"/>
          <w:u w:val="single"/>
        </w:rPr>
        <w:t xml:space="preserve"> a substantial </w:t>
      </w:r>
      <w:r w:rsidRPr="00627780">
        <w:rPr>
          <w:rFonts w:asciiTheme="majorHAnsi" w:hAnsiTheme="majorHAnsi" w:cstheme="majorHAnsi"/>
          <w:highlight w:val="green"/>
          <w:u w:val="single"/>
        </w:rPr>
        <w:t>role in</w:t>
      </w:r>
      <w:r w:rsidRPr="00627780">
        <w:rPr>
          <w:rFonts w:asciiTheme="majorHAnsi" w:hAnsiTheme="majorHAnsi" w:cstheme="majorHAnsi"/>
          <w:u w:val="single"/>
        </w:rPr>
        <w:t xml:space="preserve"> humans’ </w:t>
      </w:r>
      <w:r w:rsidRPr="00627780">
        <w:rPr>
          <w:rFonts w:asciiTheme="majorHAnsi" w:hAnsiTheme="majorHAnsi" w:cstheme="majorHAnsi"/>
          <w:highlight w:val="green"/>
          <w:u w:val="single"/>
        </w:rPr>
        <w:t>ability to pursue</w:t>
      </w:r>
      <w:r w:rsidRPr="00627780">
        <w:rPr>
          <w:rFonts w:asciiTheme="majorHAnsi" w:hAnsiTheme="majorHAnsi" w:cstheme="majorHAnsi"/>
          <w:u w:val="single"/>
        </w:rPr>
        <w:t xml:space="preserve"> various </w:t>
      </w:r>
      <w:r w:rsidRPr="00627780">
        <w:rPr>
          <w:rFonts w:asciiTheme="majorHAnsi" w:hAnsiTheme="majorHAnsi" w:cstheme="majorHAnsi"/>
          <w:highlight w:val="green"/>
          <w:u w:val="single"/>
        </w:rPr>
        <w:t>rewards that are</w:t>
      </w:r>
      <w:r w:rsidRPr="00627780">
        <w:rPr>
          <w:rFonts w:asciiTheme="majorHAnsi" w:hAnsiTheme="majorHAnsi" w:cstheme="majorHAnsi"/>
          <w:u w:val="single"/>
        </w:rPr>
        <w:t xml:space="preserve"> perhaps months or even </w:t>
      </w:r>
      <w:r w:rsidRPr="00627780">
        <w:rPr>
          <w:rFonts w:asciiTheme="majorHAnsi" w:hAnsiTheme="majorHAnsi" w:cstheme="majorHAnsi"/>
          <w:highlight w:val="green"/>
          <w:u w:val="single"/>
        </w:rPr>
        <w:t>years away</w:t>
      </w:r>
      <w:r w:rsidRPr="00627780">
        <w:rPr>
          <w:rFonts w:asciiTheme="majorHAnsi" w:hAnsiTheme="majorHAnsi" w:cstheme="maj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7780">
        <w:rPr>
          <w:rFonts w:asciiTheme="majorHAnsi" w:hAnsiTheme="majorHAnsi" w:cstheme="majorHAnsi"/>
        </w:rPr>
        <w:t>alterlife</w:t>
      </w:r>
      <w:proofErr w:type="spellEnd"/>
      <w:r w:rsidRPr="00627780">
        <w:rPr>
          <w:rFonts w:asciiTheme="majorHAnsi" w:hAnsiTheme="majorHAnsi" w:cstheme="majorHAnsi"/>
        </w:rPr>
        <w:t xml:space="preserve">. </w:t>
      </w:r>
      <w:r w:rsidRPr="00627780">
        <w:rPr>
          <w:rFonts w:asciiTheme="majorHAnsi" w:hAnsiTheme="majorHAnsi" w:cstheme="majorHAnsi"/>
          <w:u w:val="single"/>
        </w:rPr>
        <w:t>This may explain what often motivates people to work for things that have no apparent short-term benefit</w:t>
      </w:r>
      <w:r w:rsidRPr="00627780">
        <w:rPr>
          <w:rFonts w:asciiTheme="majorHAnsi" w:hAnsiTheme="majorHAnsi" w:cstheme="maj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7780">
        <w:rPr>
          <w:rFonts w:asciiTheme="majorHAnsi" w:hAnsiTheme="majorHAnsi" w:cstheme="majorHAnsi"/>
        </w:rPr>
        <w:t>shilting</w:t>
      </w:r>
      <w:proofErr w:type="spellEnd"/>
      <w:r w:rsidRPr="00627780">
        <w:rPr>
          <w:rFonts w:asciiTheme="majorHAnsi" w:hAnsiTheme="majorHAnsi" w:cstheme="majorHAnsi"/>
        </w:rPr>
        <w:t xml:space="preserve"> from NOW to LATER, while its modulation of the insula, which processes interoceptive </w:t>
      </w:r>
      <w:r w:rsidRPr="00627780">
        <w:rPr>
          <w:rFonts w:asciiTheme="majorHAnsi" w:hAnsiTheme="majorHAnsi" w:cstheme="majorHAnsi"/>
        </w:rPr>
        <w:lastRenderedPageBreak/>
        <w:t>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8C7AD35" w14:textId="699A058A" w:rsidR="00627780" w:rsidRPr="00627780" w:rsidRDefault="00AB29AF" w:rsidP="00C776B2">
      <w:pPr>
        <w:pStyle w:val="Heading4"/>
        <w:rPr>
          <w:rFonts w:asciiTheme="majorHAnsi" w:hAnsiTheme="majorHAnsi" w:cstheme="majorHAnsi"/>
        </w:rPr>
      </w:pPr>
      <w:r>
        <w:rPr>
          <w:rFonts w:asciiTheme="majorHAnsi" w:hAnsiTheme="majorHAnsi" w:cstheme="majorHAnsi"/>
        </w:rPr>
        <w:t>The</w:t>
      </w:r>
      <w:r w:rsidR="00627780" w:rsidRPr="00627780">
        <w:rPr>
          <w:rFonts w:asciiTheme="majorHAnsi" w:hAnsiTheme="majorHAnsi" w:cstheme="majorHAnsi"/>
        </w:rPr>
        <w:t xml:space="preserve"> standard is consistency with hedonic act utilitarianism</w:t>
      </w:r>
    </w:p>
    <w:p w14:paraId="34BDF89D" w14:textId="77777777" w:rsidR="00C776B2" w:rsidRPr="0051375F" w:rsidRDefault="00C776B2" w:rsidP="00C776B2">
      <w:pPr>
        <w:pStyle w:val="Heading4"/>
        <w:rPr>
          <w:rFonts w:asciiTheme="majorHAnsi" w:hAnsiTheme="majorHAnsi" w:cstheme="majorHAnsi"/>
        </w:rPr>
      </w:pPr>
      <w:r w:rsidRPr="0051375F">
        <w:rPr>
          <w:rFonts w:asciiTheme="majorHAnsi" w:hAnsiTheme="majorHAnsi" w:cstheme="majorHAnsi"/>
        </w:rPr>
        <w:t>Prefer additionally:</w:t>
      </w:r>
    </w:p>
    <w:p w14:paraId="76F7605F" w14:textId="77777777" w:rsidR="00C776B2" w:rsidRPr="0051375F" w:rsidRDefault="00C776B2" w:rsidP="00C776B2">
      <w:pPr>
        <w:pStyle w:val="Heading4"/>
        <w:rPr>
          <w:rFonts w:asciiTheme="majorHAnsi" w:hAnsiTheme="majorHAnsi" w:cstheme="majorHAnsi"/>
        </w:rPr>
      </w:pPr>
      <w:bookmarkStart w:id="0" w:name="_Hlk58056668"/>
      <w:r w:rsidRPr="0051375F">
        <w:rPr>
          <w:rFonts w:asciiTheme="majorHAnsi" w:hAnsiTheme="majorHAnsi" w:cstheme="majorHAnsi"/>
        </w:rPr>
        <w:t xml:space="preserve">1] Actor specificity – </w:t>
      </w:r>
    </w:p>
    <w:p w14:paraId="0B390557" w14:textId="77777777" w:rsidR="00C776B2" w:rsidRPr="0051375F" w:rsidRDefault="00C776B2" w:rsidP="00C776B2">
      <w:pPr>
        <w:pStyle w:val="Heading4"/>
        <w:rPr>
          <w:rFonts w:asciiTheme="majorHAnsi" w:hAnsiTheme="majorHAnsi" w:cstheme="majorHAnsi"/>
        </w:rPr>
      </w:pPr>
      <w:r w:rsidRPr="0051375F">
        <w:rPr>
          <w:rFonts w:asciiTheme="majorHAnsi" w:hAnsiTheme="majorHAnsi" w:cstheme="majorHAnsi"/>
        </w:rPr>
        <w:t>A] Aggregation – every policy benefits some and harms others, which also means side constraints freeze action.</w:t>
      </w:r>
    </w:p>
    <w:bookmarkEnd w:id="0"/>
    <w:p w14:paraId="258E9294" w14:textId="77777777" w:rsidR="00C776B2" w:rsidRPr="0051375F" w:rsidRDefault="00C776B2" w:rsidP="00C776B2">
      <w:pPr>
        <w:pStyle w:val="Heading4"/>
        <w:rPr>
          <w:rFonts w:asciiTheme="majorHAnsi" w:hAnsiTheme="majorHAnsi" w:cstheme="majorHAnsi"/>
          <w:szCs w:val="16"/>
        </w:rPr>
      </w:pPr>
      <w:r w:rsidRPr="0051375F">
        <w:rPr>
          <w:rFonts w:asciiTheme="majorHAnsi" w:hAnsiTheme="majorHAnsi" w:cstheme="majorHAnsi"/>
        </w:rPr>
        <w:t>B] No intent-foresight distinction –</w:t>
      </w:r>
      <w:r w:rsidRPr="0051375F">
        <w:rPr>
          <w:rFonts w:asciiTheme="majorHAnsi" w:eastAsia="Calibri" w:hAnsiTheme="majorHAnsi" w:cstheme="majorHAnsi"/>
        </w:rPr>
        <w:t xml:space="preserve"> If</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foresee</w:t>
      </w:r>
      <w:r w:rsidRPr="0051375F">
        <w:rPr>
          <w:rFonts w:asciiTheme="majorHAnsi" w:hAnsiTheme="majorHAnsi" w:cstheme="majorHAnsi"/>
        </w:rPr>
        <w:t xml:space="preserve"> </w:t>
      </w:r>
      <w:r w:rsidRPr="0051375F">
        <w:rPr>
          <w:rFonts w:asciiTheme="majorHAnsi" w:eastAsia="Calibri" w:hAnsiTheme="majorHAnsi" w:cstheme="majorHAnsi"/>
        </w:rPr>
        <w:t>a</w:t>
      </w:r>
      <w:r w:rsidRPr="0051375F">
        <w:rPr>
          <w:rFonts w:asciiTheme="majorHAnsi" w:hAnsiTheme="majorHAnsi" w:cstheme="majorHAnsi"/>
        </w:rPr>
        <w:t xml:space="preserve"> </w:t>
      </w:r>
      <w:r w:rsidRPr="0051375F">
        <w:rPr>
          <w:rFonts w:asciiTheme="majorHAnsi" w:eastAsia="Calibri" w:hAnsiTheme="majorHAnsi" w:cstheme="majorHAnsi"/>
        </w:rPr>
        <w:t>consequence</w:t>
      </w:r>
      <w:r w:rsidRPr="0051375F">
        <w:rPr>
          <w:rFonts w:asciiTheme="majorHAnsi" w:hAnsiTheme="majorHAnsi" w:cstheme="majorHAnsi"/>
        </w:rPr>
        <w:t xml:space="preserve">, </w:t>
      </w:r>
      <w:r w:rsidRPr="0051375F">
        <w:rPr>
          <w:rFonts w:asciiTheme="majorHAnsi" w:eastAsia="Calibri" w:hAnsiTheme="majorHAnsi" w:cstheme="majorHAnsi"/>
        </w:rPr>
        <w:t>then</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becomes</w:t>
      </w:r>
      <w:r w:rsidRPr="0051375F">
        <w:rPr>
          <w:rFonts w:asciiTheme="majorHAnsi" w:hAnsiTheme="majorHAnsi" w:cstheme="majorHAnsi"/>
        </w:rPr>
        <w:t xml:space="preserve"> </w:t>
      </w:r>
      <w:r w:rsidRPr="0051375F">
        <w:rPr>
          <w:rFonts w:asciiTheme="majorHAnsi" w:eastAsia="Calibri" w:hAnsiTheme="majorHAnsi" w:cstheme="majorHAnsi"/>
        </w:rPr>
        <w:t>part</w:t>
      </w:r>
      <w:r w:rsidRPr="0051375F">
        <w:rPr>
          <w:rFonts w:asciiTheme="majorHAnsi" w:hAnsiTheme="majorHAnsi" w:cstheme="majorHAnsi"/>
        </w:rPr>
        <w:t xml:space="preserve"> </w:t>
      </w:r>
      <w:r w:rsidRPr="0051375F">
        <w:rPr>
          <w:rFonts w:asciiTheme="majorHAnsi" w:eastAsia="Calibri" w:hAnsiTheme="majorHAnsi" w:cstheme="majorHAnsi"/>
        </w:rPr>
        <w:t>of</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deliberation</w:t>
      </w:r>
      <w:r w:rsidRPr="0051375F">
        <w:rPr>
          <w:rFonts w:asciiTheme="majorHAnsi" w:hAnsiTheme="majorHAnsi" w:cstheme="majorHAnsi"/>
        </w:rPr>
        <w:t xml:space="preserve"> </w:t>
      </w:r>
      <w:r w:rsidRPr="0051375F">
        <w:rPr>
          <w:rFonts w:asciiTheme="majorHAnsi" w:eastAsia="Calibri" w:hAnsiTheme="majorHAnsi" w:cstheme="majorHAnsi"/>
        </w:rPr>
        <w:t>which</w:t>
      </w:r>
      <w:r w:rsidRPr="0051375F">
        <w:rPr>
          <w:rFonts w:asciiTheme="majorHAnsi" w:hAnsiTheme="majorHAnsi" w:cstheme="majorHAnsi"/>
        </w:rPr>
        <w:t xml:space="preserve"> </w:t>
      </w:r>
      <w:r w:rsidRPr="0051375F">
        <w:rPr>
          <w:rFonts w:asciiTheme="majorHAnsi" w:eastAsia="Calibri" w:hAnsiTheme="majorHAnsi" w:cstheme="majorHAnsi"/>
        </w:rPr>
        <w:t>makes</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intrinsic</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action</w:t>
      </w:r>
      <w:r w:rsidRPr="0051375F">
        <w:rPr>
          <w:rFonts w:asciiTheme="majorHAnsi" w:hAnsiTheme="majorHAnsi" w:cstheme="majorHAnsi"/>
        </w:rPr>
        <w:t xml:space="preserve"> </w:t>
      </w:r>
      <w:r w:rsidRPr="0051375F">
        <w:rPr>
          <w:rFonts w:asciiTheme="majorHAnsi" w:eastAsia="Calibri" w:hAnsiTheme="majorHAnsi" w:cstheme="majorHAnsi"/>
        </w:rPr>
        <w:t>since</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intend</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happen.</w:t>
      </w:r>
    </w:p>
    <w:p w14:paraId="2A92356B" w14:textId="77777777" w:rsidR="00C776B2" w:rsidRPr="00EC382A" w:rsidRDefault="00C776B2" w:rsidP="00C776B2">
      <w:pPr>
        <w:pStyle w:val="Heading3"/>
        <w:rPr>
          <w:rStyle w:val="Style13ptBold"/>
          <w:b/>
          <w:bCs w:val="0"/>
          <w:u w:val="single"/>
        </w:rPr>
      </w:pPr>
      <w:bookmarkStart w:id="1" w:name="_Hlk23524651"/>
      <w:r w:rsidRPr="00EC382A">
        <w:rPr>
          <w:rStyle w:val="Style13ptBold"/>
          <w:b/>
          <w:bCs w:val="0"/>
          <w:u w:val="single"/>
        </w:rPr>
        <w:lastRenderedPageBreak/>
        <w:t>Method</w:t>
      </w:r>
    </w:p>
    <w:bookmarkEnd w:id="1"/>
    <w:p w14:paraId="6D052F94" w14:textId="77777777" w:rsidR="00980B5B" w:rsidRPr="0051375F" w:rsidRDefault="00980B5B" w:rsidP="00980B5B">
      <w:pPr>
        <w:pStyle w:val="Heading4"/>
        <w:rPr>
          <w:rFonts w:asciiTheme="majorHAnsi" w:hAnsiTheme="majorHAnsi" w:cstheme="majorHAnsi"/>
        </w:rPr>
      </w:pPr>
      <w:r w:rsidRPr="0051375F">
        <w:rPr>
          <w:rFonts w:asciiTheme="majorHAnsi" w:hAnsiTheme="majorHAnsi" w:cstheme="majorHAnsi"/>
        </w:rPr>
        <w:t xml:space="preserve">Psychoanalysis </w:t>
      </w:r>
      <w:r w:rsidRPr="0051375F">
        <w:rPr>
          <w:rFonts w:asciiTheme="majorHAnsi" w:hAnsiTheme="majorHAnsi" w:cstheme="majorHAnsi"/>
          <w:u w:val="single"/>
        </w:rPr>
        <w:t>pathologizes oppression</w:t>
      </w:r>
      <w:r w:rsidRPr="0051375F">
        <w:rPr>
          <w:rFonts w:asciiTheme="majorHAnsi" w:hAnsiTheme="majorHAnsi" w:cstheme="majorHAnsi"/>
        </w:rPr>
        <w:t xml:space="preserve">. There is no single symbolic order. Engaging in politics can create fissures in libidinal investment. </w:t>
      </w:r>
    </w:p>
    <w:p w14:paraId="7AFF2AC9"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Nancy </w:t>
      </w:r>
      <w:r w:rsidRPr="0051375F">
        <w:rPr>
          <w:rStyle w:val="Style13ptBold"/>
          <w:rFonts w:asciiTheme="majorHAnsi" w:hAnsiTheme="majorHAnsi" w:cstheme="majorHAnsi"/>
        </w:rPr>
        <w:t>FRASER 13</w:t>
      </w:r>
      <w:r w:rsidRPr="0051375F">
        <w:rPr>
          <w:rFonts w:asciiTheme="majorHAnsi" w:hAnsiTheme="majorHAnsi" w:cstheme="majorHAnsi"/>
        </w:rPr>
        <w:t xml:space="preserve">. Louise Loeb Professor of Political and Social Science and Professor of Philosophy, The New School. </w:t>
      </w:r>
      <w:r w:rsidRPr="0051375F">
        <w:rPr>
          <w:rFonts w:asciiTheme="majorHAnsi" w:hAnsiTheme="majorHAnsi" w:cstheme="majorHAnsi"/>
          <w:i/>
        </w:rPr>
        <w:t>Fortunes of Feminism</w:t>
      </w:r>
      <w:r w:rsidRPr="0051375F">
        <w:rPr>
          <w:rFonts w:asciiTheme="majorHAnsi" w:hAnsiTheme="majorHAnsi" w:cstheme="majorHAnsi"/>
        </w:rPr>
        <w:t xml:space="preserve">. Verso Books. 140-9. Modified for ableist language. </w:t>
      </w:r>
    </w:p>
    <w:p w14:paraId="2A19621F"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Let me begin by posing two questions: What might a theory of discourse contribute to feminism?</w:t>
      </w:r>
      <w:r w:rsidRPr="0051375F">
        <w:rPr>
          <w:rFonts w:asciiTheme="majorHAnsi" w:hAnsiTheme="majorHAnsi" w:cstheme="majorHAnsi"/>
          <w:sz w:val="10"/>
        </w:rPr>
        <w:t xml:space="preserve"> </w:t>
      </w:r>
      <w:r w:rsidRPr="0051375F">
        <w:rPr>
          <w:rFonts w:asciiTheme="majorHAnsi" w:hAnsiTheme="majorHAnsi" w:cstheme="majorHAnsi"/>
        </w:rPr>
        <w:t xml:space="preserve">And what, therefore, should feminists look for in a theory of discourse? I suggest that a conception of discourse can help us understand at least four things, all of which are interrelated. First, it can help us understand how </w:t>
      </w:r>
      <w:r w:rsidRPr="0051375F">
        <w:rPr>
          <w:rStyle w:val="StyleUnderline"/>
          <w:rFonts w:asciiTheme="majorHAnsi" w:hAnsiTheme="majorHAnsi" w:cstheme="majorHAnsi"/>
        </w:rPr>
        <w:t xml:space="preserve">people’s social identities are </w:t>
      </w:r>
      <w:r w:rsidRPr="0051375F">
        <w:rPr>
          <w:rStyle w:val="Emphasis"/>
          <w:rFonts w:asciiTheme="majorHAnsi" w:hAnsiTheme="majorHAnsi" w:cstheme="majorHAnsi"/>
        </w:rPr>
        <w:t>fashioned and altered over time</w:t>
      </w:r>
      <w:r w:rsidRPr="0051375F">
        <w:rPr>
          <w:rFonts w:asciiTheme="majorHAnsi" w:hAnsiTheme="majorHAnsi" w:cstheme="majorHAnsi"/>
        </w:rPr>
        <w:t xml:space="preserve">. Second, it can help us understand how, </w:t>
      </w:r>
      <w:r w:rsidRPr="0051375F">
        <w:rPr>
          <w:rStyle w:val="StyleUnderline"/>
          <w:rFonts w:asciiTheme="majorHAnsi" w:hAnsiTheme="majorHAnsi" w:cstheme="majorHAnsi"/>
        </w:rPr>
        <w:t>under conditions of inequality, social groups</w:t>
      </w:r>
      <w:r w:rsidRPr="0051375F">
        <w:rPr>
          <w:rFonts w:asciiTheme="majorHAnsi" w:hAnsiTheme="majorHAnsi" w:cstheme="majorHAnsi"/>
        </w:rPr>
        <w:t xml:space="preserve"> in the sense of collective agents </w:t>
      </w:r>
      <w:r w:rsidRPr="0051375F">
        <w:rPr>
          <w:rStyle w:val="StyleUnderline"/>
          <w:rFonts w:asciiTheme="majorHAnsi" w:hAnsiTheme="majorHAnsi" w:cstheme="majorHAnsi"/>
        </w:rPr>
        <w:t>are formed and unformed</w:t>
      </w:r>
      <w:r w:rsidRPr="0051375F">
        <w:rPr>
          <w:rFonts w:asciiTheme="majorHAnsi" w:hAnsiTheme="majorHAnsi" w:cstheme="majorHAnsi"/>
        </w:rPr>
        <w:t xml:space="preserve">. Third, </w:t>
      </w:r>
      <w:r w:rsidRPr="0051375F">
        <w:rPr>
          <w:rStyle w:val="StyleUnderline"/>
          <w:rFonts w:asciiTheme="majorHAnsi" w:hAnsiTheme="majorHAnsi" w:cstheme="majorHAnsi"/>
        </w:rPr>
        <w:t>a conception of discourse can illuminate how the cultural hegemony of dominant groups in society is secured and contested</w:t>
      </w:r>
      <w:r w:rsidRPr="0051375F">
        <w:rPr>
          <w:rFonts w:asciiTheme="majorHAnsi" w:hAnsiTheme="majorHAnsi" w:cstheme="majorHAnsi"/>
        </w:rPr>
        <w:t xml:space="preserve">. Fourth and finally, </w:t>
      </w:r>
      <w:r w:rsidRPr="0051375F">
        <w:rPr>
          <w:rStyle w:val="StyleUnderline"/>
          <w:rFonts w:asciiTheme="majorHAnsi" w:hAnsiTheme="majorHAnsi" w:cstheme="majorHAnsi"/>
        </w:rPr>
        <w:t xml:space="preserve">it can shed light on the prospects for </w:t>
      </w:r>
      <w:r w:rsidRPr="0051375F">
        <w:rPr>
          <w:rStyle w:val="Emphasis"/>
          <w:rFonts w:asciiTheme="majorHAnsi" w:hAnsiTheme="majorHAnsi" w:cstheme="majorHAnsi"/>
        </w:rPr>
        <w:t>emancipatory social change</w:t>
      </w:r>
      <w:r w:rsidRPr="0051375F">
        <w:rPr>
          <w:rStyle w:val="StyleUnderline"/>
          <w:rFonts w:asciiTheme="majorHAnsi" w:hAnsiTheme="majorHAnsi" w:cstheme="majorHAnsi"/>
        </w:rPr>
        <w:t xml:space="preserve"> and </w:t>
      </w:r>
      <w:r w:rsidRPr="0051375F">
        <w:rPr>
          <w:rStyle w:val="Emphasis"/>
          <w:rFonts w:asciiTheme="majorHAnsi" w:hAnsiTheme="majorHAnsi" w:cstheme="majorHAnsi"/>
        </w:rPr>
        <w:t>political practice</w:t>
      </w:r>
      <w:r w:rsidRPr="0051375F">
        <w:rPr>
          <w:rFonts w:asciiTheme="majorHAnsi" w:hAnsiTheme="majorHAnsi" w:cstheme="majorHAnsi"/>
        </w:rPr>
        <w:t>. Let me elaborate.</w:t>
      </w:r>
    </w:p>
    <w:p w14:paraId="2AD617E7"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First, consider the uses of a conception of discourse for understanding social identities. The basic idea here is that </w:t>
      </w:r>
      <w:r w:rsidRPr="0051375F">
        <w:rPr>
          <w:rStyle w:val="StyleUnderline"/>
          <w:rFonts w:asciiTheme="majorHAnsi" w:hAnsiTheme="majorHAnsi" w:cstheme="majorHAnsi"/>
        </w:rPr>
        <w:t xml:space="preserve">people’s social </w:t>
      </w:r>
      <w:r w:rsidRPr="002D2779">
        <w:rPr>
          <w:rStyle w:val="StyleUnderline"/>
          <w:rFonts w:asciiTheme="majorHAnsi" w:hAnsiTheme="majorHAnsi" w:cstheme="majorHAnsi"/>
          <w:highlight w:val="green"/>
        </w:rPr>
        <w:t>identities</w:t>
      </w:r>
      <w:r w:rsidRPr="0051375F">
        <w:rPr>
          <w:rStyle w:val="StyleUnderline"/>
          <w:rFonts w:asciiTheme="majorHAnsi" w:hAnsiTheme="majorHAnsi" w:cstheme="majorHAnsi"/>
        </w:rPr>
        <w:t xml:space="preserve"> are complexes of meanings, networks of interpretation</w:t>
      </w:r>
      <w:r w:rsidRPr="0051375F">
        <w:rPr>
          <w:rFonts w:asciiTheme="majorHAnsi" w:hAnsiTheme="majorHAnsi" w:cstheme="majorHAnsi"/>
        </w:rPr>
        <w:t xml:space="preserve">. </w:t>
      </w:r>
      <w:r w:rsidRPr="0051375F">
        <w:rPr>
          <w:rStyle w:val="StyleUnderline"/>
          <w:rFonts w:asciiTheme="majorHAnsi" w:hAnsiTheme="majorHAnsi" w:cstheme="majorHAnsi"/>
        </w:rPr>
        <w:t>To have a social identity</w:t>
      </w:r>
      <w:r w:rsidRPr="0051375F">
        <w:rPr>
          <w:rFonts w:asciiTheme="majorHAnsi" w:hAnsiTheme="majorHAnsi" w:cstheme="majorHAnsi"/>
        </w:rPr>
        <w:t xml:space="preserve">, to be a woman or a man, for example, just </w:t>
      </w:r>
      <w:r w:rsidRPr="0051375F">
        <w:rPr>
          <w:rStyle w:val="StyleUnderline"/>
          <w:rFonts w:asciiTheme="majorHAnsi" w:hAnsiTheme="majorHAnsi" w:cstheme="majorHAnsi"/>
        </w:rPr>
        <w:t>is to live and to act under a set of descriptions</w:t>
      </w:r>
      <w:r w:rsidRPr="0051375F">
        <w:rPr>
          <w:rFonts w:asciiTheme="majorHAnsi" w:hAnsiTheme="majorHAnsi" w:cstheme="majorHAnsi"/>
        </w:rPr>
        <w:t xml:space="preserve">. </w:t>
      </w:r>
      <w:r w:rsidRPr="0051375F">
        <w:rPr>
          <w:rStyle w:val="StyleUnderline"/>
          <w:rFonts w:asciiTheme="majorHAnsi" w:hAnsiTheme="majorHAnsi" w:cstheme="majorHAnsi"/>
        </w:rPr>
        <w:t>These descriptions</w:t>
      </w:r>
      <w:r w:rsidRPr="0051375F">
        <w:rPr>
          <w:rFonts w:asciiTheme="majorHAnsi" w:hAnsiTheme="majorHAnsi" w:cstheme="majorHAnsi"/>
        </w:rPr>
        <w:t xml:space="preserve">, of course, </w:t>
      </w:r>
      <w:r w:rsidRPr="002D2779">
        <w:rPr>
          <w:rStyle w:val="StyleUnderline"/>
          <w:rFonts w:asciiTheme="majorHAnsi" w:hAnsiTheme="majorHAnsi" w:cstheme="majorHAnsi"/>
          <w:highlight w:val="green"/>
        </w:rPr>
        <w:t xml:space="preserve">are </w:t>
      </w:r>
      <w:r w:rsidRPr="002D2779">
        <w:rPr>
          <w:rStyle w:val="Emphasis"/>
          <w:rFonts w:asciiTheme="majorHAnsi" w:hAnsiTheme="majorHAnsi" w:cstheme="majorHAnsi"/>
          <w:highlight w:val="green"/>
        </w:rPr>
        <w:t>not</w:t>
      </w:r>
      <w:r w:rsidRPr="0051375F">
        <w:rPr>
          <w:rStyle w:val="StyleUnderline"/>
          <w:rFonts w:asciiTheme="majorHAnsi" w:hAnsiTheme="majorHAnsi" w:cstheme="majorHAnsi"/>
        </w:rPr>
        <w:t xml:space="preserve"> simply secreted by </w:t>
      </w:r>
      <w:proofErr w:type="spellStart"/>
      <w:r w:rsidRPr="0051375F">
        <w:rPr>
          <w:rStyle w:val="StyleUnderline"/>
          <w:rFonts w:asciiTheme="majorHAnsi" w:hAnsiTheme="majorHAnsi" w:cstheme="majorHAnsi"/>
        </w:rPr>
        <w:t>peoples’s</w:t>
      </w:r>
      <w:proofErr w:type="spellEnd"/>
      <w:r w:rsidRPr="0051375F">
        <w:rPr>
          <w:rStyle w:val="StyleUnderline"/>
          <w:rFonts w:asciiTheme="majorHAnsi" w:hAnsiTheme="majorHAnsi" w:cstheme="majorHAnsi"/>
        </w:rPr>
        <w:t xml:space="preserve"> bodies; nor are they </w:t>
      </w:r>
      <w:r w:rsidRPr="002D2779">
        <w:rPr>
          <w:rStyle w:val="StyleUnderline"/>
          <w:rFonts w:asciiTheme="majorHAnsi" w:hAnsiTheme="majorHAnsi" w:cstheme="majorHAnsi"/>
          <w:highlight w:val="green"/>
        </w:rPr>
        <w:t>simply exuded by</w:t>
      </w:r>
      <w:r w:rsidRPr="0051375F">
        <w:rPr>
          <w:rStyle w:val="StyleUnderline"/>
          <w:rFonts w:asciiTheme="majorHAnsi" w:hAnsiTheme="majorHAnsi" w:cstheme="majorHAnsi"/>
        </w:rPr>
        <w:t xml:space="preserve"> people’s </w:t>
      </w:r>
      <w:r w:rsidRPr="002D2779">
        <w:rPr>
          <w:rStyle w:val="StyleUnderline"/>
          <w:rFonts w:asciiTheme="majorHAnsi" w:hAnsiTheme="majorHAnsi" w:cstheme="majorHAnsi"/>
          <w:highlight w:val="green"/>
        </w:rPr>
        <w:t>psyches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Rather, </w:t>
      </w:r>
      <w:r w:rsidRPr="002D2779">
        <w:rPr>
          <w:rStyle w:val="StyleUnderline"/>
          <w:rFonts w:asciiTheme="majorHAnsi" w:hAnsiTheme="majorHAnsi" w:cstheme="majorHAnsi"/>
          <w:highlight w:val="green"/>
        </w:rPr>
        <w:t xml:space="preserve">they are drawn from the </w:t>
      </w:r>
      <w:r w:rsidRPr="002D2779">
        <w:rPr>
          <w:rStyle w:val="Emphasis"/>
          <w:rFonts w:asciiTheme="majorHAnsi" w:hAnsiTheme="majorHAnsi" w:cstheme="majorHAnsi"/>
          <w:highlight w:val="green"/>
        </w:rPr>
        <w:t>fund of interpretive possibilities</w:t>
      </w:r>
      <w:r w:rsidRPr="0051375F">
        <w:rPr>
          <w:rStyle w:val="StyleUnderline"/>
          <w:rFonts w:asciiTheme="majorHAnsi" w:hAnsiTheme="majorHAnsi" w:cstheme="majorHAnsi"/>
        </w:rPr>
        <w:t xml:space="preserve"> available to agents in specific societies</w:t>
      </w:r>
      <w:r w:rsidRPr="0051375F">
        <w:rPr>
          <w:rFonts w:asciiTheme="majorHAnsi" w:hAnsiTheme="majorHAnsi" w:cstheme="majorHAnsi"/>
        </w:rPr>
        <w:t xml:space="preserve">. It follows that, </w:t>
      </w:r>
      <w:proofErr w:type="gramStart"/>
      <w:r w:rsidRPr="0051375F">
        <w:rPr>
          <w:rFonts w:asciiTheme="majorHAnsi" w:hAnsiTheme="majorHAnsi" w:cstheme="majorHAnsi"/>
        </w:rPr>
        <w:t xml:space="preserve">in order </w:t>
      </w:r>
      <w:r w:rsidRPr="0051375F">
        <w:rPr>
          <w:rStyle w:val="StyleUnderline"/>
          <w:rFonts w:asciiTheme="majorHAnsi" w:hAnsiTheme="majorHAnsi" w:cstheme="majorHAnsi"/>
        </w:rPr>
        <w:t>to</w:t>
      </w:r>
      <w:proofErr w:type="gramEnd"/>
      <w:r w:rsidRPr="0051375F">
        <w:rPr>
          <w:rStyle w:val="StyleUnderline"/>
          <w:rFonts w:asciiTheme="majorHAnsi" w:hAnsiTheme="majorHAnsi" w:cstheme="majorHAnsi"/>
        </w:rPr>
        <w:t xml:space="preserve"> understand</w:t>
      </w:r>
      <w:r w:rsidRPr="0051375F">
        <w:rPr>
          <w:rFonts w:asciiTheme="majorHAnsi" w:hAnsiTheme="majorHAnsi" w:cstheme="majorHAnsi"/>
        </w:rPr>
        <w:t xml:space="preserve"> the gender dimension of </w:t>
      </w:r>
      <w:r w:rsidRPr="0051375F">
        <w:rPr>
          <w:rStyle w:val="StyleUnderline"/>
          <w:rFonts w:asciiTheme="majorHAnsi" w:hAnsiTheme="majorHAnsi" w:cstheme="majorHAnsi"/>
        </w:rPr>
        <w:t xml:space="preserve">social identity, it </w:t>
      </w:r>
      <w:r w:rsidRPr="0051375F">
        <w:rPr>
          <w:rStyle w:val="Emphasis"/>
          <w:rFonts w:asciiTheme="majorHAnsi" w:hAnsiTheme="majorHAnsi" w:cstheme="majorHAnsi"/>
        </w:rPr>
        <w:t>does not suffice</w:t>
      </w:r>
      <w:r w:rsidRPr="0051375F">
        <w:rPr>
          <w:rStyle w:val="StyleUnderline"/>
          <w:rFonts w:asciiTheme="majorHAnsi" w:hAnsiTheme="majorHAnsi" w:cstheme="majorHAnsi"/>
        </w:rPr>
        <w:t xml:space="preserve"> to study biology or psychology</w:t>
      </w:r>
      <w:r w:rsidRPr="0051375F">
        <w:rPr>
          <w:rFonts w:asciiTheme="majorHAnsi" w:hAnsiTheme="majorHAnsi" w:cstheme="majorHAnsi"/>
        </w:rPr>
        <w:t xml:space="preserve">. Instead, </w:t>
      </w:r>
      <w:r w:rsidRPr="002D2779">
        <w:rPr>
          <w:rStyle w:val="StyleUnderline"/>
          <w:rFonts w:asciiTheme="majorHAnsi" w:hAnsiTheme="majorHAnsi" w:cstheme="majorHAnsi"/>
          <w:highlight w:val="green"/>
        </w:rPr>
        <w:t>one must study</w:t>
      </w:r>
      <w:r w:rsidRPr="0051375F">
        <w:rPr>
          <w:rStyle w:val="StyleUnderline"/>
          <w:rFonts w:asciiTheme="majorHAnsi" w:hAnsiTheme="majorHAnsi" w:cstheme="majorHAnsi"/>
        </w:rPr>
        <w:t xml:space="preserve"> the </w:t>
      </w:r>
      <w:r w:rsidRPr="002D2779">
        <w:rPr>
          <w:rStyle w:val="Emphasis"/>
          <w:rFonts w:asciiTheme="majorHAnsi" w:hAnsiTheme="majorHAnsi" w:cstheme="majorHAnsi"/>
          <w:highlight w:val="green"/>
        </w:rPr>
        <w:t>historically specific</w:t>
      </w:r>
      <w:r w:rsidRPr="0051375F">
        <w:rPr>
          <w:rStyle w:val="Emphasis"/>
          <w:rFonts w:asciiTheme="majorHAnsi" w:hAnsiTheme="majorHAnsi" w:cstheme="majorHAnsi"/>
        </w:rPr>
        <w:t xml:space="preserve"> social </w:t>
      </w:r>
      <w:r w:rsidRPr="002D2779">
        <w:rPr>
          <w:rStyle w:val="Emphasis"/>
          <w:rFonts w:asciiTheme="majorHAnsi" w:hAnsiTheme="majorHAnsi" w:cstheme="majorHAnsi"/>
          <w:highlight w:val="green"/>
        </w:rPr>
        <w:t>practices</w:t>
      </w:r>
      <w:r w:rsidRPr="002D2779">
        <w:rPr>
          <w:rStyle w:val="StyleUnderline"/>
          <w:rFonts w:asciiTheme="majorHAnsi" w:hAnsiTheme="majorHAnsi" w:cstheme="majorHAnsi"/>
          <w:highlight w:val="green"/>
        </w:rPr>
        <w:t xml:space="preserve"> through which</w:t>
      </w:r>
      <w:r w:rsidRPr="0051375F">
        <w:rPr>
          <w:rStyle w:val="StyleUnderline"/>
          <w:rFonts w:asciiTheme="majorHAnsi" w:hAnsiTheme="majorHAnsi" w:cstheme="majorHAnsi"/>
        </w:rPr>
        <w:t xml:space="preserve"> cultural </w:t>
      </w:r>
      <w:r w:rsidRPr="002D2779">
        <w:rPr>
          <w:rStyle w:val="StyleUnderline"/>
          <w:rFonts w:asciiTheme="majorHAnsi" w:hAnsiTheme="majorHAnsi" w:cstheme="majorHAnsi"/>
          <w:highlight w:val="green"/>
        </w:rPr>
        <w:t>descriptions</w:t>
      </w:r>
      <w:r w:rsidRPr="0051375F">
        <w:rPr>
          <w:rStyle w:val="StyleUnderline"/>
          <w:rFonts w:asciiTheme="majorHAnsi" w:hAnsiTheme="majorHAnsi" w:cstheme="majorHAnsi"/>
        </w:rPr>
        <w:t xml:space="preserve"> of gender </w:t>
      </w:r>
      <w:r w:rsidRPr="002D2779">
        <w:rPr>
          <w:rStyle w:val="StyleUnderline"/>
          <w:rFonts w:asciiTheme="majorHAnsi" w:hAnsiTheme="majorHAnsi" w:cstheme="majorHAnsi"/>
          <w:highlight w:val="green"/>
        </w:rPr>
        <w:t>are produced</w:t>
      </w:r>
      <w:r w:rsidRPr="0051375F">
        <w:rPr>
          <w:rStyle w:val="StyleUnderline"/>
          <w:rFonts w:asciiTheme="majorHAnsi" w:hAnsiTheme="majorHAnsi" w:cstheme="majorHAnsi"/>
        </w:rPr>
        <w:t xml:space="preserve"> and circulated</w:t>
      </w:r>
      <w:r w:rsidRPr="0051375F">
        <w:rPr>
          <w:rFonts w:asciiTheme="majorHAnsi" w:hAnsiTheme="majorHAnsi" w:cstheme="majorHAnsi"/>
        </w:rPr>
        <w:t>.3</w:t>
      </w:r>
    </w:p>
    <w:p w14:paraId="725FCE2F"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Moreover, </w:t>
      </w:r>
      <w:r w:rsidRPr="0051375F">
        <w:rPr>
          <w:rStyle w:val="StyleUnderline"/>
          <w:rFonts w:asciiTheme="majorHAnsi" w:hAnsiTheme="majorHAnsi" w:cstheme="majorHAnsi"/>
        </w:rPr>
        <w:t xml:space="preserve">social identities are </w:t>
      </w:r>
      <w:r w:rsidRPr="0051375F">
        <w:rPr>
          <w:rStyle w:val="Emphasis"/>
          <w:rFonts w:asciiTheme="majorHAnsi" w:hAnsiTheme="majorHAnsi" w:cstheme="majorHAnsi"/>
        </w:rPr>
        <w:t>exceedingly complex</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They are knitted together from a </w:t>
      </w:r>
      <w:r w:rsidRPr="0051375F">
        <w:rPr>
          <w:rStyle w:val="Emphasis"/>
          <w:rFonts w:asciiTheme="majorHAnsi" w:hAnsiTheme="majorHAnsi" w:cstheme="majorHAnsi"/>
        </w:rPr>
        <w:t>plurality of different descriptions</w:t>
      </w:r>
      <w:r w:rsidRPr="0051375F">
        <w:rPr>
          <w:rStyle w:val="StyleUnderline"/>
          <w:rFonts w:asciiTheme="majorHAnsi" w:hAnsiTheme="majorHAnsi" w:cstheme="majorHAnsi"/>
        </w:rPr>
        <w:t xml:space="preserve"> arising from a plurality of different signifying practices</w:t>
      </w:r>
      <w:r w:rsidRPr="0051375F">
        <w:rPr>
          <w:rFonts w:asciiTheme="majorHAnsi" w:hAnsiTheme="majorHAnsi" w:cstheme="majorHAnsi"/>
        </w:rPr>
        <w:t xml:space="preserve">. Thus, no one is simply a woman; one is rather, for example, a white, Jewish, middle-class woman, a philosopher, a lesbian, a socialist, and a mother.4 </w:t>
      </w:r>
      <w:r w:rsidRPr="0051375F">
        <w:rPr>
          <w:rStyle w:val="StyleUnderline"/>
          <w:rFonts w:asciiTheme="majorHAnsi" w:hAnsiTheme="majorHAnsi" w:cstheme="majorHAnsi"/>
        </w:rPr>
        <w:t>Because everyone acts in a plurality of social contexts, moreover, the different descriptions comprising any individual’s social identity fade in and out of focus</w:t>
      </w:r>
      <w:r w:rsidRPr="0051375F">
        <w:rPr>
          <w:rFonts w:asciiTheme="majorHAnsi" w:hAnsiTheme="majorHAnsi" w:cstheme="majorHAnsi"/>
        </w:rPr>
        <w:t xml:space="preserve">. Thus, one is not always a woman in the same degree; in some contexts, one’s womanhood figures centrally in the set of descriptions under which one acts; in others, it is peripheral or latent.5 Finally, </w:t>
      </w:r>
      <w:r w:rsidRPr="002D2779">
        <w:rPr>
          <w:rStyle w:val="StyleUnderline"/>
          <w:rFonts w:asciiTheme="majorHAnsi" w:hAnsiTheme="majorHAnsi" w:cstheme="majorHAnsi"/>
          <w:highlight w:val="green"/>
        </w:rPr>
        <w:t xml:space="preserve">it is </w:t>
      </w:r>
      <w:r w:rsidRPr="002D2779">
        <w:rPr>
          <w:rStyle w:val="Emphasis"/>
          <w:rFonts w:asciiTheme="majorHAnsi" w:hAnsiTheme="majorHAnsi" w:cstheme="majorHAnsi"/>
          <w:highlight w:val="green"/>
        </w:rPr>
        <w:t>not the case</w:t>
      </w:r>
      <w:r w:rsidRPr="002D2779">
        <w:rPr>
          <w:rStyle w:val="StyleUnderline"/>
          <w:rFonts w:asciiTheme="majorHAnsi" w:hAnsiTheme="majorHAnsi" w:cstheme="majorHAnsi"/>
          <w:highlight w:val="green"/>
        </w:rPr>
        <w:t xml:space="preserve"> that</w:t>
      </w:r>
      <w:r w:rsidRPr="0051375F">
        <w:rPr>
          <w:rStyle w:val="StyleUnderline"/>
          <w:rFonts w:asciiTheme="majorHAnsi" w:hAnsiTheme="majorHAnsi" w:cstheme="majorHAnsi"/>
        </w:rPr>
        <w:t xml:space="preserve"> people’s social </w:t>
      </w:r>
      <w:r w:rsidRPr="002D2779">
        <w:rPr>
          <w:rStyle w:val="StyleUnderline"/>
          <w:rFonts w:asciiTheme="majorHAnsi" w:hAnsiTheme="majorHAnsi" w:cstheme="majorHAnsi"/>
          <w:highlight w:val="green"/>
        </w:rPr>
        <w:t>identities are</w:t>
      </w:r>
      <w:r w:rsidRPr="0051375F">
        <w:rPr>
          <w:rStyle w:val="StyleUnderline"/>
          <w:rFonts w:asciiTheme="majorHAnsi" w:hAnsiTheme="majorHAnsi" w:cstheme="majorHAnsi"/>
        </w:rPr>
        <w:t xml:space="preserve"> constructed once and for all and definitively </w:t>
      </w:r>
      <w:r w:rsidRPr="002D2779">
        <w:rPr>
          <w:rStyle w:val="StyleUnderline"/>
          <w:rFonts w:asciiTheme="majorHAnsi" w:hAnsiTheme="majorHAnsi" w:cstheme="majorHAnsi"/>
          <w:highlight w:val="green"/>
        </w:rPr>
        <w:t>fixed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Rather, </w:t>
      </w:r>
      <w:r w:rsidRPr="002D2779">
        <w:rPr>
          <w:rStyle w:val="StyleUnderline"/>
          <w:rFonts w:asciiTheme="majorHAnsi" w:hAnsiTheme="majorHAnsi" w:cstheme="majorHAnsi"/>
          <w:highlight w:val="green"/>
        </w:rPr>
        <w:t xml:space="preserve">they </w:t>
      </w:r>
      <w:r w:rsidRPr="002D2779">
        <w:rPr>
          <w:rStyle w:val="Emphasis"/>
          <w:rFonts w:asciiTheme="majorHAnsi" w:hAnsiTheme="majorHAnsi" w:cstheme="majorHAnsi"/>
          <w:highlight w:val="green"/>
        </w:rPr>
        <w:t>alter over time</w:t>
      </w:r>
      <w:r w:rsidRPr="0051375F">
        <w:rPr>
          <w:rStyle w:val="StyleUnderline"/>
          <w:rFonts w:asciiTheme="majorHAnsi" w:hAnsiTheme="majorHAnsi" w:cstheme="majorHAnsi"/>
        </w:rPr>
        <w:t xml:space="preserve">, </w:t>
      </w:r>
      <w:r w:rsidRPr="0051375F">
        <w:rPr>
          <w:rStyle w:val="Emphasis"/>
          <w:rFonts w:asciiTheme="majorHAnsi" w:hAnsiTheme="majorHAnsi" w:cstheme="majorHAnsi"/>
        </w:rPr>
        <w:t xml:space="preserve">shifting </w:t>
      </w:r>
      <w:r w:rsidRPr="002D2779">
        <w:rPr>
          <w:rStyle w:val="Emphasis"/>
          <w:rFonts w:asciiTheme="majorHAnsi" w:hAnsiTheme="majorHAnsi" w:cstheme="majorHAnsi"/>
          <w:highlight w:val="green"/>
        </w:rPr>
        <w:t>with shifts in</w:t>
      </w:r>
      <w:r w:rsidRPr="0051375F">
        <w:rPr>
          <w:rStyle w:val="Emphasis"/>
          <w:rFonts w:asciiTheme="majorHAnsi" w:hAnsiTheme="majorHAnsi" w:cstheme="majorHAnsi"/>
        </w:rPr>
        <w:t xml:space="preserve"> agents’ </w:t>
      </w:r>
      <w:r w:rsidRPr="002D2779">
        <w:rPr>
          <w:rStyle w:val="Emphasis"/>
          <w:rFonts w:asciiTheme="majorHAnsi" w:hAnsiTheme="majorHAnsi" w:cstheme="majorHAnsi"/>
          <w:highlight w:val="green"/>
        </w:rPr>
        <w:t>practices</w:t>
      </w:r>
      <w:r w:rsidRPr="0051375F">
        <w:rPr>
          <w:rStyle w:val="StyleUnderline"/>
          <w:rFonts w:asciiTheme="majorHAnsi" w:hAnsiTheme="majorHAnsi" w:cstheme="majorHAnsi"/>
        </w:rPr>
        <w:t xml:space="preserve"> and affiliations</w:t>
      </w:r>
      <w:r w:rsidRPr="0051375F">
        <w:rPr>
          <w:rFonts w:asciiTheme="majorHAnsi" w:hAnsiTheme="majorHAnsi" w:cstheme="majorHAnsi"/>
        </w:rPr>
        <w:t xml:space="preserve">. Even the way in which one is a woman will shift— as it does, to take a dramatic example-, when one becomes a feminist. In short, </w:t>
      </w:r>
      <w:r w:rsidRPr="0051375F">
        <w:rPr>
          <w:rStyle w:val="StyleUnderline"/>
          <w:rFonts w:asciiTheme="majorHAnsi" w:hAnsiTheme="majorHAnsi" w:cstheme="majorHAnsi"/>
        </w:rPr>
        <w:t>social identities are discursively constructed in historically specific social contexts; they are complex and plural; and they shift over time</w:t>
      </w:r>
      <w:r w:rsidRPr="0051375F">
        <w:rPr>
          <w:rFonts w:asciiTheme="majorHAnsi" w:hAnsiTheme="majorHAnsi" w:cstheme="majorHAnsi"/>
        </w:rPr>
        <w:t xml:space="preserve">. One use of a conception of discourse for feminist </w:t>
      </w:r>
      <w:r w:rsidRPr="0051375F">
        <w:rPr>
          <w:rFonts w:asciiTheme="majorHAnsi" w:hAnsiTheme="majorHAnsi" w:cstheme="majorHAnsi"/>
        </w:rPr>
        <w:lastRenderedPageBreak/>
        <w:t xml:space="preserve">theorizing, then, is in understanding social identities in their full socio-cultural complexity, thus in </w:t>
      </w:r>
      <w:r w:rsidRPr="0051375F">
        <w:rPr>
          <w:rStyle w:val="StyleUnderline"/>
          <w:rFonts w:asciiTheme="majorHAnsi" w:hAnsiTheme="majorHAnsi" w:cstheme="majorHAnsi"/>
        </w:rPr>
        <w:t xml:space="preserve">demystifying static, single variable, </w:t>
      </w:r>
      <w:r w:rsidRPr="0051375F">
        <w:rPr>
          <w:rStyle w:val="Emphasis"/>
          <w:rFonts w:asciiTheme="majorHAnsi" w:hAnsiTheme="majorHAnsi" w:cstheme="majorHAnsi"/>
        </w:rPr>
        <w:t>essentialist views</w:t>
      </w:r>
      <w:r w:rsidRPr="0051375F">
        <w:rPr>
          <w:rStyle w:val="StyleUnderline"/>
          <w:rFonts w:asciiTheme="majorHAnsi" w:hAnsiTheme="majorHAnsi" w:cstheme="majorHAnsi"/>
        </w:rPr>
        <w:t xml:space="preserve"> of gender identity</w:t>
      </w:r>
      <w:r w:rsidRPr="0051375F">
        <w:rPr>
          <w:rFonts w:asciiTheme="majorHAnsi" w:hAnsiTheme="majorHAnsi" w:cstheme="majorHAnsi"/>
        </w:rPr>
        <w:t>.</w:t>
      </w:r>
    </w:p>
    <w:p w14:paraId="6075D609"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 by analogy, gender formation occur?</w:t>
      </w:r>
    </w:p>
    <w:p w14:paraId="23A105F1"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Clearly, </w:t>
      </w:r>
      <w:r w:rsidRPr="002D2779">
        <w:rPr>
          <w:rStyle w:val="Emphasis"/>
          <w:rFonts w:asciiTheme="majorHAnsi" w:hAnsiTheme="majorHAnsi" w:cstheme="majorHAnsi"/>
          <w:highlight w:val="green"/>
        </w:rPr>
        <w:t>group formation</w:t>
      </w:r>
      <w:r w:rsidRPr="002D2779">
        <w:rPr>
          <w:rStyle w:val="StyleUnderline"/>
          <w:rFonts w:asciiTheme="majorHAnsi" w:hAnsiTheme="majorHAnsi" w:cstheme="majorHAnsi"/>
          <w:highlight w:val="green"/>
        </w:rPr>
        <w:t xml:space="preserve"> involves shifts in people’s social identities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and</w:t>
      </w:r>
      <w:r w:rsidRPr="0051375F">
        <w:rPr>
          <w:rStyle w:val="StyleUnderline"/>
          <w:rFonts w:asciiTheme="majorHAnsi" w:hAnsiTheme="majorHAnsi" w:cstheme="majorHAnsi"/>
        </w:rPr>
        <w:t xml:space="preserve"> therefore also in </w:t>
      </w:r>
      <w:r w:rsidRPr="002D2779">
        <w:rPr>
          <w:rStyle w:val="StyleUnderline"/>
          <w:rFonts w:asciiTheme="majorHAnsi" w:hAnsiTheme="majorHAnsi" w:cstheme="majorHAnsi"/>
          <w:highlight w:val="green"/>
        </w:rPr>
        <w:t>their relation to social discours</w:t>
      </w:r>
      <w:r w:rsidRPr="0051375F">
        <w:rPr>
          <w:rStyle w:val="StyleUnderline"/>
          <w:rFonts w:asciiTheme="majorHAnsi" w:hAnsiTheme="majorHAnsi" w:cstheme="majorHAnsi"/>
        </w:rPr>
        <w:t>e</w:t>
      </w:r>
      <w:r w:rsidRPr="0051375F">
        <w:rPr>
          <w:rFonts w:asciiTheme="majorHAnsi" w:hAnsiTheme="majorHAnsi" w:cstheme="majorHAnsi"/>
        </w:rPr>
        <w:t xml:space="preserve">. One thing that happens here is that pre-existing strands of identities acquire a new sort of salience and centrality. These strands, previously submerged among many others, are reinscribed as the nub of new self-definitions and affiliations.6 For example, in the current wave of feminist ferment, many of us who had previously been “women” in some taken-for-granted way have now become </w:t>
      </w:r>
      <w:proofErr w:type="gramStart"/>
      <w:r w:rsidRPr="0051375F">
        <w:rPr>
          <w:rFonts w:asciiTheme="majorHAnsi" w:hAnsiTheme="majorHAnsi" w:cstheme="majorHAnsi"/>
        </w:rPr>
        <w:t>“ women</w:t>
      </w:r>
      <w:proofErr w:type="gramEnd"/>
      <w:r w:rsidRPr="0051375F">
        <w:rPr>
          <w:rFonts w:asciiTheme="majorHAnsi" w:hAnsiTheme="majorHAnsi" w:cstheme="majorHAnsi"/>
        </w:rPr>
        <w:t xml:space="preserve">” in the very different sense of a discursively self-constituted political collectivity. </w:t>
      </w:r>
      <w:r w:rsidRPr="0051375F">
        <w:rPr>
          <w:rStyle w:val="StyleUnderline"/>
          <w:rFonts w:asciiTheme="majorHAnsi" w:hAnsiTheme="majorHAnsi" w:cstheme="majorHAnsi"/>
        </w:rPr>
        <w:t>In the process, we have remade entire regions of social discourse</w:t>
      </w:r>
      <w:r w:rsidRPr="0051375F">
        <w:rPr>
          <w:rFonts w:asciiTheme="majorHAnsi" w:hAnsiTheme="majorHAnsi" w:cstheme="majorHAnsi"/>
        </w:rPr>
        <w:t xml:space="preserve">. We have invented new terms for describing social reality— for example, “sexism,” </w:t>
      </w:r>
      <w:proofErr w:type="gramStart"/>
      <w:r w:rsidRPr="0051375F">
        <w:rPr>
          <w:rFonts w:asciiTheme="majorHAnsi" w:hAnsiTheme="majorHAnsi" w:cstheme="majorHAnsi"/>
        </w:rPr>
        <w:t>“ sexual</w:t>
      </w:r>
      <w:proofErr w:type="gramEnd"/>
      <w:r w:rsidRPr="0051375F">
        <w:rPr>
          <w:rFonts w:asciiTheme="majorHAnsi" w:hAnsiTheme="majorHAnsi" w:cstheme="majorHAnsi"/>
        </w:rPr>
        <w:t xml:space="preserve"> harassment,” “ marital, date, and acquaintance rape,” “ labor force sex-segregation,” “ the double shift,” and “ wife-battery.” We have also invented new language games such as consciousness raising and new, institutionalized public spheres such as the Society for Women in Philosophy.7 The point is that </w:t>
      </w:r>
      <w:r w:rsidRPr="0051375F">
        <w:rPr>
          <w:rStyle w:val="StyleUnderline"/>
          <w:rFonts w:asciiTheme="majorHAnsi" w:hAnsiTheme="majorHAnsi" w:cstheme="majorHAnsi"/>
        </w:rPr>
        <w:t>the formation of social groups proceeds by struggles over social discourse</w:t>
      </w:r>
      <w:r w:rsidRPr="0051375F">
        <w:rPr>
          <w:rFonts w:asciiTheme="majorHAnsi" w:hAnsiTheme="majorHAnsi" w:cstheme="majorHAnsi"/>
        </w:rPr>
        <w:t xml:space="preserve">. </w:t>
      </w:r>
      <w:r w:rsidRPr="0051375F">
        <w:rPr>
          <w:rStyle w:val="StyleUnderline"/>
          <w:rFonts w:asciiTheme="majorHAnsi" w:hAnsiTheme="majorHAnsi" w:cstheme="majorHAnsi"/>
        </w:rPr>
        <w:t>Thus, a conception of discourse is useful</w:t>
      </w:r>
      <w:r w:rsidRPr="0051375F">
        <w:rPr>
          <w:rFonts w:asciiTheme="majorHAnsi" w:hAnsiTheme="majorHAnsi" w:cstheme="majorHAnsi"/>
        </w:rPr>
        <w:t xml:space="preserve"> here, </w:t>
      </w:r>
      <w:r w:rsidRPr="0051375F">
        <w:rPr>
          <w:rStyle w:val="StyleUnderline"/>
          <w:rFonts w:asciiTheme="majorHAnsi" w:hAnsiTheme="majorHAnsi" w:cstheme="majorHAnsi"/>
        </w:rPr>
        <w:t>both for understanding group formation and for coming to grips with the closely related issue of socio-cultural hegemony</w:t>
      </w:r>
      <w:r w:rsidRPr="0051375F">
        <w:rPr>
          <w:rFonts w:asciiTheme="majorHAnsi" w:hAnsiTheme="majorHAnsi" w:cstheme="majorHAnsi"/>
        </w:rPr>
        <w:t>.</w:t>
      </w:r>
    </w:p>
    <w:p w14:paraId="736DACE3" w14:textId="77777777" w:rsidR="00980B5B" w:rsidRPr="0051375F" w:rsidRDefault="00980B5B" w:rsidP="00980B5B">
      <w:pPr>
        <w:rPr>
          <w:rStyle w:val="StyleUnderline"/>
          <w:rFonts w:asciiTheme="majorHAnsi" w:hAnsiTheme="majorHAnsi" w:cstheme="majorHAnsi"/>
        </w:rPr>
      </w:pP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Hegemony</w:t>
      </w:r>
      <w:r w:rsidRPr="0051375F">
        <w:rPr>
          <w:rStyle w:val="StyleUnderline"/>
          <w:rFonts w:asciiTheme="majorHAnsi" w:hAnsiTheme="majorHAnsi" w:cstheme="majorHAnsi"/>
        </w:rPr>
        <w:t>”</w:t>
      </w:r>
      <w:r w:rsidRPr="0051375F">
        <w:rPr>
          <w:rFonts w:asciiTheme="majorHAnsi" w:hAnsiTheme="majorHAnsi" w:cstheme="majorHAnsi"/>
        </w:rPr>
        <w:t xml:space="preserve"> is the Italian Marxist Antonio Gramsci’s term for the discursive face of power. It </w:t>
      </w:r>
      <w:r w:rsidRPr="002D2779">
        <w:rPr>
          <w:rStyle w:val="StyleUnderline"/>
          <w:rFonts w:asciiTheme="majorHAnsi" w:hAnsiTheme="majorHAnsi" w:cstheme="majorHAnsi"/>
          <w:highlight w:val="green"/>
        </w:rPr>
        <w:t>is the power to establish the “common sense</w:t>
      </w:r>
      <w:r w:rsidRPr="0051375F">
        <w:rPr>
          <w:rStyle w:val="StyleUnderline"/>
          <w:rFonts w:asciiTheme="majorHAnsi" w:hAnsiTheme="majorHAnsi" w:cstheme="majorHAnsi"/>
        </w:rPr>
        <w:t xml:space="preserve">” or “doxa” </w:t>
      </w:r>
      <w:r w:rsidRPr="002D2779">
        <w:rPr>
          <w:rStyle w:val="StyleUnderline"/>
          <w:rFonts w:asciiTheme="majorHAnsi" w:hAnsiTheme="majorHAnsi" w:cstheme="majorHAnsi"/>
          <w:highlight w:val="green"/>
        </w:rPr>
        <w:t>of a society</w:t>
      </w:r>
      <w:r w:rsidRPr="0051375F">
        <w:rPr>
          <w:rFonts w:asciiTheme="majorHAnsi" w:hAnsiTheme="majorHAnsi" w:cstheme="majorHAnsi"/>
        </w:rPr>
        <w:t xml:space="preserve">,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How do pervasive axes of dominance and subordination affect the production and circulation of social meanings? How does stratification along lines of gender, “race,” and class affect the discursive construction of social identities and the formation of social groups? </w:t>
      </w:r>
      <w:r w:rsidRPr="0051375F">
        <w:rPr>
          <w:rStyle w:val="StyleUnderline"/>
          <w:rFonts w:asciiTheme="majorHAnsi" w:hAnsiTheme="majorHAnsi" w:cstheme="majorHAnsi"/>
        </w:rPr>
        <w:t>The notion of hegemony points to the intersection of power, inequality, and discourse</w:t>
      </w:r>
      <w:r w:rsidRPr="0051375F">
        <w:rPr>
          <w:rFonts w:asciiTheme="majorHAnsi" w:hAnsiTheme="majorHAnsi" w:cstheme="majorHAnsi"/>
        </w:rPr>
        <w:t xml:space="preserve">. However, </w:t>
      </w:r>
      <w:r w:rsidRPr="0051375F">
        <w:rPr>
          <w:rStyle w:val="StyleUnderline"/>
          <w:rFonts w:asciiTheme="majorHAnsi" w:hAnsiTheme="majorHAnsi" w:cstheme="majorHAnsi"/>
        </w:rPr>
        <w:t xml:space="preserve">it does not entail that the ensemble of descriptions that circulate in society comprise a monolithic and seamless web, nor that dominant groups exercise an absolute, </w:t>
      </w:r>
      <w:proofErr w:type="spellStart"/>
      <w:r w:rsidRPr="0051375F">
        <w:rPr>
          <w:rStyle w:val="StyleUnderline"/>
          <w:rFonts w:asciiTheme="majorHAnsi" w:hAnsiTheme="majorHAnsi" w:cstheme="majorHAnsi"/>
        </w:rPr>
        <w:t>topdown</w:t>
      </w:r>
      <w:proofErr w:type="spellEnd"/>
      <w:r w:rsidRPr="0051375F">
        <w:rPr>
          <w:rStyle w:val="StyleUnderline"/>
          <w:rFonts w:asciiTheme="majorHAnsi" w:hAnsiTheme="majorHAnsi" w:cstheme="majorHAnsi"/>
        </w:rPr>
        <w:t xml:space="preserve"> control of meaning</w:t>
      </w:r>
      <w:r w:rsidRPr="0051375F">
        <w:rPr>
          <w:rFonts w:asciiTheme="majorHAnsi" w:hAnsiTheme="majorHAnsi" w:cstheme="majorHAnsi"/>
        </w:rPr>
        <w:t xml:space="preserve">. On the contrary, </w:t>
      </w:r>
      <w:r w:rsidRPr="0051375F">
        <w:rPr>
          <w:rStyle w:val="StyleUnderline"/>
          <w:rFonts w:asciiTheme="majorHAnsi" w:hAnsiTheme="majorHAnsi" w:cstheme="majorHAnsi"/>
        </w:rPr>
        <w:t xml:space="preserve">“hegemony” designates a process wherein </w:t>
      </w:r>
      <w:r w:rsidRPr="002D2779">
        <w:rPr>
          <w:rStyle w:val="StyleUnderline"/>
          <w:rFonts w:asciiTheme="majorHAnsi" w:hAnsiTheme="majorHAnsi" w:cstheme="majorHAnsi"/>
          <w:highlight w:val="green"/>
        </w:rPr>
        <w:t xml:space="preserve">cultural authority is </w:t>
      </w:r>
      <w:r w:rsidRPr="002D2779">
        <w:rPr>
          <w:rStyle w:val="Emphasis"/>
          <w:rFonts w:asciiTheme="majorHAnsi" w:hAnsiTheme="majorHAnsi" w:cstheme="majorHAnsi"/>
          <w:highlight w:val="green"/>
        </w:rPr>
        <w:t>negotiated and contested</w:t>
      </w:r>
      <w:r w:rsidRPr="0051375F">
        <w:rPr>
          <w:rFonts w:asciiTheme="majorHAnsi" w:hAnsiTheme="majorHAnsi" w:cstheme="majorHAnsi"/>
        </w:rPr>
        <w:t xml:space="preserve">. It presupposes that </w:t>
      </w:r>
      <w:r w:rsidRPr="0051375F">
        <w:rPr>
          <w:rStyle w:val="StyleUnderline"/>
          <w:rFonts w:asciiTheme="majorHAnsi" w:hAnsiTheme="majorHAnsi" w:cstheme="majorHAnsi"/>
        </w:rPr>
        <w:t>societies contain a plurality of discourses and discursive sites, a plurality of positions and perspectives from which to speak</w:t>
      </w:r>
      <w:r w:rsidRPr="0051375F">
        <w:rPr>
          <w:rFonts w:asciiTheme="majorHAnsi" w:hAnsiTheme="majorHAnsi" w:cstheme="majorHAnsi"/>
        </w:rPr>
        <w:t xml:space="preserve">. </w:t>
      </w:r>
      <w:r w:rsidRPr="0051375F">
        <w:rPr>
          <w:rStyle w:val="StyleUnderline"/>
          <w:rFonts w:asciiTheme="majorHAnsi" w:hAnsiTheme="majorHAnsi" w:cstheme="majorHAnsi"/>
        </w:rPr>
        <w:t>Of course, not all of these have equal authority</w:t>
      </w:r>
      <w:r w:rsidRPr="0051375F">
        <w:rPr>
          <w:rFonts w:asciiTheme="majorHAnsi" w:hAnsiTheme="majorHAnsi" w:cstheme="majorHAnsi"/>
        </w:rPr>
        <w:t xml:space="preserve">. Yet conflict and contestation are part of the story. Thus, one use of a conception of discourse for feminist theorizing is to shed light on the processes by which the socio-cultural hegemony of dominant groups is achieved and contested. What are the processes by which </w:t>
      </w:r>
      <w:r w:rsidRPr="0051375F">
        <w:rPr>
          <w:rFonts w:asciiTheme="majorHAnsi" w:hAnsiTheme="majorHAnsi" w:cstheme="majorHAnsi"/>
        </w:rPr>
        <w:lastRenderedPageBreak/>
        <w:t xml:space="preserve">definitions and interpretations inimical to women’s interests acquire cultural authority? </w:t>
      </w:r>
      <w:r w:rsidRPr="0051375F">
        <w:rPr>
          <w:rStyle w:val="StyleUnderline"/>
          <w:rFonts w:asciiTheme="majorHAnsi" w:hAnsiTheme="majorHAnsi" w:cstheme="majorHAnsi"/>
        </w:rPr>
        <w:t>What are the prospects for mobilizing counter-hegemonic feminist definitions and interpretations to create broad oppositional groups and alliances?</w:t>
      </w:r>
    </w:p>
    <w:p w14:paraId="518E8576"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The link between these questions and </w:t>
      </w:r>
      <w:r w:rsidRPr="002D2779">
        <w:rPr>
          <w:rStyle w:val="Emphasis"/>
          <w:rFonts w:asciiTheme="majorHAnsi" w:hAnsiTheme="majorHAnsi" w:cstheme="majorHAnsi"/>
          <w:highlight w:val="green"/>
        </w:rPr>
        <w:t>emancipatory political practice</w:t>
      </w:r>
      <w:r w:rsidRPr="0051375F">
        <w:rPr>
          <w:rFonts w:asciiTheme="majorHAnsi" w:hAnsiTheme="majorHAnsi" w:cstheme="majorHAnsi"/>
        </w:rPr>
        <w:t xml:space="preserve"> is, I believe, </w:t>
      </w:r>
      <w:proofErr w:type="gramStart"/>
      <w:r w:rsidRPr="0051375F">
        <w:rPr>
          <w:rFonts w:asciiTheme="majorHAnsi" w:hAnsiTheme="majorHAnsi" w:cstheme="majorHAnsi"/>
        </w:rPr>
        <w:t>fairly obvious</w:t>
      </w:r>
      <w:proofErr w:type="gramEnd"/>
      <w:r w:rsidRPr="0051375F">
        <w:rPr>
          <w:rFonts w:asciiTheme="majorHAnsi" w:hAnsiTheme="majorHAnsi" w:cstheme="majorHAnsi"/>
        </w:rPr>
        <w:t xml:space="preserve">. </w:t>
      </w:r>
      <w:r w:rsidRPr="0051375F">
        <w:rPr>
          <w:rStyle w:val="StyleUnderline"/>
          <w:rFonts w:asciiTheme="majorHAnsi" w:hAnsiTheme="majorHAnsi" w:cstheme="majorHAnsi"/>
        </w:rPr>
        <w:t>A conception of discourse that lets us examine identities, groups, and hegemony in the ways I have been describing would be of considerable use</w:t>
      </w:r>
      <w:r w:rsidRPr="0051375F">
        <w:rPr>
          <w:rFonts w:asciiTheme="majorHAnsi" w:hAnsiTheme="majorHAnsi" w:cstheme="majorHAnsi"/>
        </w:rPr>
        <w:t xml:space="preserve"> to feminist practice. </w:t>
      </w:r>
      <w:r w:rsidRPr="0051375F">
        <w:rPr>
          <w:rStyle w:val="StyleUnderline"/>
          <w:rFonts w:asciiTheme="majorHAnsi" w:hAnsiTheme="majorHAnsi" w:cstheme="majorHAnsi"/>
        </w:rPr>
        <w:t xml:space="preserve">It </w:t>
      </w:r>
      <w:r w:rsidRPr="002D2779">
        <w:rPr>
          <w:rStyle w:val="StyleUnderline"/>
          <w:rFonts w:asciiTheme="majorHAnsi" w:hAnsiTheme="majorHAnsi" w:cstheme="majorHAnsi"/>
          <w:highlight w:val="green"/>
        </w:rPr>
        <w:t>would valorize</w:t>
      </w:r>
      <w:r w:rsidRPr="0051375F">
        <w:rPr>
          <w:rStyle w:val="StyleUnderline"/>
          <w:rFonts w:asciiTheme="majorHAnsi" w:hAnsiTheme="majorHAnsi" w:cstheme="majorHAnsi"/>
        </w:rPr>
        <w:t xml:space="preserve"> the </w:t>
      </w:r>
      <w:r w:rsidRPr="002D2779">
        <w:rPr>
          <w:rStyle w:val="Emphasis"/>
          <w:rFonts w:asciiTheme="majorHAnsi" w:hAnsiTheme="majorHAnsi" w:cstheme="majorHAnsi"/>
          <w:highlight w:val="green"/>
        </w:rPr>
        <w:t>empowering</w:t>
      </w:r>
      <w:r w:rsidRPr="0051375F">
        <w:rPr>
          <w:rStyle w:val="Emphasis"/>
          <w:rFonts w:asciiTheme="majorHAnsi" w:hAnsiTheme="majorHAnsi" w:cstheme="majorHAnsi"/>
        </w:rPr>
        <w:t xml:space="preserve"> dimensions</w:t>
      </w:r>
      <w:r w:rsidRPr="0051375F">
        <w:rPr>
          <w:rStyle w:val="StyleUnderline"/>
          <w:rFonts w:asciiTheme="majorHAnsi" w:hAnsiTheme="majorHAnsi" w:cstheme="majorHAnsi"/>
        </w:rPr>
        <w:t xml:space="preserve"> of discursive </w:t>
      </w:r>
      <w:r w:rsidRPr="002D2779">
        <w:rPr>
          <w:rStyle w:val="StyleUnderline"/>
          <w:rFonts w:asciiTheme="majorHAnsi" w:hAnsiTheme="majorHAnsi" w:cstheme="majorHAnsi"/>
          <w:highlight w:val="green"/>
        </w:rPr>
        <w:t>struggles without</w:t>
      </w:r>
      <w:r w:rsidRPr="0051375F">
        <w:rPr>
          <w:rStyle w:val="StyleUnderline"/>
          <w:rFonts w:asciiTheme="majorHAnsi" w:hAnsiTheme="majorHAnsi" w:cstheme="majorHAnsi"/>
        </w:rPr>
        <w:t xml:space="preserve"> leading to </w:t>
      </w:r>
      <w:r w:rsidRPr="002D2779">
        <w:rPr>
          <w:rStyle w:val="Emphasis"/>
          <w:rFonts w:asciiTheme="majorHAnsi" w:hAnsiTheme="majorHAnsi" w:cstheme="majorHAnsi"/>
          <w:highlight w:val="green"/>
        </w:rPr>
        <w:t>“culturalist” retreats from political engagement</w:t>
      </w:r>
      <w:r w:rsidRPr="0051375F">
        <w:rPr>
          <w:rFonts w:asciiTheme="majorHAnsi" w:hAnsiTheme="majorHAnsi" w:cstheme="majorHAnsi"/>
        </w:rPr>
        <w:t xml:space="preserve">.9 In addition, </w:t>
      </w:r>
      <w:r w:rsidRPr="0051375F">
        <w:rPr>
          <w:rStyle w:val="StyleUnderline"/>
          <w:rFonts w:asciiTheme="majorHAnsi" w:hAnsiTheme="majorHAnsi" w:cstheme="majorHAnsi"/>
        </w:rPr>
        <w:t>the right kind of conception would counter the disabling assumption that women are just passive victims of male dominance</w:t>
      </w:r>
      <w:r w:rsidRPr="0051375F">
        <w:rPr>
          <w:rFonts w:asciiTheme="majorHAnsi" w:hAnsiTheme="majorHAnsi" w:cstheme="majorHAnsi"/>
        </w:rPr>
        <w:t xml:space="preserve">. </w:t>
      </w:r>
      <w:r w:rsidRPr="0051375F">
        <w:rPr>
          <w:rStyle w:val="StyleUnderline"/>
          <w:rFonts w:asciiTheme="majorHAnsi" w:hAnsiTheme="majorHAnsi" w:cstheme="majorHAnsi"/>
        </w:rPr>
        <w:t>That assumption over-totalizes male dominance, treating men as the only social agents- and rendering inconceivable our own existence as feminist theorists and activists</w:t>
      </w:r>
      <w:r w:rsidRPr="0051375F">
        <w:rPr>
          <w:rFonts w:asciiTheme="majorHAnsi" w:hAnsiTheme="majorHAnsi" w:cstheme="majorHAnsi"/>
        </w:rPr>
        <w:t xml:space="preserve">. In contrast, </w:t>
      </w:r>
      <w:r w:rsidRPr="0051375F">
        <w:rPr>
          <w:rStyle w:val="StyleUnderline"/>
          <w:rFonts w:asciiTheme="majorHAnsi" w:hAnsiTheme="majorHAnsi" w:cstheme="majorHAnsi"/>
        </w:rPr>
        <w:t>the sort of conception I have been proposing would help us understand how, even under conditions of subordination, women participate in the making of culture</w:t>
      </w:r>
      <w:r w:rsidRPr="0051375F">
        <w:rPr>
          <w:rFonts w:asciiTheme="majorHAnsi" w:hAnsiTheme="majorHAnsi" w:cstheme="majorHAnsi"/>
        </w:rPr>
        <w:t>.</w:t>
      </w:r>
    </w:p>
    <w:p w14:paraId="63A2E997"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2. LACANIANISM AND THE LIMITS OF STRUCTURALISM</w:t>
      </w:r>
    </w:p>
    <w:p w14:paraId="7BE82B01" w14:textId="77777777" w:rsidR="00980B5B" w:rsidRPr="0051375F" w:rsidRDefault="00980B5B" w:rsidP="00980B5B">
      <w:pPr>
        <w:rPr>
          <w:rFonts w:asciiTheme="majorHAnsi" w:hAnsiTheme="majorHAnsi" w:cstheme="majorHAnsi"/>
        </w:rPr>
      </w:pPr>
      <w:proofErr w:type="gramStart"/>
      <w:r w:rsidRPr="0051375F">
        <w:rPr>
          <w:rFonts w:asciiTheme="majorHAnsi" w:hAnsiTheme="majorHAnsi" w:cstheme="majorHAnsi"/>
        </w:rPr>
        <w:t>In light of</w:t>
      </w:r>
      <w:proofErr w:type="gramEnd"/>
      <w:r w:rsidRPr="0051375F">
        <w:rPr>
          <w:rFonts w:asciiTheme="majorHAnsi" w:hAnsiTheme="majorHAnsi" w:cstheme="majorHAnsi"/>
        </w:rPr>
        <w:t xml:space="preserve"> the foregoing, what sort of conception of discourse will be useful for feminist theorizing? What sort of conception best illuminates social identities, group formation, hegemony, and emancipatory practice?</w:t>
      </w:r>
    </w:p>
    <w:p w14:paraId="14C6CDD0"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In the postwar period, two approaches to theorizing language became influential among political theorists. The first is </w:t>
      </w:r>
      <w:r w:rsidRPr="002D2779">
        <w:rPr>
          <w:rStyle w:val="StyleUnderline"/>
          <w:rFonts w:asciiTheme="majorHAnsi" w:hAnsiTheme="majorHAnsi" w:cstheme="majorHAnsi"/>
          <w:highlight w:val="green"/>
        </w:rPr>
        <w:t>the structuralist model</w:t>
      </w:r>
      <w:r w:rsidRPr="0051375F">
        <w:rPr>
          <w:rFonts w:asciiTheme="majorHAnsi" w:hAnsiTheme="majorHAnsi" w:cstheme="majorHAnsi"/>
        </w:rPr>
        <w:t xml:space="preserve">, which </w:t>
      </w:r>
      <w:r w:rsidRPr="0051375F">
        <w:rPr>
          <w:rStyle w:val="StyleUnderline"/>
          <w:rFonts w:asciiTheme="majorHAnsi" w:hAnsiTheme="majorHAnsi" w:cstheme="majorHAnsi"/>
        </w:rPr>
        <w:t>studies language as a symbolic system or code</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Derived from Saussure, this model </w:t>
      </w:r>
      <w:r w:rsidRPr="002D2779">
        <w:rPr>
          <w:rStyle w:val="StyleUnderline"/>
          <w:rFonts w:asciiTheme="majorHAnsi" w:hAnsiTheme="majorHAnsi" w:cstheme="majorHAnsi"/>
          <w:highlight w:val="green"/>
        </w:rPr>
        <w:t xml:space="preserve">is </w:t>
      </w:r>
      <w:r w:rsidRPr="002D2779">
        <w:rPr>
          <w:rStyle w:val="Emphasis"/>
          <w:rFonts w:asciiTheme="majorHAnsi" w:hAnsiTheme="majorHAnsi" w:cstheme="majorHAnsi"/>
          <w:highlight w:val="green"/>
        </w:rPr>
        <w:t>presupposed</w:t>
      </w:r>
      <w:r w:rsidRPr="002D2779">
        <w:rPr>
          <w:rStyle w:val="StyleUnderline"/>
          <w:rFonts w:asciiTheme="majorHAnsi" w:hAnsiTheme="majorHAnsi" w:cstheme="majorHAnsi"/>
          <w:highlight w:val="green"/>
        </w:rPr>
        <w:t xml:space="preserve"> in</w:t>
      </w:r>
      <w:r w:rsidRPr="0051375F">
        <w:rPr>
          <w:rStyle w:val="StyleUnderline"/>
          <w:rFonts w:asciiTheme="majorHAnsi" w:hAnsiTheme="majorHAnsi" w:cstheme="majorHAnsi"/>
        </w:rPr>
        <w:t xml:space="preserve"> the version of </w:t>
      </w:r>
      <w:r w:rsidRPr="002D2779">
        <w:rPr>
          <w:rStyle w:val="StyleUnderline"/>
          <w:rFonts w:asciiTheme="majorHAnsi" w:hAnsiTheme="majorHAnsi" w:cstheme="majorHAnsi"/>
          <w:highlight w:val="green"/>
        </w:rPr>
        <w:t>Lacanian theory</w:t>
      </w:r>
      <w:r w:rsidRPr="0051375F">
        <w:rPr>
          <w:rFonts w:asciiTheme="majorHAnsi" w:hAnsiTheme="majorHAnsi" w:cstheme="majorHAnsi"/>
        </w:rPr>
        <w:t xml:space="preserve"> I shall be concerned with here; in addition, it is abstractly negated but not entirely superseded in deconstruction and in related forms of French “women’s writing.” The second influential approach to theorizing language may be called </w:t>
      </w:r>
      <w:r w:rsidRPr="0051375F">
        <w:rPr>
          <w:rStyle w:val="StyleUnderline"/>
          <w:rFonts w:asciiTheme="majorHAnsi" w:hAnsiTheme="majorHAnsi" w:cstheme="majorHAnsi"/>
        </w:rPr>
        <w:t>the pragmatics model</w:t>
      </w:r>
      <w:r w:rsidRPr="0051375F">
        <w:rPr>
          <w:rFonts w:asciiTheme="majorHAnsi" w:hAnsiTheme="majorHAnsi" w:cstheme="majorHAnsi"/>
        </w:rPr>
        <w:t xml:space="preserve">, which </w:t>
      </w:r>
      <w:r w:rsidRPr="0051375F">
        <w:rPr>
          <w:rStyle w:val="StyleUnderline"/>
          <w:rFonts w:asciiTheme="majorHAnsi" w:hAnsiTheme="majorHAnsi" w:cstheme="majorHAnsi"/>
        </w:rPr>
        <w:t>studies language at the level of discourses, as historically specific social practices of communication</w:t>
      </w:r>
      <w:r w:rsidRPr="0051375F">
        <w:rPr>
          <w:rFonts w:asciiTheme="majorHAnsi" w:hAnsiTheme="majorHAnsi" w:cstheme="majorHAnsi"/>
        </w:rPr>
        <w:t xml:space="preserve">. Espoused by such thinkers as Mikhail Bakhtin, Michel Foucault, and Pierre Bourdieu, this model is operative in some but not all dimensions of the work of Julia Kristeva and Luce </w:t>
      </w:r>
      <w:proofErr w:type="spellStart"/>
      <w:r w:rsidRPr="0051375F">
        <w:rPr>
          <w:rFonts w:asciiTheme="majorHAnsi" w:hAnsiTheme="majorHAnsi" w:cstheme="majorHAnsi"/>
        </w:rPr>
        <w:t>Irigaray</w:t>
      </w:r>
      <w:proofErr w:type="spellEnd"/>
      <w:r w:rsidRPr="0051375F">
        <w:rPr>
          <w:rFonts w:asciiTheme="majorHAnsi" w:hAnsiTheme="majorHAnsi" w:cstheme="majorHAnsi"/>
        </w:rPr>
        <w:t xml:space="preserve">. In the present section of this chapter, I shall argue that </w:t>
      </w:r>
      <w:r w:rsidRPr="0051375F">
        <w:rPr>
          <w:rStyle w:val="StyleUnderline"/>
          <w:rFonts w:asciiTheme="majorHAnsi" w:hAnsiTheme="majorHAnsi" w:cstheme="majorHAnsi"/>
        </w:rPr>
        <w:t>the</w:t>
      </w:r>
      <w:r w:rsidRPr="0051375F">
        <w:rPr>
          <w:rFonts w:asciiTheme="majorHAnsi" w:hAnsiTheme="majorHAnsi" w:cstheme="majorHAnsi"/>
        </w:rPr>
        <w:t xml:space="preserve"> first, </w:t>
      </w:r>
      <w:r w:rsidRPr="0051375F">
        <w:rPr>
          <w:rStyle w:val="StyleUnderline"/>
          <w:rFonts w:asciiTheme="majorHAnsi" w:hAnsiTheme="majorHAnsi" w:cstheme="majorHAnsi"/>
        </w:rPr>
        <w:t>structuralist model is of only limited usefulness for feminist theorizing</w:t>
      </w:r>
      <w:r w:rsidRPr="0051375F">
        <w:rPr>
          <w:rFonts w:asciiTheme="majorHAnsi" w:hAnsiTheme="majorHAnsi" w:cstheme="majorHAnsi"/>
        </w:rPr>
        <w:t>.</w:t>
      </w:r>
    </w:p>
    <w:p w14:paraId="29D24F33"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Let me begin by noting that </w:t>
      </w:r>
      <w:r w:rsidRPr="0051375F">
        <w:rPr>
          <w:rStyle w:val="StyleUnderline"/>
          <w:rFonts w:asciiTheme="majorHAnsi" w:hAnsiTheme="majorHAnsi" w:cstheme="majorHAnsi"/>
        </w:rPr>
        <w:t xml:space="preserve">there are </w:t>
      </w:r>
      <w:r w:rsidRPr="0051375F">
        <w:rPr>
          <w:rStyle w:val="Emphasis"/>
          <w:rFonts w:asciiTheme="majorHAnsi" w:hAnsiTheme="majorHAnsi" w:cstheme="majorHAnsi"/>
        </w:rPr>
        <w:t>good prima facie reasons</w:t>
      </w:r>
      <w:r w:rsidRPr="0051375F">
        <w:rPr>
          <w:rFonts w:asciiTheme="majorHAnsi" w:hAnsiTheme="majorHAnsi" w:cstheme="majorHAnsi"/>
        </w:rPr>
        <w:t xml:space="preserve"> for feminists </w:t>
      </w:r>
      <w:r w:rsidRPr="0051375F">
        <w:rPr>
          <w:rStyle w:val="StyleUnderline"/>
          <w:rFonts w:asciiTheme="majorHAnsi" w:hAnsiTheme="majorHAnsi" w:cstheme="majorHAnsi"/>
        </w:rPr>
        <w:t xml:space="preserve">to be </w:t>
      </w:r>
      <w:r w:rsidRPr="0051375F">
        <w:rPr>
          <w:rStyle w:val="Emphasis"/>
          <w:rFonts w:asciiTheme="majorHAnsi" w:hAnsiTheme="majorHAnsi" w:cstheme="majorHAnsi"/>
        </w:rPr>
        <w:t>suspicious</w:t>
      </w:r>
      <w:r w:rsidRPr="0051375F">
        <w:rPr>
          <w:rStyle w:val="StyleUnderline"/>
          <w:rFonts w:asciiTheme="majorHAnsi" w:hAnsiTheme="majorHAnsi" w:cstheme="majorHAnsi"/>
        </w:rPr>
        <w:t xml:space="preserve"> of the structuralist model</w:t>
      </w:r>
      <w:r w:rsidRPr="0051375F">
        <w:rPr>
          <w:rFonts w:asciiTheme="majorHAnsi" w:hAnsiTheme="majorHAnsi" w:cstheme="majorHAnsi"/>
        </w:rPr>
        <w:t xml:space="preserve">. </w:t>
      </w: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model </w:t>
      </w:r>
      <w:r w:rsidRPr="002D2779">
        <w:rPr>
          <w:rStyle w:val="StyleUnderline"/>
          <w:rFonts w:asciiTheme="majorHAnsi" w:hAnsiTheme="majorHAnsi" w:cstheme="majorHAnsi"/>
          <w:highlight w:val="green"/>
        </w:rPr>
        <w:t>constructs its object</w:t>
      </w:r>
      <w:r w:rsidRPr="0051375F">
        <w:rPr>
          <w:rStyle w:val="StyleUnderline"/>
          <w:rFonts w:asciiTheme="majorHAnsi" w:hAnsiTheme="majorHAnsi" w:cstheme="majorHAnsi"/>
        </w:rPr>
        <w:t xml:space="preserve"> of study </w:t>
      </w:r>
      <w:r w:rsidRPr="002D2779">
        <w:rPr>
          <w:rStyle w:val="StyleUnderline"/>
          <w:rFonts w:asciiTheme="majorHAnsi" w:hAnsiTheme="majorHAnsi" w:cstheme="majorHAnsi"/>
          <w:highlight w:val="green"/>
        </w:rPr>
        <w:t xml:space="preserve">by </w:t>
      </w:r>
      <w:r w:rsidRPr="002D2779">
        <w:rPr>
          <w:rStyle w:val="Emphasis"/>
          <w:rFonts w:asciiTheme="majorHAnsi" w:hAnsiTheme="majorHAnsi" w:cstheme="majorHAnsi"/>
          <w:highlight w:val="green"/>
        </w:rPr>
        <w:t>abstracting</w:t>
      </w:r>
      <w:r w:rsidRPr="0051375F">
        <w:rPr>
          <w:rStyle w:val="StyleUnderline"/>
          <w:rFonts w:asciiTheme="majorHAnsi" w:hAnsiTheme="majorHAnsi" w:cstheme="majorHAnsi"/>
        </w:rPr>
        <w:t xml:space="preserve"> from exactly what we need to focus on, namely, the </w:t>
      </w:r>
      <w:r w:rsidRPr="002D2779">
        <w:rPr>
          <w:rStyle w:val="Emphasis"/>
          <w:rFonts w:asciiTheme="majorHAnsi" w:hAnsiTheme="majorHAnsi" w:cstheme="majorHAnsi"/>
          <w:highlight w:val="green"/>
        </w:rPr>
        <w:t>social practice</w:t>
      </w:r>
      <w:r w:rsidRPr="002D2779">
        <w:rPr>
          <w:rStyle w:val="StyleUnderline"/>
          <w:rFonts w:asciiTheme="majorHAnsi" w:hAnsiTheme="majorHAnsi" w:cstheme="majorHAnsi"/>
          <w:highlight w:val="green"/>
        </w:rPr>
        <w:t xml:space="preserve"> and</w:t>
      </w:r>
      <w:r w:rsidRPr="0051375F">
        <w:rPr>
          <w:rStyle w:val="StyleUnderline"/>
          <w:rFonts w:asciiTheme="majorHAnsi" w:hAnsiTheme="majorHAnsi" w:cstheme="majorHAnsi"/>
        </w:rPr>
        <w:t xml:space="preserve"> social </w:t>
      </w:r>
      <w:r w:rsidRPr="002D2779">
        <w:rPr>
          <w:rStyle w:val="Emphasis"/>
          <w:rFonts w:asciiTheme="majorHAnsi" w:hAnsiTheme="majorHAnsi" w:cstheme="majorHAnsi"/>
          <w:highlight w:val="green"/>
        </w:rPr>
        <w:t>context</w:t>
      </w:r>
      <w:r w:rsidRPr="0051375F">
        <w:rPr>
          <w:rStyle w:val="StyleUnderline"/>
          <w:rFonts w:asciiTheme="majorHAnsi" w:hAnsiTheme="majorHAnsi" w:cstheme="majorHAnsi"/>
        </w:rPr>
        <w:t xml:space="preserve"> of communication</w:t>
      </w:r>
      <w:r w:rsidRPr="0051375F">
        <w:rPr>
          <w:rFonts w:asciiTheme="majorHAnsi" w:hAnsiTheme="majorHAnsi" w:cstheme="majorHAnsi"/>
        </w:rPr>
        <w:t xml:space="preserve">. Indeed, </w:t>
      </w:r>
      <w:r w:rsidRPr="0051375F">
        <w:rPr>
          <w:rStyle w:val="StyleUnderline"/>
          <w:rFonts w:asciiTheme="majorHAnsi" w:hAnsiTheme="majorHAnsi" w:cstheme="majorHAnsi"/>
        </w:rPr>
        <w:t xml:space="preserve">the abstraction from practice and context are among the founding gestures of </w:t>
      </w:r>
      <w:proofErr w:type="spellStart"/>
      <w:r w:rsidRPr="0051375F">
        <w:rPr>
          <w:rStyle w:val="StyleUnderline"/>
          <w:rFonts w:asciiTheme="majorHAnsi" w:hAnsiTheme="majorHAnsi" w:cstheme="majorHAnsi"/>
        </w:rPr>
        <w:t>Saussurean</w:t>
      </w:r>
      <w:proofErr w:type="spellEnd"/>
      <w:r w:rsidRPr="0051375F">
        <w:rPr>
          <w:rStyle w:val="StyleUnderline"/>
          <w:rFonts w:asciiTheme="majorHAnsi" w:hAnsiTheme="majorHAnsi" w:cstheme="majorHAnsi"/>
        </w:rPr>
        <w:t xml:space="preserve"> linguistics</w:t>
      </w:r>
      <w:r w:rsidRPr="0051375F">
        <w:rPr>
          <w:rFonts w:asciiTheme="majorHAnsi" w:hAnsiTheme="majorHAnsi" w:cstheme="majorHAnsi"/>
        </w:rPr>
        <w:t xml:space="preserve">. </w:t>
      </w:r>
      <w:r w:rsidRPr="0051375F">
        <w:rPr>
          <w:rStyle w:val="StyleUnderline"/>
          <w:rFonts w:asciiTheme="majorHAnsi" w:hAnsiTheme="majorHAnsi" w:cstheme="majorHAnsi"/>
        </w:rPr>
        <w:t>Saussure began by splitting signification into langue, the symbolic system or code, and parole, speakers’ uses of language in communicative practice or speech</w:t>
      </w:r>
      <w:r w:rsidRPr="0051375F">
        <w:rPr>
          <w:rFonts w:asciiTheme="majorHAnsi" w:hAnsiTheme="majorHAnsi" w:cstheme="majorHAnsi"/>
        </w:rPr>
        <w:t xml:space="preserve">. He then made the first of these, langue, the proper object of </w:t>
      </w:r>
      <w:r w:rsidRPr="0051375F">
        <w:rPr>
          <w:rFonts w:asciiTheme="majorHAnsi" w:hAnsiTheme="majorHAnsi" w:cstheme="majorHAnsi"/>
        </w:rPr>
        <w:lastRenderedPageBreak/>
        <w:t xml:space="preserve">the new science of linguistics, and relegated the second, parole, to the status of a devalued remainder.10 At the same time, </w:t>
      </w:r>
      <w:r w:rsidRPr="0051375F">
        <w:rPr>
          <w:rStyle w:val="StyleUnderline"/>
          <w:rFonts w:asciiTheme="majorHAnsi" w:hAnsiTheme="majorHAnsi" w:cstheme="majorHAnsi"/>
        </w:rPr>
        <w:t>Saussure insisted that the study of langue be synchronic rather than diachronic; he</w:t>
      </w:r>
      <w:r w:rsidRPr="0051375F">
        <w:rPr>
          <w:rFonts w:asciiTheme="majorHAnsi" w:hAnsiTheme="majorHAnsi" w:cstheme="majorHAnsi"/>
        </w:rPr>
        <w:t xml:space="preserve"> thereby </w:t>
      </w:r>
      <w:r w:rsidRPr="0051375F">
        <w:rPr>
          <w:rStyle w:val="StyleUnderline"/>
          <w:rFonts w:asciiTheme="majorHAnsi" w:hAnsiTheme="majorHAnsi" w:cstheme="majorHAnsi"/>
        </w:rPr>
        <w:t xml:space="preserve">posited his object of study as static and atemporal, </w:t>
      </w:r>
      <w:r w:rsidRPr="0051375F">
        <w:rPr>
          <w:rStyle w:val="Emphasis"/>
          <w:rFonts w:asciiTheme="majorHAnsi" w:hAnsiTheme="majorHAnsi" w:cstheme="majorHAnsi"/>
        </w:rPr>
        <w:t>abstracting it from historical change</w:t>
      </w:r>
      <w:r w:rsidRPr="0051375F">
        <w:rPr>
          <w:rFonts w:asciiTheme="majorHAnsi" w:hAnsiTheme="majorHAnsi" w:cstheme="majorHAnsi"/>
        </w:rPr>
        <w:t xml:space="preserve">. Finally, </w:t>
      </w:r>
      <w:r w:rsidRPr="0051375F">
        <w:rPr>
          <w:rStyle w:val="StyleUnderline"/>
          <w:rFonts w:asciiTheme="majorHAnsi" w:hAnsiTheme="majorHAnsi" w:cstheme="majorHAnsi"/>
        </w:rPr>
        <w:t xml:space="preserve">the founder of structuralist linguistics posited that langue was indeed a single system; he made its unity and systematicity consist in the putative fact that every signifier, every material, signifying element of the code, derives its meaning positionally through its difference from </w:t>
      </w:r>
      <w:proofErr w:type="gramStart"/>
      <w:r w:rsidRPr="0051375F">
        <w:rPr>
          <w:rStyle w:val="StyleUnderline"/>
          <w:rFonts w:asciiTheme="majorHAnsi" w:hAnsiTheme="majorHAnsi" w:cstheme="majorHAnsi"/>
        </w:rPr>
        <w:t>all of</w:t>
      </w:r>
      <w:proofErr w:type="gramEnd"/>
      <w:r w:rsidRPr="0051375F">
        <w:rPr>
          <w:rStyle w:val="StyleUnderline"/>
          <w:rFonts w:asciiTheme="majorHAnsi" w:hAnsiTheme="majorHAnsi" w:cstheme="majorHAnsi"/>
        </w:rPr>
        <w:t xml:space="preserve"> the others</w:t>
      </w:r>
      <w:r w:rsidRPr="0051375F">
        <w:rPr>
          <w:rFonts w:asciiTheme="majorHAnsi" w:hAnsiTheme="majorHAnsi" w:cstheme="majorHAnsi"/>
        </w:rPr>
        <w:t>.</w:t>
      </w:r>
    </w:p>
    <w:p w14:paraId="04351892"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Together, these founding operations render the structuralist approach of limited utility for feminist purposes." </w:t>
      </w:r>
      <w:r w:rsidRPr="0051375F">
        <w:rPr>
          <w:rStyle w:val="StyleUnderline"/>
          <w:rFonts w:asciiTheme="majorHAnsi" w:hAnsiTheme="majorHAnsi" w:cstheme="majorHAnsi"/>
        </w:rPr>
        <w:t xml:space="preserve">Because </w:t>
      </w:r>
      <w:r w:rsidRPr="002D2779">
        <w:rPr>
          <w:rStyle w:val="StyleUnderline"/>
          <w:rFonts w:asciiTheme="majorHAnsi" w:hAnsiTheme="majorHAnsi" w:cstheme="majorHAnsi"/>
          <w:highlight w:val="green"/>
        </w:rPr>
        <w:t>it</w:t>
      </w:r>
      <w:r w:rsidRPr="0051375F">
        <w:rPr>
          <w:rStyle w:val="StyleUnderline"/>
          <w:rFonts w:asciiTheme="majorHAnsi" w:hAnsiTheme="majorHAnsi" w:cstheme="majorHAnsi"/>
        </w:rPr>
        <w:t xml:space="preserve"> abstracts from parole, the structuralist model </w:t>
      </w:r>
      <w:r w:rsidRPr="002D2779">
        <w:rPr>
          <w:rStyle w:val="Emphasis"/>
          <w:rFonts w:asciiTheme="majorHAnsi" w:hAnsiTheme="majorHAnsi" w:cstheme="majorHAnsi"/>
          <w:highlight w:val="green"/>
        </w:rPr>
        <w:t>brackets questions of practice, agency, and the</w:t>
      </w:r>
      <w:r w:rsidRPr="0051375F">
        <w:rPr>
          <w:rStyle w:val="Emphasis"/>
          <w:rFonts w:asciiTheme="majorHAnsi" w:hAnsiTheme="majorHAnsi" w:cstheme="majorHAnsi"/>
        </w:rPr>
        <w:t xml:space="preserve"> speaking </w:t>
      </w:r>
      <w:r w:rsidRPr="002D2779">
        <w:rPr>
          <w:rStyle w:val="Emphasis"/>
          <w:rFonts w:asciiTheme="majorHAnsi" w:hAnsiTheme="majorHAnsi" w:cstheme="majorHAnsi"/>
          <w:highlight w:val="green"/>
        </w:rPr>
        <w:t>subject</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Thus, </w:t>
      </w:r>
      <w:r w:rsidRPr="002D2779">
        <w:rPr>
          <w:rStyle w:val="StyleUnderline"/>
          <w:rFonts w:asciiTheme="majorHAnsi" w:hAnsiTheme="majorHAnsi" w:cstheme="majorHAnsi"/>
          <w:highlight w:val="green"/>
        </w:rPr>
        <w:t xml:space="preserve">it </w:t>
      </w:r>
      <w:r w:rsidRPr="002D2779">
        <w:rPr>
          <w:rStyle w:val="Emphasis"/>
          <w:rFonts w:asciiTheme="majorHAnsi" w:hAnsiTheme="majorHAnsi" w:cstheme="majorHAnsi"/>
          <w:highlight w:val="green"/>
        </w:rPr>
        <w:t>cannot</w:t>
      </w:r>
      <w:r w:rsidRPr="0051375F">
        <w:rPr>
          <w:rStyle w:val="StyleUnderline"/>
          <w:rFonts w:asciiTheme="majorHAnsi" w:hAnsiTheme="majorHAnsi" w:cstheme="majorHAnsi"/>
        </w:rPr>
        <w:t xml:space="preserve"> shed light on the discursive practices through which social identities and social groups are formed</w:t>
      </w:r>
      <w:r w:rsidRPr="0051375F">
        <w:rPr>
          <w:rFonts w:asciiTheme="majorHAnsi" w:hAnsiTheme="majorHAnsi" w:cstheme="majorHAnsi"/>
        </w:rPr>
        <w:t xml:space="preserve">. </w:t>
      </w:r>
      <w:r w:rsidRPr="0051375F">
        <w:rPr>
          <w:rStyle w:val="StyleUnderline"/>
          <w:rFonts w:asciiTheme="majorHAnsi" w:hAnsiTheme="majorHAnsi" w:cstheme="majorHAnsi"/>
        </w:rPr>
        <w:t>Because this approach brackets the diachronic</w:t>
      </w:r>
      <w:r w:rsidRPr="0051375F">
        <w:rPr>
          <w:rFonts w:asciiTheme="majorHAnsi" w:hAnsiTheme="majorHAnsi" w:cstheme="majorHAnsi"/>
        </w:rPr>
        <w:t xml:space="preserve">, moreover, </w:t>
      </w:r>
      <w:r w:rsidRPr="0051375F">
        <w:rPr>
          <w:rStyle w:val="StyleUnderline"/>
          <w:rFonts w:asciiTheme="majorHAnsi" w:hAnsiTheme="majorHAnsi" w:cstheme="majorHAnsi"/>
        </w:rPr>
        <w:t>it will not tell us anything about shifts in identities and affiliations over time</w:t>
      </w:r>
      <w:r w:rsidRPr="0051375F">
        <w:rPr>
          <w:rFonts w:asciiTheme="majorHAnsi" w:hAnsiTheme="majorHAnsi" w:cstheme="majorHAnsi"/>
        </w:rPr>
        <w:t xml:space="preserve">. Similarly, </w:t>
      </w:r>
      <w:r w:rsidRPr="0051375F">
        <w:rPr>
          <w:rStyle w:val="StyleUnderline"/>
          <w:rFonts w:asciiTheme="majorHAnsi" w:hAnsiTheme="majorHAnsi" w:cstheme="majorHAnsi"/>
        </w:rPr>
        <w:t>because it abstracts from the social context of communication, the model brackets issues of power and inequality</w:t>
      </w:r>
      <w:r w:rsidRPr="0051375F">
        <w:rPr>
          <w:rFonts w:asciiTheme="majorHAnsi" w:hAnsiTheme="majorHAnsi" w:cstheme="majorHAnsi"/>
        </w:rPr>
        <w:t xml:space="preserve">. Thus, </w:t>
      </w:r>
      <w:r w:rsidRPr="0051375F">
        <w:rPr>
          <w:rStyle w:val="StyleUnderline"/>
          <w:rFonts w:asciiTheme="majorHAnsi" w:hAnsiTheme="majorHAnsi" w:cstheme="majorHAnsi"/>
        </w:rPr>
        <w:t xml:space="preserve">it cannot </w:t>
      </w:r>
      <w:r w:rsidRPr="002D2779">
        <w:rPr>
          <w:rStyle w:val="StyleUnderline"/>
          <w:rFonts w:asciiTheme="majorHAnsi" w:hAnsiTheme="majorHAnsi" w:cstheme="majorHAnsi"/>
          <w:highlight w:val="green"/>
        </w:rPr>
        <w:t>illuminate the processes by which</w:t>
      </w:r>
      <w:r w:rsidRPr="0051375F">
        <w:rPr>
          <w:rStyle w:val="StyleUnderline"/>
          <w:rFonts w:asciiTheme="majorHAnsi" w:hAnsiTheme="majorHAnsi" w:cstheme="majorHAnsi"/>
        </w:rPr>
        <w:t xml:space="preserve"> cultural </w:t>
      </w:r>
      <w:r w:rsidRPr="002D2779">
        <w:rPr>
          <w:rStyle w:val="StyleUnderline"/>
          <w:rFonts w:asciiTheme="majorHAnsi" w:hAnsiTheme="majorHAnsi" w:cstheme="majorHAnsi"/>
          <w:highlight w:val="green"/>
        </w:rPr>
        <w:t xml:space="preserve">hegemony is </w:t>
      </w:r>
      <w:r w:rsidRPr="002D2779">
        <w:rPr>
          <w:rStyle w:val="Emphasis"/>
          <w:rFonts w:asciiTheme="majorHAnsi" w:hAnsiTheme="majorHAnsi" w:cstheme="majorHAnsi"/>
          <w:highlight w:val="green"/>
        </w:rPr>
        <w:t>secured and contested</w:t>
      </w:r>
      <w:r w:rsidRPr="0051375F">
        <w:rPr>
          <w:rFonts w:asciiTheme="majorHAnsi" w:hAnsiTheme="majorHAnsi" w:cstheme="majorHAnsi"/>
        </w:rPr>
        <w:t xml:space="preserve">. Finally, </w:t>
      </w:r>
      <w:r w:rsidRPr="0051375F">
        <w:rPr>
          <w:rStyle w:val="StyleUnderline"/>
          <w:rFonts w:asciiTheme="majorHAnsi" w:hAnsiTheme="majorHAnsi" w:cstheme="majorHAnsi"/>
        </w:rPr>
        <w:t xml:space="preserve">because the model theorizes the fund of available linguistic meanings as a single symbolic system, </w:t>
      </w:r>
      <w:r w:rsidRPr="002D2779">
        <w:rPr>
          <w:rStyle w:val="StyleUnderline"/>
          <w:rFonts w:asciiTheme="majorHAnsi" w:hAnsiTheme="majorHAnsi" w:cstheme="majorHAnsi"/>
          <w:highlight w:val="green"/>
        </w:rPr>
        <w:t xml:space="preserve">it lends itself to a </w:t>
      </w:r>
      <w:r w:rsidRPr="002D2779">
        <w:rPr>
          <w:rStyle w:val="Emphasis"/>
          <w:rFonts w:asciiTheme="majorHAnsi" w:hAnsiTheme="majorHAnsi" w:cstheme="majorHAnsi"/>
          <w:highlight w:val="green"/>
        </w:rPr>
        <w:t>monolithic view</w:t>
      </w:r>
      <w:r w:rsidRPr="0051375F">
        <w:rPr>
          <w:rStyle w:val="StyleUnderline"/>
          <w:rFonts w:asciiTheme="majorHAnsi" w:hAnsiTheme="majorHAnsi" w:cstheme="majorHAnsi"/>
        </w:rPr>
        <w:t xml:space="preserve"> of signification </w:t>
      </w:r>
      <w:r w:rsidRPr="002D2779">
        <w:rPr>
          <w:rStyle w:val="StyleUnderline"/>
          <w:rFonts w:asciiTheme="majorHAnsi" w:hAnsiTheme="majorHAnsi" w:cstheme="majorHAnsi"/>
          <w:highlight w:val="green"/>
        </w:rPr>
        <w:t xml:space="preserve">that </w:t>
      </w:r>
      <w:r w:rsidRPr="002D2779">
        <w:rPr>
          <w:rStyle w:val="Emphasis"/>
          <w:rFonts w:asciiTheme="majorHAnsi" w:hAnsiTheme="majorHAnsi" w:cstheme="majorHAnsi"/>
          <w:highlight w:val="green"/>
        </w:rPr>
        <w:t>denies tensions and contradictions</w:t>
      </w:r>
      <w:r w:rsidRPr="002D2779">
        <w:rPr>
          <w:rStyle w:val="StyleUnderline"/>
          <w:rFonts w:asciiTheme="majorHAnsi" w:hAnsiTheme="majorHAnsi" w:cstheme="majorHAnsi"/>
          <w:highlight w:val="green"/>
        </w:rPr>
        <w:t xml:space="preserve"> among social meanings</w:t>
      </w:r>
      <w:r w:rsidRPr="0051375F">
        <w:rPr>
          <w:rFonts w:asciiTheme="majorHAnsi" w:hAnsiTheme="majorHAnsi" w:cstheme="majorHAnsi"/>
        </w:rPr>
        <w:t xml:space="preserve">. In short, </w:t>
      </w:r>
      <w:r w:rsidRPr="002D2779">
        <w:rPr>
          <w:rStyle w:val="StyleUnderline"/>
          <w:rFonts w:asciiTheme="majorHAnsi" w:hAnsiTheme="majorHAnsi" w:cstheme="majorHAnsi"/>
          <w:highlight w:val="green"/>
        </w:rPr>
        <w:t>by reducing discourse to a “symbolic system," the</w:t>
      </w:r>
      <w:r w:rsidRPr="0051375F">
        <w:rPr>
          <w:rStyle w:val="StyleUnderline"/>
          <w:rFonts w:asciiTheme="majorHAnsi" w:hAnsiTheme="majorHAnsi" w:cstheme="majorHAnsi"/>
        </w:rPr>
        <w:t xml:space="preserve"> structuralist </w:t>
      </w:r>
      <w:r w:rsidRPr="002D2779">
        <w:rPr>
          <w:rStyle w:val="StyleUnderline"/>
          <w:rFonts w:asciiTheme="majorHAnsi" w:hAnsiTheme="majorHAnsi" w:cstheme="majorHAnsi"/>
          <w:highlight w:val="green"/>
        </w:rPr>
        <w:t xml:space="preserve">model </w:t>
      </w:r>
      <w:r w:rsidRPr="002D2779">
        <w:rPr>
          <w:rStyle w:val="Emphasis"/>
          <w:rFonts w:asciiTheme="majorHAnsi" w:hAnsiTheme="majorHAnsi" w:cstheme="majorHAnsi"/>
          <w:highlight w:val="green"/>
        </w:rPr>
        <w:t>evacuates</w:t>
      </w:r>
      <w:r w:rsidRPr="0051375F">
        <w:rPr>
          <w:rStyle w:val="Emphasis"/>
          <w:rFonts w:asciiTheme="majorHAnsi" w:hAnsiTheme="majorHAnsi" w:cstheme="majorHAnsi"/>
        </w:rPr>
        <w:t xml:space="preserve"> social </w:t>
      </w:r>
      <w:r w:rsidRPr="002D2779">
        <w:rPr>
          <w:rStyle w:val="Emphasis"/>
          <w:rFonts w:asciiTheme="majorHAnsi" w:hAnsiTheme="majorHAnsi" w:cstheme="majorHAnsi"/>
          <w:highlight w:val="green"/>
        </w:rPr>
        <w:t>agency</w:t>
      </w:r>
      <w:r w:rsidRPr="0051375F">
        <w:rPr>
          <w:rStyle w:val="Emphasis"/>
          <w:rFonts w:asciiTheme="majorHAnsi" w:hAnsiTheme="majorHAnsi" w:cstheme="majorHAnsi"/>
        </w:rPr>
        <w:t xml:space="preserve">, social </w:t>
      </w:r>
      <w:r w:rsidRPr="002D2779">
        <w:rPr>
          <w:rStyle w:val="Emphasis"/>
          <w:rFonts w:asciiTheme="majorHAnsi" w:hAnsiTheme="majorHAnsi" w:cstheme="majorHAnsi"/>
          <w:highlight w:val="green"/>
        </w:rPr>
        <w:t>conflict, and</w:t>
      </w:r>
      <w:r w:rsidRPr="0051375F">
        <w:rPr>
          <w:rStyle w:val="Emphasis"/>
          <w:rFonts w:asciiTheme="majorHAnsi" w:hAnsiTheme="majorHAnsi" w:cstheme="majorHAnsi"/>
        </w:rPr>
        <w:t xml:space="preserve"> social </w:t>
      </w:r>
      <w:r w:rsidRPr="002D2779">
        <w:rPr>
          <w:rStyle w:val="Emphasis"/>
          <w:rFonts w:asciiTheme="majorHAnsi" w:hAnsiTheme="majorHAnsi" w:cstheme="majorHAnsi"/>
          <w:highlight w:val="green"/>
        </w:rPr>
        <w:t>practice</w:t>
      </w:r>
      <w:r w:rsidRPr="0051375F">
        <w:rPr>
          <w:rFonts w:asciiTheme="majorHAnsi" w:hAnsiTheme="majorHAnsi" w:cstheme="majorHAnsi"/>
        </w:rPr>
        <w:t>.12</w:t>
      </w:r>
    </w:p>
    <w:p w14:paraId="03FC3FA2"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Let me now try to illustrate these problems by means of a brief discussion of Lacanianism. By “Lacanianism," I do not mean the actual thought of Jacques Lacan, which is far too complex to tackle here. I mean, rather, an ideal-typical neo-structuralist reading of Lacan that is widely credited among English-speaking feminists.'5 In discussing “ Lacanianism,” I shall bracket the question of the fidelity of this reading, which could be faulted for overemphasizing the influence of Saussure at the expense of other, countervailing influences, such as Hegel.'4 For my purposes, however, this ideal-typical, </w:t>
      </w:r>
      <w:proofErr w:type="spellStart"/>
      <w:r w:rsidRPr="0051375F">
        <w:rPr>
          <w:rFonts w:asciiTheme="majorHAnsi" w:hAnsiTheme="majorHAnsi" w:cstheme="majorHAnsi"/>
        </w:rPr>
        <w:t>Saussurean</w:t>
      </w:r>
      <w:proofErr w:type="spellEnd"/>
      <w:r w:rsidRPr="0051375F">
        <w:rPr>
          <w:rFonts w:asciiTheme="majorHAnsi" w:hAnsiTheme="majorHAnsi" w:cstheme="majorHAnsi"/>
        </w:rPr>
        <w:t xml:space="preserve"> reading of Lacan is useful precisely because it evinces with unusual clarity the difficulties that beset many conceptions of discourse that are widely considered “ poststructuralist” but that remain wedded in important respects to structuralism. </w:t>
      </w:r>
      <w:r w:rsidRPr="0051375F">
        <w:rPr>
          <w:rStyle w:val="StyleUnderline"/>
          <w:rFonts w:asciiTheme="majorHAnsi" w:hAnsiTheme="majorHAnsi" w:cstheme="majorHAnsi"/>
        </w:rPr>
        <w:t xml:space="preserve">Because their attempts to break free of structuralism remain abstract, such conceptions tend finally to </w:t>
      </w:r>
      <w:r w:rsidRPr="0051375F">
        <w:rPr>
          <w:rStyle w:val="Emphasis"/>
          <w:rFonts w:asciiTheme="majorHAnsi" w:hAnsiTheme="majorHAnsi" w:cstheme="majorHAnsi"/>
        </w:rPr>
        <w:t>recycle it</w:t>
      </w:r>
      <w:r w:rsidRPr="0051375F">
        <w:rPr>
          <w:rFonts w:asciiTheme="majorHAnsi" w:hAnsiTheme="majorHAnsi" w:cstheme="majorHAnsi"/>
        </w:rPr>
        <w:t>. Lacanianism, as discussed here, is a paradigm case of “</w:t>
      </w:r>
      <w:proofErr w:type="spellStart"/>
      <w:r w:rsidRPr="0051375F">
        <w:rPr>
          <w:rFonts w:asciiTheme="majorHAnsi" w:hAnsiTheme="majorHAnsi" w:cstheme="majorHAnsi"/>
        </w:rPr>
        <w:t>neostructuralism</w:t>
      </w:r>
      <w:proofErr w:type="spellEnd"/>
      <w:r w:rsidRPr="0051375F">
        <w:rPr>
          <w:rFonts w:asciiTheme="majorHAnsi" w:hAnsiTheme="majorHAnsi" w:cstheme="majorHAnsi"/>
        </w:rPr>
        <w:t>.” '5</w:t>
      </w:r>
    </w:p>
    <w:p w14:paraId="7F21CBDE"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At first sight, neo-structuralist Lacanianism seems to promise some advantages for feminist theorizing. By conjoining the Freudian problematic of the construction of gendered subjectivity to the </w:t>
      </w:r>
      <w:proofErr w:type="spellStart"/>
      <w:r w:rsidRPr="0051375F">
        <w:rPr>
          <w:rFonts w:asciiTheme="majorHAnsi" w:hAnsiTheme="majorHAnsi" w:cstheme="majorHAnsi"/>
        </w:rPr>
        <w:t>Saussurean</w:t>
      </w:r>
      <w:proofErr w:type="spellEnd"/>
      <w:r w:rsidRPr="0051375F">
        <w:rPr>
          <w:rFonts w:asciiTheme="majorHAnsi" w:hAnsiTheme="majorHAnsi" w:cstheme="majorHAnsi"/>
        </w:rPr>
        <w:t xml:space="preserve"> model of structural linguistics, it seems to provide each with its needed corrective. The introduction of the Freudian problematic promises to supply the speaking subject that is missing in Saussure and thereby to reopen the excluded questions about identity, speech, and social practice. Conversely, the use of the </w:t>
      </w:r>
      <w:proofErr w:type="spellStart"/>
      <w:r w:rsidRPr="0051375F">
        <w:rPr>
          <w:rFonts w:asciiTheme="majorHAnsi" w:hAnsiTheme="majorHAnsi" w:cstheme="majorHAnsi"/>
        </w:rPr>
        <w:t>Saussurean</w:t>
      </w:r>
      <w:proofErr w:type="spellEnd"/>
      <w:r w:rsidRPr="0051375F">
        <w:rPr>
          <w:rFonts w:asciiTheme="majorHAnsi" w:hAnsiTheme="majorHAnsi" w:cstheme="majorHAnsi"/>
        </w:rPr>
        <w:t xml:space="preserve"> model promises to remedy some of </w:t>
      </w:r>
      <w:proofErr w:type="gramStart"/>
      <w:r w:rsidRPr="0051375F">
        <w:rPr>
          <w:rFonts w:asciiTheme="majorHAnsi" w:hAnsiTheme="majorHAnsi" w:cstheme="majorHAnsi"/>
        </w:rPr>
        <w:t>Freuds</w:t>
      </w:r>
      <w:proofErr w:type="gramEnd"/>
      <w:r w:rsidRPr="0051375F">
        <w:rPr>
          <w:rFonts w:asciiTheme="majorHAnsi" w:hAnsiTheme="majorHAnsi" w:cstheme="majorHAnsi"/>
        </w:rPr>
        <w:t xml:space="preserve"> deficiencies. By insisting that gender identity is discursively constructed, Lacanianism appears to eliminate lingering vestiges of biologism in </w:t>
      </w:r>
      <w:r w:rsidRPr="0051375F">
        <w:rPr>
          <w:rFonts w:asciiTheme="majorHAnsi" w:hAnsiTheme="majorHAnsi" w:cstheme="majorHAnsi"/>
        </w:rPr>
        <w:lastRenderedPageBreak/>
        <w:t>Freud, to treat gender as sociocultural all the way down, and to render it in principle more open to change.</w:t>
      </w:r>
    </w:p>
    <w:p w14:paraId="4E96EF52"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Upon closer inspection, however, the promised advantages fail to materialize. Instead, </w:t>
      </w:r>
      <w:r w:rsidRPr="0051375F">
        <w:rPr>
          <w:rStyle w:val="StyleUnderline"/>
          <w:rFonts w:asciiTheme="majorHAnsi" w:hAnsiTheme="majorHAnsi" w:cstheme="majorHAnsi"/>
        </w:rPr>
        <w:t xml:space="preserve">Lacanianism begins to look </w:t>
      </w:r>
      <w:r w:rsidRPr="0051375F">
        <w:rPr>
          <w:rStyle w:val="Emphasis"/>
          <w:rFonts w:asciiTheme="majorHAnsi" w:hAnsiTheme="majorHAnsi" w:cstheme="majorHAnsi"/>
        </w:rPr>
        <w:t>viciously circular</w:t>
      </w:r>
      <w:r w:rsidRPr="0051375F">
        <w:rPr>
          <w:rFonts w:asciiTheme="majorHAnsi" w:hAnsiTheme="majorHAnsi" w:cstheme="majorHAnsi"/>
        </w:rPr>
        <w:t xml:space="preserve">. </w:t>
      </w:r>
      <w:r w:rsidRPr="0051375F">
        <w:rPr>
          <w:rStyle w:val="StyleUnderline"/>
          <w:rFonts w:asciiTheme="majorHAnsi" w:hAnsiTheme="majorHAnsi" w:cstheme="majorHAnsi"/>
        </w:rPr>
        <w:t>On the one hand, it purports to describe the process by which individuals acquire gendered subjectivity through their painful conscription as young children into a pre-existing phallocentric symbolic order</w:t>
      </w:r>
      <w:r w:rsidRPr="0051375F">
        <w:rPr>
          <w:rFonts w:asciiTheme="majorHAnsi" w:hAnsiTheme="majorHAnsi" w:cstheme="majorHAnsi"/>
        </w:rPr>
        <w:t xml:space="preserve">. </w:t>
      </w:r>
      <w:r w:rsidRPr="0051375F">
        <w:rPr>
          <w:rStyle w:val="StyleUnderline"/>
          <w:rFonts w:asciiTheme="majorHAnsi" w:hAnsiTheme="majorHAnsi" w:cstheme="majorHAnsi"/>
        </w:rPr>
        <w:t>Here the structure of the symbolic order is presumed to determine the character of individual subjectivity</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But, on the other hand, the theory also purports to show that the symbolic order must necessarily be phallocentric since the attainment of subjectivity requires submission to “the </w:t>
      </w:r>
      <w:proofErr w:type="gramStart"/>
      <w:r w:rsidRPr="0051375F">
        <w:rPr>
          <w:rStyle w:val="StyleUnderline"/>
          <w:rFonts w:asciiTheme="majorHAnsi" w:hAnsiTheme="majorHAnsi" w:cstheme="majorHAnsi"/>
        </w:rPr>
        <w:t>Father</w:t>
      </w:r>
      <w:proofErr w:type="gramEnd"/>
      <w:r w:rsidRPr="0051375F">
        <w:rPr>
          <w:rStyle w:val="StyleUnderline"/>
          <w:rFonts w:asciiTheme="majorHAnsi" w:hAnsiTheme="majorHAnsi" w:cstheme="majorHAnsi"/>
        </w:rPr>
        <w:t xml:space="preserve"> s Law.”</w:t>
      </w:r>
      <w:r w:rsidRPr="0051375F">
        <w:rPr>
          <w:rFonts w:asciiTheme="majorHAnsi" w:hAnsiTheme="majorHAnsi" w:cstheme="majorHAnsi"/>
        </w:rPr>
        <w:t xml:space="preserve"> Here, </w:t>
      </w:r>
      <w:r w:rsidRPr="0051375F">
        <w:rPr>
          <w:rStyle w:val="StyleUnderline"/>
          <w:rFonts w:asciiTheme="majorHAnsi" w:hAnsiTheme="majorHAnsi" w:cstheme="majorHAnsi"/>
        </w:rPr>
        <w:t>conversely, the nature of individual subjectivity, as dictated by an autonomous psychology, is presumed to determine the character of the symbolic order</w:t>
      </w:r>
      <w:r w:rsidRPr="0051375F">
        <w:rPr>
          <w:rFonts w:asciiTheme="majorHAnsi" w:hAnsiTheme="majorHAnsi" w:cstheme="majorHAnsi"/>
        </w:rPr>
        <w:t>.</w:t>
      </w:r>
    </w:p>
    <w:p w14:paraId="0F67F761" w14:textId="77777777" w:rsidR="00980B5B" w:rsidRPr="0051375F" w:rsidRDefault="00980B5B" w:rsidP="00980B5B">
      <w:pPr>
        <w:rPr>
          <w:rFonts w:asciiTheme="majorHAnsi" w:hAnsiTheme="majorHAnsi" w:cstheme="majorHAnsi"/>
        </w:rPr>
      </w:pPr>
      <w:r w:rsidRPr="002D2779">
        <w:rPr>
          <w:rStyle w:val="StyleUnderline"/>
          <w:rFonts w:asciiTheme="majorHAnsi" w:hAnsiTheme="majorHAnsi" w:cstheme="majorHAnsi"/>
          <w:highlight w:val="green"/>
        </w:rPr>
        <w:t>One result</w:t>
      </w:r>
      <w:r w:rsidRPr="0051375F">
        <w:rPr>
          <w:rStyle w:val="StyleUnderline"/>
          <w:rFonts w:asciiTheme="majorHAnsi" w:hAnsiTheme="majorHAnsi" w:cstheme="majorHAnsi"/>
        </w:rPr>
        <w:t xml:space="preserve"> of this circularity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an apparently </w:t>
      </w:r>
      <w:r w:rsidRPr="002D2779">
        <w:rPr>
          <w:rStyle w:val="Emphasis"/>
          <w:rFonts w:asciiTheme="majorHAnsi" w:hAnsiTheme="majorHAnsi" w:cstheme="majorHAnsi"/>
          <w:highlight w:val="green"/>
        </w:rPr>
        <w:t>ironclad determinism</w:t>
      </w:r>
      <w:r w:rsidRPr="0051375F">
        <w:rPr>
          <w:rFonts w:asciiTheme="majorHAnsi" w:hAnsiTheme="majorHAnsi" w:cstheme="majorHAnsi"/>
        </w:rPr>
        <w:t xml:space="preserve">. As Dorothy Leland has noted, </w:t>
      </w:r>
      <w:r w:rsidRPr="0051375F">
        <w:rPr>
          <w:rStyle w:val="StyleUnderline"/>
          <w:rFonts w:asciiTheme="majorHAnsi" w:hAnsiTheme="majorHAnsi" w:cstheme="majorHAnsi"/>
        </w:rPr>
        <w:t>the theory casts the developments it describes as necessary, invariant, and unalterable</w:t>
      </w:r>
      <w:r w:rsidRPr="0051375F">
        <w:rPr>
          <w:rFonts w:asciiTheme="majorHAnsi" w:hAnsiTheme="majorHAnsi" w:cstheme="majorHAnsi"/>
        </w:rPr>
        <w:t xml:space="preserve">.16 </w:t>
      </w:r>
      <w:proofErr w:type="spellStart"/>
      <w:r w:rsidRPr="0051375F">
        <w:rPr>
          <w:rFonts w:asciiTheme="majorHAnsi" w:hAnsiTheme="majorHAnsi" w:cstheme="majorHAnsi"/>
        </w:rPr>
        <w:t>Phalloc</w:t>
      </w:r>
      <w:r w:rsidRPr="0051375F">
        <w:rPr>
          <w:rStyle w:val="StyleUnderline"/>
          <w:rFonts w:asciiTheme="majorHAnsi" w:hAnsiTheme="majorHAnsi" w:cstheme="majorHAnsi"/>
        </w:rPr>
        <w:t>entrism</w:t>
      </w:r>
      <w:proofErr w:type="spellEnd"/>
      <w:r w:rsidRPr="0051375F">
        <w:rPr>
          <w:rStyle w:val="StyleUnderline"/>
          <w:rFonts w:asciiTheme="majorHAnsi" w:hAnsiTheme="majorHAnsi" w:cstheme="majorHAnsi"/>
        </w:rPr>
        <w:t xml:space="preserve">, </w:t>
      </w:r>
      <w:proofErr w:type="spellStart"/>
      <w:r w:rsidRPr="0051375F">
        <w:rPr>
          <w:rStyle w:val="StyleUnderline"/>
          <w:rFonts w:asciiTheme="majorHAnsi" w:hAnsiTheme="majorHAnsi" w:cstheme="majorHAnsi"/>
        </w:rPr>
        <w:t>womans</w:t>
      </w:r>
      <w:proofErr w:type="spellEnd"/>
      <w:r w:rsidRPr="0051375F">
        <w:rPr>
          <w:rStyle w:val="StyleUnderline"/>
          <w:rFonts w:asciiTheme="majorHAnsi" w:hAnsiTheme="majorHAnsi" w:cstheme="majorHAnsi"/>
        </w:rPr>
        <w:t xml:space="preserve"> disadvantaged place in the symbolic order, the encoding of cultural authority as masculine, the impossibility of describing a </w:t>
      </w:r>
      <w:proofErr w:type="spellStart"/>
      <w:r w:rsidRPr="0051375F">
        <w:rPr>
          <w:rStyle w:val="StyleUnderline"/>
          <w:rFonts w:asciiTheme="majorHAnsi" w:hAnsiTheme="majorHAnsi" w:cstheme="majorHAnsi"/>
        </w:rPr>
        <w:t>nonphallic</w:t>
      </w:r>
      <w:proofErr w:type="spellEnd"/>
      <w:r w:rsidRPr="0051375F">
        <w:rPr>
          <w:rStyle w:val="StyleUnderline"/>
          <w:rFonts w:asciiTheme="majorHAnsi" w:hAnsiTheme="majorHAnsi" w:cstheme="majorHAnsi"/>
        </w:rPr>
        <w:t xml:space="preserve"> sexuality— in short, any number of </w:t>
      </w:r>
      <w:r w:rsidRPr="002D2779">
        <w:rPr>
          <w:rStyle w:val="Emphasis"/>
          <w:rFonts w:asciiTheme="majorHAnsi" w:hAnsiTheme="majorHAnsi" w:cstheme="majorHAnsi"/>
          <w:highlight w:val="green"/>
        </w:rPr>
        <w:t>historically contingent</w:t>
      </w:r>
      <w:r w:rsidRPr="0051375F">
        <w:rPr>
          <w:rStyle w:val="StyleUnderline"/>
          <w:rFonts w:asciiTheme="majorHAnsi" w:hAnsiTheme="majorHAnsi" w:cstheme="majorHAnsi"/>
        </w:rPr>
        <w:t xml:space="preserve"> trappings of male </w:t>
      </w:r>
      <w:r w:rsidRPr="002D2779">
        <w:rPr>
          <w:rStyle w:val="StyleUnderline"/>
          <w:rFonts w:asciiTheme="majorHAnsi" w:hAnsiTheme="majorHAnsi" w:cstheme="majorHAnsi"/>
          <w:highlight w:val="green"/>
        </w:rPr>
        <w:t>dominance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now appear as </w:t>
      </w:r>
      <w:r w:rsidRPr="002D2779">
        <w:rPr>
          <w:rStyle w:val="Emphasis"/>
          <w:rFonts w:asciiTheme="majorHAnsi" w:hAnsiTheme="majorHAnsi" w:cstheme="majorHAnsi"/>
          <w:highlight w:val="green"/>
        </w:rPr>
        <w:t>invariable</w:t>
      </w:r>
      <w:r w:rsidRPr="0051375F">
        <w:rPr>
          <w:rStyle w:val="Emphasis"/>
          <w:rFonts w:asciiTheme="majorHAnsi" w:hAnsiTheme="majorHAnsi" w:cstheme="majorHAnsi"/>
        </w:rPr>
        <w:t xml:space="preserve"> features of the human condition</w:t>
      </w:r>
      <w:r w:rsidRPr="0051375F">
        <w:rPr>
          <w:rFonts w:asciiTheme="majorHAnsi" w:hAnsiTheme="majorHAnsi" w:cstheme="majorHAnsi"/>
        </w:rPr>
        <w:t xml:space="preserve">. </w:t>
      </w:r>
      <w:proofErr w:type="spellStart"/>
      <w:r w:rsidRPr="0051375F">
        <w:rPr>
          <w:rFonts w:asciiTheme="majorHAnsi" w:hAnsiTheme="majorHAnsi" w:cstheme="majorHAnsi"/>
        </w:rPr>
        <w:t>Womens</w:t>
      </w:r>
      <w:proofErr w:type="spellEnd"/>
      <w:r w:rsidRPr="0051375F">
        <w:rPr>
          <w:rFonts w:asciiTheme="majorHAnsi" w:hAnsiTheme="majorHAnsi" w:cstheme="majorHAnsi"/>
        </w:rPr>
        <w:t xml:space="preserve"> </w:t>
      </w:r>
      <w:r w:rsidRPr="002D2779">
        <w:rPr>
          <w:rStyle w:val="StyleUnderline"/>
          <w:rFonts w:asciiTheme="majorHAnsi" w:hAnsiTheme="majorHAnsi" w:cstheme="majorHAnsi"/>
          <w:highlight w:val="green"/>
        </w:rPr>
        <w:t>subordination</w:t>
      </w:r>
      <w:r w:rsidRPr="0051375F">
        <w:rPr>
          <w:rFonts w:asciiTheme="majorHAnsi" w:hAnsiTheme="majorHAnsi" w:cstheme="majorHAnsi"/>
        </w:rPr>
        <w:t xml:space="preserve">, then, </w:t>
      </w:r>
      <w:r w:rsidRPr="002D2779">
        <w:rPr>
          <w:rStyle w:val="StyleUnderline"/>
          <w:rFonts w:asciiTheme="majorHAnsi" w:hAnsiTheme="majorHAnsi" w:cstheme="majorHAnsi"/>
          <w:highlight w:val="green"/>
        </w:rPr>
        <w:t xml:space="preserve">is </w:t>
      </w:r>
      <w:r w:rsidRPr="002D2779">
        <w:rPr>
          <w:rStyle w:val="Emphasis"/>
          <w:rFonts w:asciiTheme="majorHAnsi" w:hAnsiTheme="majorHAnsi" w:cstheme="majorHAnsi"/>
          <w:highlight w:val="green"/>
        </w:rPr>
        <w:t>inscribed</w:t>
      </w:r>
      <w:r w:rsidRPr="002D2779">
        <w:rPr>
          <w:rStyle w:val="StyleUnderline"/>
          <w:rFonts w:asciiTheme="majorHAnsi" w:hAnsiTheme="majorHAnsi" w:cstheme="majorHAnsi"/>
          <w:highlight w:val="green"/>
        </w:rPr>
        <w:t xml:space="preserve"> as</w:t>
      </w:r>
      <w:r w:rsidRPr="0051375F">
        <w:rPr>
          <w:rStyle w:val="StyleUnderline"/>
          <w:rFonts w:asciiTheme="majorHAnsi" w:hAnsiTheme="majorHAnsi" w:cstheme="majorHAnsi"/>
        </w:rPr>
        <w:t xml:space="preserve"> the </w:t>
      </w:r>
      <w:r w:rsidRPr="002D2779">
        <w:rPr>
          <w:rStyle w:val="Emphasis"/>
          <w:rFonts w:asciiTheme="majorHAnsi" w:hAnsiTheme="majorHAnsi" w:cstheme="majorHAnsi"/>
          <w:highlight w:val="green"/>
        </w:rPr>
        <w:t>inevitable</w:t>
      </w:r>
      <w:r w:rsidRPr="0051375F">
        <w:rPr>
          <w:rStyle w:val="Emphasis"/>
          <w:rFonts w:asciiTheme="majorHAnsi" w:hAnsiTheme="majorHAnsi" w:cstheme="majorHAnsi"/>
        </w:rPr>
        <w:t xml:space="preserve"> destiny of civilization</w:t>
      </w:r>
      <w:r w:rsidRPr="0051375F">
        <w:rPr>
          <w:rFonts w:asciiTheme="majorHAnsi" w:hAnsiTheme="majorHAnsi" w:cstheme="majorHAnsi"/>
        </w:rPr>
        <w:t>.</w:t>
      </w:r>
    </w:p>
    <w:p w14:paraId="228A0EDE"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I can spot </w:t>
      </w:r>
      <w:r w:rsidRPr="0051375F">
        <w:rPr>
          <w:rStyle w:val="StyleUnderline"/>
          <w:rFonts w:asciiTheme="majorHAnsi" w:hAnsiTheme="majorHAnsi" w:cstheme="majorHAnsi"/>
        </w:rPr>
        <w:t>several spurious steps in this reasoning</w:t>
      </w:r>
      <w:r w:rsidRPr="0051375F">
        <w:rPr>
          <w:rFonts w:asciiTheme="majorHAnsi" w:hAnsiTheme="majorHAnsi" w:cstheme="majorHAnsi"/>
        </w:rPr>
        <w:t xml:space="preserve">, some of which </w:t>
      </w:r>
      <w:r w:rsidRPr="0051375F">
        <w:rPr>
          <w:rStyle w:val="StyleUnderline"/>
          <w:rFonts w:asciiTheme="majorHAnsi" w:hAnsiTheme="majorHAnsi" w:cstheme="majorHAnsi"/>
        </w:rPr>
        <w:t>have their roots in the presupposition of the structuralist model</w:t>
      </w:r>
      <w:r w:rsidRPr="0051375F">
        <w:rPr>
          <w:rFonts w:asciiTheme="majorHAnsi" w:hAnsiTheme="majorHAnsi" w:cstheme="majorHAnsi"/>
        </w:rPr>
        <w:t xml:space="preserve">. First, </w:t>
      </w:r>
      <w:r w:rsidRPr="0051375F">
        <w:rPr>
          <w:rStyle w:val="StyleUnderline"/>
          <w:rFonts w:asciiTheme="majorHAnsi" w:hAnsiTheme="majorHAnsi" w:cstheme="majorHAnsi"/>
        </w:rPr>
        <w:t>to the degree Lacanianism has succeeded in eliminating biologism</w:t>
      </w:r>
      <w:r w:rsidRPr="0051375F">
        <w:rPr>
          <w:rFonts w:asciiTheme="majorHAnsi" w:hAnsiTheme="majorHAnsi" w:cstheme="majorHAnsi"/>
        </w:rPr>
        <w:t>— and that is dubious for reasons I shall not go into here</w:t>
      </w:r>
      <w:r w:rsidRPr="0051375F">
        <w:rPr>
          <w:rStyle w:val="Emphasis"/>
          <w:rFonts w:asciiTheme="majorHAnsi" w:hAnsiTheme="majorHAnsi" w:cstheme="majorHAnsi"/>
        </w:rPr>
        <w:t>17</w:t>
      </w:r>
      <w:r w:rsidRPr="0051375F">
        <w:rPr>
          <w:rFonts w:asciiTheme="majorHAnsi" w:hAnsiTheme="majorHAnsi" w:cstheme="majorHAnsi"/>
        </w:rPr>
        <w:t xml:space="preserve"> — </w:t>
      </w:r>
      <w:r w:rsidRPr="0051375F">
        <w:rPr>
          <w:rStyle w:val="StyleUnderline"/>
          <w:rFonts w:asciiTheme="majorHAnsi" w:hAnsiTheme="majorHAnsi" w:cstheme="majorHAnsi"/>
        </w:rPr>
        <w:t xml:space="preserve">it has replaced it with </w:t>
      </w:r>
      <w:proofErr w:type="spellStart"/>
      <w:r w:rsidRPr="0051375F">
        <w:rPr>
          <w:rStyle w:val="Emphasis"/>
          <w:rFonts w:asciiTheme="majorHAnsi" w:hAnsiTheme="majorHAnsi" w:cstheme="majorHAnsi"/>
        </w:rPr>
        <w:t>psychologism</w:t>
      </w:r>
      <w:proofErr w:type="spellEnd"/>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the </w:t>
      </w:r>
      <w:r w:rsidRPr="002D2779">
        <w:rPr>
          <w:rStyle w:val="Emphasis"/>
          <w:rFonts w:asciiTheme="majorHAnsi" w:hAnsiTheme="majorHAnsi" w:cstheme="majorHAnsi"/>
          <w:highlight w:val="green"/>
        </w:rPr>
        <w:t>untenable view</w:t>
      </w:r>
      <w:r w:rsidRPr="002D2779">
        <w:rPr>
          <w:rStyle w:val="StyleUnderline"/>
          <w:rFonts w:asciiTheme="majorHAnsi" w:hAnsiTheme="majorHAnsi" w:cstheme="majorHAnsi"/>
          <w:highlight w:val="green"/>
        </w:rPr>
        <w:t xml:space="preserve"> that autonomous psychological imperatives</w:t>
      </w:r>
      <w:r w:rsidRPr="0051375F">
        <w:rPr>
          <w:rStyle w:val="StyleUnderline"/>
          <w:rFonts w:asciiTheme="majorHAnsi" w:hAnsiTheme="majorHAnsi" w:cstheme="majorHAnsi"/>
        </w:rPr>
        <w:t xml:space="preserve"> given independently of culture and history can </w:t>
      </w:r>
      <w:r w:rsidRPr="002D2779">
        <w:rPr>
          <w:rStyle w:val="StyleUnderline"/>
          <w:rFonts w:asciiTheme="majorHAnsi" w:hAnsiTheme="majorHAnsi" w:cstheme="majorHAnsi"/>
          <w:highlight w:val="green"/>
        </w:rPr>
        <w:t>dictate</w:t>
      </w:r>
      <w:r w:rsidRPr="0051375F">
        <w:rPr>
          <w:rStyle w:val="StyleUnderline"/>
          <w:rFonts w:asciiTheme="majorHAnsi" w:hAnsiTheme="majorHAnsi" w:cstheme="majorHAnsi"/>
        </w:rPr>
        <w:t xml:space="preserve"> the way they are interpreted and acted on within </w:t>
      </w:r>
      <w:r w:rsidRPr="002D2779">
        <w:rPr>
          <w:rStyle w:val="StyleUnderline"/>
          <w:rFonts w:asciiTheme="majorHAnsi" w:hAnsiTheme="majorHAnsi" w:cstheme="majorHAnsi"/>
          <w:highlight w:val="green"/>
        </w:rPr>
        <w:t>culture</w:t>
      </w:r>
      <w:r w:rsidRPr="0051375F">
        <w:rPr>
          <w:rStyle w:val="StyleUnderline"/>
          <w:rFonts w:asciiTheme="majorHAnsi" w:hAnsiTheme="majorHAnsi" w:cstheme="majorHAnsi"/>
        </w:rPr>
        <w:t xml:space="preserve"> and history</w:t>
      </w:r>
      <w:r w:rsidRPr="0051375F">
        <w:rPr>
          <w:rFonts w:asciiTheme="majorHAnsi" w:hAnsiTheme="majorHAnsi" w:cstheme="majorHAnsi"/>
        </w:rPr>
        <w:t>.</w:t>
      </w:r>
    </w:p>
    <w:p w14:paraId="25693131"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[INSERT FOOTNOTE 17]</w:t>
      </w:r>
    </w:p>
    <w:p w14:paraId="4F90F6C6"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17 Here I believe one can properly speak of Lacan. </w:t>
      </w:r>
      <w:r w:rsidRPr="0051375F">
        <w:rPr>
          <w:rStyle w:val="StyleUnderline"/>
          <w:rFonts w:asciiTheme="majorHAnsi" w:hAnsiTheme="majorHAnsi" w:cstheme="majorHAnsi"/>
        </w:rPr>
        <w:t>Lacan’s claim to have overcome biologism rests on his insistence that the phallus is not the penis</w:t>
      </w:r>
      <w:r w:rsidRPr="0051375F">
        <w:rPr>
          <w:rFonts w:asciiTheme="majorHAnsi" w:hAnsiTheme="majorHAnsi" w:cstheme="majorHAnsi"/>
        </w:rPr>
        <w:t xml:space="preserve">. </w:t>
      </w:r>
      <w:r w:rsidRPr="0051375F">
        <w:rPr>
          <w:rStyle w:val="StyleUnderline"/>
          <w:rFonts w:asciiTheme="majorHAnsi" w:hAnsiTheme="majorHAnsi" w:cstheme="majorHAnsi"/>
        </w:rPr>
        <w:t>However</w:t>
      </w:r>
      <w:r w:rsidRPr="0051375F">
        <w:rPr>
          <w:rFonts w:asciiTheme="majorHAnsi" w:hAnsiTheme="majorHAnsi" w:cstheme="majorHAnsi"/>
        </w:rPr>
        <w:t xml:space="preserve">, many feminist critics have shown that </w:t>
      </w:r>
      <w:r w:rsidRPr="0051375F">
        <w:rPr>
          <w:rStyle w:val="StyleUnderline"/>
          <w:rFonts w:asciiTheme="majorHAnsi" w:hAnsiTheme="majorHAnsi" w:cstheme="majorHAnsi"/>
        </w:rPr>
        <w:t>he fails to prevent the collapse of the symbolic signifier into the organ</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clearest indication of this failure is his claim, in The Meaning of the Phallus,” that the phallus becomes the master signifier because of its “turgidity” which suggests </w:t>
      </w:r>
      <w:proofErr w:type="gramStart"/>
      <w:r w:rsidRPr="0051375F">
        <w:rPr>
          <w:rStyle w:val="StyleUnderline"/>
          <w:rFonts w:asciiTheme="majorHAnsi" w:hAnsiTheme="majorHAnsi" w:cstheme="majorHAnsi"/>
        </w:rPr>
        <w:t>“ the</w:t>
      </w:r>
      <w:proofErr w:type="gramEnd"/>
      <w:r w:rsidRPr="0051375F">
        <w:rPr>
          <w:rStyle w:val="StyleUnderline"/>
          <w:rFonts w:asciiTheme="majorHAnsi" w:hAnsiTheme="majorHAnsi" w:cstheme="majorHAnsi"/>
        </w:rPr>
        <w:t xml:space="preserve"> transmission of vital flow” in copulation</w:t>
      </w:r>
      <w:r w:rsidRPr="0051375F">
        <w:rPr>
          <w:rFonts w:asciiTheme="majorHAnsi" w:hAnsiTheme="majorHAnsi" w:cstheme="majorHAnsi"/>
        </w:rPr>
        <w:t xml:space="preserve">. See Jacques Lacan, </w:t>
      </w:r>
      <w:proofErr w:type="gramStart"/>
      <w:r w:rsidRPr="0051375F">
        <w:rPr>
          <w:rFonts w:asciiTheme="majorHAnsi" w:hAnsiTheme="majorHAnsi" w:cstheme="majorHAnsi"/>
        </w:rPr>
        <w:t>“ T</w:t>
      </w:r>
      <w:proofErr w:type="gramEnd"/>
      <w:r w:rsidRPr="0051375F">
        <w:rPr>
          <w:rFonts w:asciiTheme="majorHAnsi" w:hAnsiTheme="majorHAnsi" w:cstheme="majorHAnsi"/>
        </w:rPr>
        <w:t xml:space="preserve"> h e Meaning of the Phallus,” in Feminine Sexuality: Jacques Lacan and the </w:t>
      </w:r>
      <w:proofErr w:type="spellStart"/>
      <w:r w:rsidRPr="0051375F">
        <w:rPr>
          <w:rFonts w:asciiTheme="majorHAnsi" w:hAnsiTheme="majorHAnsi" w:cstheme="majorHAnsi"/>
        </w:rPr>
        <w:t>ecole</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freudienne</w:t>
      </w:r>
      <w:proofErr w:type="spellEnd"/>
      <w:r w:rsidRPr="0051375F">
        <w:rPr>
          <w:rFonts w:asciiTheme="majorHAnsi" w:hAnsiTheme="majorHAnsi" w:cstheme="majorHAnsi"/>
        </w:rPr>
        <w:t>, eds. Juliet Mitchell and Jacqueline Rose, New York: W.W. Norton &amp; Company, 1982.</w:t>
      </w:r>
    </w:p>
    <w:p w14:paraId="0757D8D5"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[END FOOTNOTE 17]</w:t>
      </w:r>
    </w:p>
    <w:p w14:paraId="5026211F" w14:textId="77777777" w:rsidR="00980B5B" w:rsidRPr="0051375F" w:rsidRDefault="00980B5B" w:rsidP="00980B5B">
      <w:pPr>
        <w:rPr>
          <w:rFonts w:asciiTheme="majorHAnsi" w:hAnsiTheme="majorHAnsi" w:cstheme="majorHAnsi"/>
        </w:rPr>
      </w:pPr>
      <w:r w:rsidRPr="0051375F">
        <w:rPr>
          <w:rStyle w:val="StyleUnderline"/>
          <w:rFonts w:asciiTheme="majorHAnsi" w:hAnsiTheme="majorHAnsi" w:cstheme="majorHAnsi"/>
        </w:rPr>
        <w:lastRenderedPageBreak/>
        <w:t xml:space="preserve">Lacanianism falls prey to </w:t>
      </w:r>
      <w:proofErr w:type="spellStart"/>
      <w:r w:rsidRPr="0051375F">
        <w:rPr>
          <w:rStyle w:val="StyleUnderline"/>
          <w:rFonts w:asciiTheme="majorHAnsi" w:hAnsiTheme="majorHAnsi" w:cstheme="majorHAnsi"/>
        </w:rPr>
        <w:t>psychologism</w:t>
      </w:r>
      <w:proofErr w:type="spellEnd"/>
      <w:r w:rsidRPr="0051375F">
        <w:rPr>
          <w:rFonts w:asciiTheme="majorHAnsi" w:hAnsiTheme="majorHAnsi" w:cstheme="majorHAnsi"/>
        </w:rPr>
        <w:t xml:space="preserve"> to the extent that it </w:t>
      </w:r>
      <w:r w:rsidRPr="0051375F">
        <w:rPr>
          <w:rStyle w:val="StyleUnderline"/>
          <w:rFonts w:asciiTheme="majorHAnsi" w:hAnsiTheme="majorHAnsi" w:cstheme="majorHAnsi"/>
        </w:rPr>
        <w:t xml:space="preserve">claims that the </w:t>
      </w:r>
      <w:proofErr w:type="spellStart"/>
      <w:r w:rsidRPr="0051375F">
        <w:rPr>
          <w:rStyle w:val="StyleUnderline"/>
          <w:rFonts w:asciiTheme="majorHAnsi" w:hAnsiTheme="majorHAnsi" w:cstheme="majorHAnsi"/>
        </w:rPr>
        <w:t>phallocentricity</w:t>
      </w:r>
      <w:proofErr w:type="spellEnd"/>
      <w:r w:rsidRPr="0051375F">
        <w:rPr>
          <w:rStyle w:val="StyleUnderline"/>
          <w:rFonts w:asciiTheme="majorHAnsi" w:hAnsiTheme="majorHAnsi" w:cstheme="majorHAnsi"/>
        </w:rPr>
        <w:t xml:space="preserve"> of the symbolic order is required by the demands of an enculturation process that is itself independent of culture</w:t>
      </w:r>
      <w:r w:rsidRPr="0051375F">
        <w:rPr>
          <w:rFonts w:asciiTheme="majorHAnsi" w:hAnsiTheme="majorHAnsi" w:cstheme="majorHAnsi"/>
        </w:rPr>
        <w:t>.18</w:t>
      </w:r>
    </w:p>
    <w:p w14:paraId="61D16F83" w14:textId="77777777" w:rsidR="00980B5B" w:rsidRPr="0051375F" w:rsidRDefault="00980B5B" w:rsidP="00980B5B">
      <w:pPr>
        <w:rPr>
          <w:rFonts w:asciiTheme="majorHAnsi" w:hAnsiTheme="majorHAnsi" w:cstheme="majorHAnsi"/>
        </w:rPr>
      </w:pPr>
      <w:r w:rsidRPr="0051375F">
        <w:rPr>
          <w:rStyle w:val="StyleUnderline"/>
          <w:rFonts w:asciiTheme="majorHAnsi" w:hAnsiTheme="majorHAnsi" w:cstheme="majorHAnsi"/>
        </w:rPr>
        <w:t xml:space="preserve">If one half of Lacanianism’s circular argument is </w:t>
      </w:r>
      <w:r w:rsidRPr="0051375F">
        <w:rPr>
          <w:rStyle w:val="Emphasis"/>
          <w:rFonts w:asciiTheme="majorHAnsi" w:hAnsiTheme="majorHAnsi" w:cstheme="majorHAnsi"/>
        </w:rPr>
        <w:t xml:space="preserve">vitiated by </w:t>
      </w:r>
      <w:proofErr w:type="spellStart"/>
      <w:r w:rsidRPr="0051375F">
        <w:rPr>
          <w:rStyle w:val="Emphasis"/>
          <w:rFonts w:asciiTheme="majorHAnsi" w:hAnsiTheme="majorHAnsi" w:cstheme="majorHAnsi"/>
        </w:rPr>
        <w:t>psychologism</w:t>
      </w:r>
      <w:proofErr w:type="spellEnd"/>
      <w:r w:rsidRPr="0051375F">
        <w:rPr>
          <w:rStyle w:val="StyleUnderline"/>
          <w:rFonts w:asciiTheme="majorHAnsi" w:hAnsiTheme="majorHAnsi" w:cstheme="majorHAnsi"/>
        </w:rPr>
        <w:t>, then the other half is vitiated by</w:t>
      </w:r>
      <w:r w:rsidRPr="0051375F">
        <w:rPr>
          <w:rFonts w:asciiTheme="majorHAnsi" w:hAnsiTheme="majorHAnsi" w:cstheme="majorHAnsi"/>
        </w:rPr>
        <w:t xml:space="preserve"> what I shall call </w:t>
      </w:r>
      <w:proofErr w:type="spellStart"/>
      <w:r w:rsidRPr="0051375F">
        <w:rPr>
          <w:rStyle w:val="Emphasis"/>
          <w:rFonts w:asciiTheme="majorHAnsi" w:hAnsiTheme="majorHAnsi" w:cstheme="majorHAnsi"/>
        </w:rPr>
        <w:t>symbolicism</w:t>
      </w:r>
      <w:proofErr w:type="spellEnd"/>
      <w:r w:rsidRPr="0051375F">
        <w:rPr>
          <w:rFonts w:asciiTheme="majorHAnsi" w:hAnsiTheme="majorHAnsi" w:cstheme="majorHAnsi"/>
        </w:rPr>
        <w:t xml:space="preserve">. By </w:t>
      </w:r>
      <w:proofErr w:type="spellStart"/>
      <w:r w:rsidRPr="0051375F">
        <w:rPr>
          <w:rFonts w:asciiTheme="majorHAnsi" w:hAnsiTheme="majorHAnsi" w:cstheme="majorHAnsi"/>
        </w:rPr>
        <w:t>symbolicism</w:t>
      </w:r>
      <w:proofErr w:type="spellEnd"/>
      <w:r w:rsidRPr="0051375F">
        <w:rPr>
          <w:rFonts w:asciiTheme="majorHAnsi" w:hAnsiTheme="majorHAnsi" w:cstheme="majorHAnsi"/>
        </w:rPr>
        <w:t xml:space="preserve"> I mean, first, </w:t>
      </w:r>
      <w:r w:rsidRPr="002D2779">
        <w:rPr>
          <w:rStyle w:val="StyleUnderline"/>
          <w:rFonts w:asciiTheme="majorHAnsi" w:hAnsiTheme="majorHAnsi" w:cstheme="majorHAnsi"/>
          <w:highlight w:val="green"/>
        </w:rPr>
        <w:t xml:space="preserve">the </w:t>
      </w:r>
      <w:r w:rsidRPr="002D2779">
        <w:rPr>
          <w:rStyle w:val="Emphasis"/>
          <w:rFonts w:asciiTheme="majorHAnsi" w:hAnsiTheme="majorHAnsi" w:cstheme="majorHAnsi"/>
          <w:highlight w:val="green"/>
        </w:rPr>
        <w:t>homogenizing reification</w:t>
      </w:r>
      <w:r w:rsidRPr="002D2779">
        <w:rPr>
          <w:rStyle w:val="StyleUnderline"/>
          <w:rFonts w:asciiTheme="majorHAnsi" w:hAnsiTheme="majorHAnsi" w:cstheme="majorHAnsi"/>
          <w:highlight w:val="green"/>
        </w:rPr>
        <w:t xml:space="preserve"> of diverse</w:t>
      </w:r>
      <w:r w:rsidRPr="0051375F">
        <w:rPr>
          <w:rStyle w:val="StyleUnderline"/>
          <w:rFonts w:asciiTheme="majorHAnsi" w:hAnsiTheme="majorHAnsi" w:cstheme="majorHAnsi"/>
        </w:rPr>
        <w:t xml:space="preserve"> signifying </w:t>
      </w:r>
      <w:r w:rsidRPr="002D2779">
        <w:rPr>
          <w:rStyle w:val="StyleUnderline"/>
          <w:rFonts w:asciiTheme="majorHAnsi" w:hAnsiTheme="majorHAnsi" w:cstheme="majorHAnsi"/>
          <w:highlight w:val="green"/>
        </w:rPr>
        <w:t>practices into a monolithic</w:t>
      </w:r>
      <w:r w:rsidRPr="0051375F">
        <w:rPr>
          <w:rStyle w:val="StyleUnderline"/>
          <w:rFonts w:asciiTheme="majorHAnsi" w:hAnsiTheme="majorHAnsi" w:cstheme="majorHAnsi"/>
        </w:rPr>
        <w:t xml:space="preserve"> and all-pervasive </w:t>
      </w:r>
      <w:r w:rsidRPr="002D2779">
        <w:rPr>
          <w:rStyle w:val="StyleUnderline"/>
          <w:rFonts w:asciiTheme="majorHAnsi" w:hAnsiTheme="majorHAnsi" w:cstheme="majorHAnsi"/>
          <w:highlight w:val="green"/>
        </w:rPr>
        <w:t>“symbolic</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order,”</w:t>
      </w:r>
      <w:r w:rsidRPr="0051375F">
        <w:rPr>
          <w:rStyle w:val="StyleUnderline"/>
          <w:rFonts w:asciiTheme="majorHAnsi" w:hAnsiTheme="majorHAnsi" w:cstheme="majorHAnsi"/>
        </w:rPr>
        <w:t xml:space="preserve"> and</w:t>
      </w:r>
      <w:r w:rsidRPr="0051375F">
        <w:rPr>
          <w:rFonts w:asciiTheme="majorHAnsi" w:hAnsiTheme="majorHAnsi" w:cstheme="majorHAnsi"/>
        </w:rPr>
        <w:t xml:space="preserve"> second, </w:t>
      </w:r>
      <w:r w:rsidRPr="0051375F">
        <w:rPr>
          <w:rStyle w:val="StyleUnderline"/>
          <w:rFonts w:asciiTheme="majorHAnsi" w:hAnsiTheme="majorHAnsi" w:cstheme="majorHAnsi"/>
        </w:rPr>
        <w:t>the endowing of that order with an exclusive and unlimited causal power to fix people’s subjectivities once and for all</w:t>
      </w:r>
      <w:r w:rsidRPr="0051375F">
        <w:rPr>
          <w:rFonts w:asciiTheme="majorHAnsi" w:hAnsiTheme="majorHAnsi" w:cstheme="majorHAnsi"/>
        </w:rPr>
        <w:t xml:space="preserve">. </w:t>
      </w:r>
      <w:proofErr w:type="spellStart"/>
      <w:r w:rsidRPr="0051375F">
        <w:rPr>
          <w:rFonts w:asciiTheme="majorHAnsi" w:hAnsiTheme="majorHAnsi" w:cstheme="majorHAnsi"/>
        </w:rPr>
        <w:t>Symbolicism</w:t>
      </w:r>
      <w:proofErr w:type="spellEnd"/>
      <w:r w:rsidRPr="0051375F">
        <w:rPr>
          <w:rFonts w:asciiTheme="majorHAnsi" w:hAnsiTheme="majorHAnsi" w:cstheme="majorHAnsi"/>
        </w:rPr>
        <w:t xml:space="preserve">, then, is an operation whereby </w:t>
      </w:r>
      <w:r w:rsidRPr="0051375F">
        <w:rPr>
          <w:rStyle w:val="StyleUnderline"/>
          <w:rFonts w:asciiTheme="majorHAnsi" w:hAnsiTheme="majorHAnsi" w:cstheme="majorHAnsi"/>
        </w:rPr>
        <w:t xml:space="preserve">the structuralist abstraction langue </w:t>
      </w:r>
      <w:r w:rsidRPr="002D2779">
        <w:rPr>
          <w:rStyle w:val="StyleUnderline"/>
          <w:rFonts w:asciiTheme="majorHAnsi" w:hAnsiTheme="majorHAnsi" w:cstheme="majorHAnsi"/>
          <w:highlight w:val="green"/>
        </w:rPr>
        <w:t xml:space="preserve">is </w:t>
      </w:r>
      <w:proofErr w:type="spellStart"/>
      <w:r w:rsidRPr="002D2779">
        <w:rPr>
          <w:rStyle w:val="Emphasis"/>
          <w:rFonts w:asciiTheme="majorHAnsi" w:hAnsiTheme="majorHAnsi" w:cstheme="majorHAnsi"/>
          <w:highlight w:val="green"/>
        </w:rPr>
        <w:t>troped</w:t>
      </w:r>
      <w:proofErr w:type="spellEnd"/>
      <w:r w:rsidRPr="002D2779">
        <w:rPr>
          <w:rStyle w:val="Emphasis"/>
          <w:rFonts w:asciiTheme="majorHAnsi" w:hAnsiTheme="majorHAnsi" w:cstheme="majorHAnsi"/>
          <w:highlight w:val="green"/>
        </w:rPr>
        <w:t xml:space="preserve"> into a quasi-divinity</w:t>
      </w:r>
      <w:r w:rsidRPr="0051375F">
        <w:rPr>
          <w:rStyle w:val="StyleUnderline"/>
          <w:rFonts w:asciiTheme="majorHAnsi" w:hAnsiTheme="majorHAnsi" w:cstheme="majorHAnsi"/>
        </w:rPr>
        <w:t>, a normative “symbolic order” whose power to shape identities</w:t>
      </w:r>
      <w:r w:rsidRPr="0051375F">
        <w:rPr>
          <w:rFonts w:asciiTheme="majorHAnsi" w:hAnsiTheme="majorHAnsi" w:cstheme="majorHAnsi"/>
          <w:szCs w:val="16"/>
        </w:rPr>
        <w:t xml:space="preserve"> dwarfs </w:t>
      </w:r>
      <w:r w:rsidRPr="0051375F">
        <w:rPr>
          <w:rStyle w:val="StyleUnderline"/>
          <w:rFonts w:asciiTheme="majorHAnsi" w:hAnsiTheme="majorHAnsi" w:cstheme="majorHAnsi"/>
        </w:rPr>
        <w:t xml:space="preserve">[stunts] to the </w:t>
      </w:r>
      <w:r w:rsidRPr="0051375F">
        <w:rPr>
          <w:rStyle w:val="Emphasis"/>
          <w:rFonts w:asciiTheme="majorHAnsi" w:hAnsiTheme="majorHAnsi" w:cstheme="majorHAnsi"/>
        </w:rPr>
        <w:t>point of extinction</w:t>
      </w:r>
      <w:r w:rsidRPr="0051375F">
        <w:rPr>
          <w:rStyle w:val="StyleUnderline"/>
          <w:rFonts w:asciiTheme="majorHAnsi" w:hAnsiTheme="majorHAnsi" w:cstheme="majorHAnsi"/>
        </w:rPr>
        <w:t xml:space="preserve"> that of mere historical institutions and practices</w:t>
      </w:r>
      <w:r w:rsidRPr="0051375F">
        <w:rPr>
          <w:rFonts w:asciiTheme="majorHAnsi" w:hAnsiTheme="majorHAnsi" w:cstheme="majorHAnsi"/>
        </w:rPr>
        <w:t>.</w:t>
      </w:r>
    </w:p>
    <w:p w14:paraId="3AAFD8D8" w14:textId="77777777" w:rsidR="00980B5B" w:rsidRPr="0051375F" w:rsidRDefault="00980B5B" w:rsidP="00980B5B">
      <w:pPr>
        <w:rPr>
          <w:rFonts w:asciiTheme="majorHAnsi" w:hAnsiTheme="majorHAnsi" w:cstheme="majorHAnsi"/>
        </w:rPr>
      </w:pPr>
      <w:proofErr w:type="gramStart"/>
      <w:r w:rsidRPr="0051375F">
        <w:rPr>
          <w:rFonts w:asciiTheme="majorHAnsi" w:hAnsiTheme="majorHAnsi" w:cstheme="majorHAnsi"/>
        </w:rPr>
        <w:t>Actually, as</w:t>
      </w:r>
      <w:proofErr w:type="gramEnd"/>
      <w:r w:rsidRPr="0051375F">
        <w:rPr>
          <w:rFonts w:asciiTheme="majorHAnsi" w:hAnsiTheme="majorHAnsi" w:cstheme="majorHAnsi"/>
        </w:rPr>
        <w:t xml:space="preserve"> Deborah Cameron has noted, Lacan himself equivocates on the expression “the symbolic order.” '9 Sometimes he uses this expression relatively narrowly to refer to </w:t>
      </w:r>
      <w:proofErr w:type="spellStart"/>
      <w:r w:rsidRPr="0051375F">
        <w:rPr>
          <w:rFonts w:asciiTheme="majorHAnsi" w:hAnsiTheme="majorHAnsi" w:cstheme="majorHAnsi"/>
        </w:rPr>
        <w:t>Saussurean</w:t>
      </w:r>
      <w:proofErr w:type="spellEnd"/>
      <w:r w:rsidRPr="0051375F">
        <w:rPr>
          <w:rFonts w:asciiTheme="majorHAnsi" w:hAnsiTheme="majorHAnsi" w:cstheme="majorHAnsi"/>
        </w:rPr>
        <w:t xml:space="preserve"> langue, the structure of language as a system of signs. In this narrow usage, Lacanianism would be committed to the implausible view that the sign system itself determines individuals’ subjectivities independently of the social context and social practice of its uses. At other times, Lacan uses the expression “ the symbolic order” far more broadly to refer to an amalgam that includes not only linguistic structures, but also cultural traditions and kinship structures, the latter mistakenly equated with social structure in general.20 In this broad usage, Lacanianism would conflate the ahistorical structural abstraction langue with variable historical phenomena like family forms and childrearing practices; cultural representations of love and authority in art, literature, and philosophy; the gender division of labor; forms of political organization and of other institutional sources of power and status. The result would be a conception of </w:t>
      </w:r>
      <w:r w:rsidRPr="0051375F">
        <w:rPr>
          <w:rStyle w:val="StyleUnderline"/>
          <w:rFonts w:asciiTheme="majorHAnsi" w:hAnsiTheme="majorHAnsi" w:cstheme="majorHAnsi"/>
        </w:rPr>
        <w:t>“the symbolic order”</w:t>
      </w:r>
      <w:r w:rsidRPr="0051375F">
        <w:rPr>
          <w:rFonts w:asciiTheme="majorHAnsi" w:hAnsiTheme="majorHAnsi" w:cstheme="majorHAnsi"/>
        </w:rPr>
        <w:t xml:space="preserve"> </w:t>
      </w:r>
      <w:r w:rsidRPr="002D2779">
        <w:rPr>
          <w:rStyle w:val="StyleUnderline"/>
          <w:rFonts w:asciiTheme="majorHAnsi" w:hAnsiTheme="majorHAnsi" w:cstheme="majorHAnsi"/>
          <w:highlight w:val="green"/>
        </w:rPr>
        <w:t xml:space="preserve">that </w:t>
      </w:r>
      <w:r w:rsidRPr="002D2779">
        <w:rPr>
          <w:rStyle w:val="Emphasis"/>
          <w:rFonts w:asciiTheme="majorHAnsi" w:hAnsiTheme="majorHAnsi" w:cstheme="majorHAnsi"/>
          <w:highlight w:val="green"/>
        </w:rPr>
        <w:t>essentializes and homogenizes</w:t>
      </w:r>
      <w:r w:rsidRPr="002D2779">
        <w:rPr>
          <w:rStyle w:val="StyleUnderline"/>
          <w:rFonts w:asciiTheme="majorHAnsi" w:hAnsiTheme="majorHAnsi" w:cstheme="majorHAnsi"/>
          <w:highlight w:val="green"/>
        </w:rPr>
        <w:t xml:space="preserve"> contingent</w:t>
      </w:r>
      <w:r w:rsidRPr="0051375F">
        <w:rPr>
          <w:rStyle w:val="StyleUnderline"/>
          <w:rFonts w:asciiTheme="majorHAnsi" w:hAnsiTheme="majorHAnsi" w:cstheme="majorHAnsi"/>
        </w:rPr>
        <w:t xml:space="preserve"> historical </w:t>
      </w:r>
      <w:r w:rsidRPr="002D2779">
        <w:rPr>
          <w:rStyle w:val="StyleUnderline"/>
          <w:rFonts w:asciiTheme="majorHAnsi" w:hAnsiTheme="majorHAnsi" w:cstheme="majorHAnsi"/>
          <w:highlight w:val="green"/>
        </w:rPr>
        <w:t>practices</w:t>
      </w:r>
      <w:r w:rsidRPr="0051375F">
        <w:rPr>
          <w:rStyle w:val="StyleUnderline"/>
          <w:rFonts w:asciiTheme="majorHAnsi" w:hAnsiTheme="majorHAnsi" w:cstheme="majorHAnsi"/>
        </w:rPr>
        <w:t xml:space="preserve"> and traditions, </w:t>
      </w:r>
      <w:r w:rsidRPr="002D2779">
        <w:rPr>
          <w:rStyle w:val="StyleUnderline"/>
          <w:rFonts w:asciiTheme="majorHAnsi" w:hAnsiTheme="majorHAnsi" w:cstheme="majorHAnsi"/>
          <w:highlight w:val="green"/>
        </w:rPr>
        <w:t xml:space="preserve">erasing </w:t>
      </w:r>
      <w:r w:rsidRPr="0051375F">
        <w:rPr>
          <w:rStyle w:val="StyleUnderline"/>
          <w:rFonts w:asciiTheme="majorHAnsi" w:hAnsiTheme="majorHAnsi" w:cstheme="majorHAnsi"/>
        </w:rPr>
        <w:t xml:space="preserve">tensions, contradictions, and </w:t>
      </w:r>
      <w:r w:rsidRPr="002D2779">
        <w:rPr>
          <w:rStyle w:val="Emphasis"/>
          <w:rFonts w:asciiTheme="majorHAnsi" w:hAnsiTheme="majorHAnsi" w:cstheme="majorHAnsi"/>
          <w:highlight w:val="green"/>
        </w:rPr>
        <w:t>possibilities for change</w:t>
      </w:r>
      <w:r w:rsidRPr="0051375F">
        <w:rPr>
          <w:rFonts w:asciiTheme="majorHAnsi" w:hAnsiTheme="majorHAnsi" w:cstheme="majorHAnsi"/>
        </w:rPr>
        <w:t xml:space="preserve">. </w:t>
      </w:r>
      <w:r w:rsidRPr="0051375F">
        <w:rPr>
          <w:rStyle w:val="StyleUnderline"/>
          <w:rFonts w:asciiTheme="majorHAnsi" w:hAnsiTheme="majorHAnsi" w:cstheme="majorHAnsi"/>
        </w:rPr>
        <w:t>This would be a conception</w:t>
      </w:r>
      <w:r w:rsidRPr="0051375F">
        <w:rPr>
          <w:rFonts w:asciiTheme="majorHAnsi" w:hAnsiTheme="majorHAnsi" w:cstheme="majorHAnsi"/>
        </w:rPr>
        <w:t xml:space="preserve">, moreover, </w:t>
      </w:r>
      <w:r w:rsidRPr="0051375F">
        <w:rPr>
          <w:rStyle w:val="StyleUnderline"/>
          <w:rFonts w:asciiTheme="majorHAnsi" w:hAnsiTheme="majorHAnsi" w:cstheme="majorHAnsi"/>
        </w:rPr>
        <w:t xml:space="preserve">that is </w:t>
      </w:r>
      <w:r w:rsidRPr="0051375F">
        <w:rPr>
          <w:rStyle w:val="Emphasis"/>
          <w:rFonts w:asciiTheme="majorHAnsi" w:hAnsiTheme="majorHAnsi" w:cstheme="majorHAnsi"/>
        </w:rPr>
        <w:t>so broad</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 xml:space="preserve">the claim </w:t>
      </w:r>
      <w:r w:rsidRPr="0051375F">
        <w:rPr>
          <w:rStyle w:val="StyleUnderline"/>
          <w:rFonts w:asciiTheme="majorHAnsi" w:hAnsiTheme="majorHAnsi" w:cstheme="majorHAnsi"/>
        </w:rPr>
        <w:t xml:space="preserve">that it determines the structure of subjectivity </w:t>
      </w:r>
      <w:r w:rsidRPr="002D2779">
        <w:rPr>
          <w:rStyle w:val="StyleUnderline"/>
          <w:rFonts w:asciiTheme="majorHAnsi" w:hAnsiTheme="majorHAnsi" w:cstheme="majorHAnsi"/>
          <w:highlight w:val="green"/>
        </w:rPr>
        <w:t xml:space="preserve">risks </w:t>
      </w:r>
      <w:r w:rsidRPr="002D2779">
        <w:rPr>
          <w:rStyle w:val="Emphasis"/>
          <w:rFonts w:asciiTheme="majorHAnsi" w:hAnsiTheme="majorHAnsi" w:cstheme="majorHAnsi"/>
          <w:highlight w:val="green"/>
        </w:rPr>
        <w:t>collapsing into</w:t>
      </w:r>
      <w:r w:rsidRPr="0051375F">
        <w:rPr>
          <w:rStyle w:val="Emphasis"/>
          <w:rFonts w:asciiTheme="majorHAnsi" w:hAnsiTheme="majorHAnsi" w:cstheme="majorHAnsi"/>
        </w:rPr>
        <w:t xml:space="preserve"> an empty </w:t>
      </w:r>
      <w:r w:rsidRPr="002D2779">
        <w:rPr>
          <w:rStyle w:val="Emphasis"/>
          <w:rFonts w:asciiTheme="majorHAnsi" w:hAnsiTheme="majorHAnsi" w:cstheme="majorHAnsi"/>
          <w:highlight w:val="green"/>
        </w:rPr>
        <w:t>tautology</w:t>
      </w:r>
      <w:r w:rsidRPr="0051375F">
        <w:rPr>
          <w:rFonts w:asciiTheme="majorHAnsi" w:hAnsiTheme="majorHAnsi" w:cstheme="majorHAnsi"/>
        </w:rPr>
        <w:t>.21</w:t>
      </w:r>
    </w:p>
    <w:p w14:paraId="071EB1A9"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The combination of </w:t>
      </w:r>
      <w:proofErr w:type="spellStart"/>
      <w:r w:rsidRPr="0051375F">
        <w:rPr>
          <w:rFonts w:asciiTheme="majorHAnsi" w:hAnsiTheme="majorHAnsi" w:cstheme="majorHAnsi"/>
        </w:rPr>
        <w:t>psychologism</w:t>
      </w:r>
      <w:proofErr w:type="spellEnd"/>
      <w:r w:rsidRPr="0051375F">
        <w:rPr>
          <w:rFonts w:asciiTheme="majorHAnsi" w:hAnsiTheme="majorHAnsi" w:cstheme="majorHAnsi"/>
        </w:rPr>
        <w:t xml:space="preserve"> and </w:t>
      </w:r>
      <w:proofErr w:type="spellStart"/>
      <w:r w:rsidRPr="0051375F">
        <w:rPr>
          <w:rFonts w:asciiTheme="majorHAnsi" w:hAnsiTheme="majorHAnsi" w:cstheme="majorHAnsi"/>
        </w:rPr>
        <w:t>symbolicism</w:t>
      </w:r>
      <w:proofErr w:type="spellEnd"/>
      <w:r w:rsidRPr="0051375F">
        <w:rPr>
          <w:rFonts w:asciiTheme="majorHAnsi" w:hAnsiTheme="majorHAnsi" w:cstheme="majorHAnsi"/>
        </w:rPr>
        <w:t xml:space="preserve"> in </w:t>
      </w:r>
      <w:r w:rsidRPr="0051375F">
        <w:rPr>
          <w:rStyle w:val="StyleUnderline"/>
          <w:rFonts w:asciiTheme="majorHAnsi" w:hAnsiTheme="majorHAnsi" w:cstheme="majorHAnsi"/>
        </w:rPr>
        <w:t>Lacanianism</w:t>
      </w:r>
      <w:r w:rsidRPr="0051375F">
        <w:rPr>
          <w:rFonts w:asciiTheme="majorHAnsi" w:hAnsiTheme="majorHAnsi" w:cstheme="majorHAnsi"/>
        </w:rPr>
        <w:t xml:space="preserve"> results in a conception of discourse that is of limited usefulness for feminist theorizing. To be sure, this conception offers an account of the discursive construction of social identity. However, it </w:t>
      </w:r>
      <w:r w:rsidRPr="0051375F">
        <w:rPr>
          <w:rStyle w:val="StyleUnderline"/>
          <w:rFonts w:asciiTheme="majorHAnsi" w:hAnsiTheme="majorHAnsi" w:cstheme="majorHAnsi"/>
        </w:rPr>
        <w:t>is not an account that can make sense of the complexity and multiplicity of social identities, the ways they are woven from a plurality of discursive strands</w:t>
      </w:r>
      <w:r w:rsidRPr="0051375F">
        <w:rPr>
          <w:rFonts w:asciiTheme="majorHAnsi" w:hAnsiTheme="majorHAnsi" w:cstheme="majorHAnsi"/>
        </w:rPr>
        <w:t xml:space="preserve">. Granted, </w:t>
      </w:r>
      <w:r w:rsidRPr="0051375F">
        <w:rPr>
          <w:rStyle w:val="StyleUnderline"/>
          <w:rFonts w:asciiTheme="majorHAnsi" w:hAnsiTheme="majorHAnsi" w:cstheme="majorHAnsi"/>
        </w:rPr>
        <w:t>Lacanianism</w:t>
      </w:r>
      <w:r w:rsidRPr="0051375F">
        <w:rPr>
          <w:rFonts w:asciiTheme="majorHAnsi" w:hAnsiTheme="majorHAnsi" w:cstheme="majorHAnsi"/>
        </w:rPr>
        <w:t xml:space="preserve"> stresses that the apparent unity and simplicity of ego identity is imaginary, that the subject is irreparably split both by language and drives. But this </w:t>
      </w:r>
      <w:r w:rsidRPr="0051375F">
        <w:rPr>
          <w:rStyle w:val="StyleUnderline"/>
          <w:rFonts w:asciiTheme="majorHAnsi" w:hAnsiTheme="majorHAnsi" w:cstheme="majorHAnsi"/>
        </w:rPr>
        <w:t xml:space="preserve">insistence on fracture </w:t>
      </w:r>
      <w:r w:rsidRPr="0051375F">
        <w:rPr>
          <w:rStyle w:val="Emphasis"/>
          <w:rFonts w:asciiTheme="majorHAnsi" w:hAnsiTheme="majorHAnsi" w:cstheme="majorHAnsi"/>
        </w:rPr>
        <w:t>does not</w:t>
      </w:r>
      <w:r w:rsidRPr="0051375F">
        <w:rPr>
          <w:rStyle w:val="StyleUnderline"/>
          <w:rFonts w:asciiTheme="majorHAnsi" w:hAnsiTheme="majorHAnsi" w:cstheme="majorHAnsi"/>
        </w:rPr>
        <w:t xml:space="preserve"> lead to an appreciation of the diversity of the socio-cultural discursive practices from which identities are woven</w:t>
      </w:r>
      <w:r w:rsidRPr="0051375F">
        <w:rPr>
          <w:rFonts w:asciiTheme="majorHAnsi" w:hAnsiTheme="majorHAnsi" w:cstheme="majorHAnsi"/>
        </w:rPr>
        <w:t xml:space="preserve">. </w:t>
      </w:r>
      <w:r w:rsidRPr="002D2779">
        <w:rPr>
          <w:rStyle w:val="StyleUnderline"/>
          <w:rFonts w:asciiTheme="majorHAnsi" w:hAnsiTheme="majorHAnsi" w:cstheme="majorHAnsi"/>
          <w:highlight w:val="green"/>
        </w:rPr>
        <w:t>It leads</w:t>
      </w:r>
      <w:r w:rsidRPr="0051375F">
        <w:rPr>
          <w:rStyle w:val="StyleUnderline"/>
          <w:rFonts w:asciiTheme="majorHAnsi" w:hAnsiTheme="majorHAnsi" w:cstheme="majorHAnsi"/>
        </w:rPr>
        <w:t xml:space="preserve">, rather, </w:t>
      </w:r>
      <w:r w:rsidRPr="002D2779">
        <w:rPr>
          <w:rStyle w:val="StyleUnderline"/>
          <w:rFonts w:asciiTheme="majorHAnsi" w:hAnsiTheme="majorHAnsi" w:cstheme="majorHAnsi"/>
          <w:highlight w:val="green"/>
        </w:rPr>
        <w:t xml:space="preserve">to a </w:t>
      </w:r>
      <w:r w:rsidRPr="002D2779">
        <w:rPr>
          <w:rStyle w:val="Emphasis"/>
          <w:rFonts w:asciiTheme="majorHAnsi" w:hAnsiTheme="majorHAnsi" w:cstheme="majorHAnsi"/>
          <w:highlight w:val="green"/>
        </w:rPr>
        <w:t>unitary view</w:t>
      </w:r>
      <w:r w:rsidRPr="002D2779">
        <w:rPr>
          <w:rStyle w:val="StyleUnderline"/>
          <w:rFonts w:asciiTheme="majorHAnsi" w:hAnsiTheme="majorHAnsi" w:cstheme="majorHAnsi"/>
          <w:highlight w:val="green"/>
        </w:rPr>
        <w:t xml:space="preserve"> of the human condition as inherently tragic</w:t>
      </w:r>
      <w:r w:rsidRPr="002D2779">
        <w:rPr>
          <w:rFonts w:asciiTheme="majorHAnsi" w:hAnsiTheme="majorHAnsi" w:cstheme="majorHAnsi"/>
          <w:highlight w:val="green"/>
        </w:rPr>
        <w:t>.</w:t>
      </w:r>
      <w:r w:rsidRPr="0051375F">
        <w:rPr>
          <w:rFonts w:asciiTheme="majorHAnsi" w:hAnsiTheme="majorHAnsi" w:cstheme="majorHAnsi"/>
        </w:rPr>
        <w:t xml:space="preserve"> In fact, </w:t>
      </w:r>
      <w:r w:rsidRPr="0051375F">
        <w:rPr>
          <w:rStyle w:val="StyleUnderline"/>
          <w:rFonts w:asciiTheme="majorHAnsi" w:hAnsiTheme="majorHAnsi" w:cstheme="majorHAnsi"/>
        </w:rPr>
        <w:t>Lacanianism differentiates identities only in binary terms, along the single axis of having or lacking the phallus</w:t>
      </w:r>
      <w:r w:rsidRPr="0051375F">
        <w:rPr>
          <w:rFonts w:asciiTheme="majorHAnsi" w:hAnsiTheme="majorHAnsi" w:cstheme="majorHAnsi"/>
        </w:rPr>
        <w:t xml:space="preserve">. As Luce </w:t>
      </w:r>
      <w:proofErr w:type="spellStart"/>
      <w:r w:rsidRPr="0051375F">
        <w:rPr>
          <w:rFonts w:asciiTheme="majorHAnsi" w:hAnsiTheme="majorHAnsi" w:cstheme="majorHAnsi"/>
        </w:rPr>
        <w:t>Irigaray</w:t>
      </w:r>
      <w:proofErr w:type="spellEnd"/>
      <w:r w:rsidRPr="0051375F">
        <w:rPr>
          <w:rFonts w:asciiTheme="majorHAnsi" w:hAnsiTheme="majorHAnsi" w:cstheme="majorHAnsi"/>
        </w:rPr>
        <w:t xml:space="preserve"> has shown, </w:t>
      </w:r>
      <w:r w:rsidRPr="0051375F">
        <w:rPr>
          <w:rStyle w:val="StyleUnderline"/>
          <w:rFonts w:asciiTheme="majorHAnsi" w:hAnsiTheme="majorHAnsi" w:cstheme="majorHAnsi"/>
        </w:rPr>
        <w:t>this phallic conception of sexual difference is not an adequate basis for understanding femininity</w:t>
      </w:r>
      <w:r w:rsidRPr="0051375F">
        <w:rPr>
          <w:rFonts w:asciiTheme="majorHAnsi" w:hAnsiTheme="majorHAnsi" w:cstheme="majorHAnsi"/>
        </w:rPr>
        <w:t xml:space="preserve">22— </w:t>
      </w:r>
      <w:r w:rsidRPr="0051375F">
        <w:rPr>
          <w:rStyle w:val="StyleUnderline"/>
          <w:rFonts w:asciiTheme="majorHAnsi" w:hAnsiTheme="majorHAnsi" w:cstheme="majorHAnsi"/>
        </w:rPr>
        <w:t>nor</w:t>
      </w:r>
      <w:r w:rsidRPr="0051375F">
        <w:rPr>
          <w:rFonts w:asciiTheme="majorHAnsi" w:hAnsiTheme="majorHAnsi" w:cstheme="majorHAnsi"/>
        </w:rPr>
        <w:t xml:space="preserve">, I would add, </w:t>
      </w:r>
      <w:r w:rsidRPr="0051375F">
        <w:rPr>
          <w:rStyle w:val="StyleUnderline"/>
          <w:rFonts w:asciiTheme="majorHAnsi" w:hAnsiTheme="majorHAnsi" w:cstheme="majorHAnsi"/>
        </w:rPr>
        <w:t>masculinity</w:t>
      </w:r>
      <w:r w:rsidRPr="0051375F">
        <w:rPr>
          <w:rFonts w:asciiTheme="majorHAnsi" w:hAnsiTheme="majorHAnsi" w:cstheme="majorHAnsi"/>
        </w:rPr>
        <w:t xml:space="preserve">. Still less, then, </w:t>
      </w:r>
      <w:r w:rsidRPr="0051375F">
        <w:rPr>
          <w:rFonts w:asciiTheme="majorHAnsi" w:hAnsiTheme="majorHAnsi" w:cstheme="majorHAnsi"/>
        </w:rPr>
        <w:lastRenderedPageBreak/>
        <w:t xml:space="preserve">is it able to shed light on other dimensions of social identities, including ethnicity, color, and social class. </w:t>
      </w:r>
      <w:r w:rsidRPr="0051375F">
        <w:rPr>
          <w:rStyle w:val="StyleUnderline"/>
          <w:rFonts w:asciiTheme="majorHAnsi" w:hAnsiTheme="majorHAnsi" w:cstheme="majorHAnsi"/>
        </w:rPr>
        <w:t>Nor could the theory be emended to incorporate these manifestly historical phenomena, given its postulation of an ahistorical, tension-free “symbolic order” equated with kinship</w:t>
      </w:r>
      <w:r w:rsidRPr="0051375F">
        <w:rPr>
          <w:rFonts w:asciiTheme="majorHAnsi" w:hAnsiTheme="majorHAnsi" w:cstheme="majorHAnsi"/>
        </w:rPr>
        <w:t>.23</w:t>
      </w:r>
    </w:p>
    <w:p w14:paraId="3F92560B"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Moreover, </w:t>
      </w:r>
      <w:r w:rsidRPr="002D2779">
        <w:rPr>
          <w:rStyle w:val="StyleUnderline"/>
          <w:rFonts w:asciiTheme="majorHAnsi" w:hAnsiTheme="majorHAnsi" w:cstheme="majorHAnsi"/>
          <w:highlight w:val="green"/>
        </w:rPr>
        <w:t>Lacanianism’s account</w:t>
      </w:r>
      <w:r w:rsidRPr="0051375F">
        <w:rPr>
          <w:rStyle w:val="StyleUnderline"/>
          <w:rFonts w:asciiTheme="majorHAnsi" w:hAnsiTheme="majorHAnsi" w:cstheme="majorHAnsi"/>
        </w:rPr>
        <w:t xml:space="preserve"> of identity construction </w:t>
      </w:r>
      <w:r w:rsidRPr="002D2779">
        <w:rPr>
          <w:rStyle w:val="StyleUnderline"/>
          <w:rFonts w:asciiTheme="majorHAnsi" w:hAnsiTheme="majorHAnsi" w:cstheme="majorHAnsi"/>
          <w:highlight w:val="green"/>
        </w:rPr>
        <w:t xml:space="preserve">cannot account for </w:t>
      </w:r>
      <w:r w:rsidRPr="002D2779">
        <w:rPr>
          <w:rStyle w:val="Emphasis"/>
          <w:rFonts w:asciiTheme="majorHAnsi" w:hAnsiTheme="majorHAnsi" w:cstheme="majorHAnsi"/>
          <w:highlight w:val="green"/>
        </w:rPr>
        <w:t>identity shifts over time</w:t>
      </w:r>
      <w:r w:rsidRPr="0051375F">
        <w:rPr>
          <w:rFonts w:asciiTheme="majorHAnsi" w:hAnsiTheme="majorHAnsi" w:cstheme="majorHAnsi"/>
        </w:rPr>
        <w:t xml:space="preserve">. </w:t>
      </w:r>
      <w:r w:rsidRPr="0051375F">
        <w:rPr>
          <w:rStyle w:val="StyleUnderline"/>
          <w:rFonts w:asciiTheme="majorHAnsi" w:hAnsiTheme="majorHAnsi" w:cstheme="majorHAnsi"/>
        </w:rPr>
        <w:t>It is committed to the general psychoanalytic proposition that</w:t>
      </w:r>
      <w:r w:rsidRPr="0051375F">
        <w:rPr>
          <w:rFonts w:asciiTheme="majorHAnsi" w:hAnsiTheme="majorHAnsi" w:cstheme="majorHAnsi"/>
        </w:rPr>
        <w:t xml:space="preserve"> gender identity (the only kind of </w:t>
      </w:r>
      <w:r w:rsidRPr="0051375F">
        <w:rPr>
          <w:rStyle w:val="StyleUnderline"/>
          <w:rFonts w:asciiTheme="majorHAnsi" w:hAnsiTheme="majorHAnsi" w:cstheme="majorHAnsi"/>
        </w:rPr>
        <w:t>identity</w:t>
      </w:r>
      <w:r w:rsidRPr="0051375F">
        <w:rPr>
          <w:rFonts w:asciiTheme="majorHAnsi" w:hAnsiTheme="majorHAnsi" w:cstheme="majorHAnsi"/>
        </w:rPr>
        <w:t xml:space="preserve"> it considers) </w:t>
      </w:r>
      <w:r w:rsidRPr="0051375F">
        <w:rPr>
          <w:rStyle w:val="StyleUnderline"/>
          <w:rFonts w:asciiTheme="majorHAnsi" w:hAnsiTheme="majorHAnsi" w:cstheme="majorHAnsi"/>
        </w:rPr>
        <w:t>is basically fixed once and for all</w:t>
      </w:r>
      <w:r w:rsidRPr="0051375F">
        <w:rPr>
          <w:rFonts w:asciiTheme="majorHAnsi" w:hAnsiTheme="majorHAnsi" w:cstheme="majorHAnsi"/>
        </w:rPr>
        <w:t xml:space="preserve"> with the resolution of the Oedipus complex. Lacanianism equates this resolution with the child’s entry into a fixed, monolithic, and all-powerful symbolic order. Thus, </w:t>
      </w:r>
      <w:r w:rsidRPr="0051375F">
        <w:rPr>
          <w:rStyle w:val="StyleUnderline"/>
          <w:rFonts w:asciiTheme="majorHAnsi" w:hAnsiTheme="majorHAnsi" w:cstheme="majorHAnsi"/>
        </w:rPr>
        <w:t xml:space="preserve">it </w:t>
      </w:r>
      <w:proofErr w:type="gramStart"/>
      <w:r w:rsidRPr="0051375F">
        <w:rPr>
          <w:rStyle w:val="StyleUnderline"/>
          <w:rFonts w:asciiTheme="majorHAnsi" w:hAnsiTheme="majorHAnsi" w:cstheme="majorHAnsi"/>
        </w:rPr>
        <w:t>actually increases</w:t>
      </w:r>
      <w:proofErr w:type="gramEnd"/>
      <w:r w:rsidRPr="0051375F">
        <w:rPr>
          <w:rStyle w:val="StyleUnderline"/>
          <w:rFonts w:asciiTheme="majorHAnsi" w:hAnsiTheme="majorHAnsi" w:cstheme="majorHAnsi"/>
        </w:rPr>
        <w:t xml:space="preserve"> the degree of identity fixity found in classical Freudian theory</w:t>
      </w:r>
      <w:r w:rsidRPr="0051375F">
        <w:rPr>
          <w:rFonts w:asciiTheme="majorHAnsi" w:hAnsiTheme="majorHAnsi" w:cstheme="majorHAnsi"/>
        </w:rPr>
        <w:t xml:space="preserve">. It is true, as Jacqueline Rose points out, that the theory stresses that gender identity is always precarious, that its apparent unity and stability are always threatened by repressed libidinal drives.24 But this </w:t>
      </w:r>
      <w:r w:rsidRPr="0051375F">
        <w:rPr>
          <w:rStyle w:val="StyleUnderline"/>
          <w:rFonts w:asciiTheme="majorHAnsi" w:hAnsiTheme="majorHAnsi" w:cstheme="majorHAnsi"/>
        </w:rPr>
        <w:t xml:space="preserve">emphasis on </w:t>
      </w:r>
      <w:r w:rsidRPr="002D2779">
        <w:rPr>
          <w:rStyle w:val="StyleUnderline"/>
          <w:rFonts w:asciiTheme="majorHAnsi" w:hAnsiTheme="majorHAnsi" w:cstheme="majorHAnsi"/>
          <w:highlight w:val="green"/>
        </w:rPr>
        <w:t xml:space="preserve">precariousness </w:t>
      </w:r>
      <w:r w:rsidRPr="002D2779">
        <w:rPr>
          <w:rStyle w:val="Emphasis"/>
          <w:rFonts w:asciiTheme="majorHAnsi" w:hAnsiTheme="majorHAnsi" w:cstheme="majorHAnsi"/>
          <w:highlight w:val="green"/>
        </w:rPr>
        <w:t>is not</w:t>
      </w:r>
      <w:r w:rsidRPr="002D2779">
        <w:rPr>
          <w:rStyle w:val="StyleUnderline"/>
          <w:rFonts w:asciiTheme="majorHAnsi" w:hAnsiTheme="majorHAnsi" w:cstheme="majorHAnsi"/>
          <w:highlight w:val="green"/>
        </w:rPr>
        <w:t xml:space="preserve"> an opening onto genuine historical thinking</w:t>
      </w:r>
      <w:r w:rsidRPr="0051375F">
        <w:rPr>
          <w:rStyle w:val="StyleUnderline"/>
          <w:rFonts w:asciiTheme="majorHAnsi" w:hAnsiTheme="majorHAnsi" w:cstheme="majorHAnsi"/>
        </w:rPr>
        <w:t xml:space="preserve"> about shifts in </w:t>
      </w:r>
      <w:proofErr w:type="gramStart"/>
      <w:r w:rsidRPr="0051375F">
        <w:rPr>
          <w:rStyle w:val="StyleUnderline"/>
          <w:rFonts w:asciiTheme="majorHAnsi" w:hAnsiTheme="majorHAnsi" w:cstheme="majorHAnsi"/>
        </w:rPr>
        <w:t>peoples</w:t>
      </w:r>
      <w:proofErr w:type="gramEnd"/>
      <w:r w:rsidRPr="0051375F">
        <w:rPr>
          <w:rStyle w:val="StyleUnderline"/>
          <w:rFonts w:asciiTheme="majorHAnsi" w:hAnsiTheme="majorHAnsi" w:cstheme="majorHAnsi"/>
        </w:rPr>
        <w:t xml:space="preserve"> social identities</w:t>
      </w:r>
      <w:r w:rsidRPr="0051375F">
        <w:rPr>
          <w:rFonts w:asciiTheme="majorHAnsi" w:hAnsiTheme="majorHAnsi" w:cstheme="majorHAnsi"/>
        </w:rPr>
        <w:t xml:space="preserve">. </w:t>
      </w:r>
      <w:r w:rsidRPr="002D2779">
        <w:rPr>
          <w:rStyle w:val="Emphasis"/>
          <w:rFonts w:asciiTheme="majorHAnsi" w:hAnsiTheme="majorHAnsi" w:cstheme="majorHAnsi"/>
          <w:highlight w:val="green"/>
        </w:rPr>
        <w:t>On the contrary</w:t>
      </w:r>
      <w:r w:rsidRPr="002D2779">
        <w:rPr>
          <w:rStyle w:val="StyleUnderline"/>
          <w:rFonts w:asciiTheme="majorHAnsi" w:hAnsiTheme="majorHAnsi" w:cstheme="majorHAnsi"/>
          <w:highlight w:val="green"/>
        </w:rPr>
        <w:t xml:space="preserve">, it </w:t>
      </w:r>
      <w:r w:rsidRPr="0051375F">
        <w:rPr>
          <w:rStyle w:val="StyleUnderline"/>
          <w:rFonts w:asciiTheme="majorHAnsi" w:hAnsiTheme="majorHAnsi" w:cstheme="majorHAnsi"/>
        </w:rPr>
        <w:t xml:space="preserve">is an </w:t>
      </w:r>
      <w:r w:rsidRPr="002D2779">
        <w:rPr>
          <w:rStyle w:val="StyleUnderline"/>
          <w:rFonts w:asciiTheme="majorHAnsi" w:hAnsiTheme="majorHAnsi" w:cstheme="majorHAnsi"/>
          <w:highlight w:val="green"/>
        </w:rPr>
        <w:t>insist</w:t>
      </w:r>
      <w:r w:rsidRPr="0051375F">
        <w:rPr>
          <w:rStyle w:val="StyleUnderline"/>
          <w:rFonts w:asciiTheme="majorHAnsi" w:hAnsiTheme="majorHAnsi" w:cstheme="majorHAnsi"/>
        </w:rPr>
        <w:t>ence</w:t>
      </w:r>
      <w:r w:rsidRPr="002D2779">
        <w:rPr>
          <w:rStyle w:val="StyleUnderline"/>
          <w:rFonts w:asciiTheme="majorHAnsi" w:hAnsiTheme="majorHAnsi" w:cstheme="majorHAnsi"/>
          <w:highlight w:val="green"/>
        </w:rPr>
        <w:t xml:space="preserve"> on a permanent, </w:t>
      </w:r>
      <w:r w:rsidRPr="002D2779">
        <w:rPr>
          <w:rStyle w:val="Emphasis"/>
          <w:rFonts w:asciiTheme="majorHAnsi" w:hAnsiTheme="majorHAnsi" w:cstheme="majorHAnsi"/>
          <w:highlight w:val="green"/>
        </w:rPr>
        <w:t>ahistorical</w:t>
      </w:r>
      <w:r w:rsidRPr="002D2779">
        <w:rPr>
          <w:rStyle w:val="StyleUnderline"/>
          <w:rFonts w:asciiTheme="majorHAnsi" w:hAnsiTheme="majorHAnsi" w:cstheme="majorHAnsi"/>
          <w:highlight w:val="green"/>
        </w:rPr>
        <w:t xml:space="preserve"> condition, </w:t>
      </w:r>
      <w:r w:rsidRPr="0051375F">
        <w:rPr>
          <w:rStyle w:val="StyleUnderline"/>
          <w:rFonts w:asciiTheme="majorHAnsi" w:hAnsiTheme="majorHAnsi" w:cstheme="majorHAnsi"/>
        </w:rPr>
        <w:t xml:space="preserve">since </w:t>
      </w:r>
      <w:r w:rsidRPr="002D2779">
        <w:rPr>
          <w:rStyle w:val="StyleUnderline"/>
          <w:rFonts w:asciiTheme="majorHAnsi" w:hAnsiTheme="majorHAnsi" w:cstheme="majorHAnsi"/>
          <w:highlight w:val="green"/>
        </w:rPr>
        <w:t>for Lacanianism the only</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alternative to fixed gender identity is </w:t>
      </w:r>
      <w:r w:rsidRPr="002D2779">
        <w:rPr>
          <w:rStyle w:val="Emphasis"/>
          <w:rFonts w:asciiTheme="majorHAnsi" w:hAnsiTheme="majorHAnsi" w:cstheme="majorHAnsi"/>
          <w:highlight w:val="green"/>
        </w:rPr>
        <w:t>psychosis</w:t>
      </w:r>
      <w:r w:rsidRPr="0051375F">
        <w:rPr>
          <w:rFonts w:asciiTheme="majorHAnsi" w:hAnsiTheme="majorHAnsi" w:cstheme="majorHAnsi"/>
        </w:rPr>
        <w:t>.</w:t>
      </w:r>
    </w:p>
    <w:p w14:paraId="6BFBBFEE"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If </w:t>
      </w:r>
      <w:r w:rsidRPr="0051375F">
        <w:rPr>
          <w:rStyle w:val="StyleUnderline"/>
          <w:rFonts w:asciiTheme="majorHAnsi" w:hAnsiTheme="majorHAnsi" w:cstheme="majorHAnsi"/>
        </w:rPr>
        <w:t>Lacanianism</w:t>
      </w:r>
      <w:r w:rsidRPr="0051375F">
        <w:rPr>
          <w:rFonts w:asciiTheme="majorHAnsi" w:hAnsiTheme="majorHAnsi" w:cstheme="majorHAnsi"/>
        </w:rPr>
        <w:t xml:space="preserve"> cannot provide an account of social identity that is useful for feminist theorizing, then it </w:t>
      </w:r>
      <w:r w:rsidRPr="0051375F">
        <w:rPr>
          <w:rStyle w:val="StyleUnderline"/>
          <w:rFonts w:asciiTheme="majorHAnsi" w:hAnsiTheme="majorHAnsi" w:cstheme="majorHAnsi"/>
        </w:rPr>
        <w:t>is unlikely to help us understand the formation of social groups</w:t>
      </w:r>
      <w:r w:rsidRPr="0051375F">
        <w:rPr>
          <w:rFonts w:asciiTheme="majorHAnsi" w:hAnsiTheme="majorHAnsi" w:cstheme="majorHAnsi"/>
        </w:rPr>
        <w:t xml:space="preserve">. </w:t>
      </w:r>
      <w:r w:rsidRPr="0051375F">
        <w:rPr>
          <w:rStyle w:val="StyleUnderline"/>
          <w:rFonts w:asciiTheme="majorHAnsi" w:hAnsiTheme="majorHAnsi" w:cstheme="majorHAnsi"/>
        </w:rPr>
        <w:t>For Lacanianism, affiliation falls under the rubric of the imaginary</w:t>
      </w:r>
      <w:r w:rsidRPr="0051375F">
        <w:rPr>
          <w:rFonts w:asciiTheme="majorHAnsi" w:hAnsiTheme="majorHAnsi" w:cstheme="majorHAnsi"/>
        </w:rPr>
        <w:t xml:space="preserve">. </w:t>
      </w:r>
      <w:r w:rsidRPr="0051375F">
        <w:rPr>
          <w:rStyle w:val="StyleUnderline"/>
          <w:rFonts w:asciiTheme="majorHAnsi" w:hAnsiTheme="majorHAnsi" w:cstheme="majorHAnsi"/>
        </w:rPr>
        <w:t>To affiliate with others, to align oneself with others in a social movement, would be to fall prey to the illusions of the imaginary ego</w:t>
      </w:r>
      <w:r w:rsidRPr="0051375F">
        <w:rPr>
          <w:rFonts w:asciiTheme="majorHAnsi" w:hAnsiTheme="majorHAnsi" w:cstheme="majorHAnsi"/>
        </w:rPr>
        <w:t xml:space="preserve">. </w:t>
      </w:r>
      <w:r w:rsidRPr="0051375F">
        <w:rPr>
          <w:rStyle w:val="StyleUnderline"/>
          <w:rFonts w:asciiTheme="majorHAnsi" w:hAnsiTheme="majorHAnsi" w:cstheme="majorHAnsi"/>
        </w:rPr>
        <w:t>It would be to deny loss and lack, to seek an impossible unification and fulfillment</w:t>
      </w:r>
      <w:r w:rsidRPr="0051375F">
        <w:rPr>
          <w:rFonts w:asciiTheme="majorHAnsi" w:hAnsiTheme="majorHAnsi" w:cstheme="majorHAnsi"/>
        </w:rPr>
        <w:t xml:space="preserve">. Thus, </w:t>
      </w:r>
      <w:r w:rsidRPr="0051375F">
        <w:rPr>
          <w:rStyle w:val="StyleUnderline"/>
          <w:rFonts w:asciiTheme="majorHAnsi" w:hAnsiTheme="majorHAnsi" w:cstheme="majorHAnsi"/>
        </w:rPr>
        <w:t xml:space="preserve">from the perspective of Lacanianism, </w:t>
      </w:r>
      <w:r w:rsidRPr="0051375F">
        <w:rPr>
          <w:rStyle w:val="Emphasis"/>
          <w:rFonts w:asciiTheme="majorHAnsi" w:hAnsiTheme="majorHAnsi" w:cstheme="majorHAnsi"/>
        </w:rPr>
        <w:t>collective movements</w:t>
      </w:r>
      <w:r w:rsidRPr="0051375F">
        <w:rPr>
          <w:rStyle w:val="StyleUnderline"/>
          <w:rFonts w:asciiTheme="majorHAnsi" w:hAnsiTheme="majorHAnsi" w:cstheme="majorHAnsi"/>
        </w:rPr>
        <w:t xml:space="preserve"> would </w:t>
      </w:r>
      <w:proofErr w:type="gramStart"/>
      <w:r w:rsidRPr="0051375F">
        <w:rPr>
          <w:rStyle w:val="StyleUnderline"/>
          <w:rFonts w:asciiTheme="majorHAnsi" w:hAnsiTheme="majorHAnsi" w:cstheme="majorHAnsi"/>
        </w:rPr>
        <w:t>by definition be</w:t>
      </w:r>
      <w:proofErr w:type="gramEnd"/>
      <w:r w:rsidRPr="0051375F">
        <w:rPr>
          <w:rStyle w:val="StyleUnderline"/>
          <w:rFonts w:asciiTheme="majorHAnsi" w:hAnsiTheme="majorHAnsi" w:cstheme="majorHAnsi"/>
        </w:rPr>
        <w:t xml:space="preserve"> vehicles of delusion; they could not even in principle be emancipatory</w:t>
      </w:r>
      <w:r w:rsidRPr="0051375F">
        <w:rPr>
          <w:rFonts w:asciiTheme="majorHAnsi" w:hAnsiTheme="majorHAnsi" w:cstheme="majorHAnsi"/>
        </w:rPr>
        <w:t>.25</w:t>
      </w:r>
    </w:p>
    <w:p w14:paraId="33FF08CB" w14:textId="77777777" w:rsidR="00980B5B" w:rsidRPr="0051375F" w:rsidRDefault="00980B5B" w:rsidP="00980B5B">
      <w:pPr>
        <w:rPr>
          <w:rFonts w:asciiTheme="majorHAnsi" w:hAnsiTheme="majorHAnsi" w:cstheme="majorHAnsi"/>
        </w:rPr>
      </w:pPr>
      <w:r w:rsidRPr="0051375F">
        <w:rPr>
          <w:rFonts w:asciiTheme="majorHAnsi" w:hAnsiTheme="majorHAnsi" w:cstheme="majorHAnsi"/>
        </w:rPr>
        <w:t xml:space="preserve">Moreover, </w:t>
      </w:r>
      <w:r w:rsidRPr="0051375F">
        <w:rPr>
          <w:rStyle w:val="StyleUnderline"/>
          <w:rFonts w:asciiTheme="majorHAnsi" w:hAnsiTheme="majorHAnsi" w:cstheme="majorHAnsi"/>
        </w:rPr>
        <w:t>insofar as group formation depends on linguistic innovation, it is untheorizable from the perspective of Lacanianism</w:t>
      </w:r>
      <w:r w:rsidRPr="0051375F">
        <w:rPr>
          <w:rFonts w:asciiTheme="majorHAnsi" w:hAnsiTheme="majorHAnsi" w:cstheme="majorHAnsi"/>
        </w:rPr>
        <w:t xml:space="preserve">. </w:t>
      </w:r>
      <w:r w:rsidRPr="0051375F">
        <w:rPr>
          <w:rStyle w:val="StyleUnderline"/>
          <w:rFonts w:asciiTheme="majorHAnsi" w:hAnsiTheme="majorHAnsi" w:cstheme="majorHAnsi"/>
        </w:rPr>
        <w:t>Because Lacanianism posits a fixed, monolithic symbolic system and a speaker who is wholly subjected to it, it is inconceivable that there could ever be any linguistic innovation</w:t>
      </w:r>
      <w:r w:rsidRPr="0051375F">
        <w:rPr>
          <w:rFonts w:asciiTheme="majorHAnsi" w:hAnsiTheme="majorHAnsi" w:cstheme="majorHAnsi"/>
        </w:rPr>
        <w:t xml:space="preserve">. </w:t>
      </w:r>
      <w:r w:rsidRPr="0051375F">
        <w:rPr>
          <w:rStyle w:val="StyleUnderline"/>
          <w:rFonts w:asciiTheme="majorHAnsi" w:hAnsiTheme="majorHAnsi" w:cstheme="majorHAnsi"/>
        </w:rPr>
        <w:t>Speaking subjects could only ever reproduce the existing symbolic order; they could not possibly alter it</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From this perspective, the question of cultural hegemony is </w:t>
      </w:r>
      <w:r w:rsidRPr="0051375F">
        <w:rPr>
          <w:rStyle w:val="Emphasis"/>
          <w:rFonts w:asciiTheme="majorHAnsi" w:hAnsiTheme="majorHAnsi" w:cstheme="majorHAnsi"/>
        </w:rPr>
        <w:t>blocked from view</w:t>
      </w:r>
      <w:r w:rsidRPr="0051375F">
        <w:rPr>
          <w:rFonts w:asciiTheme="majorHAnsi" w:hAnsiTheme="majorHAnsi" w:cstheme="majorHAnsi"/>
        </w:rPr>
        <w:t xml:space="preserve">. </w:t>
      </w:r>
      <w:r w:rsidRPr="002D2779">
        <w:rPr>
          <w:rStyle w:val="StyleUnderline"/>
          <w:rFonts w:asciiTheme="majorHAnsi" w:hAnsiTheme="majorHAnsi" w:cstheme="majorHAnsi"/>
          <w:highlight w:val="green"/>
        </w:rPr>
        <w:t xml:space="preserve">There can be </w:t>
      </w:r>
      <w:r w:rsidRPr="002D2779">
        <w:rPr>
          <w:rStyle w:val="Emphasis"/>
          <w:rFonts w:asciiTheme="majorHAnsi" w:hAnsiTheme="majorHAnsi" w:cstheme="majorHAnsi"/>
          <w:highlight w:val="green"/>
        </w:rPr>
        <w:t>no question</w:t>
      </w:r>
      <w:r w:rsidRPr="002D2779">
        <w:rPr>
          <w:rStyle w:val="StyleUnderline"/>
          <w:rFonts w:asciiTheme="majorHAnsi" w:hAnsiTheme="majorHAnsi" w:cstheme="majorHAnsi"/>
          <w:highlight w:val="green"/>
        </w:rPr>
        <w:t xml:space="preserve"> as to how the</w:t>
      </w:r>
      <w:r w:rsidRPr="0051375F">
        <w:rPr>
          <w:rStyle w:val="StyleUnderline"/>
          <w:rFonts w:asciiTheme="majorHAnsi" w:hAnsiTheme="majorHAnsi" w:cstheme="majorHAnsi"/>
        </w:rPr>
        <w:t xml:space="preserve"> cultural </w:t>
      </w:r>
      <w:r w:rsidRPr="002D2779">
        <w:rPr>
          <w:rStyle w:val="StyleUnderline"/>
          <w:rFonts w:asciiTheme="majorHAnsi" w:hAnsiTheme="majorHAnsi" w:cstheme="majorHAnsi"/>
          <w:highlight w:val="green"/>
        </w:rPr>
        <w:t>authority of dominant groups</w:t>
      </w:r>
      <w:r w:rsidRPr="0051375F">
        <w:rPr>
          <w:rStyle w:val="StyleUnderline"/>
          <w:rFonts w:asciiTheme="majorHAnsi" w:hAnsiTheme="majorHAnsi" w:cstheme="majorHAnsi"/>
        </w:rPr>
        <w:t xml:space="preserve"> in society </w:t>
      </w:r>
      <w:r w:rsidRPr="002D2779">
        <w:rPr>
          <w:rStyle w:val="StyleUnderline"/>
          <w:rFonts w:asciiTheme="majorHAnsi" w:hAnsiTheme="majorHAnsi" w:cstheme="majorHAnsi"/>
          <w:highlight w:val="green"/>
        </w:rPr>
        <w:t>is established and contested</w:t>
      </w:r>
      <w:r w:rsidRPr="0051375F">
        <w:rPr>
          <w:rStyle w:val="StyleUnderline"/>
          <w:rFonts w:asciiTheme="majorHAnsi" w:hAnsiTheme="majorHAnsi" w:cstheme="majorHAnsi"/>
        </w:rPr>
        <w:t>, no question of unequal negotiations between different social groups occupying different discursive positions</w:t>
      </w:r>
      <w:r w:rsidRPr="0051375F">
        <w:rPr>
          <w:rFonts w:asciiTheme="majorHAnsi" w:hAnsiTheme="majorHAnsi" w:cstheme="majorHAnsi"/>
        </w:rPr>
        <w:t xml:space="preserve">. </w:t>
      </w:r>
      <w:r w:rsidRPr="0051375F">
        <w:rPr>
          <w:rStyle w:val="StyleUnderline"/>
          <w:rFonts w:asciiTheme="majorHAnsi" w:hAnsiTheme="majorHAnsi" w:cstheme="majorHAnsi"/>
        </w:rPr>
        <w:t>For Lacanianism</w:t>
      </w:r>
      <w:r w:rsidRPr="0051375F">
        <w:rPr>
          <w:rFonts w:asciiTheme="majorHAnsi" w:hAnsiTheme="majorHAnsi" w:cstheme="majorHAnsi"/>
        </w:rPr>
        <w:t xml:space="preserve">, on the contrary, </w:t>
      </w:r>
      <w:r w:rsidRPr="002D2779">
        <w:rPr>
          <w:rStyle w:val="StyleUnderline"/>
          <w:rFonts w:asciiTheme="majorHAnsi" w:hAnsiTheme="majorHAnsi" w:cstheme="majorHAnsi"/>
          <w:highlight w:val="green"/>
        </w:rPr>
        <w:t>there is simply</w:t>
      </w:r>
      <w:r w:rsidRPr="0051375F">
        <w:rPr>
          <w:rFonts w:asciiTheme="majorHAnsi" w:hAnsiTheme="majorHAnsi" w:cstheme="majorHAnsi"/>
        </w:rPr>
        <w:t xml:space="preserve"> </w:t>
      </w:r>
      <w:proofErr w:type="gramStart"/>
      <w:r w:rsidRPr="0051375F">
        <w:rPr>
          <w:rFonts w:asciiTheme="majorHAnsi" w:hAnsiTheme="majorHAnsi" w:cstheme="majorHAnsi"/>
        </w:rPr>
        <w:t>“ f</w:t>
      </w:r>
      <w:proofErr w:type="gramEnd"/>
      <w:r w:rsidRPr="0051375F">
        <w:rPr>
          <w:rFonts w:asciiTheme="majorHAnsi" w:hAnsiTheme="majorHAnsi" w:cstheme="majorHAnsi"/>
        </w:rPr>
        <w:t>/</w:t>
      </w:r>
      <w:proofErr w:type="spellStart"/>
      <w:r w:rsidRPr="0051375F">
        <w:rPr>
          <w:rFonts w:asciiTheme="majorHAnsi" w:hAnsiTheme="majorHAnsi" w:cstheme="majorHAnsi"/>
        </w:rPr>
        <w:t>ie</w:t>
      </w:r>
      <w:proofErr w:type="spellEnd"/>
      <w:r w:rsidRPr="0051375F">
        <w:rPr>
          <w:rFonts w:asciiTheme="majorHAnsi" w:hAnsiTheme="majorHAnsi" w:cstheme="majorHAnsi"/>
        </w:rPr>
        <w:t xml:space="preserve"> symbolic order,” </w:t>
      </w:r>
      <w:r w:rsidRPr="002D2779">
        <w:rPr>
          <w:rStyle w:val="StyleUnderline"/>
          <w:rFonts w:asciiTheme="majorHAnsi" w:hAnsiTheme="majorHAnsi" w:cstheme="majorHAnsi"/>
          <w:highlight w:val="green"/>
        </w:rPr>
        <w:t>a single universe of discourse</w:t>
      </w:r>
      <w:r w:rsidRPr="0051375F">
        <w:rPr>
          <w:rStyle w:val="StyleUnderline"/>
          <w:rFonts w:asciiTheme="majorHAnsi" w:hAnsiTheme="majorHAnsi" w:cstheme="majorHAnsi"/>
        </w:rPr>
        <w:t xml:space="preserve"> that is so systematic, so all-pervasive, </w:t>
      </w:r>
      <w:r w:rsidRPr="002D2779">
        <w:rPr>
          <w:rStyle w:val="StyleUnderline"/>
          <w:rFonts w:asciiTheme="majorHAnsi" w:hAnsiTheme="majorHAnsi" w:cstheme="majorHAnsi"/>
          <w:highlight w:val="green"/>
        </w:rPr>
        <w:t xml:space="preserve">so monolithic that one </w:t>
      </w:r>
      <w:r w:rsidRPr="002D2779">
        <w:rPr>
          <w:rStyle w:val="Emphasis"/>
          <w:rFonts w:asciiTheme="majorHAnsi" w:hAnsiTheme="majorHAnsi" w:cstheme="majorHAnsi"/>
          <w:highlight w:val="green"/>
        </w:rPr>
        <w:t>cannot even conceive</w:t>
      </w:r>
      <w:r w:rsidRPr="002D2779">
        <w:rPr>
          <w:rStyle w:val="StyleUnderline"/>
          <w:rFonts w:asciiTheme="majorHAnsi" w:hAnsiTheme="majorHAnsi" w:cstheme="majorHAnsi"/>
          <w:highlight w:val="green"/>
        </w:rPr>
        <w:t xml:space="preserve"> of</w:t>
      </w:r>
      <w:r w:rsidRPr="0051375F">
        <w:rPr>
          <w:rStyle w:val="StyleUnderline"/>
          <w:rFonts w:asciiTheme="majorHAnsi" w:hAnsiTheme="majorHAnsi" w:cstheme="majorHAnsi"/>
        </w:rPr>
        <w:t xml:space="preserve"> such things as </w:t>
      </w:r>
      <w:r w:rsidRPr="002D2779">
        <w:rPr>
          <w:rStyle w:val="Emphasis"/>
          <w:rFonts w:asciiTheme="majorHAnsi" w:hAnsiTheme="majorHAnsi" w:cstheme="majorHAnsi"/>
          <w:highlight w:val="green"/>
        </w:rPr>
        <w:t>alternative</w:t>
      </w:r>
      <w:r w:rsidRPr="0051375F">
        <w:rPr>
          <w:rStyle w:val="Emphasis"/>
          <w:rFonts w:asciiTheme="majorHAnsi" w:hAnsiTheme="majorHAnsi" w:cstheme="majorHAnsi"/>
        </w:rPr>
        <w:t xml:space="preserve"> </w:t>
      </w:r>
      <w:r w:rsidRPr="002D2779">
        <w:rPr>
          <w:rStyle w:val="Emphasis"/>
          <w:rFonts w:asciiTheme="majorHAnsi" w:hAnsiTheme="majorHAnsi" w:cstheme="majorHAnsi"/>
          <w:highlight w:val="green"/>
        </w:rPr>
        <w:t>perspectives</w:t>
      </w:r>
      <w:r w:rsidRPr="0051375F">
        <w:rPr>
          <w:rStyle w:val="StyleUnderline"/>
          <w:rFonts w:asciiTheme="majorHAnsi" w:hAnsiTheme="majorHAnsi" w:cstheme="majorHAnsi"/>
        </w:rPr>
        <w:t xml:space="preserve">, multiple discursive sites, </w:t>
      </w:r>
      <w:r w:rsidRPr="0051375F">
        <w:rPr>
          <w:rStyle w:val="Emphasis"/>
          <w:rFonts w:asciiTheme="majorHAnsi" w:hAnsiTheme="majorHAnsi" w:cstheme="majorHAnsi"/>
        </w:rPr>
        <w:t>struggles over social meanings</w:t>
      </w:r>
      <w:r w:rsidRPr="0051375F">
        <w:rPr>
          <w:rStyle w:val="StyleUnderline"/>
          <w:rFonts w:asciiTheme="majorHAnsi" w:hAnsiTheme="majorHAnsi" w:cstheme="majorHAnsi"/>
        </w:rPr>
        <w:t xml:space="preserve">, contests between hegemonic and </w:t>
      </w:r>
      <w:r w:rsidRPr="0051375F">
        <w:rPr>
          <w:rStyle w:val="Emphasis"/>
          <w:rFonts w:asciiTheme="majorHAnsi" w:hAnsiTheme="majorHAnsi" w:cstheme="majorHAnsi"/>
        </w:rPr>
        <w:t>counterhegemonic definitions of social situations</w:t>
      </w:r>
      <w:r w:rsidRPr="0051375F">
        <w:rPr>
          <w:rStyle w:val="StyleUnderline"/>
          <w:rFonts w:asciiTheme="majorHAnsi" w:hAnsiTheme="majorHAnsi" w:cstheme="majorHAnsi"/>
        </w:rPr>
        <w:t>, conflicts of interpretation of social needs</w:t>
      </w:r>
      <w:r w:rsidRPr="0051375F">
        <w:rPr>
          <w:rFonts w:asciiTheme="majorHAnsi" w:hAnsiTheme="majorHAnsi" w:cstheme="majorHAnsi"/>
        </w:rPr>
        <w:t xml:space="preserve">. </w:t>
      </w:r>
      <w:r w:rsidRPr="0051375F">
        <w:rPr>
          <w:rStyle w:val="StyleUnderline"/>
          <w:rFonts w:asciiTheme="majorHAnsi" w:hAnsiTheme="majorHAnsi" w:cstheme="majorHAnsi"/>
        </w:rPr>
        <w:t>One cannot even conceive, really, of a plurality of different speakers</w:t>
      </w:r>
      <w:r w:rsidRPr="0051375F">
        <w:rPr>
          <w:rFonts w:asciiTheme="majorHAnsi" w:hAnsiTheme="majorHAnsi" w:cstheme="majorHAnsi"/>
        </w:rPr>
        <w:t>.</w:t>
      </w:r>
    </w:p>
    <w:p w14:paraId="5A012CFC" w14:textId="77777777" w:rsidR="00980B5B" w:rsidRPr="0051375F" w:rsidRDefault="00980B5B" w:rsidP="00980B5B">
      <w:pPr>
        <w:rPr>
          <w:rFonts w:asciiTheme="majorHAnsi" w:hAnsiTheme="majorHAnsi" w:cstheme="majorHAnsi"/>
        </w:rPr>
      </w:pPr>
      <w:r w:rsidRPr="0051375F">
        <w:rPr>
          <w:rStyle w:val="StyleUnderline"/>
          <w:rFonts w:asciiTheme="majorHAnsi" w:hAnsiTheme="majorHAnsi" w:cstheme="majorHAnsi"/>
        </w:rPr>
        <w:lastRenderedPageBreak/>
        <w:t xml:space="preserve">With the way blocked to a political understanding of identities, groups, and cultural hegemony, </w:t>
      </w:r>
      <w:r w:rsidRPr="002D2779">
        <w:rPr>
          <w:rStyle w:val="StyleUnderline"/>
          <w:rFonts w:asciiTheme="majorHAnsi" w:hAnsiTheme="majorHAnsi" w:cstheme="majorHAnsi"/>
          <w:highlight w:val="green"/>
        </w:rPr>
        <w:t>the way is</w:t>
      </w:r>
      <w:r w:rsidRPr="0051375F">
        <w:rPr>
          <w:rStyle w:val="StyleUnderline"/>
          <w:rFonts w:asciiTheme="majorHAnsi" w:hAnsiTheme="majorHAnsi" w:cstheme="majorHAnsi"/>
        </w:rPr>
        <w:t xml:space="preserve"> also </w:t>
      </w:r>
      <w:r w:rsidRPr="002D2779">
        <w:rPr>
          <w:rStyle w:val="Emphasis"/>
          <w:rFonts w:asciiTheme="majorHAnsi" w:hAnsiTheme="majorHAnsi" w:cstheme="majorHAnsi"/>
          <w:highlight w:val="green"/>
        </w:rPr>
        <w:t>blocked</w:t>
      </w:r>
      <w:r w:rsidRPr="002D2779">
        <w:rPr>
          <w:rStyle w:val="StyleUnderline"/>
          <w:rFonts w:asciiTheme="majorHAnsi" w:hAnsiTheme="majorHAnsi" w:cstheme="majorHAnsi"/>
          <w:highlight w:val="green"/>
        </w:rPr>
        <w:t xml:space="preserve"> to</w:t>
      </w:r>
      <w:r w:rsidRPr="0051375F">
        <w:rPr>
          <w:rStyle w:val="StyleUnderline"/>
          <w:rFonts w:asciiTheme="majorHAnsi" w:hAnsiTheme="majorHAnsi" w:cstheme="majorHAnsi"/>
        </w:rPr>
        <w:t xml:space="preserve"> an understanding of </w:t>
      </w:r>
      <w:r w:rsidRPr="002D2779">
        <w:rPr>
          <w:rStyle w:val="Emphasis"/>
          <w:rFonts w:asciiTheme="majorHAnsi" w:hAnsiTheme="majorHAnsi" w:cstheme="majorHAnsi"/>
          <w:highlight w:val="green"/>
        </w:rPr>
        <w:t>political practice</w:t>
      </w:r>
      <w:r w:rsidRPr="0051375F">
        <w:rPr>
          <w:rFonts w:asciiTheme="majorHAnsi" w:hAnsiTheme="majorHAnsi" w:cstheme="majorHAnsi"/>
        </w:rPr>
        <w:t xml:space="preserve">. For one thing, </w:t>
      </w:r>
      <w:r w:rsidRPr="0051375F">
        <w:rPr>
          <w:rStyle w:val="StyleUnderline"/>
          <w:rFonts w:asciiTheme="majorHAnsi" w:hAnsiTheme="majorHAnsi" w:cstheme="majorHAnsi"/>
        </w:rPr>
        <w:t xml:space="preserve">there is </w:t>
      </w:r>
      <w:r w:rsidRPr="0051375F">
        <w:rPr>
          <w:rStyle w:val="Emphasis"/>
          <w:rFonts w:asciiTheme="majorHAnsi" w:hAnsiTheme="majorHAnsi" w:cstheme="majorHAnsi"/>
        </w:rPr>
        <w:t>no conceivable agent</w:t>
      </w:r>
      <w:r w:rsidRPr="0051375F">
        <w:rPr>
          <w:rStyle w:val="StyleUnderline"/>
          <w:rFonts w:asciiTheme="majorHAnsi" w:hAnsiTheme="majorHAnsi" w:cstheme="majorHAnsi"/>
        </w:rPr>
        <w:t xml:space="preserve"> of such practice</w:t>
      </w:r>
      <w:r w:rsidRPr="0051375F">
        <w:rPr>
          <w:rFonts w:asciiTheme="majorHAnsi" w:hAnsiTheme="majorHAnsi" w:cstheme="majorHAnsi"/>
        </w:rPr>
        <w:t xml:space="preserve">. </w:t>
      </w:r>
      <w:r w:rsidRPr="0051375F">
        <w:rPr>
          <w:rStyle w:val="StyleUnderline"/>
          <w:rFonts w:asciiTheme="majorHAnsi" w:hAnsiTheme="majorHAnsi" w:cstheme="majorHAnsi"/>
        </w:rPr>
        <w:t>Lacanianism posits a view of the person as a non-sutured congeries of three moments, none of which can qualify as a political agent</w:t>
      </w:r>
      <w:r w:rsidRPr="0051375F">
        <w:rPr>
          <w:rFonts w:asciiTheme="majorHAnsi" w:hAnsiTheme="majorHAnsi" w:cstheme="majorHAnsi"/>
        </w:rPr>
        <w:t xml:space="preserve">. </w:t>
      </w:r>
      <w:r w:rsidRPr="0051375F">
        <w:rPr>
          <w:rStyle w:val="StyleUnderline"/>
          <w:rFonts w:asciiTheme="majorHAnsi" w:hAnsiTheme="majorHAnsi" w:cstheme="majorHAnsi"/>
        </w:rPr>
        <w:t>The speaking subject is simply the grammatical “I,” a shifter wholly subjected to the symbolic order; it can only and forever reproduce that order</w:t>
      </w:r>
      <w:r w:rsidRPr="0051375F">
        <w:rPr>
          <w:rFonts w:asciiTheme="majorHAnsi" w:hAnsiTheme="majorHAnsi" w:cstheme="majorHAnsi"/>
        </w:rPr>
        <w:t xml:space="preserve">. The ego is an imaginary projection, deluded about its own stability and self-possession, hooked on an impossible narcissistic desire for unity and self-completion; it therefore can only and forever tilt at windmills. Finally, </w:t>
      </w:r>
      <w:r w:rsidRPr="0051375F">
        <w:rPr>
          <w:rStyle w:val="StyleUnderline"/>
          <w:rFonts w:asciiTheme="majorHAnsi" w:hAnsiTheme="majorHAnsi" w:cstheme="majorHAnsi"/>
        </w:rPr>
        <w:t xml:space="preserve">there is the ambiguous unconscious, sometimes an ensemble of repressed libidinal drives, sometimes the face of language as Other, but </w:t>
      </w:r>
      <w:r w:rsidRPr="0051375F">
        <w:rPr>
          <w:rStyle w:val="Emphasis"/>
          <w:rFonts w:asciiTheme="majorHAnsi" w:hAnsiTheme="majorHAnsi" w:cstheme="majorHAnsi"/>
        </w:rPr>
        <w:t>never</w:t>
      </w:r>
      <w:r w:rsidRPr="0051375F">
        <w:rPr>
          <w:rStyle w:val="StyleUnderline"/>
          <w:rFonts w:asciiTheme="majorHAnsi" w:hAnsiTheme="majorHAnsi" w:cstheme="majorHAnsi"/>
        </w:rPr>
        <w:t xml:space="preserve"> anything that could count as a social agent</w:t>
      </w:r>
      <w:r w:rsidRPr="0051375F">
        <w:rPr>
          <w:rFonts w:asciiTheme="majorHAnsi" w:hAnsiTheme="majorHAnsi" w:cstheme="majorHAnsi"/>
        </w:rPr>
        <w:t>.</w:t>
      </w:r>
    </w:p>
    <w:p w14:paraId="7A27A632" w14:textId="77777777" w:rsidR="00980B5B" w:rsidRPr="0051375F" w:rsidRDefault="00980B5B" w:rsidP="00980B5B">
      <w:pPr>
        <w:rPr>
          <w:rFonts w:asciiTheme="majorHAnsi" w:hAnsiTheme="majorHAnsi" w:cstheme="majorHAnsi"/>
        </w:rPr>
      </w:pPr>
    </w:p>
    <w:p w14:paraId="1F7CE8F4" w14:textId="77777777" w:rsidR="009E5753" w:rsidRDefault="00C776B2" w:rsidP="00C776B2">
      <w:pPr>
        <w:pStyle w:val="Heading4"/>
      </w:pPr>
      <w:r w:rsidRPr="00AB73C0">
        <w:t xml:space="preserve">Evaluate the plan before </w:t>
      </w:r>
      <w:r>
        <w:t>discourse</w:t>
      </w:r>
      <w:r w:rsidRPr="00AB73C0">
        <w:t>-</w:t>
      </w:r>
    </w:p>
    <w:p w14:paraId="55C21D0D" w14:textId="77777777" w:rsidR="009E5753" w:rsidRDefault="009E5753" w:rsidP="00C776B2">
      <w:pPr>
        <w:pStyle w:val="Heading4"/>
      </w:pPr>
    </w:p>
    <w:p w14:paraId="46181267" w14:textId="1601951C" w:rsidR="00C776B2" w:rsidRPr="00AB73C0" w:rsidRDefault="00C776B2" w:rsidP="00C776B2">
      <w:pPr>
        <w:pStyle w:val="Heading4"/>
      </w:pPr>
      <w:r w:rsidRPr="00AB73C0">
        <w:t xml:space="preserve">--focusing on their theory and requiring the </w:t>
      </w:r>
      <w:proofErr w:type="spellStart"/>
      <w:r w:rsidRPr="00AB73C0">
        <w:t>Aff</w:t>
      </w:r>
      <w:proofErr w:type="spellEnd"/>
      <w:r w:rsidRPr="00AB73C0">
        <w:t xml:space="preserve"> to defend every assumption collapses global progress </w:t>
      </w:r>
    </w:p>
    <w:p w14:paraId="2486CCAA" w14:textId="77777777" w:rsidR="00C776B2" w:rsidRPr="00AB73C0" w:rsidRDefault="00C776B2" w:rsidP="00C776B2">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62666807" w14:textId="77777777" w:rsidR="00C776B2" w:rsidRPr="00AB73C0" w:rsidRDefault="00C776B2" w:rsidP="00C776B2">
      <w:pPr>
        <w:rPr>
          <w:rStyle w:val="StyleUnderline"/>
          <w:rFonts w:asciiTheme="minorHAnsi" w:hAnsiTheme="minorHAnsi" w:cstheme="minorHAnsi"/>
        </w:rPr>
      </w:pPr>
      <w:r w:rsidRPr="00AB73C0">
        <w:rPr>
          <w:rFonts w:asciiTheme="minorHAnsi" w:hAnsiTheme="minorHAnsi" w:cstheme="minorHAnsi"/>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rPr>
        <w:t xml:space="preserve">. </w:t>
      </w:r>
      <w:r w:rsidRPr="00AB73C0">
        <w:rPr>
          <w:rStyle w:val="StyleUnderline"/>
          <w:rFonts w:asciiTheme="minorHAnsi" w:hAnsiTheme="minorHAnsi" w:cstheme="minorHAnsi"/>
        </w:rPr>
        <w:t>This suggests letting each paradigm develop on its own in its own fashion.</w:t>
      </w:r>
    </w:p>
    <w:p w14:paraId="0DB1BF52" w14:textId="77777777" w:rsidR="00C776B2" w:rsidRPr="00AB73C0" w:rsidRDefault="00C776B2" w:rsidP="00C776B2">
      <w:pPr>
        <w:rPr>
          <w:rStyle w:val="StyleUnderline"/>
          <w:rFonts w:asciiTheme="minorHAnsi" w:hAnsiTheme="minorHAnsi" w:cstheme="minorHAnsi"/>
        </w:rPr>
      </w:pPr>
      <w:r w:rsidRPr="00AB73C0">
        <w:rPr>
          <w:rFonts w:asciiTheme="minorHAnsi" w:hAnsiTheme="minorHAnsi" w:cstheme="minorHAnsi"/>
        </w:rPr>
        <w:lastRenderedPageBreak/>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rPr>
        <w:t xml:space="preserve">. Globalization continues to disrupt lives as countries realign their economies </w:t>
      </w:r>
      <w:proofErr w:type="gramStart"/>
      <w:r w:rsidRPr="00AB73C0">
        <w:rPr>
          <w:rFonts w:asciiTheme="minorHAnsi" w:hAnsiTheme="minorHAnsi" w:cstheme="minorHAnsi"/>
        </w:rPr>
        <w:t>on the basis of</w:t>
      </w:r>
      <w:proofErr w:type="gramEnd"/>
      <w:r w:rsidRPr="00AB73C0">
        <w:rPr>
          <w:rFonts w:asciiTheme="minorHAnsi" w:hAnsiTheme="minorHAnsi" w:cstheme="minorHAnsi"/>
        </w:rPr>
        <w:t xml:space="preserve">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 xml:space="preserve">global </w:t>
      </w:r>
      <w:proofErr w:type="gramStart"/>
      <w:r w:rsidRPr="00B97E3C">
        <w:rPr>
          <w:rStyle w:val="StyleUnderline"/>
          <w:rFonts w:asciiTheme="minorHAnsi" w:hAnsiTheme="minorHAnsi" w:cstheme="minorHAnsi"/>
          <w:highlight w:val="green"/>
        </w:rPr>
        <w:t>conflicts</w:t>
      </w:r>
      <w:r w:rsidRPr="00AB73C0">
        <w:rPr>
          <w:rStyle w:val="StyleUnderline"/>
          <w:rFonts w:asciiTheme="minorHAnsi" w:hAnsiTheme="minorHAnsi" w:cstheme="minorHAnsi"/>
        </w:rPr>
        <w:t>, and</w:t>
      </w:r>
      <w:proofErr w:type="gramEnd"/>
      <w:r w:rsidRPr="00AB73C0">
        <w:rPr>
          <w:rStyle w:val="StyleUnderline"/>
          <w:rFonts w:asciiTheme="minorHAnsi" w:hAnsiTheme="minorHAnsi" w:cstheme="minorHAnsi"/>
        </w:rPr>
        <w:t xml:space="preserve"> leave everyone everywhere feeling unsafe</w:t>
      </w:r>
      <w:r w:rsidRPr="00AB73C0">
        <w:rPr>
          <w:rFonts w:asciiTheme="minorHAnsi" w:hAnsiTheme="minorHAnsi" w:cstheme="minorHAnsi"/>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rPr>
        <w:t xml:space="preserve">. Under these circumstances, </w:t>
      </w:r>
      <w:proofErr w:type="gramStart"/>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w:t>
      </w:r>
      <w:proofErr w:type="gramEnd"/>
      <w:r w:rsidRPr="00B97E3C">
        <w:rPr>
          <w:rStyle w:val="StyleUnderline"/>
          <w:rFonts w:asciiTheme="minorHAnsi" w:hAnsiTheme="minorHAnsi" w:cstheme="minorHAnsi"/>
          <w:highlight w:val="green"/>
        </w:rPr>
        <w:t xml:space="preserve">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t>useful</w:t>
      </w:r>
      <w:r w:rsidRPr="00AB73C0">
        <w:rPr>
          <w:rStyle w:val="StyleUnderline"/>
          <w:rFonts w:asciiTheme="minorHAnsi" w:hAnsiTheme="minorHAnsi" w:cstheme="minorHAnsi"/>
        </w:rPr>
        <w:t xml:space="preserve"> than another</w:t>
      </w:r>
      <w:r w:rsidRPr="00AB73C0">
        <w:rPr>
          <w:rFonts w:asciiTheme="minorHAnsi" w:hAnsiTheme="minorHAnsi" w:cstheme="minorHAnsi"/>
        </w:rPr>
        <w:t xml:space="preserve">. </w:t>
      </w:r>
      <w:r w:rsidRPr="00AB73C0">
        <w:rPr>
          <w:rStyle w:val="StyleUnderline"/>
          <w:rFonts w:asciiTheme="minorHAnsi" w:hAnsiTheme="minorHAnsi" w:cstheme="minorHAnsi"/>
        </w:rPr>
        <w:t>To assert otherwise is an act of supreme intellectual hubris.</w:t>
      </w:r>
    </w:p>
    <w:p w14:paraId="77055A0B" w14:textId="77777777" w:rsidR="00C776B2" w:rsidRPr="00AB73C0" w:rsidRDefault="00C776B2" w:rsidP="00C776B2">
      <w:pPr>
        <w:rPr>
          <w:rFonts w:asciiTheme="minorHAnsi" w:hAnsiTheme="minorHAnsi" w:cstheme="minorHAnsi"/>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rPr>
        <w:t xml:space="preserve">. So, if not a thousand flowers, it is perhaps better for teams of scholars to tend a small number of separate gardens, grow what they can best, and share when </w:t>
      </w:r>
      <w:proofErr w:type="gramStart"/>
      <w:r w:rsidRPr="00AB73C0">
        <w:rPr>
          <w:rFonts w:asciiTheme="minorHAnsi" w:hAnsiTheme="minorHAnsi" w:cstheme="minorHAnsi"/>
        </w:rPr>
        <w:t>possible</w:t>
      </w:r>
      <w:proofErr w:type="gramEnd"/>
      <w:r w:rsidRPr="00AB73C0">
        <w:rPr>
          <w:rFonts w:asciiTheme="minorHAnsi" w:hAnsiTheme="minorHAnsi" w:cstheme="minorHAnsi"/>
        </w:rPr>
        <w:t xml:space="preserve"> with the others and, especially, the broader societies of which they are part.</w:t>
      </w:r>
    </w:p>
    <w:p w14:paraId="235C4D1C" w14:textId="72468B18" w:rsidR="00C776B2" w:rsidRDefault="00C776B2" w:rsidP="00C776B2">
      <w:pPr>
        <w:rPr>
          <w:rFonts w:asciiTheme="minorHAnsi" w:hAnsiTheme="minorHAnsi" w:cstheme="minorHAnsi"/>
        </w:rPr>
      </w:pPr>
      <w:r w:rsidRPr="00AB73C0">
        <w:rPr>
          <w:rStyle w:val="StyleUnderline"/>
          <w:rFonts w:asciiTheme="minorHAnsi" w:hAnsiTheme="minorHAnsi" w:cstheme="minorHAnsi"/>
        </w:rPr>
        <w:t>Do not mourn the end of theory</w:t>
      </w:r>
      <w:r w:rsidRPr="00AB73C0">
        <w:rPr>
          <w:rFonts w:asciiTheme="minorHAnsi" w:hAnsiTheme="minorHAnsi" w:cstheme="minorHAnsi"/>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17531F1E" w14:textId="77777777" w:rsidR="00980B5B" w:rsidRPr="00B1126E" w:rsidRDefault="00980B5B" w:rsidP="00C776B2">
      <w:pPr>
        <w:rPr>
          <w:rFonts w:asciiTheme="minorHAnsi" w:hAnsiTheme="minorHAnsi" w:cstheme="minorHAnsi"/>
        </w:rPr>
      </w:pPr>
    </w:p>
    <w:p w14:paraId="6A2C0084" w14:textId="77777777" w:rsidR="009E5753" w:rsidRDefault="009E5753" w:rsidP="00661A3F">
      <w:pPr>
        <w:pStyle w:val="Heading4"/>
        <w:rPr>
          <w:rFonts w:asciiTheme="majorHAnsi" w:hAnsiTheme="majorHAnsi" w:cstheme="majorHAnsi"/>
        </w:rPr>
      </w:pPr>
    </w:p>
    <w:p w14:paraId="2A04118D" w14:textId="77777777" w:rsidR="009E5753" w:rsidRDefault="009E5753" w:rsidP="00661A3F">
      <w:pPr>
        <w:pStyle w:val="Heading4"/>
        <w:rPr>
          <w:rFonts w:asciiTheme="majorHAnsi" w:hAnsiTheme="majorHAnsi" w:cstheme="majorHAnsi"/>
        </w:rPr>
      </w:pPr>
    </w:p>
    <w:p w14:paraId="0DE4DC5F" w14:textId="351CB978" w:rsidR="00661A3F" w:rsidRPr="0051375F" w:rsidRDefault="00661A3F" w:rsidP="00661A3F">
      <w:pPr>
        <w:pStyle w:val="Heading4"/>
        <w:rPr>
          <w:rFonts w:asciiTheme="majorHAnsi" w:hAnsiTheme="majorHAnsi" w:cstheme="majorHAnsi"/>
        </w:rPr>
      </w:pPr>
      <w:r w:rsidRPr="0051375F">
        <w:rPr>
          <w:rFonts w:asciiTheme="majorHAnsi" w:hAnsiTheme="majorHAnsi" w:cstheme="majorHAnsi"/>
        </w:rPr>
        <w:t xml:space="preserve">Scenario planning is pedagogically valuable---analyzing how policies might be otherwise and imagining the consequences is vital to critical reflexivity---deconstructs cognitive biases and flawed ontological </w:t>
      </w:r>
      <w:proofErr w:type="gramStart"/>
      <w:r w:rsidRPr="0051375F">
        <w:rPr>
          <w:rFonts w:asciiTheme="majorHAnsi" w:hAnsiTheme="majorHAnsi" w:cstheme="majorHAnsi"/>
        </w:rPr>
        <w:t>assumptions, and</w:t>
      </w:r>
      <w:proofErr w:type="gramEnd"/>
      <w:r w:rsidRPr="0051375F">
        <w:rPr>
          <w:rFonts w:asciiTheme="majorHAnsi" w:hAnsiTheme="majorHAnsi" w:cstheme="majorHAnsi"/>
        </w:rPr>
        <w:t xml:space="preserve"> empowers creativity and flexibility in thinking and advocacy. </w:t>
      </w:r>
    </w:p>
    <w:p w14:paraId="1FE6E6A1" w14:textId="77777777" w:rsidR="00661A3F" w:rsidRPr="0051375F" w:rsidRDefault="00661A3F" w:rsidP="00661A3F">
      <w:pPr>
        <w:rPr>
          <w:rFonts w:asciiTheme="majorHAnsi" w:hAnsiTheme="majorHAnsi" w:cstheme="majorHAnsi"/>
        </w:rPr>
      </w:pPr>
      <w:proofErr w:type="spellStart"/>
      <w:r w:rsidRPr="0051375F">
        <w:rPr>
          <w:rFonts w:asciiTheme="majorHAnsi" w:hAnsiTheme="majorHAnsi" w:cstheme="majorHAnsi"/>
          <w:b/>
        </w:rPr>
        <w:t>Barma</w:t>
      </w:r>
      <w:proofErr w:type="spellEnd"/>
      <w:r w:rsidRPr="0051375F">
        <w:rPr>
          <w:rFonts w:asciiTheme="majorHAnsi" w:hAnsiTheme="majorHAnsi" w:cstheme="majorHAnsi"/>
          <w:b/>
        </w:rPr>
        <w:t xml:space="preserve"> et al. 16</w:t>
      </w:r>
      <w:r w:rsidRPr="0051375F">
        <w:rPr>
          <w:rFonts w:asciiTheme="majorHAnsi" w:hAnsiTheme="majorHAnsi" w:cstheme="majorHAnsi"/>
        </w:rPr>
        <w:t xml:space="preserve">. </w:t>
      </w:r>
      <w:proofErr w:type="spellStart"/>
      <w:r w:rsidRPr="0051375F">
        <w:rPr>
          <w:rFonts w:asciiTheme="majorHAnsi" w:hAnsiTheme="majorHAnsi" w:cstheme="majorHAnsi"/>
        </w:rPr>
        <w:t>Naazneen</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Barma</w:t>
      </w:r>
      <w:proofErr w:type="spellEnd"/>
      <w:r w:rsidRPr="0051375F">
        <w:rPr>
          <w:rFonts w:asciiTheme="majorHAnsi" w:hAnsiTheme="majorHAnsi" w:cstheme="majorHAnsi"/>
        </w:rPr>
        <w:t xml:space="preserve">, Ph.D. Political Science, UC-Berkeley, Assistant Professor of National Security Affairs, Naval Postgraduate School; Brent Durbin, Ph.D. Political Science, UC-Berkeley, Professor of Government, Smith College; Eric Lorber, J.D. UPenn, Ph.D. Political Science, Duke, Gibson, Dunn &amp; Crutcher; Rachel </w:t>
      </w:r>
      <w:proofErr w:type="spellStart"/>
      <w:r w:rsidRPr="0051375F">
        <w:rPr>
          <w:rFonts w:asciiTheme="majorHAnsi" w:hAnsiTheme="majorHAnsi" w:cstheme="majorHAnsi"/>
        </w:rPr>
        <w:t>Whitlark</w:t>
      </w:r>
      <w:proofErr w:type="spellEnd"/>
      <w:r w:rsidRPr="0051375F">
        <w:rPr>
          <w:rFonts w:asciiTheme="majorHAnsi" w:hAnsiTheme="majorHAnsi" w:cstheme="majorHAnsi"/>
        </w:rPr>
        <w:t xml:space="preserve">, Ph.D. Political Science, GWU, Post-Doctoral Research Fellow, Project on Managing the Atom and International Security Program within the </w:t>
      </w:r>
      <w:proofErr w:type="spellStart"/>
      <w:r w:rsidRPr="0051375F">
        <w:rPr>
          <w:rFonts w:asciiTheme="majorHAnsi" w:hAnsiTheme="majorHAnsi" w:cstheme="majorHAnsi"/>
        </w:rPr>
        <w:t>Belfer</w:t>
      </w:r>
      <w:proofErr w:type="spellEnd"/>
      <w:r w:rsidRPr="0051375F">
        <w:rPr>
          <w:rFonts w:asciiTheme="majorHAnsi" w:hAnsiTheme="majorHAnsi" w:cstheme="majorHAnsi"/>
        </w:rPr>
        <w:t xml:space="preserve"> Center for Science and International Affairs at Harvard; “‘Imagine a World in Which’: Using Scenarios in Political Science,” International Studies Perspectives, 17(2), p.1-19, </w:t>
      </w:r>
      <w:hyperlink r:id="rId33" w:history="1">
        <w:r w:rsidRPr="0051375F">
          <w:rPr>
            <w:rStyle w:val="Hyperlink"/>
            <w:rFonts w:asciiTheme="majorHAnsi" w:hAnsiTheme="majorHAnsi" w:cstheme="majorHAnsi"/>
            <w:color w:val="000000"/>
            <w:u w:val="single"/>
          </w:rPr>
          <w:t>http://www.naazneenbarma.com/uploads/2/9/6/9/29695681/using_scenarios_in_political_science_isp_2015.pdf</w:t>
        </w:r>
      </w:hyperlink>
    </w:p>
    <w:p w14:paraId="782A7837" w14:textId="77777777" w:rsidR="00661A3F" w:rsidRPr="0051375F" w:rsidRDefault="00661A3F" w:rsidP="00661A3F">
      <w:pPr>
        <w:rPr>
          <w:rFonts w:asciiTheme="majorHAnsi" w:hAnsiTheme="majorHAnsi" w:cstheme="majorHAnsi"/>
        </w:rPr>
      </w:pPr>
      <w:r w:rsidRPr="0051375F">
        <w:rPr>
          <w:rStyle w:val="StyleUnderline"/>
          <w:rFonts w:asciiTheme="majorHAnsi" w:hAnsiTheme="majorHAnsi" w:cstheme="majorHAnsi"/>
        </w:rPr>
        <w:t>Over the past decade, the “cult of irrelevance” in political science</w:t>
      </w:r>
      <w:r w:rsidRPr="0051375F">
        <w:rPr>
          <w:rFonts w:asciiTheme="majorHAnsi" w:hAnsiTheme="majorHAnsi" w:cstheme="majorHAnsi"/>
        </w:rPr>
        <w:t xml:space="preserve"> scholarship </w:t>
      </w:r>
      <w:r w:rsidRPr="0051375F">
        <w:rPr>
          <w:rStyle w:val="StyleUnderline"/>
          <w:rFonts w:asciiTheme="majorHAnsi" w:hAnsiTheme="majorHAnsi" w:cstheme="majorHAnsi"/>
        </w:rPr>
        <w:t>has been lamented by a growing chorus</w:t>
      </w:r>
      <w:r w:rsidRPr="0051375F">
        <w:rPr>
          <w:rFonts w:asciiTheme="majorHAnsi" w:hAnsiTheme="majorHAnsi" w:cstheme="majorHAnsi"/>
        </w:rPr>
        <w:t xml:space="preserve"> (Putnam 2003; Nye 2009; Walt 2009). </w:t>
      </w:r>
      <w:r w:rsidRPr="0051375F">
        <w:rPr>
          <w:rStyle w:val="StyleUnderline"/>
          <w:rFonts w:asciiTheme="majorHAnsi" w:hAnsiTheme="majorHAnsi" w:cstheme="majorHAnsi"/>
        </w:rPr>
        <w:t>Prominent scholars</w:t>
      </w:r>
      <w:r w:rsidRPr="0051375F">
        <w:rPr>
          <w:rFonts w:asciiTheme="majorHAnsi" w:hAnsiTheme="majorHAnsi" w:cstheme="majorHAnsi"/>
        </w:rPr>
        <w:t xml:space="preserve"> of international affairs </w:t>
      </w:r>
      <w:r w:rsidRPr="0051375F">
        <w:rPr>
          <w:rStyle w:val="StyleUnderline"/>
          <w:rFonts w:asciiTheme="majorHAnsi" w:hAnsiTheme="majorHAnsi" w:cstheme="majorHAnsi"/>
        </w:rPr>
        <w:t>have diagnosed</w:t>
      </w:r>
      <w:r w:rsidRPr="0051375F">
        <w:rPr>
          <w:rFonts w:asciiTheme="majorHAnsi" w:hAnsiTheme="majorHAnsi" w:cstheme="majorHAnsi"/>
        </w:rPr>
        <w:t xml:space="preserve"> the roots of </w:t>
      </w:r>
      <w:r w:rsidRPr="0051375F">
        <w:rPr>
          <w:rStyle w:val="StyleUnderline"/>
          <w:rFonts w:asciiTheme="majorHAnsi" w:hAnsiTheme="majorHAnsi" w:cstheme="majorHAnsi"/>
        </w:rPr>
        <w:t>the gap</w:t>
      </w:r>
      <w:r w:rsidRPr="0051375F">
        <w:rPr>
          <w:rFonts w:asciiTheme="majorHAnsi" w:hAnsiTheme="majorHAnsi" w:cstheme="majorHAnsi"/>
        </w:rPr>
        <w:t xml:space="preserve"> between academia and policymaking, </w:t>
      </w:r>
      <w:r w:rsidRPr="0051375F">
        <w:rPr>
          <w:rStyle w:val="StyleUnderline"/>
          <w:rFonts w:asciiTheme="majorHAnsi" w:hAnsiTheme="majorHAnsi" w:cstheme="majorHAnsi"/>
        </w:rPr>
        <w:t>made the case for why</w:t>
      </w:r>
      <w:r w:rsidRPr="0051375F">
        <w:rPr>
          <w:rFonts w:asciiTheme="majorHAnsi" w:hAnsiTheme="majorHAnsi" w:cstheme="majorHAnsi"/>
        </w:rPr>
        <w:t xml:space="preserve"> political science </w:t>
      </w:r>
      <w:r w:rsidRPr="0051375F">
        <w:rPr>
          <w:rStyle w:val="StyleUnderline"/>
          <w:rFonts w:asciiTheme="majorHAnsi" w:hAnsiTheme="majorHAnsi" w:cstheme="majorHAnsi"/>
        </w:rPr>
        <w:t>research is valuable for policymaking</w:t>
      </w:r>
      <w:r w:rsidRPr="0051375F">
        <w:rPr>
          <w:rFonts w:asciiTheme="majorHAnsi" w:hAnsiTheme="majorHAnsi" w:cstheme="majorHAnsi"/>
        </w:rPr>
        <w:t xml:space="preserve">, </w:t>
      </w:r>
      <w:r w:rsidRPr="0051375F">
        <w:rPr>
          <w:rStyle w:val="StyleUnderline"/>
          <w:rFonts w:asciiTheme="majorHAnsi" w:hAnsiTheme="majorHAnsi" w:cstheme="majorHAnsi"/>
        </w:rPr>
        <w:t>and offered</w:t>
      </w:r>
      <w:r w:rsidRPr="0051375F">
        <w:rPr>
          <w:rFonts w:asciiTheme="majorHAnsi" w:hAnsiTheme="majorHAnsi" w:cstheme="majorHAnsi"/>
        </w:rPr>
        <w:t xml:space="preserve"> </w:t>
      </w:r>
      <w:proofErr w:type="gramStart"/>
      <w:r w:rsidRPr="0051375F">
        <w:rPr>
          <w:rFonts w:asciiTheme="majorHAnsi" w:hAnsiTheme="majorHAnsi" w:cstheme="majorHAnsi"/>
        </w:rPr>
        <w:t>a number of</w:t>
      </w:r>
      <w:proofErr w:type="gramEnd"/>
      <w:r w:rsidRPr="0051375F">
        <w:rPr>
          <w:rFonts w:asciiTheme="majorHAnsi" w:hAnsiTheme="majorHAnsi" w:cstheme="majorHAnsi"/>
        </w:rPr>
        <w:t xml:space="preserve"> </w:t>
      </w:r>
      <w:r w:rsidRPr="0051375F">
        <w:rPr>
          <w:rStyle w:val="StyleUnderline"/>
          <w:rFonts w:asciiTheme="majorHAnsi" w:hAnsiTheme="majorHAnsi" w:cstheme="majorHAnsi"/>
        </w:rPr>
        <w:t>ideas</w:t>
      </w:r>
      <w:r w:rsidRPr="0051375F">
        <w:rPr>
          <w:rFonts w:asciiTheme="majorHAnsi" w:hAnsiTheme="majorHAnsi" w:cstheme="majorHAnsi"/>
        </w:rPr>
        <w:t xml:space="preserve"> for enhancing the policy relevance of scholarship in international relations and comparative politics (Walt 2005,2011; Mead 2010; Van </w:t>
      </w:r>
      <w:proofErr w:type="spellStart"/>
      <w:r w:rsidRPr="0051375F">
        <w:rPr>
          <w:rFonts w:asciiTheme="majorHAnsi" w:hAnsiTheme="majorHAnsi" w:cstheme="majorHAnsi"/>
        </w:rPr>
        <w:t>Evera</w:t>
      </w:r>
      <w:proofErr w:type="spellEnd"/>
      <w:r w:rsidRPr="0051375F">
        <w:rPr>
          <w:rFonts w:asciiTheme="majorHAnsi" w:hAnsiTheme="majorHAnsi" w:cstheme="majorHAnsi"/>
        </w:rPr>
        <w:t xml:space="preserve"> 2010; </w:t>
      </w:r>
      <w:proofErr w:type="spellStart"/>
      <w:r w:rsidRPr="0051375F">
        <w:rPr>
          <w:rFonts w:asciiTheme="majorHAnsi" w:hAnsiTheme="majorHAnsi" w:cstheme="majorHAnsi"/>
        </w:rPr>
        <w:t>Jentleson</w:t>
      </w:r>
      <w:proofErr w:type="spellEnd"/>
      <w:r w:rsidRPr="0051375F">
        <w:rPr>
          <w:rFonts w:asciiTheme="majorHAnsi" w:hAnsiTheme="majorHAnsi" w:cstheme="majorHAnsi"/>
        </w:rPr>
        <w:t xml:space="preserve"> and Ratner 2011; Gallucci 2012; </w:t>
      </w:r>
      <w:proofErr w:type="spellStart"/>
      <w:r w:rsidRPr="0051375F">
        <w:rPr>
          <w:rFonts w:asciiTheme="majorHAnsi" w:hAnsiTheme="majorHAnsi" w:cstheme="majorHAnsi"/>
        </w:rPr>
        <w:t>Avey</w:t>
      </w:r>
      <w:proofErr w:type="spellEnd"/>
      <w:r w:rsidRPr="0051375F">
        <w:rPr>
          <w:rFonts w:asciiTheme="majorHAnsi" w:hAnsiTheme="majorHAnsi" w:cstheme="majorHAnsi"/>
        </w:rPr>
        <w:t xml:space="preserve"> and </w:t>
      </w:r>
      <w:proofErr w:type="spellStart"/>
      <w:r w:rsidRPr="0051375F">
        <w:rPr>
          <w:rFonts w:asciiTheme="majorHAnsi" w:hAnsiTheme="majorHAnsi" w:cstheme="majorHAnsi"/>
        </w:rPr>
        <w:t>Desch</w:t>
      </w:r>
      <w:proofErr w:type="spellEnd"/>
      <w:r w:rsidRPr="0051375F">
        <w:rPr>
          <w:rFonts w:asciiTheme="majorHAnsi" w:hAnsiTheme="majorHAnsi" w:cstheme="majorHAnsi"/>
        </w:rPr>
        <w:t xml:space="preserve"> 2014). Building on these insights, </w:t>
      </w:r>
      <w:r w:rsidRPr="0051375F">
        <w:rPr>
          <w:rStyle w:val="StyleUnderline"/>
          <w:rFonts w:asciiTheme="majorHAnsi" w:hAnsiTheme="majorHAnsi" w:cstheme="majorHAnsi"/>
        </w:rPr>
        <w:t>several initiatives have been formed</w:t>
      </w:r>
      <w:r w:rsidRPr="0051375F">
        <w:rPr>
          <w:rFonts w:asciiTheme="majorHAnsi" w:hAnsiTheme="majorHAnsi" w:cstheme="majorHAnsi"/>
        </w:rPr>
        <w:t xml:space="preserve"> in the attempt to “bridge the gap.”2 </w:t>
      </w:r>
      <w:r w:rsidRPr="0051375F">
        <w:rPr>
          <w:rStyle w:val="StyleUnderline"/>
          <w:rFonts w:asciiTheme="majorHAnsi" w:hAnsiTheme="majorHAnsi" w:cstheme="majorHAnsi"/>
        </w:rPr>
        <w:t>Many</w:t>
      </w:r>
      <w:r w:rsidRPr="0051375F">
        <w:rPr>
          <w:rFonts w:asciiTheme="majorHAnsi" w:hAnsiTheme="majorHAnsi" w:cstheme="majorHAnsi"/>
        </w:rPr>
        <w:t xml:space="preserve"> of the specific efforts put in place by these projects </w:t>
      </w:r>
      <w:r w:rsidRPr="0051375F">
        <w:rPr>
          <w:rStyle w:val="StyleUnderline"/>
          <w:rFonts w:asciiTheme="majorHAnsi" w:hAnsiTheme="majorHAnsi" w:cstheme="majorHAnsi"/>
        </w:rPr>
        <w:t>focus on providing scholars with the skills, platforms, and networks to better communicate</w:t>
      </w:r>
      <w:r w:rsidRPr="0051375F">
        <w:rPr>
          <w:rFonts w:asciiTheme="majorHAnsi" w:hAnsiTheme="majorHAnsi" w:cstheme="majorHAnsi"/>
        </w:rPr>
        <w:t xml:space="preserve"> the </w:t>
      </w:r>
      <w:r w:rsidRPr="0051375F">
        <w:rPr>
          <w:rStyle w:val="StyleUnderline"/>
          <w:rFonts w:asciiTheme="majorHAnsi" w:hAnsiTheme="majorHAnsi" w:cstheme="majorHAnsi"/>
        </w:rPr>
        <w:t>findings and implications</w:t>
      </w:r>
      <w:r w:rsidRPr="0051375F">
        <w:rPr>
          <w:rFonts w:asciiTheme="majorHAnsi" w:hAnsiTheme="majorHAnsi" w:cstheme="majorHAnsi"/>
        </w:rPr>
        <w:t xml:space="preserve"> of their research </w:t>
      </w:r>
      <w:r w:rsidRPr="0051375F">
        <w:rPr>
          <w:rStyle w:val="StyleUnderline"/>
          <w:rFonts w:asciiTheme="majorHAnsi" w:hAnsiTheme="majorHAnsi" w:cstheme="majorHAnsi"/>
        </w:rPr>
        <w:t>to the policymaking community</w:t>
      </w:r>
      <w:r w:rsidRPr="0051375F">
        <w:rPr>
          <w:rFonts w:asciiTheme="majorHAnsi" w:hAnsiTheme="majorHAnsi" w:cstheme="majorHAnsi"/>
        </w:rPr>
        <w:t xml:space="preserve">, a necessary and worthwhile objective for a field in which theoretical debates, methodological training, and publishing norms tend more and more toward the abstract and esoteric. </w:t>
      </w:r>
      <w:r w:rsidRPr="0051375F">
        <w:rPr>
          <w:rStyle w:val="StyleUnderline"/>
          <w:rFonts w:asciiTheme="majorHAnsi" w:hAnsiTheme="majorHAnsi" w:cstheme="majorHAnsi"/>
        </w:rPr>
        <w:t>Yet enhancing communication</w:t>
      </w:r>
      <w:r w:rsidRPr="0051375F">
        <w:rPr>
          <w:rFonts w:asciiTheme="majorHAnsi" w:hAnsiTheme="majorHAnsi" w:cstheme="majorHAnsi"/>
        </w:rPr>
        <w:t xml:space="preserve"> between scholars and policymakers </w:t>
      </w:r>
      <w:r w:rsidRPr="0051375F">
        <w:rPr>
          <w:rStyle w:val="StyleUnderline"/>
          <w:rFonts w:asciiTheme="majorHAnsi" w:hAnsiTheme="majorHAnsi" w:cstheme="majorHAnsi"/>
        </w:rPr>
        <w:t>is only one component</w:t>
      </w:r>
      <w:r w:rsidRPr="0051375F">
        <w:rPr>
          <w:rFonts w:asciiTheme="majorHAnsi" w:hAnsiTheme="majorHAnsi" w:cstheme="majorHAnsi"/>
        </w:rPr>
        <w:t xml:space="preserve"> of bridging the gap between international affairs theory and practice. </w:t>
      </w:r>
      <w:r w:rsidRPr="0051375F">
        <w:rPr>
          <w:rStyle w:val="StyleUnderline"/>
          <w:rFonts w:asciiTheme="majorHAnsi" w:hAnsiTheme="majorHAnsi" w:cstheme="majorHAnsi"/>
        </w:rPr>
        <w:t>Another</w:t>
      </w:r>
      <w:r w:rsidRPr="0051375F">
        <w:rPr>
          <w:rFonts w:asciiTheme="majorHAnsi" w:hAnsiTheme="majorHAnsi" w:cstheme="majorHAnsi"/>
        </w:rPr>
        <w:t xml:space="preserve"> crucial component of this bridge </w:t>
      </w:r>
      <w:r w:rsidRPr="0051375F">
        <w:rPr>
          <w:rStyle w:val="StyleUnderline"/>
          <w:rFonts w:asciiTheme="majorHAnsi" w:hAnsiTheme="majorHAnsi" w:cstheme="majorHAnsi"/>
        </w:rPr>
        <w:t xml:space="preserve">is the </w:t>
      </w:r>
      <w:r w:rsidRPr="002D2779">
        <w:rPr>
          <w:rStyle w:val="Emphasis"/>
          <w:rFonts w:asciiTheme="majorHAnsi" w:hAnsiTheme="majorHAnsi" w:cstheme="majorHAnsi"/>
          <w:highlight w:val="green"/>
        </w:rPr>
        <w:t>generation of substantive research programs that are</w:t>
      </w:r>
      <w:r w:rsidRPr="0051375F">
        <w:rPr>
          <w:rStyle w:val="Emphasis"/>
          <w:rFonts w:asciiTheme="majorHAnsi" w:hAnsiTheme="majorHAnsi" w:cstheme="majorHAnsi"/>
        </w:rPr>
        <w:t xml:space="preserve"> </w:t>
      </w:r>
      <w:proofErr w:type="gramStart"/>
      <w:r w:rsidRPr="0051375F">
        <w:rPr>
          <w:rStyle w:val="Emphasis"/>
          <w:rFonts w:asciiTheme="majorHAnsi" w:hAnsiTheme="majorHAnsi" w:cstheme="majorHAnsi"/>
        </w:rPr>
        <w:t xml:space="preserve">actually </w:t>
      </w:r>
      <w:r w:rsidRPr="002D2779">
        <w:rPr>
          <w:rStyle w:val="Emphasis"/>
          <w:rFonts w:asciiTheme="majorHAnsi" w:hAnsiTheme="majorHAnsi" w:cstheme="majorHAnsi"/>
          <w:highlight w:val="green"/>
        </w:rPr>
        <w:t>policy</w:t>
      </w:r>
      <w:proofErr w:type="gramEnd"/>
      <w:r w:rsidRPr="002D2779">
        <w:rPr>
          <w:rStyle w:val="Emphasis"/>
          <w:rFonts w:asciiTheme="majorHAnsi" w:hAnsiTheme="majorHAnsi" w:cstheme="majorHAnsi"/>
          <w:highlight w:val="green"/>
        </w:rPr>
        <w:t xml:space="preserve"> relevant</w:t>
      </w:r>
      <w:r w:rsidRPr="0051375F">
        <w:rPr>
          <w:rFonts w:asciiTheme="majorHAnsi" w:hAnsiTheme="majorHAnsi" w:cstheme="majorHAnsi"/>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51375F">
        <w:rPr>
          <w:rStyle w:val="StyleUnderline"/>
          <w:rFonts w:asciiTheme="majorHAnsi" w:hAnsiTheme="majorHAnsi" w:cstheme="majorHAnsi"/>
        </w:rPr>
        <w:t>In a field that has an admirable devotion to pedagogical self-reflection</w:t>
      </w:r>
      <w:r w:rsidRPr="0051375F">
        <w:rPr>
          <w:rFonts w:asciiTheme="majorHAnsi" w:hAnsiTheme="majorHAnsi" w:cstheme="majorHAnsi"/>
        </w:rPr>
        <w:t xml:space="preserve">, </w:t>
      </w:r>
      <w:r w:rsidRPr="0051375F">
        <w:rPr>
          <w:rStyle w:val="Emphasis"/>
          <w:rFonts w:asciiTheme="majorHAnsi" w:hAnsiTheme="majorHAnsi" w:cstheme="majorHAnsi"/>
        </w:rPr>
        <w:t>strikingly little attention is paid to techniques for generating policy-relevant ideas</w:t>
      </w:r>
      <w:r w:rsidRPr="0051375F">
        <w:rPr>
          <w:rFonts w:asciiTheme="majorHAnsi" w:hAnsiTheme="majorHAnsi" w:cstheme="majorHAnsi"/>
        </w:rPr>
        <w:t xml:space="preserve"> </w:t>
      </w:r>
      <w:r w:rsidRPr="0051375F">
        <w:rPr>
          <w:rStyle w:val="StyleUnderline"/>
          <w:rFonts w:asciiTheme="majorHAnsi" w:hAnsiTheme="majorHAnsi" w:cstheme="majorHAnsi"/>
        </w:rPr>
        <w:t>for</w:t>
      </w:r>
      <w:r w:rsidRPr="0051375F">
        <w:rPr>
          <w:rFonts w:asciiTheme="majorHAnsi" w:hAnsiTheme="majorHAnsi" w:cstheme="majorHAnsi"/>
        </w:rPr>
        <w:t xml:space="preserve"> dissertation and other </w:t>
      </w:r>
      <w:r w:rsidRPr="0051375F">
        <w:rPr>
          <w:rStyle w:val="StyleUnderline"/>
          <w:rFonts w:asciiTheme="majorHAnsi" w:hAnsiTheme="majorHAnsi" w:cstheme="majorHAnsi"/>
        </w:rPr>
        <w:t>research topics</w:t>
      </w:r>
      <w:r w:rsidRPr="0051375F">
        <w:rPr>
          <w:rFonts w:asciiTheme="majorHAnsi" w:hAnsiTheme="majorHAnsi" w:cstheme="majorHAnsi"/>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51375F">
        <w:rPr>
          <w:rStyle w:val="StyleUnderline"/>
          <w:rFonts w:asciiTheme="majorHAnsi" w:hAnsiTheme="majorHAnsi" w:cstheme="majorHAnsi"/>
        </w:rPr>
        <w:t xml:space="preserve">This article outlines an experiential and problem-based approach </w:t>
      </w:r>
      <w:r w:rsidRPr="0051375F">
        <w:rPr>
          <w:rStyle w:val="StyleUnderline"/>
          <w:rFonts w:asciiTheme="majorHAnsi" w:hAnsiTheme="majorHAnsi" w:cstheme="majorHAnsi"/>
        </w:rPr>
        <w:lastRenderedPageBreak/>
        <w:t>to</w:t>
      </w:r>
      <w:r w:rsidRPr="0051375F">
        <w:rPr>
          <w:rFonts w:asciiTheme="majorHAnsi" w:hAnsiTheme="majorHAnsi" w:cstheme="majorHAnsi"/>
        </w:rPr>
        <w:t xml:space="preserve"> developing a </w:t>
      </w:r>
      <w:r w:rsidRPr="0051375F">
        <w:rPr>
          <w:rStyle w:val="StyleUnderline"/>
          <w:rFonts w:asciiTheme="majorHAnsi" w:hAnsiTheme="majorHAnsi" w:cstheme="majorHAnsi"/>
        </w:rPr>
        <w:t>political science research</w:t>
      </w:r>
      <w:r w:rsidRPr="0051375F">
        <w:rPr>
          <w:rFonts w:asciiTheme="majorHAnsi" w:hAnsiTheme="majorHAnsi" w:cstheme="majorHAnsi"/>
        </w:rPr>
        <w:t xml:space="preserve"> program </w:t>
      </w:r>
      <w:r w:rsidRPr="0051375F">
        <w:rPr>
          <w:rStyle w:val="StyleUnderline"/>
          <w:rFonts w:asciiTheme="majorHAnsi" w:hAnsiTheme="majorHAnsi" w:cstheme="majorHAnsi"/>
        </w:rPr>
        <w:t>using scenario analysis</w:t>
      </w:r>
      <w:r w:rsidRPr="0051375F">
        <w:rPr>
          <w:rFonts w:asciiTheme="majorHAnsi" w:hAnsiTheme="majorHAnsi" w:cstheme="majorHAnsi"/>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51375F">
        <w:rPr>
          <w:rFonts w:asciiTheme="majorHAnsi" w:hAnsiTheme="majorHAnsi" w:cstheme="majorHAnsi"/>
        </w:rPr>
        <w:t>manner in which</w:t>
      </w:r>
      <w:proofErr w:type="gramEnd"/>
      <w:r w:rsidRPr="0051375F">
        <w:rPr>
          <w:rFonts w:asciiTheme="majorHAnsi" w:hAnsiTheme="majorHAnsi" w:cstheme="majorHAnsi"/>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51375F">
        <w:rPr>
          <w:rStyle w:val="StyleUnderline"/>
          <w:rFonts w:asciiTheme="majorHAnsi" w:hAnsiTheme="majorHAnsi" w:cstheme="majorHAnsi"/>
        </w:rPr>
        <w:t>Scenario analysis</w:t>
      </w:r>
      <w:r w:rsidRPr="0051375F">
        <w:rPr>
          <w:rFonts w:asciiTheme="majorHAnsi" w:hAnsiTheme="majorHAnsi" w:cstheme="majorHAnsi"/>
        </w:rPr>
        <w:t xml:space="preserve"> is </w:t>
      </w:r>
      <w:proofErr w:type="gramStart"/>
      <w:r w:rsidRPr="0051375F">
        <w:rPr>
          <w:rFonts w:asciiTheme="majorHAnsi" w:hAnsiTheme="majorHAnsi" w:cstheme="majorHAnsi"/>
        </w:rPr>
        <w:t>perceived most commonly</w:t>
      </w:r>
      <w:proofErr w:type="gramEnd"/>
      <w:r w:rsidRPr="0051375F">
        <w:rPr>
          <w:rFonts w:asciiTheme="majorHAnsi" w:hAnsiTheme="majorHAnsi" w:cstheme="majorHAnsi"/>
        </w:rPr>
        <w:t xml:space="preserve"> as a technique for examining the robustness of strategy. It </w:t>
      </w:r>
      <w:r w:rsidRPr="0051375F">
        <w:rPr>
          <w:rStyle w:val="StyleUnderline"/>
          <w:rFonts w:asciiTheme="majorHAnsi" w:hAnsiTheme="majorHAnsi" w:cstheme="majorHAnsi"/>
        </w:rPr>
        <w:t>can immerse decision makers in future states that go beyond conventional extrapolations of current trends</w:t>
      </w:r>
      <w:r w:rsidRPr="0051375F">
        <w:rPr>
          <w:rFonts w:asciiTheme="majorHAnsi" w:hAnsiTheme="majorHAnsi" w:cstheme="majorHAnsi"/>
        </w:rPr>
        <w:t xml:space="preserve">, </w:t>
      </w:r>
      <w:r w:rsidRPr="0051375F">
        <w:rPr>
          <w:rStyle w:val="StyleUnderline"/>
          <w:rFonts w:asciiTheme="majorHAnsi" w:hAnsiTheme="majorHAnsi" w:cstheme="majorHAnsi"/>
        </w:rPr>
        <w:t>preparing them to take advantage of unexpected opportunities and to protect themselves from adverse exogenous shocks</w:t>
      </w:r>
      <w:r w:rsidRPr="0051375F">
        <w:rPr>
          <w:rFonts w:asciiTheme="majorHAnsi" w:hAnsiTheme="majorHAnsi" w:cstheme="majorHAnsi"/>
        </w:rPr>
        <w:t xml:space="preserve">. The global petroleum company Shell, a pioneer of the technique, characterizes scenario analysis as the art of considering “what if” questions about possible future worlds. </w:t>
      </w:r>
      <w:r w:rsidRPr="0051375F">
        <w:rPr>
          <w:rStyle w:val="StyleUnderline"/>
          <w:rFonts w:asciiTheme="majorHAnsi" w:hAnsiTheme="majorHAnsi" w:cstheme="majorHAnsi"/>
        </w:rPr>
        <w:t xml:space="preserve">Scenario analysis is thus </w:t>
      </w:r>
      <w:r w:rsidRPr="002D2779">
        <w:rPr>
          <w:rStyle w:val="Emphasis"/>
          <w:rFonts w:asciiTheme="majorHAnsi" w:hAnsiTheme="majorHAnsi" w:cstheme="majorHAnsi"/>
          <w:highlight w:val="green"/>
        </w:rPr>
        <w:t>typically seen as serving</w:t>
      </w:r>
      <w:r w:rsidRPr="0051375F">
        <w:rPr>
          <w:rStyle w:val="Emphasis"/>
          <w:rFonts w:asciiTheme="majorHAnsi" w:hAnsiTheme="majorHAnsi" w:cstheme="majorHAnsi"/>
        </w:rPr>
        <w:t xml:space="preserve"> the purposes of </w:t>
      </w:r>
      <w:r w:rsidRPr="002D2779">
        <w:rPr>
          <w:rStyle w:val="Emphasis"/>
          <w:rFonts w:asciiTheme="majorHAnsi" w:hAnsiTheme="majorHAnsi" w:cstheme="majorHAnsi"/>
          <w:highlight w:val="green"/>
        </w:rPr>
        <w:t>corporate planning or</w:t>
      </w:r>
      <w:r w:rsidRPr="0051375F">
        <w:rPr>
          <w:rStyle w:val="Emphasis"/>
          <w:rFonts w:asciiTheme="majorHAnsi" w:hAnsiTheme="majorHAnsi" w:cstheme="majorHAnsi"/>
        </w:rPr>
        <w:t xml:space="preserve"> as a </w:t>
      </w:r>
      <w:r w:rsidRPr="002D2779">
        <w:rPr>
          <w:rStyle w:val="Emphasis"/>
          <w:rFonts w:asciiTheme="majorHAnsi" w:hAnsiTheme="majorHAnsi" w:cstheme="majorHAnsi"/>
          <w:highlight w:val="green"/>
        </w:rPr>
        <w:t>policy</w:t>
      </w:r>
      <w:r w:rsidRPr="0051375F">
        <w:rPr>
          <w:rStyle w:val="Emphasis"/>
          <w:rFonts w:asciiTheme="majorHAnsi" w:hAnsiTheme="majorHAnsi" w:cstheme="majorHAnsi"/>
        </w:rPr>
        <w:t xml:space="preserve"> tool</w:t>
      </w:r>
      <w:r w:rsidRPr="0051375F">
        <w:rPr>
          <w:rFonts w:asciiTheme="majorHAnsi" w:hAnsiTheme="majorHAnsi" w:cstheme="majorHAnsi"/>
        </w:rPr>
        <w:t xml:space="preserve"> to be used in combination with simulations of decision making. </w:t>
      </w:r>
      <w:r w:rsidRPr="002D2779">
        <w:rPr>
          <w:rStyle w:val="Emphasis"/>
          <w:rFonts w:asciiTheme="majorHAnsi" w:hAnsiTheme="majorHAnsi" w:cstheme="majorHAnsi"/>
          <w:highlight w:val="green"/>
        </w:rPr>
        <w:t>Yet</w:t>
      </w:r>
      <w:r w:rsidRPr="0051375F">
        <w:rPr>
          <w:rStyle w:val="Emphasis"/>
          <w:rFonts w:asciiTheme="majorHAnsi" w:hAnsiTheme="majorHAnsi" w:cstheme="majorHAnsi"/>
        </w:rPr>
        <w:t xml:space="preserve"> scenario analysis </w:t>
      </w:r>
      <w:r w:rsidRPr="002D2779">
        <w:rPr>
          <w:rStyle w:val="Emphasis"/>
          <w:rFonts w:asciiTheme="majorHAnsi" w:hAnsiTheme="majorHAnsi" w:cstheme="majorHAnsi"/>
          <w:highlight w:val="green"/>
        </w:rPr>
        <w:t>is not inherently limited to these uses</w:t>
      </w:r>
      <w:r w:rsidRPr="0051375F">
        <w:rPr>
          <w:rFonts w:asciiTheme="majorHAnsi" w:hAnsiTheme="majorHAnsi" w:cstheme="majorHAnsi"/>
        </w:rPr>
        <w:t xml:space="preserve">. </w:t>
      </w:r>
      <w:r w:rsidRPr="0051375F">
        <w:rPr>
          <w:rStyle w:val="StyleUnderline"/>
          <w:rFonts w:asciiTheme="majorHAnsi" w:hAnsiTheme="majorHAnsi" w:cstheme="majorHAnsi"/>
        </w:rPr>
        <w:t>This section</w:t>
      </w:r>
      <w:r w:rsidRPr="0051375F">
        <w:rPr>
          <w:rFonts w:asciiTheme="majorHAnsi" w:hAnsiTheme="majorHAnsi" w:cstheme="majorHAnsi"/>
        </w:rPr>
        <w:t xml:space="preserve"> provides a brief overview of the practice of scenario analysis and the motivations underpinning its uses. It then </w:t>
      </w:r>
      <w:r w:rsidRPr="0051375F">
        <w:rPr>
          <w:rStyle w:val="StyleUnderline"/>
          <w:rFonts w:asciiTheme="majorHAnsi" w:hAnsiTheme="majorHAnsi" w:cstheme="majorHAnsi"/>
        </w:rPr>
        <w:t>makes a case for the utility of the technique for political science scholarship</w:t>
      </w:r>
      <w:r w:rsidRPr="0051375F">
        <w:rPr>
          <w:rFonts w:asciiTheme="majorHAnsi" w:hAnsiTheme="majorHAnsi" w:cstheme="majorHAnsi"/>
        </w:rPr>
        <w:t xml:space="preserve"> and describes how the scenarios deployed at NEFPC were created. The Art of Scenario Analysis </w:t>
      </w:r>
      <w:r w:rsidRPr="0051375F">
        <w:rPr>
          <w:rStyle w:val="StyleUnderline"/>
          <w:rFonts w:asciiTheme="majorHAnsi" w:hAnsiTheme="majorHAnsi" w:cstheme="majorHAnsi"/>
        </w:rPr>
        <w:t xml:space="preserve">We characterize scenario analysis as the art of juxtaposing current trends in unexpected combinations </w:t>
      </w:r>
      <w:proofErr w:type="gramStart"/>
      <w:r w:rsidRPr="0051375F">
        <w:rPr>
          <w:rStyle w:val="StyleUnderline"/>
          <w:rFonts w:asciiTheme="majorHAnsi" w:hAnsiTheme="majorHAnsi" w:cstheme="majorHAnsi"/>
        </w:rPr>
        <w:t xml:space="preserve">in order </w:t>
      </w:r>
      <w:r w:rsidRPr="002D2779">
        <w:rPr>
          <w:rStyle w:val="StyleUnderline"/>
          <w:rFonts w:asciiTheme="majorHAnsi" w:hAnsiTheme="majorHAnsi" w:cstheme="majorHAnsi"/>
          <w:highlight w:val="green"/>
        </w:rPr>
        <w:t>to</w:t>
      </w:r>
      <w:proofErr w:type="gramEnd"/>
      <w:r w:rsidRPr="002D2779">
        <w:rPr>
          <w:rStyle w:val="StyleUnderline"/>
          <w:rFonts w:asciiTheme="majorHAnsi" w:hAnsiTheme="majorHAnsi" w:cstheme="majorHAnsi"/>
          <w:highlight w:val="green"/>
        </w:rPr>
        <w:t xml:space="preserve"> </w:t>
      </w:r>
      <w:r w:rsidRPr="002D2779">
        <w:rPr>
          <w:rStyle w:val="Emphasis"/>
          <w:rFonts w:asciiTheme="majorHAnsi" w:hAnsiTheme="majorHAnsi" w:cstheme="majorHAnsi"/>
          <w:highlight w:val="green"/>
        </w:rPr>
        <w:t>articulate surprising and yet plausible futures</w:t>
      </w:r>
      <w:r w:rsidRPr="0051375F">
        <w:rPr>
          <w:rFonts w:asciiTheme="majorHAnsi" w:hAnsiTheme="majorHAnsi" w:cstheme="majorHAnsi"/>
        </w:rPr>
        <w:t xml:space="preserve">, often </w:t>
      </w:r>
      <w:r w:rsidRPr="0051375F">
        <w:rPr>
          <w:rStyle w:val="Emphasis"/>
          <w:rFonts w:asciiTheme="majorHAnsi" w:hAnsiTheme="majorHAnsi" w:cstheme="majorHAnsi"/>
        </w:rPr>
        <w:t>referred to as “</w:t>
      </w:r>
      <w:r w:rsidRPr="002D2779">
        <w:rPr>
          <w:rStyle w:val="Emphasis"/>
          <w:rFonts w:asciiTheme="majorHAnsi" w:hAnsiTheme="majorHAnsi" w:cstheme="majorHAnsi"/>
          <w:highlight w:val="green"/>
        </w:rPr>
        <w:t>alternative worlds</w:t>
      </w:r>
      <w:r w:rsidRPr="0051375F">
        <w:rPr>
          <w:rStyle w:val="Emphasis"/>
          <w:rFonts w:asciiTheme="majorHAnsi" w:hAnsiTheme="majorHAnsi" w:cstheme="majorHAnsi"/>
        </w:rPr>
        <w:t>.”</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Scenarios </w:t>
      </w:r>
      <w:r w:rsidRPr="002D2779">
        <w:rPr>
          <w:rStyle w:val="StyleUnderline"/>
          <w:rFonts w:asciiTheme="majorHAnsi" w:hAnsiTheme="majorHAnsi" w:cstheme="majorHAnsi"/>
          <w:highlight w:val="green"/>
        </w:rPr>
        <w:t>are</w:t>
      </w:r>
      <w:r w:rsidRPr="0051375F">
        <w:rPr>
          <w:rFonts w:asciiTheme="majorHAnsi" w:hAnsiTheme="majorHAnsi" w:cstheme="majorHAnsi"/>
        </w:rPr>
        <w:t xml:space="preserve"> thus </w:t>
      </w:r>
      <w:r w:rsidRPr="002D2779">
        <w:rPr>
          <w:rStyle w:val="Emphasis"/>
          <w:rFonts w:asciiTheme="majorHAnsi" w:hAnsiTheme="majorHAnsi" w:cstheme="majorHAnsi"/>
          <w:highlight w:val="green"/>
        </w:rPr>
        <w:t>explicitly not forecasts or projections based on linear extrapolations</w:t>
      </w:r>
      <w:r w:rsidRPr="0051375F">
        <w:rPr>
          <w:rStyle w:val="Emphasis"/>
          <w:rFonts w:asciiTheme="majorHAnsi" w:hAnsiTheme="majorHAnsi" w:cstheme="majorHAnsi"/>
        </w:rPr>
        <w:t xml:space="preserve"> of contemporary patterns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and they are </w:t>
      </w:r>
      <w:r w:rsidRPr="002D2779">
        <w:rPr>
          <w:rStyle w:val="Emphasis"/>
          <w:rFonts w:asciiTheme="majorHAnsi" w:hAnsiTheme="majorHAnsi" w:cstheme="majorHAnsi"/>
          <w:highlight w:val="green"/>
        </w:rPr>
        <w:t>not hypothesis-based expert predictions</w:t>
      </w:r>
      <w:r w:rsidRPr="0051375F">
        <w:rPr>
          <w:rFonts w:asciiTheme="majorHAnsi" w:hAnsiTheme="majorHAnsi" w:cstheme="majorHAnsi"/>
        </w:rPr>
        <w:t xml:space="preserve">. </w:t>
      </w:r>
      <w:r w:rsidRPr="002D2779">
        <w:rPr>
          <w:rStyle w:val="Emphasis"/>
          <w:rFonts w:asciiTheme="majorHAnsi" w:hAnsiTheme="majorHAnsi" w:cstheme="majorHAnsi"/>
          <w:highlight w:val="green"/>
        </w:rPr>
        <w:t>Nor</w:t>
      </w:r>
      <w:r w:rsidRPr="0051375F">
        <w:rPr>
          <w:rStyle w:val="Emphasis"/>
          <w:rFonts w:asciiTheme="majorHAnsi" w:hAnsiTheme="majorHAnsi" w:cstheme="majorHAnsi"/>
        </w:rPr>
        <w:t xml:space="preserve"> should they be equated with </w:t>
      </w:r>
      <w:r w:rsidRPr="002D2779">
        <w:rPr>
          <w:rStyle w:val="Emphasis"/>
          <w:rFonts w:asciiTheme="majorHAnsi" w:hAnsiTheme="majorHAnsi" w:cstheme="majorHAnsi"/>
          <w:highlight w:val="green"/>
        </w:rPr>
        <w:t>simulations</w:t>
      </w:r>
      <w:r w:rsidRPr="0051375F">
        <w:rPr>
          <w:rStyle w:val="StyleUnderline"/>
          <w:rFonts w:asciiTheme="majorHAnsi" w:hAnsiTheme="majorHAnsi" w:cstheme="majorHAnsi"/>
        </w:rPr>
        <w:t>, which are</w:t>
      </w:r>
      <w:r w:rsidRPr="0051375F">
        <w:rPr>
          <w:rFonts w:asciiTheme="majorHAnsi" w:hAnsiTheme="majorHAnsi" w:cstheme="majorHAnsi"/>
        </w:rPr>
        <w:t xml:space="preserve"> best characterized as </w:t>
      </w:r>
      <w:r w:rsidRPr="0051375F">
        <w:rPr>
          <w:rStyle w:val="StyleUnderline"/>
          <w:rFonts w:asciiTheme="majorHAnsi" w:hAnsiTheme="majorHAnsi" w:cstheme="majorHAnsi"/>
        </w:rPr>
        <w:t xml:space="preserve">functional representations of </w:t>
      </w:r>
      <w:r w:rsidRPr="0051375F">
        <w:rPr>
          <w:rStyle w:val="Emphasis"/>
          <w:rFonts w:asciiTheme="majorHAnsi" w:hAnsiTheme="majorHAnsi" w:cstheme="majorHAnsi"/>
        </w:rPr>
        <w:t>real institutions</w:t>
      </w:r>
      <w:r w:rsidRPr="0051375F">
        <w:rPr>
          <w:rStyle w:val="StyleUnderline"/>
          <w:rFonts w:asciiTheme="majorHAnsi" w:hAnsiTheme="majorHAnsi" w:cstheme="majorHAnsi"/>
        </w:rPr>
        <w:t xml:space="preserve"> or decision-making processes</w:t>
      </w:r>
      <w:r w:rsidRPr="0051375F">
        <w:rPr>
          <w:rFonts w:asciiTheme="majorHAnsi" w:hAnsiTheme="majorHAnsi" w:cstheme="majorHAnsi"/>
        </w:rPr>
        <w:t xml:space="preserve"> (</w:t>
      </w:r>
      <w:proofErr w:type="spellStart"/>
      <w:r w:rsidRPr="0051375F">
        <w:rPr>
          <w:rFonts w:asciiTheme="majorHAnsi" w:hAnsiTheme="majorHAnsi" w:cstheme="majorHAnsi"/>
        </w:rPr>
        <w:t>Asal</w:t>
      </w:r>
      <w:proofErr w:type="spellEnd"/>
      <w:r w:rsidRPr="0051375F">
        <w:rPr>
          <w:rFonts w:asciiTheme="majorHAnsi" w:hAnsiTheme="majorHAnsi" w:cstheme="majorHAnsi"/>
        </w:rPr>
        <w:t xml:space="preserve"> 2005). </w:t>
      </w:r>
      <w:r w:rsidRPr="002D2779">
        <w:rPr>
          <w:rStyle w:val="Emphasis"/>
          <w:rFonts w:asciiTheme="majorHAnsi" w:hAnsiTheme="majorHAnsi" w:cstheme="majorHAnsi"/>
          <w:highlight w:val="green"/>
        </w:rPr>
        <w:t>Instead</w:t>
      </w:r>
      <w:r w:rsidRPr="0051375F">
        <w:rPr>
          <w:rStyle w:val="Emphasis"/>
          <w:rFonts w:asciiTheme="majorHAnsi" w:hAnsiTheme="majorHAnsi" w:cstheme="majorHAnsi"/>
        </w:rPr>
        <w:t xml:space="preserve">, they are </w:t>
      </w:r>
      <w:r w:rsidRPr="002D2779">
        <w:rPr>
          <w:rStyle w:val="Emphasis"/>
          <w:rFonts w:asciiTheme="majorHAnsi" w:hAnsiTheme="majorHAnsi" w:cstheme="majorHAnsi"/>
          <w:highlight w:val="green"/>
        </w:rPr>
        <w:t>depictions of possible future states of the world</w:t>
      </w:r>
      <w:r w:rsidRPr="0051375F">
        <w:rPr>
          <w:rFonts w:asciiTheme="majorHAnsi" w:hAnsiTheme="majorHAnsi" w:cstheme="majorHAnsi"/>
        </w:rPr>
        <w:t xml:space="preserve">, offered </w:t>
      </w:r>
      <w:r w:rsidRPr="002D2779">
        <w:rPr>
          <w:rStyle w:val="Emphasis"/>
          <w:rFonts w:asciiTheme="majorHAnsi" w:hAnsiTheme="majorHAnsi" w:cstheme="majorHAnsi"/>
          <w:highlight w:val="green"/>
        </w:rPr>
        <w:t>together with</w:t>
      </w:r>
      <w:r w:rsidRPr="0051375F">
        <w:rPr>
          <w:rStyle w:val="Emphasis"/>
          <w:rFonts w:asciiTheme="majorHAnsi" w:hAnsiTheme="majorHAnsi" w:cstheme="majorHAnsi"/>
        </w:rPr>
        <w:t xml:space="preserve"> a narrative of the </w:t>
      </w:r>
      <w:r w:rsidRPr="002D2779">
        <w:rPr>
          <w:rStyle w:val="Emphasis"/>
          <w:rFonts w:asciiTheme="majorHAnsi" w:hAnsiTheme="majorHAnsi" w:cstheme="majorHAnsi"/>
          <w:highlight w:val="green"/>
        </w:rPr>
        <w:t>driving causal forces</w:t>
      </w:r>
      <w:r w:rsidRPr="0051375F">
        <w:rPr>
          <w:rFonts w:asciiTheme="majorHAnsi" w:hAnsiTheme="majorHAnsi" w:cstheme="majorHAnsi"/>
        </w:rPr>
        <w:t xml:space="preserve"> and potential exogenous shocks </w:t>
      </w:r>
      <w:r w:rsidRPr="002D2779">
        <w:rPr>
          <w:rStyle w:val="Emphasis"/>
          <w:rFonts w:asciiTheme="majorHAnsi" w:hAnsiTheme="majorHAnsi" w:cstheme="majorHAnsi"/>
          <w:highlight w:val="green"/>
        </w:rPr>
        <w:t>that could lead to those futures</w:t>
      </w:r>
      <w:r w:rsidRPr="0051375F">
        <w:rPr>
          <w:rFonts w:asciiTheme="majorHAnsi" w:hAnsiTheme="majorHAnsi" w:cstheme="majorHAnsi"/>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w:t>
      </w:r>
      <w:r w:rsidRPr="0051375F">
        <w:rPr>
          <w:rFonts w:asciiTheme="majorHAnsi" w:hAnsiTheme="majorHAnsi" w:cstheme="majorHAnsi"/>
        </w:rPr>
        <w:lastRenderedPageBreak/>
        <w:t>Cold War, the real antecedents of the contemporary practice are found in corporate futures studies of the late 1960s and early 1970s (</w:t>
      </w:r>
      <w:proofErr w:type="spellStart"/>
      <w:r w:rsidRPr="0051375F">
        <w:rPr>
          <w:rFonts w:asciiTheme="majorHAnsi" w:hAnsiTheme="majorHAnsi" w:cstheme="majorHAnsi"/>
        </w:rPr>
        <w:t>Raskin</w:t>
      </w:r>
      <w:proofErr w:type="spellEnd"/>
      <w:r w:rsidRPr="0051375F">
        <w:rPr>
          <w:rFonts w:asciiTheme="majorHAnsi" w:hAnsiTheme="majorHAnsi" w:cstheme="majorHAnsi"/>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51375F">
        <w:rPr>
          <w:rFonts w:asciiTheme="majorHAnsi" w:hAnsiTheme="majorHAnsi" w:cstheme="majorHAnsi"/>
        </w:rPr>
        <w:t>Wack</w:t>
      </w:r>
      <w:proofErr w:type="spellEnd"/>
      <w:r w:rsidRPr="0051375F">
        <w:rPr>
          <w:rFonts w:asciiTheme="majorHAnsi" w:hAnsiTheme="majorHAnsi" w:cstheme="majorHAnsi"/>
        </w:rPr>
        <w:t xml:space="preserve"> 1985; Schwartz 1991). </w:t>
      </w:r>
      <w:proofErr w:type="gramStart"/>
      <w:r w:rsidRPr="0051375F">
        <w:rPr>
          <w:rFonts w:asciiTheme="majorHAnsi" w:hAnsiTheme="majorHAnsi" w:cstheme="majorHAnsi"/>
        </w:rPr>
        <w:t>In particular, it</w:t>
      </w:r>
      <w:proofErr w:type="gramEnd"/>
      <w:r w:rsidRPr="0051375F">
        <w:rPr>
          <w:rFonts w:asciiTheme="majorHAnsi" w:hAnsiTheme="majorHAnsi" w:cstheme="majorHAnsi"/>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51375F">
        <w:rPr>
          <w:rFonts w:asciiTheme="majorHAnsi" w:hAnsiTheme="majorHAnsi" w:cstheme="majorHAnsi"/>
        </w:rPr>
        <w:t>Kupers</w:t>
      </w:r>
      <w:proofErr w:type="spellEnd"/>
      <w:r w:rsidRPr="0051375F">
        <w:rPr>
          <w:rFonts w:asciiTheme="majorHAnsi" w:hAnsiTheme="majorHAnsi" w:cstheme="majorHAnsi"/>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51375F">
        <w:rPr>
          <w:rFonts w:asciiTheme="majorHAnsi" w:hAnsiTheme="majorHAnsi" w:cstheme="majorHAnsi"/>
        </w:rPr>
        <w:t>Fuerth</w:t>
      </w:r>
      <w:proofErr w:type="spellEnd"/>
      <w:r w:rsidRPr="0051375F">
        <w:rPr>
          <w:rFonts w:asciiTheme="majorHAnsi" w:hAnsiTheme="majorHAnsi" w:cstheme="majorHAnsi"/>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51375F">
        <w:rPr>
          <w:rFonts w:asciiTheme="majorHAnsi" w:hAnsiTheme="majorHAnsi" w:cstheme="majorHAnsi"/>
        </w:rPr>
        <w:t>on the basis of</w:t>
      </w:r>
      <w:proofErr w:type="gramEnd"/>
      <w:r w:rsidRPr="0051375F">
        <w:rPr>
          <w:rFonts w:asciiTheme="majorHAnsi" w:hAnsiTheme="majorHAnsi" w:cstheme="majorHAnsi"/>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51375F">
        <w:rPr>
          <w:rFonts w:asciiTheme="majorHAnsi" w:hAnsiTheme="majorHAnsi" w:cstheme="majorHAnsi"/>
        </w:rPr>
        <w:t>EuroFutures</w:t>
      </w:r>
      <w:proofErr w:type="spellEnd"/>
      <w:r w:rsidRPr="0051375F">
        <w:rPr>
          <w:rFonts w:asciiTheme="majorHAnsi" w:hAnsiTheme="majorHAnsi" w:cstheme="majorHAnsi"/>
        </w:rPr>
        <w:t xml:space="preserve"> project, which uses four scenarios to map the potential consequences of the Euro-area financial crisis (German Marshall Fund 2013). </w:t>
      </w:r>
      <w:r w:rsidRPr="0051375F">
        <w:rPr>
          <w:rStyle w:val="StyleUnderline"/>
          <w:rFonts w:asciiTheme="majorHAnsi" w:hAnsiTheme="majorHAnsi" w:cstheme="majorHAnsi"/>
        </w:rPr>
        <w:t xml:space="preserve">Several features make </w:t>
      </w:r>
      <w:r w:rsidRPr="0051375F">
        <w:rPr>
          <w:rStyle w:val="Emphasis"/>
          <w:rFonts w:asciiTheme="majorHAnsi" w:hAnsiTheme="majorHAnsi" w:cstheme="majorHAnsi"/>
        </w:rPr>
        <w:t>scenario analysis particularly useful</w:t>
      </w:r>
      <w:r w:rsidRPr="0051375F">
        <w:rPr>
          <w:rStyle w:val="StyleUnderline"/>
          <w:rFonts w:asciiTheme="majorHAnsi" w:hAnsiTheme="majorHAnsi" w:cstheme="majorHAnsi"/>
        </w:rPr>
        <w:t xml:space="preserve"> for policymaking</w:t>
      </w:r>
      <w:r w:rsidRPr="0051375F">
        <w:rPr>
          <w:rFonts w:asciiTheme="majorHAnsi" w:hAnsiTheme="majorHAnsi" w:cstheme="majorHAnsi"/>
        </w:rPr>
        <w:t xml:space="preserve">.5 </w:t>
      </w:r>
      <w:r w:rsidRPr="0051375F">
        <w:rPr>
          <w:rStyle w:val="StyleUnderline"/>
          <w:rFonts w:asciiTheme="majorHAnsi" w:hAnsiTheme="majorHAnsi" w:cstheme="majorHAnsi"/>
        </w:rPr>
        <w:t xml:space="preserve">Long-term global trends across </w:t>
      </w:r>
      <w:proofErr w:type="gramStart"/>
      <w:r w:rsidRPr="0051375F">
        <w:rPr>
          <w:rStyle w:val="StyleUnderline"/>
          <w:rFonts w:asciiTheme="majorHAnsi" w:hAnsiTheme="majorHAnsi" w:cstheme="majorHAnsi"/>
        </w:rPr>
        <w:t>a number of</w:t>
      </w:r>
      <w:proofErr w:type="gramEnd"/>
      <w:r w:rsidRPr="0051375F">
        <w:rPr>
          <w:rStyle w:val="StyleUnderline"/>
          <w:rFonts w:asciiTheme="majorHAnsi" w:hAnsiTheme="majorHAnsi" w:cstheme="majorHAnsi"/>
        </w:rPr>
        <w:t xml:space="preserve"> different realms</w:t>
      </w:r>
      <w:r w:rsidRPr="0051375F">
        <w:rPr>
          <w:rFonts w:asciiTheme="majorHAnsi" w:hAnsiTheme="majorHAnsi" w:cstheme="majorHAnsi"/>
        </w:rPr>
        <w:t>—social, technological, environmental, economic, and political—</w:t>
      </w:r>
      <w:r w:rsidRPr="0051375F">
        <w:rPr>
          <w:rStyle w:val="StyleUnderline"/>
          <w:rFonts w:asciiTheme="majorHAnsi" w:hAnsiTheme="majorHAnsi" w:cstheme="majorHAnsi"/>
        </w:rPr>
        <w:t>combine in often-unexpected ways to produce unforeseen challenges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Yet the </w:t>
      </w:r>
      <w:r w:rsidRPr="002D2779">
        <w:rPr>
          <w:rStyle w:val="StyleUnderline"/>
          <w:rFonts w:asciiTheme="majorHAnsi" w:hAnsiTheme="majorHAnsi" w:cstheme="majorHAnsi"/>
          <w:highlight w:val="green"/>
        </w:rPr>
        <w:t>ability</w:t>
      </w:r>
      <w:r w:rsidRPr="0051375F">
        <w:rPr>
          <w:rStyle w:val="StyleUnderline"/>
          <w:rFonts w:asciiTheme="majorHAnsi" w:hAnsiTheme="majorHAnsi" w:cstheme="majorHAnsi"/>
        </w:rPr>
        <w:t xml:space="preserve"> of decision makers </w:t>
      </w:r>
      <w:r w:rsidRPr="002D2779">
        <w:rPr>
          <w:rStyle w:val="StyleUnderline"/>
          <w:rFonts w:asciiTheme="majorHAnsi" w:hAnsiTheme="majorHAnsi" w:cstheme="majorHAnsi"/>
          <w:highlight w:val="green"/>
        </w:rPr>
        <w:t>to imagine, let alone prepare for, discontinuities</w:t>
      </w:r>
      <w:r w:rsidRPr="0051375F">
        <w:rPr>
          <w:rFonts w:asciiTheme="majorHAnsi" w:hAnsiTheme="majorHAnsi" w:cstheme="majorHAnsi"/>
        </w:rPr>
        <w:t xml:space="preserve"> in the policy realm </w:t>
      </w:r>
      <w:r w:rsidRPr="002D2779">
        <w:rPr>
          <w:rStyle w:val="StyleUnderline"/>
          <w:rFonts w:asciiTheme="majorHAnsi" w:hAnsiTheme="majorHAnsi" w:cstheme="majorHAnsi"/>
          <w:highlight w:val="green"/>
        </w:rPr>
        <w:t>is constrained by</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existing mental models and maps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This limitation is exacerbated by </w:t>
      </w:r>
      <w:r w:rsidRPr="002D2779">
        <w:rPr>
          <w:rStyle w:val="Emphasis"/>
          <w:rFonts w:asciiTheme="majorHAnsi" w:hAnsiTheme="majorHAnsi" w:cstheme="majorHAnsi"/>
          <w:highlight w:val="green"/>
        </w:rPr>
        <w:t>well-known cognitive bias tendencies such as groupthink and confirmation bias</w:t>
      </w:r>
      <w:r w:rsidRPr="0051375F">
        <w:rPr>
          <w:rFonts w:asciiTheme="majorHAnsi" w:hAnsiTheme="majorHAnsi" w:cstheme="majorHAnsi"/>
        </w:rPr>
        <w:t xml:space="preserve"> (Jervis 1976; Janis 1982; </w:t>
      </w:r>
      <w:proofErr w:type="spellStart"/>
      <w:r w:rsidRPr="0051375F">
        <w:rPr>
          <w:rFonts w:asciiTheme="majorHAnsi" w:hAnsiTheme="majorHAnsi" w:cstheme="majorHAnsi"/>
        </w:rPr>
        <w:t>Tetlock</w:t>
      </w:r>
      <w:proofErr w:type="spellEnd"/>
      <w:r w:rsidRPr="0051375F">
        <w:rPr>
          <w:rFonts w:asciiTheme="majorHAnsi" w:hAnsiTheme="majorHAnsi" w:cstheme="majorHAnsi"/>
        </w:rPr>
        <w:t xml:space="preserve"> 2005). </w:t>
      </w:r>
      <w:r w:rsidRPr="0051375F">
        <w:rPr>
          <w:rStyle w:val="StyleUnderline"/>
          <w:rFonts w:asciiTheme="majorHAnsi" w:hAnsiTheme="majorHAnsi" w:cstheme="majorHAnsi"/>
        </w:rPr>
        <w:t xml:space="preserve">The power of </w:t>
      </w:r>
      <w:r w:rsidRPr="002D2779">
        <w:rPr>
          <w:rStyle w:val="StyleUnderline"/>
          <w:rFonts w:asciiTheme="majorHAnsi" w:hAnsiTheme="majorHAnsi" w:cstheme="majorHAnsi"/>
          <w:highlight w:val="green"/>
        </w:rPr>
        <w:t>scenarios</w:t>
      </w:r>
      <w:r w:rsidRPr="0051375F">
        <w:rPr>
          <w:rStyle w:val="StyleUnderline"/>
          <w:rFonts w:asciiTheme="majorHAnsi" w:hAnsiTheme="majorHAnsi" w:cstheme="majorHAnsi"/>
        </w:rPr>
        <w:t xml:space="preserve"> lies in their ability to </w:t>
      </w:r>
      <w:r w:rsidRPr="002D2779">
        <w:rPr>
          <w:rStyle w:val="StyleUnderline"/>
          <w:rFonts w:asciiTheme="majorHAnsi" w:hAnsiTheme="majorHAnsi" w:cstheme="majorHAnsi"/>
          <w:highlight w:val="green"/>
        </w:rPr>
        <w:t xml:space="preserve">help individuals </w:t>
      </w:r>
      <w:r w:rsidRPr="002D2779">
        <w:rPr>
          <w:rStyle w:val="Emphasis"/>
          <w:rFonts w:asciiTheme="majorHAnsi" w:hAnsiTheme="majorHAnsi" w:cstheme="majorHAnsi"/>
          <w:highlight w:val="green"/>
        </w:rPr>
        <w:t>break out of conventional modes of thinking</w:t>
      </w:r>
      <w:r w:rsidRPr="0051375F">
        <w:rPr>
          <w:rStyle w:val="StyleUnderline"/>
          <w:rFonts w:asciiTheme="majorHAnsi" w:hAnsiTheme="majorHAnsi" w:cstheme="majorHAnsi"/>
        </w:rPr>
        <w:t xml:space="preserve"> and analysis by introducing unusual combinations of trends and deliberate discontinuities in narratives about the future</w:t>
      </w:r>
      <w:r w:rsidRPr="0051375F">
        <w:rPr>
          <w:rFonts w:asciiTheme="majorHAnsi" w:hAnsiTheme="majorHAnsi" w:cstheme="majorHAnsi"/>
        </w:rPr>
        <w:t xml:space="preserve">. </w:t>
      </w:r>
      <w:r w:rsidRPr="002D2779">
        <w:rPr>
          <w:rStyle w:val="Emphasis"/>
          <w:rFonts w:asciiTheme="majorHAnsi" w:hAnsiTheme="majorHAnsi" w:cstheme="majorHAnsi"/>
          <w:highlight w:val="green"/>
        </w:rPr>
        <w:t>Imagining alternative</w:t>
      </w:r>
      <w:r w:rsidRPr="0051375F">
        <w:rPr>
          <w:rStyle w:val="Emphasis"/>
          <w:rFonts w:asciiTheme="majorHAnsi" w:hAnsiTheme="majorHAnsi" w:cstheme="majorHAnsi"/>
        </w:rPr>
        <w:t xml:space="preserve"> </w:t>
      </w:r>
      <w:r w:rsidRPr="002D2779">
        <w:rPr>
          <w:rStyle w:val="Emphasis"/>
          <w:rFonts w:asciiTheme="majorHAnsi" w:hAnsiTheme="majorHAnsi" w:cstheme="majorHAnsi"/>
          <w:highlight w:val="green"/>
        </w:rPr>
        <w:t>future worlds through a structured analytical process enables policymakers to envision and thereby adapt to something altogether different from the known present</w:t>
      </w:r>
      <w:r w:rsidRPr="0051375F">
        <w:rPr>
          <w:rFonts w:asciiTheme="majorHAnsi" w:hAnsiTheme="majorHAnsi" w:cstheme="majorHAnsi"/>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51375F">
        <w:rPr>
          <w:rStyle w:val="StyleUnderline"/>
          <w:rFonts w:asciiTheme="majorHAnsi" w:hAnsiTheme="majorHAnsi" w:cstheme="majorHAnsi"/>
        </w:rPr>
        <w:t>Scenarios are essentially textured, plausible, and relevant stories that help us imagine how the future</w:t>
      </w:r>
      <w:r w:rsidRPr="0051375F">
        <w:rPr>
          <w:rFonts w:asciiTheme="majorHAnsi" w:hAnsiTheme="majorHAnsi" w:cstheme="majorHAnsi"/>
        </w:rPr>
        <w:t xml:space="preserve"> political-economic world </w:t>
      </w:r>
      <w:r w:rsidRPr="0051375F">
        <w:rPr>
          <w:rStyle w:val="StyleUnderline"/>
          <w:rFonts w:asciiTheme="majorHAnsi" w:hAnsiTheme="majorHAnsi" w:cstheme="majorHAnsi"/>
        </w:rPr>
        <w:t>could be different from the past</w:t>
      </w:r>
      <w:r w:rsidRPr="0051375F">
        <w:rPr>
          <w:rFonts w:asciiTheme="majorHAnsi" w:hAnsiTheme="majorHAnsi" w:cstheme="majorHAnsi"/>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w:t>
      </w:r>
      <w:r w:rsidRPr="0051375F">
        <w:rPr>
          <w:rFonts w:asciiTheme="majorHAnsi" w:hAnsiTheme="majorHAnsi" w:cstheme="majorHAnsi"/>
        </w:rPr>
        <w:lastRenderedPageBreak/>
        <w:t xml:space="preserve">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51375F">
        <w:rPr>
          <w:rFonts w:asciiTheme="majorHAnsi" w:hAnsiTheme="majorHAnsi" w:cstheme="majorHAnsi"/>
        </w:rPr>
        <w:t>politicaleconomic</w:t>
      </w:r>
      <w:proofErr w:type="spellEnd"/>
      <w:r w:rsidRPr="0051375F">
        <w:rPr>
          <w:rFonts w:asciiTheme="majorHAnsi" w:hAnsiTheme="majorHAnsi" w:cstheme="majorHAnsi"/>
        </w:rPr>
        <w:t xml:space="preserve"> trends and dynamics. The notion of “exogeneity”—so prevalent in social science scholarship—applies to models of reality, not to reality itself. </w:t>
      </w:r>
      <w:r w:rsidRPr="0051375F">
        <w:rPr>
          <w:rStyle w:val="StyleUnderline"/>
          <w:rFonts w:asciiTheme="majorHAnsi" w:hAnsiTheme="majorHAnsi" w:cstheme="majorHAnsi"/>
        </w:rPr>
        <w:t xml:space="preserve">Very simply, scenario analysis can throw into sharp relief </w:t>
      </w:r>
      <w:proofErr w:type="gramStart"/>
      <w:r w:rsidRPr="0051375F">
        <w:rPr>
          <w:rStyle w:val="StyleUnderline"/>
          <w:rFonts w:asciiTheme="majorHAnsi" w:hAnsiTheme="majorHAnsi" w:cstheme="majorHAnsi"/>
        </w:rPr>
        <w:t>often-overlooked</w:t>
      </w:r>
      <w:proofErr w:type="gramEnd"/>
      <w:r w:rsidRPr="0051375F">
        <w:rPr>
          <w:rStyle w:val="StyleUnderline"/>
          <w:rFonts w:asciiTheme="majorHAnsi" w:hAnsiTheme="majorHAnsi" w:cstheme="majorHAnsi"/>
        </w:rPr>
        <w:t xml:space="preserve"> yet pressing questions in international affairs that demand focused investigation</w:t>
      </w:r>
      <w:r w:rsidRPr="0051375F">
        <w:rPr>
          <w:rFonts w:asciiTheme="majorHAnsi" w:hAnsiTheme="majorHAnsi" w:cstheme="majorHAnsi"/>
        </w:rPr>
        <w:t xml:space="preserve">. </w:t>
      </w:r>
      <w:r w:rsidRPr="0051375F">
        <w:rPr>
          <w:rStyle w:val="StyleUnderline"/>
          <w:rFonts w:asciiTheme="majorHAnsi" w:hAnsiTheme="majorHAnsi" w:cstheme="majorHAnsi"/>
        </w:rPr>
        <w:t>Scenarios thus offer</w:t>
      </w:r>
      <w:r w:rsidRPr="0051375F">
        <w:rPr>
          <w:rFonts w:asciiTheme="majorHAnsi" w:hAnsiTheme="majorHAnsi" w:cstheme="majorHAnsi"/>
        </w:rPr>
        <w:t xml:space="preserve">, in principle, </w:t>
      </w:r>
      <w:r w:rsidRPr="0051375F">
        <w:rPr>
          <w:rStyle w:val="StyleUnderline"/>
          <w:rFonts w:asciiTheme="majorHAnsi" w:hAnsiTheme="majorHAnsi" w:cstheme="majorHAnsi"/>
        </w:rPr>
        <w:t>an innovative tool for developing a political science research agenda</w:t>
      </w:r>
      <w:r w:rsidRPr="0051375F">
        <w:rPr>
          <w:rFonts w:asciiTheme="majorHAnsi" w:hAnsiTheme="majorHAnsi" w:cstheme="majorHAnsi"/>
        </w:rPr>
        <w:t xml:space="preserve">. In practice, </w:t>
      </w:r>
      <w:r w:rsidRPr="0051375F">
        <w:rPr>
          <w:rStyle w:val="StyleUnderline"/>
          <w:rFonts w:asciiTheme="majorHAnsi" w:hAnsiTheme="majorHAnsi" w:cstheme="majorHAnsi"/>
        </w:rPr>
        <w:t>achieving this objective requires careful tailoring of the approach</w:t>
      </w:r>
      <w:r w:rsidRPr="0051375F">
        <w:rPr>
          <w:rFonts w:asciiTheme="majorHAnsi" w:hAnsiTheme="majorHAnsi" w:cstheme="majorHAnsi"/>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51375F">
        <w:rPr>
          <w:rStyle w:val="StyleUnderline"/>
          <w:rFonts w:asciiTheme="majorHAnsi" w:hAnsiTheme="majorHAnsi" w:cstheme="majorHAnsi"/>
        </w:rPr>
        <w:t xml:space="preserve">The use of scenarios is </w:t>
      </w:r>
      <w:proofErr w:type="gramStart"/>
      <w:r w:rsidRPr="0051375F">
        <w:rPr>
          <w:rStyle w:val="StyleUnderline"/>
          <w:rFonts w:asciiTheme="majorHAnsi" w:hAnsiTheme="majorHAnsi" w:cstheme="majorHAnsi"/>
        </w:rPr>
        <w:t>similar to</w:t>
      </w:r>
      <w:proofErr w:type="gramEnd"/>
      <w:r w:rsidRPr="0051375F">
        <w:rPr>
          <w:rStyle w:val="StyleUnderline"/>
          <w:rFonts w:asciiTheme="majorHAnsi" w:hAnsiTheme="majorHAnsi" w:cstheme="majorHAnsi"/>
        </w:rPr>
        <w:t xml:space="preserve"> counterfactual analysis in that it modifies certain variables in a given situation in order to analyze the resulting effects</w:t>
      </w:r>
      <w:r w:rsidRPr="0051375F">
        <w:rPr>
          <w:rFonts w:asciiTheme="majorHAnsi" w:hAnsiTheme="majorHAnsi" w:cstheme="majorHAnsi"/>
        </w:rPr>
        <w:t xml:space="preserve"> (Fearon 1991). </w:t>
      </w:r>
      <w:r w:rsidRPr="0051375F">
        <w:rPr>
          <w:rStyle w:val="StyleUnderline"/>
          <w:rFonts w:asciiTheme="majorHAnsi" w:hAnsiTheme="majorHAnsi" w:cstheme="majorHAnsi"/>
        </w:rPr>
        <w:t>Whereas counterfactuals are traditionally retrospective</w:t>
      </w:r>
      <w:r w:rsidRPr="0051375F">
        <w:rPr>
          <w:rFonts w:asciiTheme="majorHAnsi" w:hAnsiTheme="majorHAnsi" w:cstheme="majorHAnsi"/>
        </w:rPr>
        <w:t xml:space="preserve"> in nature and explore events that did not actually occur in the context of known history, our </w:t>
      </w:r>
      <w:r w:rsidRPr="0051375F">
        <w:rPr>
          <w:rStyle w:val="Emphasis"/>
          <w:rFonts w:asciiTheme="majorHAnsi" w:hAnsiTheme="majorHAnsi" w:cstheme="majorHAnsi"/>
        </w:rPr>
        <w:t xml:space="preserve">scenarios are </w:t>
      </w:r>
      <w:r w:rsidRPr="002D2779">
        <w:rPr>
          <w:rStyle w:val="Emphasis"/>
          <w:rFonts w:asciiTheme="majorHAnsi" w:hAnsiTheme="majorHAnsi" w:cstheme="majorHAnsi"/>
          <w:highlight w:val="green"/>
        </w:rPr>
        <w:t>deliberately forward-looking</w:t>
      </w:r>
      <w:r w:rsidRPr="0051375F">
        <w:rPr>
          <w:rFonts w:asciiTheme="majorHAnsi" w:hAnsiTheme="majorHAnsi" w:cstheme="majorHAnsi"/>
        </w:rPr>
        <w:t xml:space="preserve"> </w:t>
      </w:r>
      <w:r w:rsidRPr="0051375F">
        <w:rPr>
          <w:rStyle w:val="StyleUnderline"/>
          <w:rFonts w:asciiTheme="majorHAnsi" w:hAnsiTheme="majorHAnsi" w:cstheme="majorHAnsi"/>
        </w:rPr>
        <w:t>and</w:t>
      </w:r>
      <w:r w:rsidRPr="0051375F">
        <w:rPr>
          <w:rFonts w:asciiTheme="majorHAnsi" w:hAnsiTheme="majorHAnsi" w:cstheme="majorHAnsi"/>
        </w:rPr>
        <w:t xml:space="preserve"> are </w:t>
      </w:r>
      <w:r w:rsidRPr="0051375F">
        <w:rPr>
          <w:rStyle w:val="StyleUnderline"/>
          <w:rFonts w:asciiTheme="majorHAnsi" w:hAnsiTheme="majorHAnsi" w:cstheme="majorHAnsi"/>
        </w:rPr>
        <w:t xml:space="preserve">designed to </w:t>
      </w:r>
      <w:r w:rsidRPr="0051375F">
        <w:rPr>
          <w:rStyle w:val="Emphasis"/>
          <w:rFonts w:asciiTheme="majorHAnsi" w:hAnsiTheme="majorHAnsi" w:cstheme="majorHAnsi"/>
        </w:rPr>
        <w:t>explore potential futures</w:t>
      </w:r>
      <w:r w:rsidRPr="0051375F">
        <w:rPr>
          <w:rFonts w:asciiTheme="majorHAnsi" w:hAnsiTheme="majorHAnsi" w:cstheme="majorHAnsi"/>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51375F">
        <w:rPr>
          <w:rStyle w:val="StyleUnderline"/>
          <w:rFonts w:asciiTheme="majorHAnsi" w:hAnsiTheme="majorHAnsi" w:cstheme="majorHAnsi"/>
        </w:rPr>
        <w:t>We see scenarios as a complementary resource for exploring these dynamics in international affairs, rather than as a replacement</w:t>
      </w:r>
      <w:r w:rsidRPr="0051375F">
        <w:rPr>
          <w:rFonts w:asciiTheme="majorHAnsi" w:hAnsiTheme="majorHAnsi" w:cstheme="majorHAnsi"/>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w:t>
      </w:r>
      <w:r w:rsidRPr="0051375F">
        <w:rPr>
          <w:rFonts w:asciiTheme="majorHAnsi" w:hAnsiTheme="majorHAnsi" w:cstheme="majorHAnsi"/>
        </w:rPr>
        <w:lastRenderedPageBreak/>
        <w:t xml:space="preserve">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51375F">
        <w:rPr>
          <w:rFonts w:asciiTheme="majorHAnsi" w:hAnsiTheme="majorHAnsi" w:cstheme="majorHAnsi"/>
        </w:rPr>
        <w:t>Verba</w:t>
      </w:r>
      <w:proofErr w:type="spellEnd"/>
      <w:r w:rsidRPr="0051375F">
        <w:rPr>
          <w:rFonts w:asciiTheme="majorHAnsi" w:hAnsiTheme="majorHAnsi" w:cstheme="majorHAnsi"/>
        </w:rPr>
        <w:t xml:space="preserve"> 1994). Finally, this structured, focused comparison serves as the basis for the cross-case session emerging from the scenario analysis that leads directly to the articulation of new research agendas. </w:t>
      </w:r>
      <w:r w:rsidRPr="0051375F">
        <w:rPr>
          <w:rStyle w:val="StyleUnderline"/>
          <w:rFonts w:asciiTheme="majorHAnsi" w:hAnsiTheme="majorHAnsi" w:cstheme="majorHAnsi"/>
        </w:rPr>
        <w:t>The scenario process described here has thus been carefully designed to offer some guidance to policy-oriented</w:t>
      </w:r>
      <w:r w:rsidRPr="0051375F">
        <w:rPr>
          <w:rFonts w:asciiTheme="majorHAnsi" w:hAnsiTheme="majorHAnsi" w:cstheme="majorHAnsi"/>
        </w:rPr>
        <w:t xml:space="preserve"> graduate </w:t>
      </w:r>
      <w:r w:rsidRPr="0051375F">
        <w:rPr>
          <w:rStyle w:val="StyleUnderline"/>
          <w:rFonts w:asciiTheme="majorHAnsi" w:hAnsiTheme="majorHAnsi" w:cstheme="majorHAnsi"/>
        </w:rPr>
        <w:t>students who are otherwise left to the relatively unstructured norms by which political science</w:t>
      </w:r>
      <w:r w:rsidRPr="0051375F">
        <w:rPr>
          <w:rFonts w:asciiTheme="majorHAnsi" w:hAnsiTheme="majorHAnsi" w:cstheme="majorHAnsi"/>
        </w:rPr>
        <w:t xml:space="preserve"> dissertation </w:t>
      </w:r>
      <w:r w:rsidRPr="0051375F">
        <w:rPr>
          <w:rStyle w:val="StyleUnderline"/>
          <w:rFonts w:asciiTheme="majorHAnsi" w:hAnsiTheme="majorHAnsi" w:cstheme="majorHAnsi"/>
        </w:rPr>
        <w:t>ideas are typically developed</w:t>
      </w:r>
      <w:r w:rsidRPr="0051375F">
        <w:rPr>
          <w:rFonts w:asciiTheme="majorHAnsi" w:hAnsiTheme="majorHAnsi" w:cstheme="majorHAnsi"/>
        </w:rPr>
        <w:t>. The initial articulation of a dissertation project is generally an idiosyncratic and personal undertaking (</w:t>
      </w:r>
      <w:proofErr w:type="spellStart"/>
      <w:r w:rsidRPr="0051375F">
        <w:rPr>
          <w:rFonts w:asciiTheme="majorHAnsi" w:hAnsiTheme="majorHAnsi" w:cstheme="majorHAnsi"/>
        </w:rPr>
        <w:t>Useem</w:t>
      </w:r>
      <w:proofErr w:type="spellEnd"/>
      <w:r w:rsidRPr="0051375F">
        <w:rPr>
          <w:rFonts w:asciiTheme="majorHAnsi" w:hAnsiTheme="majorHAnsi" w:cstheme="majorHAnsi"/>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51375F">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w:t>
      </w:r>
      <w:r w:rsidRPr="0051375F">
        <w:rPr>
          <w:rStyle w:val="Emphasis"/>
          <w:rFonts w:asciiTheme="majorHAnsi" w:hAnsiTheme="majorHAnsi" w:cstheme="majorHAnsi"/>
        </w:rPr>
        <w:t>great empirical importance</w:t>
      </w:r>
      <w:r w:rsidRPr="0051375F">
        <w:rPr>
          <w:rStyle w:val="StyleUnderline"/>
          <w:rFonts w:asciiTheme="majorHAnsi" w:hAnsiTheme="majorHAnsi" w:cstheme="majorHAnsi"/>
        </w:rPr>
        <w:t xml:space="preserve"> in the real world, even if these </w:t>
      </w:r>
      <w:r w:rsidRPr="0051375F">
        <w:rPr>
          <w:rStyle w:val="Emphasis"/>
          <w:rFonts w:asciiTheme="majorHAnsi" w:hAnsiTheme="majorHAnsi" w:cstheme="majorHAnsi"/>
        </w:rPr>
        <w:t>do not appear</w:t>
      </w:r>
      <w:r w:rsidRPr="0051375F">
        <w:rPr>
          <w:rFonts w:asciiTheme="majorHAnsi" w:hAnsiTheme="majorHAnsi" w:cstheme="majorHAnsi"/>
        </w:rPr>
        <w:t xml:space="preserve"> as puzzles </w:t>
      </w:r>
      <w:r w:rsidRPr="0051375F">
        <w:rPr>
          <w:rStyle w:val="Emphasis"/>
          <w:rFonts w:asciiTheme="majorHAnsi" w:hAnsiTheme="majorHAnsi" w:cstheme="majorHAnsi"/>
        </w:rPr>
        <w:t>in existing research programs</w:t>
      </w:r>
      <w:r w:rsidRPr="0051375F">
        <w:rPr>
          <w:rStyle w:val="StyleUnderline"/>
          <w:rFonts w:asciiTheme="majorHAnsi" w:hAnsiTheme="majorHAnsi" w:cstheme="majorHAnsi"/>
        </w:rPr>
        <w:t xml:space="preserve"> or as clear extrapolations from past events</w:t>
      </w:r>
      <w:r w:rsidRPr="0051375F">
        <w:rPr>
          <w:rFonts w:asciiTheme="majorHAnsi" w:hAnsiTheme="majorHAnsi" w:cstheme="majorHAnsi"/>
        </w:rPr>
        <w:t xml:space="preserve">. The </w:t>
      </w:r>
      <w:r w:rsidRPr="0051375F">
        <w:rPr>
          <w:rStyle w:val="StyleUnderline"/>
          <w:rFonts w:asciiTheme="majorHAnsi" w:hAnsiTheme="majorHAnsi" w:cstheme="majorHAnsi"/>
        </w:rPr>
        <w:t>scenarios</w:t>
      </w:r>
      <w:r w:rsidRPr="0051375F">
        <w:rPr>
          <w:rFonts w:asciiTheme="majorHAnsi" w:hAnsiTheme="majorHAnsi" w:cstheme="majorHAnsi"/>
        </w:rPr>
        <w:t xml:space="preserve"> analyzed at NEFPC </w:t>
      </w:r>
      <w:r w:rsidRPr="0051375F">
        <w:rPr>
          <w:rStyle w:val="StyleUnderline"/>
          <w:rFonts w:asciiTheme="majorHAnsi" w:hAnsiTheme="majorHAnsi" w:cstheme="majorHAnsi"/>
        </w:rPr>
        <w:t xml:space="preserve">envision alternative worlds that could develop in the medium (five to seven year) term and are designed to </w:t>
      </w:r>
      <w:r w:rsidRPr="0051375F">
        <w:rPr>
          <w:rStyle w:val="Emphasis"/>
          <w:rFonts w:asciiTheme="majorHAnsi" w:hAnsiTheme="majorHAnsi" w:cstheme="majorHAnsi"/>
        </w:rPr>
        <w:t>tease out issues scholars and policymakers may encounter in the relatively near future</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so that they can </w:t>
      </w:r>
      <w:r w:rsidRPr="0051375F">
        <w:rPr>
          <w:rStyle w:val="Emphasis"/>
          <w:rFonts w:asciiTheme="majorHAnsi" w:hAnsiTheme="majorHAnsi" w:cstheme="majorHAnsi"/>
        </w:rPr>
        <w:t>begin thinking critically about them now</w:t>
      </w:r>
      <w:r w:rsidRPr="0051375F">
        <w:rPr>
          <w:rFonts w:asciiTheme="majorHAnsi" w:hAnsiTheme="majorHAnsi" w:cstheme="majorHAnsi"/>
        </w:rPr>
        <w:t xml:space="preserve">. </w:t>
      </w:r>
      <w:r w:rsidRPr="0051375F">
        <w:rPr>
          <w:rStyle w:val="StyleUnderline"/>
          <w:rFonts w:asciiTheme="majorHAnsi" w:hAnsiTheme="majorHAnsi" w:cstheme="majorHAnsi"/>
        </w:rPr>
        <w:t>This timeframe offers a period distant enough from the present as to avoid falling into current events analysis, but not so far into the future as to seem like science fiction</w:t>
      </w:r>
      <w:r w:rsidRPr="0051375F">
        <w:rPr>
          <w:rFonts w:asciiTheme="majorHAnsi" w:hAnsiTheme="majorHAnsi" w:cstheme="majorHAnsi"/>
        </w:rPr>
        <w:t xml:space="preserve">. In imagining the worlds in which these scenarios might come to pass, </w:t>
      </w:r>
      <w:r w:rsidRPr="0051375F">
        <w:rPr>
          <w:rStyle w:val="StyleUnderline"/>
          <w:rFonts w:asciiTheme="majorHAnsi" w:hAnsiTheme="majorHAnsi" w:cstheme="majorHAnsi"/>
        </w:rPr>
        <w:t xml:space="preserve">participants </w:t>
      </w:r>
      <w:r w:rsidRPr="0051375F">
        <w:rPr>
          <w:rStyle w:val="Emphasis"/>
          <w:rFonts w:asciiTheme="majorHAnsi" w:hAnsiTheme="majorHAnsi" w:cstheme="majorHAnsi"/>
        </w:rPr>
        <w:t>learn strategies for avoiding failures of creativity</w:t>
      </w:r>
      <w:r w:rsidRPr="0051375F">
        <w:rPr>
          <w:rStyle w:val="StyleUnderline"/>
          <w:rFonts w:asciiTheme="majorHAnsi" w:hAnsiTheme="majorHAnsi" w:cstheme="majorHAnsi"/>
        </w:rPr>
        <w:t xml:space="preserve"> and for </w:t>
      </w:r>
      <w:r w:rsidRPr="0051375F">
        <w:rPr>
          <w:rStyle w:val="Emphasis"/>
          <w:rFonts w:asciiTheme="majorHAnsi" w:hAnsiTheme="majorHAnsi" w:cstheme="majorHAnsi"/>
        </w:rPr>
        <w:t>overturning the assumptions that prevent scholars and analysts from anticipating and understanding</w:t>
      </w:r>
      <w:r w:rsidRPr="0051375F">
        <w:rPr>
          <w:rStyle w:val="StyleUnderline"/>
          <w:rFonts w:asciiTheme="majorHAnsi" w:hAnsiTheme="majorHAnsi" w:cstheme="majorHAnsi"/>
        </w:rPr>
        <w:t xml:space="preserve"> the pivotal junctures that arise in international affairs</w:t>
      </w:r>
      <w:r w:rsidRPr="0051375F">
        <w:rPr>
          <w:rFonts w:asciiTheme="majorHAnsi" w:hAnsiTheme="majorHAnsi" w:cstheme="majorHAnsi"/>
        </w:rPr>
        <w:t>.</w:t>
      </w:r>
    </w:p>
    <w:p w14:paraId="1052CBFF" w14:textId="77777777" w:rsidR="00661A3F" w:rsidRPr="0051375F" w:rsidRDefault="00661A3F" w:rsidP="00661A3F">
      <w:pPr>
        <w:rPr>
          <w:rFonts w:asciiTheme="majorHAnsi" w:hAnsiTheme="majorHAnsi" w:cstheme="majorHAnsi"/>
        </w:rPr>
      </w:pPr>
    </w:p>
    <w:p w14:paraId="2707016B" w14:textId="77777777" w:rsidR="00C776B2" w:rsidRPr="0051375F" w:rsidRDefault="00C776B2" w:rsidP="00C776B2">
      <w:pPr>
        <w:rPr>
          <w:rFonts w:asciiTheme="majorHAnsi" w:hAnsiTheme="majorHAnsi" w:cstheme="majorHAnsi"/>
        </w:rPr>
      </w:pPr>
    </w:p>
    <w:p w14:paraId="52CE1BF8" w14:textId="77777777" w:rsidR="00C776B2" w:rsidRPr="00F601E6" w:rsidRDefault="00C776B2" w:rsidP="00C776B2"/>
    <w:p w14:paraId="4813D87A" w14:textId="77777777" w:rsidR="00C776B2" w:rsidRPr="00F601E6" w:rsidRDefault="00C776B2" w:rsidP="00C776B2"/>
    <w:p w14:paraId="3F4C94BC" w14:textId="77777777" w:rsidR="00E42E4C" w:rsidRPr="00627780" w:rsidRDefault="00E42E4C" w:rsidP="00F601E6">
      <w:pPr>
        <w:rPr>
          <w:rFonts w:asciiTheme="majorHAnsi" w:hAnsiTheme="majorHAnsi" w:cstheme="majorHAnsi"/>
        </w:rPr>
      </w:pPr>
    </w:p>
    <w:sectPr w:rsidR="00E42E4C" w:rsidRPr="006277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3"/>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6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B94"/>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61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0E2"/>
    <w:rsid w:val="00370B41"/>
    <w:rsid w:val="00370B46"/>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009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43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B3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4AF5"/>
    <w:rsid w:val="005D615C"/>
    <w:rsid w:val="005E1860"/>
    <w:rsid w:val="005E2AAA"/>
    <w:rsid w:val="005F063B"/>
    <w:rsid w:val="005F192D"/>
    <w:rsid w:val="005F24C8"/>
    <w:rsid w:val="005F26AF"/>
    <w:rsid w:val="00607D6C"/>
    <w:rsid w:val="0061383D"/>
    <w:rsid w:val="00614D69"/>
    <w:rsid w:val="00617030"/>
    <w:rsid w:val="00621301"/>
    <w:rsid w:val="0062173F"/>
    <w:rsid w:val="006235FB"/>
    <w:rsid w:val="00626A15"/>
    <w:rsid w:val="00627780"/>
    <w:rsid w:val="006379E9"/>
    <w:rsid w:val="006438CB"/>
    <w:rsid w:val="006529B9"/>
    <w:rsid w:val="00654695"/>
    <w:rsid w:val="0065500A"/>
    <w:rsid w:val="00655217"/>
    <w:rsid w:val="0065727C"/>
    <w:rsid w:val="00661A3F"/>
    <w:rsid w:val="00674A78"/>
    <w:rsid w:val="00696A16"/>
    <w:rsid w:val="00696B9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1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9C1"/>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B5B"/>
    <w:rsid w:val="00981F23"/>
    <w:rsid w:val="00990634"/>
    <w:rsid w:val="00991733"/>
    <w:rsid w:val="00992078"/>
    <w:rsid w:val="00992BE3"/>
    <w:rsid w:val="009A1467"/>
    <w:rsid w:val="009A6464"/>
    <w:rsid w:val="009B69F5"/>
    <w:rsid w:val="009C5FF7"/>
    <w:rsid w:val="009C6292"/>
    <w:rsid w:val="009D15DB"/>
    <w:rsid w:val="009D3133"/>
    <w:rsid w:val="009E160D"/>
    <w:rsid w:val="009E5753"/>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29AF"/>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467"/>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6B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F2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838"/>
    <w:rsid w:val="00F31955"/>
    <w:rsid w:val="00F34C06"/>
    <w:rsid w:val="00F43EA3"/>
    <w:rsid w:val="00F50C55"/>
    <w:rsid w:val="00F543E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E5872"/>
  <w14:defaultImageDpi w14:val="300"/>
  <w15:docId w15:val="{96AEB796-3E11-A14C-BF1E-B6DA86F0D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3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43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43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543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F543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43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43E9"/>
  </w:style>
  <w:style w:type="character" w:customStyle="1" w:styleId="Heading1Char">
    <w:name w:val="Heading 1 Char"/>
    <w:aliases w:val="Pocket Char"/>
    <w:basedOn w:val="DefaultParagraphFont"/>
    <w:link w:val="Heading1"/>
    <w:uiPriority w:val="9"/>
    <w:rsid w:val="00F543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43E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543E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543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43E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543E9"/>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543E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543E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43E9"/>
    <w:rPr>
      <w:color w:val="auto"/>
      <w:u w:val="none"/>
    </w:rPr>
  </w:style>
  <w:style w:type="paragraph" w:styleId="DocumentMap">
    <w:name w:val="Document Map"/>
    <w:basedOn w:val="Normal"/>
    <w:link w:val="DocumentMapChar"/>
    <w:uiPriority w:val="99"/>
    <w:semiHidden/>
    <w:unhideWhenUsed/>
    <w:rsid w:val="00F543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43E9"/>
    <w:rPr>
      <w:rFonts w:ascii="Lucida Grande" w:hAnsi="Lucida Grande" w:cs="Lucida Grande"/>
    </w:rPr>
  </w:style>
  <w:style w:type="paragraph" w:styleId="ListParagraph">
    <w:name w:val="List Paragraph"/>
    <w:aliases w:val="6 font"/>
    <w:basedOn w:val="Normal"/>
    <w:uiPriority w:val="99"/>
    <w:qFormat/>
    <w:rsid w:val="0062778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277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2778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627780"/>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627780"/>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27780"/>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99"/>
    <w:rsid w:val="006277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www.naazneenbarma.com/uploads/2/9/6/9/29695681/using_scenarios_in_political_science_isp_2015.pdf"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space.com/starlink-satellite-reentry-ozone-depletion-atmospher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51</Pages>
  <Words>19736</Words>
  <Characters>112498</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21</cp:revision>
  <dcterms:created xsi:type="dcterms:W3CDTF">2022-01-14T16:30:00Z</dcterms:created>
  <dcterms:modified xsi:type="dcterms:W3CDTF">2022-01-14T18:33:00Z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