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5A03E" w14:textId="13887455" w:rsidR="00A24447" w:rsidRDefault="00A24447" w:rsidP="00A24447">
      <w:pPr>
        <w:pStyle w:val="Heading1"/>
      </w:pPr>
      <w:r>
        <w:t>1AC</w:t>
      </w:r>
    </w:p>
    <w:p w14:paraId="64836695" w14:textId="188D55EA" w:rsidR="00EE002C" w:rsidRPr="0051375F" w:rsidRDefault="00EE002C" w:rsidP="00EE002C">
      <w:pPr>
        <w:pStyle w:val="Heading3"/>
        <w:rPr>
          <w:rFonts w:asciiTheme="majorHAnsi" w:hAnsiTheme="majorHAnsi" w:cstheme="majorHAnsi"/>
        </w:rPr>
      </w:pPr>
      <w:r w:rsidRPr="0051375F">
        <w:rPr>
          <w:rFonts w:asciiTheme="majorHAnsi" w:hAnsiTheme="majorHAnsi" w:cstheme="majorHAnsi"/>
        </w:rPr>
        <w:lastRenderedPageBreak/>
        <w:t>Plan</w:t>
      </w:r>
    </w:p>
    <w:p w14:paraId="20035DB0"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t xml:space="preserve">I affirm: The appropriation of outer space by private entities via </w:t>
      </w:r>
      <w:r>
        <w:rPr>
          <w:rFonts w:asciiTheme="majorHAnsi" w:hAnsiTheme="majorHAnsi" w:cstheme="majorHAnsi"/>
        </w:rPr>
        <w:t>Large Satellite C</w:t>
      </w:r>
      <w:r w:rsidRPr="0051375F">
        <w:rPr>
          <w:rFonts w:asciiTheme="majorHAnsi" w:hAnsiTheme="majorHAnsi" w:cstheme="majorHAnsi"/>
        </w:rPr>
        <w:t xml:space="preserve">onstellations </w:t>
      </w:r>
      <w:r>
        <w:rPr>
          <w:rFonts w:asciiTheme="majorHAnsi" w:hAnsiTheme="majorHAnsi" w:cstheme="majorHAnsi"/>
        </w:rPr>
        <w:t xml:space="preserve">in </w:t>
      </w:r>
      <w:r w:rsidRPr="0051375F">
        <w:rPr>
          <w:rFonts w:asciiTheme="majorHAnsi" w:hAnsiTheme="majorHAnsi" w:cstheme="majorHAnsi"/>
        </w:rPr>
        <w:t>Lower Earth Orbit is unjust.</w:t>
      </w:r>
    </w:p>
    <w:p w14:paraId="3C2DF092" w14:textId="77777777" w:rsidR="00EE002C" w:rsidRDefault="00EE002C" w:rsidP="00EE002C">
      <w:pPr>
        <w:rPr>
          <w:rFonts w:asciiTheme="majorHAnsi" w:hAnsiTheme="majorHAnsi" w:cstheme="majorHAnsi"/>
        </w:rPr>
      </w:pPr>
      <w:r w:rsidRPr="0051375F">
        <w:rPr>
          <w:rStyle w:val="Style13ptBold"/>
          <w:rFonts w:asciiTheme="majorHAnsi" w:hAnsiTheme="majorHAnsi" w:cstheme="majorHAnsi"/>
        </w:rPr>
        <w:t xml:space="preserve">Takaya et al 18 </w:t>
      </w:r>
      <w:r w:rsidRPr="0051375F">
        <w:rPr>
          <w:rFonts w:asciiTheme="majorHAnsi" w:hAnsiTheme="majorHAnsi" w:cstheme="majorHAnsi"/>
        </w:rPr>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972DD64" w14:textId="77777777" w:rsidR="00EE002C" w:rsidRDefault="00EE002C" w:rsidP="00EE002C">
      <w:pPr>
        <w:pStyle w:val="ListParagraph"/>
        <w:numPr>
          <w:ilvl w:val="0"/>
          <w:numId w:val="12"/>
        </w:numPr>
        <w:rPr>
          <w:rFonts w:asciiTheme="majorHAnsi" w:hAnsiTheme="majorHAnsi" w:cstheme="majorHAnsi"/>
        </w:rPr>
      </w:pPr>
      <w:r>
        <w:rPr>
          <w:rFonts w:asciiTheme="majorHAnsi" w:hAnsiTheme="majorHAnsi" w:cstheme="majorHAnsi"/>
        </w:rPr>
        <w:t>LSC = large satellite constellations</w:t>
      </w:r>
    </w:p>
    <w:p w14:paraId="56A422B0" w14:textId="77777777" w:rsidR="00EE002C" w:rsidRPr="00C51A6F" w:rsidRDefault="00EE002C" w:rsidP="00EE002C">
      <w:pPr>
        <w:pStyle w:val="ListParagraph"/>
        <w:numPr>
          <w:ilvl w:val="0"/>
          <w:numId w:val="12"/>
        </w:numPr>
        <w:rPr>
          <w:rFonts w:asciiTheme="majorHAnsi" w:hAnsiTheme="majorHAnsi" w:cstheme="majorHAnsi"/>
        </w:rPr>
      </w:pPr>
      <w:r>
        <w:rPr>
          <w:rFonts w:asciiTheme="majorHAnsi" w:hAnsiTheme="majorHAnsi" w:cstheme="majorHAnsi"/>
        </w:rPr>
        <w:t>Outlines “L”SC thresholds</w:t>
      </w:r>
    </w:p>
    <w:p w14:paraId="71D3A036"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By investigating expected large satellite constellation projects and by reviewing existing interpretations of international space law, this paper argues that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exclusive use of</w:t>
      </w:r>
      <w:r w:rsidRPr="0051375F">
        <w:rPr>
          <w:rStyle w:val="StyleUnderline"/>
          <w:rFonts w:asciiTheme="majorHAnsi" w:hAnsiTheme="majorHAnsi" w:cstheme="majorHAnsi"/>
        </w:rPr>
        <w:t xml:space="preserve"> specific </w:t>
      </w:r>
      <w:r w:rsidRPr="002D2779">
        <w:rPr>
          <w:rStyle w:val="StyleUnderline"/>
          <w:rFonts w:asciiTheme="majorHAnsi" w:hAnsiTheme="majorHAnsi" w:cstheme="majorHAnsi"/>
          <w:highlight w:val="green"/>
        </w:rPr>
        <w:t>LEO orbits by</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large constellation of satellite</w:t>
      </w:r>
      <w:r w:rsidRPr="0051375F">
        <w:rPr>
          <w:rStyle w:val="StyleUnderline"/>
          <w:rFonts w:asciiTheme="majorHAnsi" w:hAnsiTheme="majorHAnsi" w:cstheme="majorHAnsi"/>
        </w:rPr>
        <w:t xml:space="preserve"> could </w:t>
      </w:r>
      <w:r w:rsidRPr="002D2779">
        <w:rPr>
          <w:rStyle w:val="StyleUnderline"/>
          <w:rFonts w:asciiTheme="majorHAnsi" w:hAnsiTheme="majorHAnsi" w:cstheme="majorHAnsi"/>
          <w:highlight w:val="green"/>
        </w:rPr>
        <w:t>constitute</w:t>
      </w:r>
      <w:r w:rsidRPr="0051375F">
        <w:rPr>
          <w:rStyle w:val="StyleUnderline"/>
          <w:rFonts w:asciiTheme="majorHAnsi" w:hAnsiTheme="majorHAnsi" w:cstheme="majorHAnsi"/>
        </w:rPr>
        <w:t xml:space="preserve"> a </w:t>
      </w:r>
      <w:r w:rsidRPr="002D2779">
        <w:rPr>
          <w:rStyle w:val="StyleUnderline"/>
          <w:rFonts w:asciiTheme="majorHAnsi" w:hAnsiTheme="majorHAnsi" w:cstheme="majorHAnsi"/>
          <w:highlight w:val="green"/>
        </w:rPr>
        <w:t>violation of the non-appropriation principle by means of occupation and</w:t>
      </w:r>
      <w:r w:rsidRPr="0051375F">
        <w:rPr>
          <w:rStyle w:val="StyleUnderline"/>
          <w:rFonts w:asciiTheme="majorHAnsi" w:hAnsiTheme="majorHAnsi" w:cstheme="majorHAnsi"/>
        </w:rPr>
        <w:t xml:space="preserve"> by means of </w:t>
      </w:r>
      <w:r w:rsidRPr="002D2779">
        <w:rPr>
          <w:rStyle w:val="StyleUnderline"/>
          <w:rFonts w:asciiTheme="majorHAnsi" w:hAnsiTheme="majorHAnsi" w:cstheme="majorHAnsi"/>
          <w:highlight w:val="green"/>
        </w:rPr>
        <w:t>use</w:t>
      </w:r>
      <w:r w:rsidRPr="0051375F">
        <w:rPr>
          <w:rStyle w:val="StyleUnderline"/>
          <w:rFonts w:asciiTheme="majorHAnsi" w:hAnsiTheme="majorHAnsi" w:cstheme="majorHAnsi"/>
        </w:rPr>
        <w:t xml:space="preserve">, drawing a </w:t>
      </w:r>
      <w:r w:rsidRPr="002D2779">
        <w:rPr>
          <w:rStyle w:val="StyleUnderline"/>
          <w:rFonts w:asciiTheme="majorHAnsi" w:hAnsiTheme="majorHAnsi" w:cstheme="majorHAnsi"/>
          <w:highlight w:val="green"/>
        </w:rPr>
        <w:t>parallel between orbits as resources and</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exploitation of</w:t>
      </w:r>
      <w:r w:rsidRPr="0051375F">
        <w:rPr>
          <w:rStyle w:val="StyleUnderline"/>
          <w:rFonts w:asciiTheme="majorHAnsi" w:hAnsiTheme="majorHAnsi" w:cstheme="majorHAnsi"/>
        </w:rPr>
        <w:t xml:space="preserve"> tangible </w:t>
      </w:r>
      <w:r w:rsidRPr="002D2779">
        <w:rPr>
          <w:rStyle w:val="StyleUnderline"/>
          <w:rFonts w:asciiTheme="majorHAnsi" w:hAnsiTheme="majorHAnsi" w:cstheme="majorHAnsi"/>
          <w:highlight w:val="green"/>
        </w:rPr>
        <w:t>mineral resources</w:t>
      </w:r>
      <w:r w:rsidRPr="0051375F">
        <w:rPr>
          <w:rStyle w:val="StyleUnderline"/>
          <w:rFonts w:asciiTheme="majorHAnsi" w:hAnsiTheme="majorHAnsi" w:cstheme="majorHAnsi"/>
        </w:rPr>
        <w:t xml:space="preserve"> in space.</w:t>
      </w:r>
      <w:r w:rsidRPr="0051375F">
        <w:rPr>
          <w:rFonts w:asciiTheme="majorHAnsi" w:hAnsiTheme="majorHAnsi" w:cstheme="majorHAnsi"/>
        </w:rPr>
        <w:t xml:space="preserve"> Based on this, the important question to be raised is what constitutes an exclusive use of a specific orbit. In other words, </w:t>
      </w:r>
      <w:r w:rsidRPr="0051375F">
        <w:rPr>
          <w:rStyle w:val="StyleUnderline"/>
          <w:rFonts w:asciiTheme="majorHAnsi" w:hAnsiTheme="majorHAnsi" w:cstheme="majorHAnsi"/>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5EB6357F" w14:textId="77777777" w:rsidR="00EE002C" w:rsidRDefault="00EE002C" w:rsidP="00EE002C">
      <w:pPr>
        <w:rPr>
          <w:rFonts w:asciiTheme="majorHAnsi" w:hAnsiTheme="majorHAnsi" w:cstheme="majorHAnsi"/>
        </w:rPr>
      </w:pPr>
      <w:r w:rsidRPr="0051375F">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51375F">
        <w:rPr>
          <w:rFonts w:asciiTheme="majorHAnsi" w:hAnsiTheme="majorHAnsi" w:cstheme="majorHAnsi"/>
        </w:rPr>
        <w:t xml:space="preserve"> In this paper, the authors define </w:t>
      </w:r>
      <w:r w:rsidRPr="00B32196">
        <w:rPr>
          <w:rStyle w:val="StyleUnderline"/>
          <w:rFonts w:asciiTheme="majorHAnsi" w:hAnsiTheme="majorHAnsi" w:cstheme="majorHAnsi"/>
        </w:rPr>
        <w:t xml:space="preserve">an </w:t>
      </w:r>
      <w:r w:rsidRPr="002D2779">
        <w:rPr>
          <w:rStyle w:val="StyleUnderline"/>
          <w:rFonts w:asciiTheme="majorHAnsi" w:hAnsiTheme="majorHAnsi" w:cstheme="majorHAnsi"/>
          <w:highlight w:val="green"/>
        </w:rPr>
        <w:t>exclusive use of an orbit</w:t>
      </w:r>
      <w:r w:rsidRPr="0051375F">
        <w:rPr>
          <w:rStyle w:val="StyleUnderline"/>
          <w:rFonts w:asciiTheme="majorHAnsi" w:hAnsiTheme="majorHAnsi" w:cstheme="majorHAnsi"/>
        </w:rPr>
        <w:t xml:space="preserve"> by a state</w:t>
      </w:r>
      <w:r w:rsidRPr="0051375F">
        <w:rPr>
          <w:rFonts w:asciiTheme="majorHAnsi" w:hAnsiTheme="majorHAnsi" w:cstheme="majorHAnsi"/>
        </w:rPr>
        <w:t xml:space="preserve">40 </w:t>
      </w:r>
      <w:r w:rsidRPr="002D2779">
        <w:rPr>
          <w:rStyle w:val="StyleUnderline"/>
          <w:rFonts w:asciiTheme="majorHAnsi" w:hAnsiTheme="majorHAnsi" w:cstheme="majorHAnsi"/>
          <w:highlight w:val="green"/>
        </w:rPr>
        <w:t xml:space="preserve">as any use that would </w:t>
      </w:r>
      <w:r w:rsidRPr="00DF2D4E">
        <w:rPr>
          <w:rStyle w:val="StyleUnderline"/>
          <w:rFonts w:asciiTheme="majorHAnsi" w:hAnsiTheme="majorHAnsi" w:cstheme="majorHAnsi"/>
        </w:rPr>
        <w:t>prevent</w:t>
      </w:r>
      <w:r w:rsidRPr="0051375F">
        <w:rPr>
          <w:rStyle w:val="StyleUnderline"/>
          <w:rFonts w:asciiTheme="majorHAnsi" w:hAnsiTheme="majorHAnsi" w:cstheme="majorHAnsi"/>
        </w:rPr>
        <w:t>/</w:t>
      </w:r>
      <w:r w:rsidRPr="002D2779">
        <w:rPr>
          <w:rStyle w:val="StyleUnderline"/>
          <w:rFonts w:asciiTheme="majorHAnsi" w:hAnsiTheme="majorHAnsi" w:cstheme="majorHAnsi"/>
          <w:highlight w:val="green"/>
        </w:rPr>
        <w:t>hinder the usage</w:t>
      </w:r>
      <w:r w:rsidRPr="0051375F">
        <w:rPr>
          <w:rStyle w:val="StyleUnderline"/>
          <w:rFonts w:asciiTheme="majorHAnsi" w:hAnsiTheme="majorHAnsi" w:cstheme="majorHAnsi"/>
        </w:rPr>
        <w:t xml:space="preserve"> of the same orbit </w:t>
      </w:r>
      <w:r w:rsidRPr="002D2779">
        <w:rPr>
          <w:rStyle w:val="StyleUnderline"/>
          <w:rFonts w:asciiTheme="majorHAnsi" w:hAnsiTheme="majorHAnsi" w:cstheme="majorHAnsi"/>
          <w:highlight w:val="green"/>
        </w:rPr>
        <w:t>by any other state</w:t>
      </w:r>
      <w:r w:rsidRPr="0051375F">
        <w:rPr>
          <w:rStyle w:val="StyleUnderline"/>
          <w:rFonts w:asciiTheme="majorHAnsi" w:hAnsiTheme="majorHAnsi" w:cstheme="majorHAnsi"/>
        </w:rPr>
        <w:t xml:space="preserve">. </w:t>
      </w:r>
      <w:r w:rsidRPr="007E18DF">
        <w:rPr>
          <w:rStyle w:val="StyleUnderline"/>
          <w:rFonts w:asciiTheme="majorHAnsi" w:hAnsiTheme="majorHAnsi" w:cstheme="majorHAnsi"/>
        </w:rPr>
        <w:t xml:space="preserve">Translating </w:t>
      </w:r>
      <w:r w:rsidRPr="002D2779">
        <w:rPr>
          <w:rStyle w:val="StyleUnderline"/>
          <w:rFonts w:asciiTheme="majorHAnsi" w:hAnsiTheme="majorHAnsi" w:cstheme="majorHAnsi"/>
          <w:highlight w:val="green"/>
        </w:rPr>
        <w:t xml:space="preserve">this definition </w:t>
      </w:r>
      <w:r w:rsidRPr="00B32196">
        <w:rPr>
          <w:rStyle w:val="StyleUnderline"/>
          <w:rFonts w:asciiTheme="majorHAnsi" w:hAnsiTheme="majorHAnsi" w:cstheme="majorHAnsi"/>
        </w:rPr>
        <w:t>into an applicable regulation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could consist in defining a threshold of orbital collision risk or a threshold of density of satellites along an orbit based on</w:t>
      </w:r>
      <w:r w:rsidRPr="0051375F">
        <w:rPr>
          <w:rStyle w:val="StyleUnderline"/>
          <w:rFonts w:asciiTheme="majorHAnsi" w:hAnsiTheme="majorHAnsi" w:cstheme="majorHAnsi"/>
        </w:rPr>
        <w:t xml:space="preserve"> its </w:t>
      </w:r>
      <w:r w:rsidRPr="002D2779">
        <w:rPr>
          <w:rStyle w:val="StyleUnderline"/>
          <w:rFonts w:asciiTheme="majorHAnsi" w:hAnsiTheme="majorHAnsi" w:cstheme="majorHAnsi"/>
          <w:highlight w:val="green"/>
        </w:rPr>
        <w:t>altitude, shape,</w:t>
      </w:r>
      <w:r w:rsidRPr="0051375F">
        <w:rPr>
          <w:rStyle w:val="StyleUnderline"/>
          <w:rFonts w:asciiTheme="majorHAnsi" w:hAnsiTheme="majorHAnsi" w:cstheme="majorHAnsi"/>
        </w:rPr>
        <w:t xml:space="preserve"> relative </w:t>
      </w:r>
      <w:r w:rsidRPr="002D2779">
        <w:rPr>
          <w:rStyle w:val="StyleUnderline"/>
          <w:rFonts w:asciiTheme="majorHAnsi" w:hAnsiTheme="majorHAnsi" w:cstheme="majorHAnsi"/>
          <w:highlight w:val="green"/>
        </w:rPr>
        <w:t>velocity</w:t>
      </w:r>
      <w:r w:rsidRPr="0051375F">
        <w:rPr>
          <w:rStyle w:val="StyleUnderline"/>
          <w:rFonts w:asciiTheme="majorHAnsi" w:hAnsiTheme="majorHAnsi" w:cstheme="majorHAnsi"/>
        </w:rPr>
        <w:t xml:space="preserve"> of neighbouring objects, </w:t>
      </w:r>
      <w:r w:rsidRPr="00B32196">
        <w:rPr>
          <w:rStyle w:val="StyleUnderline"/>
          <w:rFonts w:asciiTheme="majorHAnsi" w:hAnsiTheme="majorHAnsi" w:cstheme="majorHAnsi"/>
        </w:rPr>
        <w:t>etc</w:t>
      </w:r>
      <w:r w:rsidRPr="0051375F">
        <w:rPr>
          <w:rFonts w:asciiTheme="majorHAnsi" w:hAnsiTheme="majorHAnsi" w:cstheme="majorHAnsi"/>
        </w:rPr>
        <w:t xml:space="preserve">. It is however not the purpose of this space law paper. </w:t>
      </w:r>
      <w:r w:rsidRPr="00767EE0">
        <w:rPr>
          <w:rStyle w:val="StyleUnderline"/>
        </w:rPr>
        <w:t xml:space="preserve">What is more appropriate here is to think about </w:t>
      </w:r>
      <w:r w:rsidRPr="0087633E">
        <w:rPr>
          <w:rStyle w:val="StyleUnderline"/>
        </w:rPr>
        <w:t xml:space="preserve">which organization or forum would be in </w:t>
      </w:r>
      <w:r w:rsidRPr="0087633E">
        <w:rPr>
          <w:rStyle w:val="StyleUnderline"/>
        </w:rPr>
        <w:lastRenderedPageBreak/>
        <w:t>charge of elaborating this technical definition. Serious candidates could be the ITU, with excellent track-record in dealing with the use of the GE</w:t>
      </w:r>
      <w:r w:rsidRPr="0087633E">
        <w:rPr>
          <w:rStyle w:val="StyleUnderline"/>
          <w:rFonts w:asciiTheme="majorHAnsi" w:hAnsiTheme="majorHAnsi" w:cstheme="majorHAnsi"/>
        </w:rPr>
        <w:t xml:space="preserve">O region but which would have to review its “first come, first served” principle, or the UNCOPUOS, aiming for the widespread adoption of a new piece of international law. </w:t>
      </w:r>
      <w:r w:rsidRPr="0087633E">
        <w:rPr>
          <w:rFonts w:asciiTheme="majorHAnsi" w:hAnsiTheme="majorHAnsi" w:cstheme="majorHAnsi"/>
        </w:rPr>
        <w:t>Moreover, even if its rules suffer from a low implementation rates, the IADC would be an appropriate discussion</w:t>
      </w:r>
      <w:r w:rsidRPr="0051375F">
        <w:rPr>
          <w:rFonts w:asciiTheme="majorHAnsi" w:hAnsiTheme="majorHAnsi" w:cstheme="majorHAnsi"/>
        </w:rPr>
        <w:t xml:space="preserve"> platform thanks to its very deep technical focus.</w:t>
      </w:r>
    </w:p>
    <w:p w14:paraId="0F2F28F9" w14:textId="77777777" w:rsidR="00EE002C" w:rsidRDefault="00EE002C" w:rsidP="00EE002C">
      <w:r>
        <w:t xml:space="preserve">6. Conclusion </w:t>
      </w:r>
    </w:p>
    <w:p w14:paraId="1F439826" w14:textId="77777777" w:rsidR="00EE002C" w:rsidRDefault="00EE002C" w:rsidP="00EE002C">
      <w:r w:rsidRPr="00767EE0">
        <w:rPr>
          <w:rStyle w:val="StyleUnderline"/>
        </w:rPr>
        <w:t xml:space="preserve">The various announced projects of </w:t>
      </w:r>
      <w:r w:rsidRPr="002D2779">
        <w:rPr>
          <w:rStyle w:val="StyleUnderline"/>
          <w:highlight w:val="green"/>
        </w:rPr>
        <w:t>LSC</w:t>
      </w:r>
      <w:r w:rsidRPr="00767EE0">
        <w:rPr>
          <w:rStyle w:val="StyleUnderline"/>
        </w:rPr>
        <w:t xml:space="preserve">, also called </w:t>
      </w:r>
      <w:r w:rsidRPr="002D2779">
        <w:rPr>
          <w:rStyle w:val="StyleUnderline"/>
          <w:highlight w:val="green"/>
        </w:rPr>
        <w:t>mega-constellations</w:t>
      </w:r>
      <w:r w:rsidRPr="00767EE0">
        <w:rPr>
          <w:rStyle w:val="StyleUnderline"/>
        </w:rPr>
        <w:t>, push existing regulations and practices to their limit</w:t>
      </w:r>
      <w: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7F30AC6A" w14:textId="77777777" w:rsidR="00EE002C" w:rsidRDefault="00EE002C" w:rsidP="00EE002C">
      <w:r w:rsidRPr="00E1708E">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t xml:space="preserve">; </w:t>
      </w:r>
    </w:p>
    <w:p w14:paraId="09534AB5" w14:textId="77777777" w:rsidR="00EE002C" w:rsidRDefault="00EE002C" w:rsidP="00EE002C">
      <w:r>
        <w:t xml:space="preserve">ITU’s “first come, first served” principle is reaching its limits with current LSC projects and should be re-evaluated; </w:t>
      </w:r>
    </w:p>
    <w:p w14:paraId="5B65C051" w14:textId="77777777" w:rsidR="00EE002C" w:rsidRPr="0051375F" w:rsidRDefault="00EE002C" w:rsidP="00EE002C">
      <w:pPr>
        <w:rPr>
          <w:rStyle w:val="StyleUnderline"/>
          <w:rFonts w:asciiTheme="majorHAnsi" w:hAnsiTheme="majorHAnsi" w:cstheme="majorHAnsi"/>
        </w:rPr>
      </w:pPr>
      <w:r>
        <w:t>The main challenge ahead is not legal but technical and regulatory and consists in defining precisely what can constitute an exclusive use of an orbit and in translating such definition into a clear regulation or code of conduct.</w:t>
      </w:r>
    </w:p>
    <w:p w14:paraId="698FD6F7" w14:textId="77777777" w:rsidR="00EE002C" w:rsidRPr="0051375F" w:rsidRDefault="00EE002C" w:rsidP="00EE002C">
      <w:pPr>
        <w:rPr>
          <w:rFonts w:asciiTheme="majorHAnsi" w:hAnsiTheme="majorHAnsi" w:cstheme="majorHAnsi"/>
        </w:rPr>
      </w:pPr>
    </w:p>
    <w:p w14:paraId="4E369F04"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t>Privatization is driving uncontrolled satellite internet constellations that profit at the expense of cooperation and sustainability – perpetuates internet inequality.</w:t>
      </w:r>
    </w:p>
    <w:p w14:paraId="207F3BC4" w14:textId="77777777" w:rsidR="00EE002C" w:rsidRPr="0051375F" w:rsidRDefault="00EE002C" w:rsidP="00EE002C">
      <w:pPr>
        <w:rPr>
          <w:rFonts w:asciiTheme="majorHAnsi" w:hAnsiTheme="majorHAnsi" w:cstheme="majorHAnsi"/>
        </w:rPr>
      </w:pPr>
      <w:r w:rsidRPr="0051375F">
        <w:rPr>
          <w:rStyle w:val="Style13ptBold"/>
          <w:rFonts w:asciiTheme="majorHAnsi" w:hAnsiTheme="majorHAnsi" w:cstheme="majorHAnsi"/>
        </w:rPr>
        <w:t xml:space="preserve">Song and Bloom 20 </w:t>
      </w:r>
      <w:r w:rsidRPr="0051375F">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51375F">
          <w:rPr>
            <w:rStyle w:val="Hyperlink"/>
            <w:rFonts w:asciiTheme="majorHAnsi" w:hAnsiTheme="majorHAnsi" w:cstheme="majorHAnsi"/>
          </w:rPr>
          <w:t>https://www.salon.com/2020/11/14/big-tech-is-leading-the-new-space-race-heres-why-thats-a-problem/</w:t>
        </w:r>
      </w:hyperlink>
      <w:r w:rsidRPr="0051375F">
        <w:rPr>
          <w:rFonts w:asciiTheme="majorHAnsi" w:hAnsiTheme="majorHAnsi" w:cstheme="majorHAnsi"/>
        </w:rPr>
        <w:t xml:space="preserve"> SM</w:t>
      </w:r>
    </w:p>
    <w:p w14:paraId="4C24837A" w14:textId="77777777" w:rsidR="00EE002C" w:rsidRPr="0051375F" w:rsidRDefault="00EE002C" w:rsidP="00EE002C">
      <w:pPr>
        <w:rPr>
          <w:rStyle w:val="StyleUnderline"/>
          <w:rFonts w:asciiTheme="majorHAnsi" w:hAnsiTheme="majorHAnsi" w:cstheme="majorHAnsi"/>
        </w:rPr>
      </w:pPr>
      <w:r w:rsidRPr="002D2779">
        <w:rPr>
          <w:rStyle w:val="StyleUnderline"/>
          <w:rFonts w:asciiTheme="majorHAnsi" w:hAnsiTheme="majorHAnsi" w:cstheme="majorHAnsi"/>
          <w:highlight w:val="green"/>
        </w:rPr>
        <w:lastRenderedPageBreak/>
        <w:t>Big Tech is</w:t>
      </w:r>
      <w:r w:rsidRPr="0051375F">
        <w:rPr>
          <w:rStyle w:val="StyleUnderline"/>
          <w:rFonts w:asciiTheme="majorHAnsi" w:hAnsiTheme="majorHAnsi" w:cstheme="majorHAnsi"/>
        </w:rPr>
        <w:t xml:space="preserve"> leading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space race</w:t>
      </w:r>
      <w:r w:rsidRPr="0051375F">
        <w:rPr>
          <w:rStyle w:val="StyleUnderline"/>
          <w:rFonts w:asciiTheme="majorHAnsi" w:hAnsiTheme="majorHAnsi" w:cstheme="majorHAnsi"/>
        </w:rPr>
        <w:t>. Here's why that's a problem</w:t>
      </w:r>
    </w:p>
    <w:p w14:paraId="2FD4BEC8" w14:textId="77777777" w:rsidR="00EE002C" w:rsidRPr="0051375F" w:rsidRDefault="00EE002C" w:rsidP="00EE002C">
      <w:pPr>
        <w:rPr>
          <w:rFonts w:asciiTheme="majorHAnsi" w:hAnsiTheme="majorHAnsi" w:cstheme="majorHAnsi"/>
        </w:rPr>
      </w:pPr>
      <w:r w:rsidRPr="00471FB4">
        <w:rPr>
          <w:rStyle w:val="StyleUnderline"/>
          <w:rFonts w:asciiTheme="majorHAnsi" w:hAnsiTheme="majorHAnsi" w:cstheme="majorHAnsi"/>
        </w:rPr>
        <w:t>New satellite tech could bring billions more online</w:t>
      </w:r>
      <w:r w:rsidRPr="00471FB4">
        <w:rPr>
          <w:rFonts w:asciiTheme="majorHAnsi" w:hAnsiTheme="majorHAnsi" w:cstheme="majorHAnsi"/>
        </w:rPr>
        <w:t>.</w:t>
      </w:r>
      <w:r w:rsidRPr="0051375F">
        <w:rPr>
          <w:rFonts w:asciiTheme="majorHAnsi" w:hAnsiTheme="majorHAnsi" w:cstheme="majorHAnsi"/>
        </w:rPr>
        <w:t xml:space="preserve"> But will Big Tech bring their extractive ethos into space?</w:t>
      </w:r>
    </w:p>
    <w:p w14:paraId="0FA7C1DF"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31C538DE"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One popular proposal for ubiquitous connectivity comes from Low Earth Orbit (</w:t>
      </w:r>
      <w:r w:rsidRPr="002D2779">
        <w:rPr>
          <w:rStyle w:val="StyleUnderline"/>
          <w:rFonts w:asciiTheme="majorHAnsi" w:hAnsiTheme="majorHAnsi" w:cstheme="majorHAnsi"/>
          <w:highlight w:val="green"/>
        </w:rPr>
        <w:t>LEO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constellations</w:t>
      </w:r>
      <w:r w:rsidRPr="0051375F">
        <w:rPr>
          <w:rFonts w:asciiTheme="majorHAnsi" w:hAnsiTheme="majorHAnsi" w:cstheme="majorHAnsi"/>
        </w:rPr>
        <w:t xml:space="preserve">. LEO boosters claims that such satellites will have the ability to deliver high-speed broadband anywhere on the planet. </w:t>
      </w:r>
      <w:r w:rsidRPr="0051375F">
        <w:rPr>
          <w:rStyle w:val="StyleUnderline"/>
          <w:rFonts w:asciiTheme="majorHAnsi" w:hAnsiTheme="majorHAnsi" w:cstheme="majorHAnsi"/>
        </w:rPr>
        <w:t xml:space="preserve">These satellites </w:t>
      </w:r>
      <w:r w:rsidRPr="002D2779">
        <w:rPr>
          <w:rStyle w:val="StyleUnderline"/>
          <w:rFonts w:asciiTheme="majorHAnsi" w:hAnsiTheme="majorHAnsi" w:cstheme="majorHAnsi"/>
          <w:highlight w:val="green"/>
        </w:rPr>
        <w:t>provide internet</w:t>
      </w:r>
      <w:r w:rsidRPr="0051375F">
        <w:rPr>
          <w:rStyle w:val="StyleUnderline"/>
          <w:rFonts w:asciiTheme="majorHAnsi" w:hAnsiTheme="majorHAnsi" w:cstheme="majorHAnsi"/>
        </w:rPr>
        <w:t xml:space="preserve"> access </w:t>
      </w:r>
      <w:r w:rsidRPr="002D2779">
        <w:rPr>
          <w:rStyle w:val="StyleUnderline"/>
          <w:rFonts w:asciiTheme="majorHAnsi" w:hAnsiTheme="majorHAnsi" w:cstheme="majorHAnsi"/>
          <w:highlight w:val="green"/>
        </w:rPr>
        <w:t>from space, and require</w:t>
      </w:r>
      <w:r w:rsidRPr="0051375F">
        <w:rPr>
          <w:rStyle w:val="StyleUnderline"/>
          <w:rFonts w:asciiTheme="majorHAnsi" w:hAnsiTheme="majorHAnsi" w:cstheme="majorHAnsi"/>
        </w:rPr>
        <w:t xml:space="preserve"> placing </w:t>
      </w:r>
      <w:r w:rsidRPr="002D2779">
        <w:rPr>
          <w:rStyle w:val="StyleUnderline"/>
          <w:rFonts w:asciiTheme="majorHAnsi" w:hAnsiTheme="majorHAnsi" w:cstheme="majorHAnsi"/>
          <w:highlight w:val="green"/>
        </w:rPr>
        <w:t>thousands of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into orbit at a much closer proximity to Earth than traditional satellites.</w:t>
      </w:r>
    </w:p>
    <w:p w14:paraId="7623609B" w14:textId="77777777" w:rsidR="00EE002C" w:rsidRPr="0051375F" w:rsidRDefault="00EE002C" w:rsidP="00EE002C">
      <w:pPr>
        <w:rPr>
          <w:rStyle w:val="StyleUnderline"/>
          <w:rFonts w:asciiTheme="majorHAnsi" w:hAnsiTheme="majorHAnsi" w:cstheme="majorHAnsi"/>
        </w:rPr>
      </w:pPr>
      <w:r w:rsidRPr="002D2779">
        <w:rPr>
          <w:rStyle w:val="StyleUnderline"/>
          <w:rFonts w:asciiTheme="majorHAnsi" w:hAnsiTheme="majorHAnsi" w:cstheme="majorHAnsi"/>
          <w:highlight w:val="green"/>
        </w:rPr>
        <w:t>The prospect</w:t>
      </w:r>
      <w:r w:rsidRPr="0051375F">
        <w:rPr>
          <w:rStyle w:val="StyleUnderline"/>
          <w:rFonts w:asciiTheme="majorHAnsi" w:hAnsiTheme="majorHAnsi" w:cstheme="majorHAnsi"/>
        </w:rPr>
        <w:t xml:space="preserve"> of a </w:t>
      </w:r>
      <w:r w:rsidRPr="00664943">
        <w:rPr>
          <w:rStyle w:val="StyleUnderline"/>
          <w:rFonts w:asciiTheme="majorHAnsi" w:hAnsiTheme="majorHAnsi" w:cstheme="majorHAnsi"/>
        </w:rPr>
        <w:t>globe-encircling mesh of broadband communication satellites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has attracted</w:t>
      </w:r>
      <w:r w:rsidRPr="0051375F">
        <w:rPr>
          <w:rStyle w:val="StyleUnderline"/>
          <w:rFonts w:asciiTheme="majorHAnsi" w:hAnsiTheme="majorHAnsi" w:cstheme="majorHAnsi"/>
        </w:rPr>
        <w:t xml:space="preserve"> the interest and investment of </w:t>
      </w:r>
      <w:r w:rsidRPr="002D2779">
        <w:rPr>
          <w:rStyle w:val="StyleUnderline"/>
          <w:rFonts w:asciiTheme="majorHAnsi" w:hAnsiTheme="majorHAnsi" w:cstheme="majorHAnsi"/>
          <w:highlight w:val="green"/>
        </w:rPr>
        <w:t>billionaires</w:t>
      </w:r>
      <w:r w:rsidRPr="0051375F">
        <w:rPr>
          <w:rStyle w:val="StyleUnderline"/>
          <w:rFonts w:asciiTheme="majorHAnsi" w:hAnsiTheme="majorHAnsi" w:cstheme="majorHAnsi"/>
        </w:rPr>
        <w:t xml:space="preserve"> ranging from Bill Gates in the 1990s to Elon Musk and Jeff Bezos today. </w:t>
      </w:r>
      <w:r w:rsidRPr="00471FB4">
        <w:rPr>
          <w:rStyle w:val="StyleUnderline"/>
          <w:rFonts w:asciiTheme="majorHAnsi" w:hAnsiTheme="majorHAnsi" w:cstheme="majorHAnsi"/>
        </w:rPr>
        <w:t>Currently there are at least four major LEO initiatives from the US and Europe, including Starlink (SpaceX), Project Kuiper (Amazon), OneWeb, and Telesat. China has announced at least three LEO constellations, and Russia one.</w:t>
      </w:r>
      <w:r w:rsidRPr="0051375F">
        <w:rPr>
          <w:rStyle w:val="StyleUnderline"/>
          <w:rFonts w:asciiTheme="majorHAnsi" w:hAnsiTheme="majorHAnsi" w:cstheme="majorHAnsi"/>
        </w:rPr>
        <w:t xml:space="preserve"> The size and scope of these projects are massive</w:t>
      </w:r>
      <w:r w:rsidRPr="0051375F">
        <w:rPr>
          <w:rFonts w:asciiTheme="majorHAnsi" w:hAnsiTheme="majorHAnsi" w:cstheme="majorHAnsi"/>
        </w:rPr>
        <w:t>. To put current LEO satellite ambitions in context:</w:t>
      </w:r>
      <w:r w:rsidRPr="0051375F">
        <w:rPr>
          <w:rStyle w:val="StyleUnderline"/>
          <w:rFonts w:asciiTheme="majorHAnsi" w:hAnsiTheme="majorHAnsi" w:cstheme="majorHAnsi"/>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463E10D8"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So what's not to love?</w:t>
      </w:r>
    </w:p>
    <w:p w14:paraId="56191618"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471FB4">
        <w:rPr>
          <w:rStyle w:val="StyleUnderline"/>
          <w:rFonts w:asciiTheme="majorHAnsi" w:hAnsiTheme="majorHAnsi" w:cstheme="majorHAnsi"/>
        </w:rPr>
        <w:t>The Silicon Valley ethos of "move fast and break things," perhaps valid in developing small applications, becomes irresponsible when the consequences of failure may be catastrophic and irreversible. Critic</w:t>
      </w:r>
      <w:r w:rsidRPr="0051375F">
        <w:rPr>
          <w:rStyle w:val="StyleUnderline"/>
          <w:rFonts w:asciiTheme="majorHAnsi" w:hAnsiTheme="majorHAnsi" w:cstheme="majorHAnsi"/>
        </w:rPr>
        <w:t xml:space="preserve">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51375F">
        <w:rPr>
          <w:rStyle w:val="StyleUnderline"/>
          <w:rFonts w:asciiTheme="majorHAnsi" w:hAnsiTheme="majorHAnsi" w:cstheme="majorHAnsi"/>
        </w:rPr>
        <w:lastRenderedPageBreak/>
        <w:t>collisions from a single error in satellite trajectory, leaving near-space an inaccessible junkyard of debris.</w:t>
      </w:r>
    </w:p>
    <w:p w14:paraId="1B717894"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Beyond that, LEO constellations have deeper and longer-term implications that have yet to find their way into mainstream public debate. For one, </w:t>
      </w:r>
      <w:r w:rsidRPr="0051375F">
        <w:rPr>
          <w:rStyle w:val="StyleUnderline"/>
          <w:rFonts w:asciiTheme="majorHAnsi" w:hAnsiTheme="majorHAnsi" w:cstheme="majorHAnsi"/>
        </w:rPr>
        <w:t xml:space="preserve">LEO </w:t>
      </w:r>
      <w:r w:rsidRPr="00664943">
        <w:rPr>
          <w:rStyle w:val="StyleUnderline"/>
          <w:rFonts w:asciiTheme="majorHAnsi" w:hAnsiTheme="majorHAnsi" w:cstheme="majorHAnsi"/>
        </w:rPr>
        <w:t>constellations</w:t>
      </w:r>
      <w:r w:rsidRPr="0051375F">
        <w:rPr>
          <w:rStyle w:val="StyleUnderline"/>
          <w:rFonts w:asciiTheme="majorHAnsi" w:hAnsiTheme="majorHAnsi" w:cstheme="majorHAnsi"/>
        </w:rPr>
        <w:t xml:space="preserve"> are part of a larger process in which space exploration is being </w:t>
      </w:r>
      <w:r w:rsidRPr="00664943">
        <w:rPr>
          <w:rStyle w:val="StyleUnderline"/>
          <w:rFonts w:asciiTheme="majorHAnsi" w:hAnsiTheme="majorHAnsi" w:cstheme="majorHAnsi"/>
        </w:rPr>
        <w:t>redefined</w:t>
      </w:r>
      <w:r w:rsidRPr="0051375F">
        <w:rPr>
          <w:rStyle w:val="StyleUnderline"/>
          <w:rFonts w:asciiTheme="majorHAnsi" w:hAnsiTheme="majorHAnsi" w:cstheme="majorHAnsi"/>
        </w:rPr>
        <w:t xml:space="preserve"> and reframed in military and commercial terms. Closer to Earth, LEO constellations raise important concerns around the potential for the further entrenchment of a global internet oligopoly that increases inequality and disempowers citizens.</w:t>
      </w:r>
    </w:p>
    <w:p w14:paraId="6B2B81C8"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The scramble for space</w:t>
      </w:r>
    </w:p>
    <w:p w14:paraId="7F1EC273"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Over the past seven decades, as our ability to explore beyond our planet has evolved, </w:t>
      </w:r>
      <w:r w:rsidRPr="00F76BCF">
        <w:rPr>
          <w:rStyle w:val="StyleUnderline"/>
          <w:rFonts w:asciiTheme="majorHAnsi" w:hAnsiTheme="majorHAnsi" w:cstheme="majorHAnsi"/>
        </w:rPr>
        <w:t>national security interests</w:t>
      </w:r>
      <w:r w:rsidRPr="0051375F">
        <w:rPr>
          <w:rStyle w:val="StyleUnderline"/>
          <w:rFonts w:asciiTheme="majorHAnsi" w:hAnsiTheme="majorHAnsi" w:cstheme="majorHAnsi"/>
        </w:rPr>
        <w:t xml:space="preserve"> in space have aligned with commercial ones to an extent that they are nearly indistinguishable today</w:t>
      </w:r>
      <w:r w:rsidRPr="0051375F">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51375F">
        <w:rPr>
          <w:rStyle w:val="StyleUnderline"/>
          <w:rFonts w:asciiTheme="majorHAnsi" w:hAnsiTheme="majorHAnsi" w:cstheme="majorHAnsi"/>
        </w:rPr>
        <w:t xml:space="preserve">we are </w:t>
      </w:r>
      <w:r w:rsidRPr="002D2779">
        <w:rPr>
          <w:rStyle w:val="StyleUnderline"/>
          <w:rFonts w:asciiTheme="majorHAnsi" w:hAnsiTheme="majorHAnsi" w:cstheme="majorHAnsi"/>
          <w:highlight w:val="green"/>
        </w:rPr>
        <w:t>in a</w:t>
      </w:r>
      <w:r w:rsidRPr="0051375F">
        <w:rPr>
          <w:rStyle w:val="StyleUnderline"/>
          <w:rFonts w:asciiTheme="majorHAnsi" w:hAnsiTheme="majorHAnsi" w:cstheme="majorHAnsi"/>
        </w:rPr>
        <w:t xml:space="preserve"> decidedly </w:t>
      </w:r>
      <w:r w:rsidRPr="002D2779">
        <w:rPr>
          <w:rStyle w:val="StyleUnderline"/>
          <w:rFonts w:asciiTheme="majorHAnsi" w:hAnsiTheme="majorHAnsi" w:cstheme="majorHAnsi"/>
          <w:highlight w:val="green"/>
        </w:rPr>
        <w:t>new phase of</w:t>
      </w:r>
      <w:r w:rsidRPr="0051375F">
        <w:rPr>
          <w:rStyle w:val="StyleUnderline"/>
          <w:rFonts w:asciiTheme="majorHAnsi" w:hAnsiTheme="majorHAnsi" w:cstheme="majorHAnsi"/>
        </w:rPr>
        <w:t xml:space="preserve"> this relationship due to </w:t>
      </w:r>
      <w:r w:rsidRPr="002D2779">
        <w:rPr>
          <w:rStyle w:val="StyleUnderline"/>
          <w:rFonts w:asciiTheme="majorHAnsi" w:hAnsiTheme="majorHAnsi" w:cstheme="majorHAnsi"/>
          <w:highlight w:val="green"/>
        </w:rPr>
        <w:t>tech</w:t>
      </w:r>
      <w:r w:rsidRPr="0051375F">
        <w:rPr>
          <w:rStyle w:val="StyleUnderline"/>
          <w:rFonts w:asciiTheme="majorHAnsi" w:hAnsiTheme="majorHAnsi" w:cstheme="majorHAnsi"/>
        </w:rPr>
        <w:t xml:space="preserve">nological </w:t>
      </w:r>
      <w:r w:rsidRPr="002D2779">
        <w:rPr>
          <w:rStyle w:val="StyleUnderline"/>
          <w:rFonts w:asciiTheme="majorHAnsi" w:hAnsiTheme="majorHAnsi" w:cstheme="majorHAnsi"/>
          <w:highlight w:val="green"/>
        </w:rPr>
        <w:t>advancement</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policy priorities and</w:t>
      </w:r>
      <w:r w:rsidRPr="0051375F">
        <w:rPr>
          <w:rStyle w:val="StyleUnderline"/>
          <w:rFonts w:asciiTheme="majorHAnsi" w:hAnsiTheme="majorHAnsi" w:cstheme="majorHAnsi"/>
        </w:rPr>
        <w:t xml:space="preserve"> the rise of </w:t>
      </w:r>
      <w:r w:rsidRPr="002D2779">
        <w:rPr>
          <w:rStyle w:val="StyleUnderline"/>
          <w:rFonts w:asciiTheme="majorHAnsi" w:hAnsiTheme="majorHAnsi" w:cstheme="majorHAnsi"/>
          <w:highlight w:val="green"/>
        </w:rPr>
        <w:t>private actors</w:t>
      </w:r>
      <w:r w:rsidRPr="0051375F">
        <w:rPr>
          <w:rStyle w:val="StyleUnderline"/>
          <w:rFonts w:asciiTheme="majorHAnsi" w:hAnsiTheme="majorHAnsi" w:cstheme="majorHAnsi"/>
        </w:rPr>
        <w:t>.</w:t>
      </w:r>
    </w:p>
    <w:p w14:paraId="5A16AC16"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 xml:space="preserve">As </w:t>
      </w:r>
      <w:r w:rsidRPr="00F76BCF">
        <w:rPr>
          <w:rStyle w:val="StyleUnderline"/>
          <w:rFonts w:asciiTheme="majorHAnsi" w:hAnsiTheme="majorHAnsi" w:cstheme="majorHAnsi"/>
        </w:rPr>
        <w:t>commercial launch capacity</w:t>
      </w:r>
      <w:r w:rsidRPr="0051375F">
        <w:rPr>
          <w:rStyle w:val="StyleUnderline"/>
          <w:rFonts w:asciiTheme="majorHAnsi" w:hAnsiTheme="majorHAnsi" w:cstheme="majorHAnsi"/>
        </w:rPr>
        <w:t xml:space="preserve"> has increased and space exploration technologies have advanced, the </w:t>
      </w:r>
      <w:r w:rsidRPr="002D2779">
        <w:rPr>
          <w:rStyle w:val="StyleUnderline"/>
          <w:rFonts w:asciiTheme="majorHAnsi" w:hAnsiTheme="majorHAnsi" w:cstheme="majorHAnsi"/>
          <w:highlight w:val="green"/>
        </w:rPr>
        <w:t>decades-old agreements around</w:t>
      </w:r>
      <w:r w:rsidRPr="0051375F">
        <w:rPr>
          <w:rStyle w:val="StyleUnderline"/>
          <w:rFonts w:asciiTheme="majorHAnsi" w:hAnsiTheme="majorHAnsi" w:cstheme="majorHAnsi"/>
        </w:rPr>
        <w:t xml:space="preserve"> how we treat </w:t>
      </w:r>
      <w:r w:rsidRPr="002D2779">
        <w:rPr>
          <w:rStyle w:val="StyleUnderline"/>
          <w:rFonts w:asciiTheme="majorHAnsi" w:hAnsiTheme="majorHAnsi" w:cstheme="majorHAnsi"/>
          <w:highlight w:val="green"/>
        </w:rPr>
        <w:t>space</w:t>
      </w:r>
      <w:r w:rsidRPr="0051375F">
        <w:rPr>
          <w:rStyle w:val="StyleUnderline"/>
          <w:rFonts w:asciiTheme="majorHAnsi" w:hAnsiTheme="majorHAnsi" w:cstheme="majorHAnsi"/>
        </w:rPr>
        <w:t xml:space="preserve"> and recognize our solar system </w:t>
      </w:r>
      <w:r w:rsidRPr="002D2779">
        <w:rPr>
          <w:rStyle w:val="StyleUnderline"/>
          <w:rFonts w:asciiTheme="majorHAnsi" w:hAnsiTheme="majorHAnsi" w:cstheme="majorHAnsi"/>
          <w:highlight w:val="green"/>
        </w:rPr>
        <w:t>as a commons</w:t>
      </w:r>
      <w:r w:rsidRPr="0051375F">
        <w:rPr>
          <w:rStyle w:val="StyleUnderline"/>
          <w:rFonts w:asciiTheme="majorHAnsi" w:hAnsiTheme="majorHAnsi" w:cstheme="majorHAnsi"/>
        </w:rPr>
        <w:t xml:space="preserve"> for the benefit of all humanity </w:t>
      </w:r>
      <w:r w:rsidRPr="002D2779">
        <w:rPr>
          <w:rStyle w:val="StyleUnderline"/>
          <w:rFonts w:asciiTheme="majorHAnsi" w:hAnsiTheme="majorHAnsi" w:cstheme="majorHAnsi"/>
          <w:highlight w:val="green"/>
        </w:rPr>
        <w:t>are beginning to unravel</w:t>
      </w:r>
      <w:r w:rsidRPr="0051375F">
        <w:rPr>
          <w:rStyle w:val="StyleUnderline"/>
          <w:rFonts w:asciiTheme="majorHAnsi" w:hAnsiTheme="majorHAnsi" w:cstheme="majorHAnsi"/>
        </w:rPr>
        <w:t>.</w:t>
      </w:r>
      <w:r w:rsidRPr="0051375F">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2D4C10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It is necessary to better understand the deep ties of LEO companies to the hegemonic designs of national governments on near space. Recently, </w:t>
      </w:r>
      <w:r w:rsidRPr="0051375F">
        <w:rPr>
          <w:rStyle w:val="StyleUnderline"/>
          <w:rFonts w:asciiTheme="majorHAnsi" w:hAnsiTheme="majorHAnsi" w:cstheme="majorHAnsi"/>
        </w:rPr>
        <w:t>in exchange for $28 million USD, Starlink provided the services of its satellites for live-fire demos with the US Air Force to test its Advanced Battle Management System and lay the groundwork for a military Internet of Things</w:t>
      </w:r>
      <w:r w:rsidRPr="0051375F">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6FD044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51375F">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5398F0A1"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w:t>
      </w:r>
      <w:r w:rsidRPr="00471FB4">
        <w:rPr>
          <w:rFonts w:asciiTheme="majorHAnsi" w:hAnsiTheme="majorHAnsi" w:cstheme="majorHAnsi"/>
        </w:rPr>
        <w:t xml:space="preserve">highly profitable business model of manipulating our attention and preferences for the sake of profit. </w:t>
      </w:r>
      <w:r w:rsidRPr="00471FB4">
        <w:rPr>
          <w:rStyle w:val="StyleUnderline"/>
          <w:rFonts w:asciiTheme="majorHAnsi" w:hAnsiTheme="majorHAnsi" w:cstheme="majorHAnsi"/>
        </w:rPr>
        <w:t>This profit model facilitates the designs of space-obsessed billionaires</w:t>
      </w:r>
      <w:r w:rsidRPr="0051375F">
        <w:rPr>
          <w:rStyle w:val="StyleUnderline"/>
          <w:rFonts w:asciiTheme="majorHAnsi" w:hAnsiTheme="majorHAnsi" w:cstheme="majorHAnsi"/>
        </w:rPr>
        <w:t xml:space="preserve"> like Jeff Bezos who make it no secret that their ultimate goal and passion is the human colonization of other planets in our solar system. In general terms, </w:t>
      </w:r>
      <w:r w:rsidRPr="002D2779">
        <w:rPr>
          <w:rStyle w:val="StyleUnderline"/>
          <w:rFonts w:asciiTheme="majorHAnsi" w:hAnsiTheme="majorHAnsi" w:cstheme="majorHAnsi"/>
          <w:highlight w:val="green"/>
        </w:rPr>
        <w:t>with</w:t>
      </w:r>
      <w:r w:rsidRPr="0051375F">
        <w:rPr>
          <w:rStyle w:val="StyleUnderline"/>
          <w:rFonts w:asciiTheme="majorHAnsi" w:hAnsiTheme="majorHAnsi" w:cstheme="majorHAnsi"/>
        </w:rPr>
        <w:t xml:space="preserve"> material and economic </w:t>
      </w:r>
      <w:r w:rsidRPr="002D2779">
        <w:rPr>
          <w:rStyle w:val="StyleUnderline"/>
          <w:rFonts w:asciiTheme="majorHAnsi" w:hAnsiTheme="majorHAnsi" w:cstheme="majorHAnsi"/>
          <w:highlight w:val="green"/>
        </w:rPr>
        <w:t>support from taxpayers</w:t>
      </w:r>
      <w:r w:rsidRPr="0051375F">
        <w:rPr>
          <w:rStyle w:val="StyleUnderline"/>
          <w:rFonts w:asciiTheme="majorHAnsi" w:hAnsiTheme="majorHAnsi" w:cstheme="majorHAnsi"/>
        </w:rPr>
        <w:t xml:space="preserve"> through defense spending, the </w:t>
      </w:r>
      <w:r w:rsidRPr="002D2779">
        <w:rPr>
          <w:rStyle w:val="StyleUnderline"/>
          <w:rFonts w:asciiTheme="majorHAnsi" w:hAnsiTheme="majorHAnsi" w:cstheme="majorHAnsi"/>
          <w:highlight w:val="green"/>
        </w:rPr>
        <w:t>profits</w:t>
      </w:r>
      <w:r w:rsidRPr="0051375F">
        <w:rPr>
          <w:rStyle w:val="StyleUnderline"/>
          <w:rFonts w:asciiTheme="majorHAnsi" w:hAnsiTheme="majorHAnsi" w:cstheme="majorHAnsi"/>
        </w:rPr>
        <w:t xml:space="preserve"> from the colonization of our data-bodies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being </w:t>
      </w:r>
      <w:r w:rsidRPr="002D2779">
        <w:rPr>
          <w:rStyle w:val="StyleUnderline"/>
          <w:rFonts w:asciiTheme="majorHAnsi" w:hAnsiTheme="majorHAnsi" w:cstheme="majorHAnsi"/>
          <w:highlight w:val="green"/>
        </w:rPr>
        <w:t>invested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militarization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privatization </w:t>
      </w:r>
      <w:r w:rsidRPr="00471FB4">
        <w:rPr>
          <w:rStyle w:val="StyleUnderline"/>
          <w:rFonts w:asciiTheme="majorHAnsi" w:hAnsiTheme="majorHAnsi" w:cstheme="majorHAnsi"/>
        </w:rPr>
        <w:t xml:space="preserve">and colonization </w:t>
      </w:r>
      <w:r w:rsidRPr="002D2779">
        <w:rPr>
          <w:rStyle w:val="StyleUnderline"/>
          <w:rFonts w:asciiTheme="majorHAnsi" w:hAnsiTheme="majorHAnsi" w:cstheme="majorHAnsi"/>
          <w:highlight w:val="green"/>
        </w:rPr>
        <w:t>of space</w:t>
      </w:r>
      <w:r w:rsidRPr="0051375F">
        <w:rPr>
          <w:rStyle w:val="StyleUnderline"/>
          <w:rFonts w:asciiTheme="majorHAnsi" w:hAnsiTheme="majorHAnsi" w:cstheme="majorHAnsi"/>
        </w:rPr>
        <w:t>.</w:t>
      </w:r>
    </w:p>
    <w:p w14:paraId="2D54211D"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Telecommunications: driving inequality or empowering citizens?</w:t>
      </w:r>
    </w:p>
    <w:p w14:paraId="0F871A19"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4D00EC46"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775264D" w14:textId="77777777" w:rsidR="00EE002C" w:rsidRPr="0051375F" w:rsidRDefault="00EE002C" w:rsidP="00EE002C">
      <w:pPr>
        <w:rPr>
          <w:rFonts w:asciiTheme="majorHAnsi" w:hAnsiTheme="majorHAnsi" w:cstheme="majorHAnsi"/>
        </w:rPr>
      </w:pPr>
      <w:r w:rsidRPr="00807E94">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51375F">
        <w:rPr>
          <w:rFonts w:asciiTheme="majorHAnsi" w:hAnsiTheme="majorHAnsi" w:cstheme="majorHAnsi"/>
        </w:rPr>
        <w:t>. It is also worth noting that B4RN's profits are reinvested locally, while revenues from LEO constellations are beamed straight out of the country.</w:t>
      </w:r>
    </w:p>
    <w:p w14:paraId="244B2EE4"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The failure to invest in alternatives that build local capacity replicates itself at the national level as well. </w:t>
      </w:r>
      <w:r w:rsidRPr="00471FB4">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471FB4">
        <w:rPr>
          <w:rFonts w:asciiTheme="majorHAnsi" w:hAnsiTheme="majorHAnsi" w:cstheme="majorHAnsi"/>
        </w:rPr>
        <w:t>Investment and deployment costs for LEO</w:t>
      </w:r>
      <w:r w:rsidRPr="0051375F">
        <w:rPr>
          <w:rFonts w:asciiTheme="majorHAnsi" w:hAnsiTheme="majorHAnsi" w:cstheme="majorHAnsi"/>
        </w:rPr>
        <w:t xml:space="preserve"> constellations are so "astronomical," and in many cases so tied to national/military investment and subsidies, that only a small handful of corporations/countries will be capable of owning and managing their own constellation. This is </w:t>
      </w:r>
      <w:r w:rsidRPr="0051375F">
        <w:rPr>
          <w:rFonts w:asciiTheme="majorHAnsi" w:hAnsiTheme="majorHAnsi" w:cstheme="majorHAnsi"/>
        </w:rPr>
        <w:lastRenderedPageBreak/>
        <w:t>likely to open up a new front in the ongoing wrangling by geo-political power blocs over the future of the Internet.</w:t>
      </w:r>
    </w:p>
    <w:p w14:paraId="7352AF46"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Furthermore</w:t>
      </w:r>
      <w:r w:rsidRPr="0051375F">
        <w:rPr>
          <w:rStyle w:val="StyleUnderline"/>
          <w:rFonts w:asciiTheme="majorHAnsi" w:hAnsiTheme="majorHAnsi" w:cstheme="majorHAnsi"/>
        </w:rPr>
        <w:t xml:space="preserve">, it is far from clear that LEO constellations have either the capacity or the economic model to deliver on their </w:t>
      </w:r>
      <w:r w:rsidRPr="00471FB4">
        <w:rPr>
          <w:rStyle w:val="StyleUnderline"/>
          <w:rFonts w:asciiTheme="majorHAnsi" w:hAnsiTheme="majorHAnsi" w:cstheme="majorHAnsi"/>
        </w:rPr>
        <w:t>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w:t>
      </w:r>
      <w:r w:rsidRPr="0051375F">
        <w:rPr>
          <w:rStyle w:val="StyleUnderline"/>
          <w:rFonts w:asciiTheme="majorHAnsi" w:hAnsiTheme="majorHAnsi" w:cstheme="majorHAnsi"/>
        </w:rPr>
        <w:t xml:space="preserve"> satellite services. A further concern is that LEO </w:t>
      </w:r>
      <w:r w:rsidRPr="002D2779">
        <w:rPr>
          <w:rStyle w:val="StyleUnderline"/>
          <w:rFonts w:asciiTheme="majorHAnsi" w:hAnsiTheme="majorHAnsi" w:cstheme="majorHAnsi"/>
          <w:highlight w:val="green"/>
        </w:rPr>
        <w:t>constellations</w:t>
      </w:r>
      <w:r w:rsidRPr="0051375F">
        <w:rPr>
          <w:rStyle w:val="StyleUnderline"/>
          <w:rFonts w:asciiTheme="majorHAnsi" w:hAnsiTheme="majorHAnsi" w:cstheme="majorHAnsi"/>
        </w:rPr>
        <w:t xml:space="preserve"> may ultimately </w:t>
      </w:r>
      <w:r w:rsidRPr="002D2779">
        <w:rPr>
          <w:rStyle w:val="StyleUnderline"/>
          <w:rFonts w:asciiTheme="majorHAnsi" w:hAnsiTheme="majorHAnsi" w:cstheme="majorHAnsi"/>
          <w:highlight w:val="green"/>
        </w:rPr>
        <w:t>create a disincentive to invest</w:t>
      </w:r>
      <w:r w:rsidRPr="0051375F">
        <w:rPr>
          <w:rStyle w:val="StyleUnderline"/>
          <w:rFonts w:asciiTheme="majorHAnsi" w:hAnsiTheme="majorHAnsi" w:cstheme="majorHAnsi"/>
        </w:rPr>
        <w:t xml:space="preserve">ment </w:t>
      </w:r>
      <w:r w:rsidRPr="002D2779">
        <w:rPr>
          <w:rStyle w:val="StyleUnderline"/>
          <w:rFonts w:asciiTheme="majorHAnsi" w:hAnsiTheme="majorHAnsi" w:cstheme="majorHAnsi"/>
          <w:highlight w:val="green"/>
        </w:rPr>
        <w:t>in rural connectivity</w:t>
      </w:r>
      <w:r w:rsidRPr="0051375F">
        <w:rPr>
          <w:rStyle w:val="StyleUnderline"/>
          <w:rFonts w:asciiTheme="majorHAnsi" w:hAnsiTheme="majorHAnsi" w:cstheme="majorHAnsi"/>
        </w:rPr>
        <w:t>, based on the assumption by service providers and governments that LEO constellations will address that gap.</w:t>
      </w:r>
    </w:p>
    <w:p w14:paraId="461B1773"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51375F">
        <w:rPr>
          <w:rStyle w:val="StyleUnderline"/>
          <w:rFonts w:asciiTheme="majorHAnsi" w:hAnsiTheme="majorHAnsi" w:cstheme="majorHAnsi"/>
        </w:rPr>
        <w:t>. With their hands in essentially every layer of the communication stack</w:t>
      </w:r>
      <w:r w:rsidRPr="002D2779">
        <w:rPr>
          <w:rStyle w:val="StyleUnderline"/>
          <w:rFonts w:asciiTheme="majorHAnsi" w:hAnsiTheme="majorHAnsi" w:cstheme="majorHAnsi"/>
          <w:highlight w:val="green"/>
        </w:rPr>
        <w:t>, it will prove challenging to regulate</w:t>
      </w:r>
      <w:r w:rsidRPr="0051375F">
        <w:rPr>
          <w:rStyle w:val="StyleUnderline"/>
          <w:rFonts w:asciiTheme="majorHAnsi" w:hAnsiTheme="majorHAnsi" w:cstheme="majorHAnsi"/>
        </w:rPr>
        <w:t xml:space="preserve"> or even know about the data they harvest and how those are used to competitive advantage in other areas of their businesses.</w:t>
      </w:r>
    </w:p>
    <w:p w14:paraId="185F7CE8"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At the time of their emergence, </w:t>
      </w:r>
      <w:r w:rsidRPr="0051375F">
        <w:rPr>
          <w:rStyle w:val="StyleUnderline"/>
          <w:rFonts w:asciiTheme="majorHAnsi" w:hAnsiTheme="majorHAnsi" w:cstheme="majorHAnsi"/>
        </w:rPr>
        <w:t>both space exploration and the Internet served as beacons of hope and of potential transcendence for humanity</w:t>
      </w:r>
      <w:r w:rsidRPr="0051375F">
        <w:rPr>
          <w:rFonts w:asciiTheme="majorHAnsi" w:hAnsiTheme="majorHAnsi" w:cstheme="majorHAnsi"/>
        </w:rPr>
        <w:t xml:space="preserve">—one of shared imagination and resources, and of cooperation in human development. In both cases, </w:t>
      </w:r>
      <w:r w:rsidRPr="0051375F">
        <w:rPr>
          <w:rStyle w:val="StyleUnderline"/>
          <w:rFonts w:asciiTheme="majorHAnsi" w:hAnsiTheme="majorHAnsi" w:cstheme="majorHAnsi"/>
        </w:rPr>
        <w:t xml:space="preserve">that hope has been dimmed in a quest for profit and geo-political power. If we want to recover a sense of shared purpose as a species, </w:t>
      </w:r>
      <w:r w:rsidRPr="002D2779">
        <w:rPr>
          <w:rStyle w:val="StyleUnderline"/>
          <w:rFonts w:asciiTheme="majorHAnsi" w:hAnsiTheme="majorHAnsi" w:cstheme="majorHAnsi"/>
          <w:highlight w:val="green"/>
        </w:rPr>
        <w:t>the question</w:t>
      </w:r>
      <w:r w:rsidRPr="0051375F">
        <w:rPr>
          <w:rStyle w:val="StyleUnderline"/>
          <w:rFonts w:asciiTheme="majorHAnsi" w:hAnsiTheme="majorHAnsi" w:cstheme="majorHAnsi"/>
        </w:rPr>
        <w:t xml:space="preserve"> as to "</w:t>
      </w:r>
      <w:r w:rsidRPr="002D2779">
        <w:rPr>
          <w:rStyle w:val="StyleUnderline"/>
          <w:rFonts w:asciiTheme="majorHAnsi" w:hAnsiTheme="majorHAnsi" w:cstheme="majorHAnsi"/>
          <w:highlight w:val="green"/>
        </w:rPr>
        <w:t>who</w:t>
      </w:r>
      <w:r w:rsidRPr="0051375F">
        <w:rPr>
          <w:rStyle w:val="StyleUnderline"/>
          <w:rFonts w:asciiTheme="majorHAnsi" w:hAnsiTheme="majorHAnsi" w:cstheme="majorHAnsi"/>
        </w:rPr>
        <w:t xml:space="preserve"> gets to put their satellites into low earth orbit?" </w:t>
      </w:r>
      <w:r w:rsidRPr="002D2779">
        <w:rPr>
          <w:rStyle w:val="StyleUnderline"/>
          <w:rFonts w:asciiTheme="majorHAnsi" w:hAnsiTheme="majorHAnsi" w:cstheme="majorHAnsi"/>
          <w:highlight w:val="green"/>
        </w:rPr>
        <w:t>is</w:t>
      </w:r>
      <w:r w:rsidRPr="0051375F">
        <w:rPr>
          <w:rStyle w:val="StyleUnderline"/>
          <w:rFonts w:asciiTheme="majorHAnsi" w:hAnsiTheme="majorHAnsi" w:cstheme="majorHAnsi"/>
        </w:rPr>
        <w:t xml:space="preserve"> more </w:t>
      </w:r>
      <w:r w:rsidRPr="002D2779">
        <w:rPr>
          <w:rStyle w:val="StyleUnderline"/>
          <w:rFonts w:asciiTheme="majorHAnsi" w:hAnsiTheme="majorHAnsi" w:cstheme="majorHAnsi"/>
          <w:highlight w:val="green"/>
        </w:rPr>
        <w:t>important</w:t>
      </w:r>
      <w:r w:rsidRPr="0051375F">
        <w:rPr>
          <w:rStyle w:val="StyleUnderline"/>
          <w:rFonts w:asciiTheme="majorHAnsi" w:hAnsiTheme="majorHAnsi" w:cstheme="majorHAnsi"/>
        </w:rPr>
        <w:t xml:space="preserve"> than we might think.</w:t>
      </w:r>
      <w:r w:rsidRPr="0051375F">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224799DD" w14:textId="77777777" w:rsidR="00EE002C" w:rsidRPr="0051375F" w:rsidRDefault="00EE002C" w:rsidP="00EE002C">
      <w:pPr>
        <w:rPr>
          <w:rStyle w:val="StyleUnderline"/>
          <w:rFonts w:asciiTheme="majorHAnsi" w:hAnsiTheme="majorHAnsi" w:cstheme="majorHAnsi"/>
        </w:rPr>
      </w:pPr>
      <w:r w:rsidRPr="002D2779">
        <w:rPr>
          <w:rStyle w:val="StyleUnderline"/>
          <w:rFonts w:asciiTheme="majorHAnsi" w:hAnsiTheme="majorHAnsi" w:cstheme="majorHAnsi"/>
          <w:highlight w:val="green"/>
        </w:rPr>
        <w:t>There is</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opportunity to return to</w:t>
      </w:r>
      <w:r w:rsidRPr="0051375F">
        <w:rPr>
          <w:rStyle w:val="StyleUnderline"/>
          <w:rFonts w:asciiTheme="majorHAnsi" w:hAnsiTheme="majorHAnsi" w:cstheme="majorHAnsi"/>
        </w:rPr>
        <w:t xml:space="preserve"> the spirit of </w:t>
      </w:r>
      <w:r w:rsidRPr="002D2779">
        <w:rPr>
          <w:rStyle w:val="StyleUnderline"/>
          <w:rFonts w:asciiTheme="majorHAnsi" w:hAnsiTheme="majorHAnsi" w:cstheme="majorHAnsi"/>
          <w:highlight w:val="green"/>
        </w:rPr>
        <w:t>internationalism</w:t>
      </w:r>
      <w:r w:rsidRPr="0051375F">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51375F">
        <w:rPr>
          <w:rFonts w:asciiTheme="majorHAnsi" w:hAnsiTheme="majorHAnsi" w:cstheme="majorHAnsi"/>
        </w:rPr>
        <w:t xml:space="preserve">. Similarly, here on Earth, we see successful efforts to manage Internet infrastructure as a commons in contrast to Silicon Valley's model of surveillance capitalism. Recognizing that individual and collective empowerment and agency are as important as the actual infrastructure itself is the key to a more egalitarian Internet. </w:t>
      </w:r>
      <w:r w:rsidRPr="0051375F">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actually benefits humanity </w:t>
      </w:r>
      <w:r w:rsidRPr="0051375F">
        <w:rPr>
          <w:rStyle w:val="StyleUnderline"/>
          <w:rFonts w:asciiTheme="majorHAnsi" w:hAnsiTheme="majorHAnsi" w:cstheme="majorHAnsi"/>
        </w:rPr>
        <w:lastRenderedPageBreak/>
        <w:t>involves not just the end result of affordable access, but also the process through which people gain that access.</w:t>
      </w:r>
    </w:p>
    <w:p w14:paraId="2FE67500" w14:textId="77777777" w:rsidR="00EE002C" w:rsidRPr="0051375F" w:rsidRDefault="00EE002C" w:rsidP="00EE002C">
      <w:pPr>
        <w:rPr>
          <w:rFonts w:asciiTheme="majorHAnsi" w:hAnsiTheme="majorHAnsi" w:cstheme="majorHAnsi"/>
        </w:rPr>
      </w:pPr>
    </w:p>
    <w:p w14:paraId="08C77650" w14:textId="77777777" w:rsidR="00EE002C" w:rsidRPr="0051375F" w:rsidRDefault="00EE002C" w:rsidP="00EE002C">
      <w:pPr>
        <w:pStyle w:val="Heading3"/>
        <w:rPr>
          <w:rFonts w:asciiTheme="majorHAnsi" w:hAnsiTheme="majorHAnsi" w:cstheme="majorHAnsi"/>
        </w:rPr>
      </w:pPr>
      <w:r w:rsidRPr="0051375F">
        <w:rPr>
          <w:rFonts w:asciiTheme="majorHAnsi" w:hAnsiTheme="majorHAnsi" w:cstheme="majorHAnsi"/>
        </w:rPr>
        <w:lastRenderedPageBreak/>
        <w:t>Adv – Collisions</w:t>
      </w:r>
    </w:p>
    <w:p w14:paraId="671287DE"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4CF34150" w14:textId="77777777" w:rsidR="00EE002C" w:rsidRPr="0051375F" w:rsidRDefault="00EE002C" w:rsidP="00EE002C">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2B1D88F5" w14:textId="77777777" w:rsidR="00EE002C" w:rsidRPr="0051375F" w:rsidRDefault="00EE002C" w:rsidP="00EE002C">
      <w:pPr>
        <w:rPr>
          <w:rFonts w:asciiTheme="majorHAnsi" w:hAnsiTheme="majorHAnsi" w:cstheme="majorHAnsi"/>
        </w:rPr>
      </w:pPr>
      <w:r w:rsidRPr="002E3ED1">
        <w:rPr>
          <w:rStyle w:val="StyleUnderline"/>
          <w:rFonts w:asciiTheme="majorHAnsi" w:hAnsiTheme="majorHAnsi" w:cstheme="majorHAnsi"/>
        </w:rPr>
        <w:t xml:space="preserve">SpaceX </w:t>
      </w:r>
      <w:r w:rsidRPr="002D2779">
        <w:rPr>
          <w:rStyle w:val="StyleUnderline"/>
          <w:rFonts w:asciiTheme="majorHAnsi" w:hAnsiTheme="majorHAnsi" w:cstheme="majorHAnsi"/>
          <w:highlight w:val="green"/>
        </w:rPr>
        <w:t>Starlink sat</w:t>
      </w:r>
      <w:r w:rsidRPr="00CC638A">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271BF240" w14:textId="77777777" w:rsidR="00EE002C" w:rsidRPr="0051375F" w:rsidRDefault="00EE002C" w:rsidP="00EE002C">
      <w:pPr>
        <w:rPr>
          <w:rStyle w:val="StyleUnderline"/>
          <w:rFonts w:asciiTheme="majorHAnsi" w:hAnsiTheme="majorHAnsi" w:cstheme="majorHAnsi"/>
        </w:rPr>
      </w:pPr>
      <w:r w:rsidRPr="002E3ED1">
        <w:rPr>
          <w:rStyle w:val="StyleUnderline"/>
          <w:rFonts w:asciiTheme="majorHAnsi" w:hAnsiTheme="majorHAnsi" w:cstheme="majorHAnsi"/>
        </w:rPr>
        <w:t>Starlink satellites might soon be involved in 90% of close encounters between two spacecraft in low Earth orbit.</w:t>
      </w:r>
    </w:p>
    <w:p w14:paraId="76295385"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2D2779">
        <w:rPr>
          <w:rStyle w:val="StyleUnderline"/>
          <w:highlight w:val="green"/>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Starlink satellites, </w:t>
      </w:r>
      <w:r w:rsidRPr="002D2779">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D2779">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2A760017"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 xml:space="preserve">SpaceX's Starlink satellites alone are involved in about </w:t>
      </w:r>
      <w:r w:rsidRPr="002D2779">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D2779">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These encounters include situations when two spacecraft pass within a distance of 0.6 miles (1 kilometer) from each other.</w:t>
      </w:r>
    </w:p>
    <w:p w14:paraId="0BEE460E"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F02367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Starlink constellation. </w:t>
      </w:r>
    </w:p>
    <w:p w14:paraId="22EF5F19"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going back to May 2019 when Starlink was first launched</w:t>
      </w:r>
      <w:r w:rsidRPr="0051375F">
        <w:rPr>
          <w:rFonts w:asciiTheme="majorHAnsi" w:hAnsiTheme="majorHAnsi" w:cstheme="majorHAnsi"/>
        </w:rPr>
        <w:t xml:space="preserve"> to understand the burden of these megaconstellations," Lewis told Space.com. "</w:t>
      </w:r>
      <w:r w:rsidRPr="0051375F">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542017F3"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lastRenderedPageBreak/>
        <w:t>The current 1,600 close passes include those between two Starlink satellites. Excluding these encounters, Starlink satellites approach other operators’ spacecraft 500 times every week.</w:t>
      </w:r>
    </w:p>
    <w:p w14:paraId="6E43A542"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3427C8F7"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D2779">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suggest.</w:t>
      </w:r>
      <w:r w:rsidRPr="002D2779">
        <w:rPr>
          <w:rStyle w:val="StyleUnderline"/>
          <w:rFonts w:asciiTheme="majorHAnsi" w:hAnsiTheme="majorHAnsi" w:cstheme="majorHAnsi"/>
          <w:highlight w:val="green"/>
        </w:rPr>
        <w:t>will be involved in 90%</w:t>
      </w:r>
      <w:r w:rsidRPr="0051375F">
        <w:rPr>
          <w:rStyle w:val="StyleUnderline"/>
          <w:rFonts w:asciiTheme="majorHAnsi" w:hAnsiTheme="majorHAnsi" w:cstheme="majorHAnsi"/>
        </w:rPr>
        <w:t xml:space="preserve"> </w:t>
      </w:r>
    </w:p>
    <w:p w14:paraId="75558C76"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5C476048" wp14:editId="39459FCB">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6DFA77CF"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3CD34499"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The risk of collision</w:t>
      </w:r>
    </w:p>
    <w:p w14:paraId="0FFB79ED"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Hesar told Space.com.</w:t>
      </w:r>
    </w:p>
    <w:p w14:paraId="3D81327E"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Kayhan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207AEADC" w14:textId="77777777" w:rsidR="00EE002C" w:rsidRPr="0051375F" w:rsidRDefault="00EE002C" w:rsidP="00EE002C">
      <w:pPr>
        <w:rPr>
          <w:rFonts w:asciiTheme="majorHAnsi" w:hAnsiTheme="majorHAnsi" w:cstheme="majorHAnsi"/>
          <w:b/>
          <w:u w:val="single"/>
        </w:rPr>
      </w:pPr>
      <w:r w:rsidRPr="0051375F">
        <w:rPr>
          <w:rStyle w:val="StyleUnderline"/>
          <w:rFonts w:asciiTheme="majorHAnsi" w:hAnsiTheme="majorHAnsi" w:cstheme="majorHAnsi"/>
        </w:rPr>
        <w:lastRenderedPageBreak/>
        <w:t xml:space="preserve">The size of this catalog </w:t>
      </w:r>
      <w:r w:rsidRPr="002D2779">
        <w:rPr>
          <w:rStyle w:val="StyleUnderline"/>
          <w:rFonts w:asciiTheme="majorHAnsi" w:hAnsiTheme="majorHAnsi" w:cstheme="majorHAnsi"/>
          <w:highlight w:val="green"/>
        </w:rPr>
        <w:t>is expected to increase ten times in the near future</w:t>
      </w:r>
      <w:r w:rsidRPr="0051375F">
        <w:rPr>
          <w:rStyle w:val="StyleUnderline"/>
          <w:rFonts w:asciiTheme="majorHAnsi" w:hAnsiTheme="majorHAnsi" w:cstheme="majorHAnsi"/>
        </w:rPr>
        <w:t xml:space="preserve">, Hesar added, partly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growth of megaconstellations</w:t>
      </w:r>
      <w:r w:rsidRPr="0051375F">
        <w:rPr>
          <w:rStyle w:val="StyleUnderline"/>
          <w:rFonts w:asciiTheme="majorHAnsi" w:hAnsiTheme="majorHAnsi" w:cstheme="majorHAnsi"/>
        </w:rPr>
        <w:t xml:space="preserve">, such as Starlink, and partly as sensors improve and enable detection of even smaller objects. The more objects in the catalog </w:t>
      </w:r>
      <w:r w:rsidRPr="002D2779">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D2779">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2690C0A8"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"This problem is really getting out of control," Hesar said.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D2779">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D2779">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1A3BB27E"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Hesar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D2779">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D2779">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7F3B4DDB"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"You want to have that situational awareness for the other actors that are flying in the neighbourhood," Hesar said.</w:t>
      </w:r>
    </w:p>
    <w:p w14:paraId="2126D2B5"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Bad decisions</w:t>
      </w:r>
    </w:p>
    <w:p w14:paraId="696E1EE0"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40A36F43"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space </w:t>
      </w:r>
      <w:r w:rsidRPr="002D2779">
        <w:rPr>
          <w:rStyle w:val="StyleUnderline"/>
          <w:rFonts w:asciiTheme="majorHAnsi" w:hAnsiTheme="majorHAnsi" w:cstheme="majorHAnsi"/>
          <w:highlight w:val="green"/>
        </w:rPr>
        <w:t>collision</w:t>
      </w:r>
      <w:r w:rsidRPr="0051375F">
        <w:rPr>
          <w:rStyle w:val="StyleUnderline"/>
          <w:rFonts w:asciiTheme="majorHAnsi" w:hAnsiTheme="majorHAnsi" w:cstheme="majorHAnsi"/>
        </w:rPr>
        <w:t xml:space="preserve"> in history took place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February </w:t>
      </w:r>
      <w:r w:rsidRPr="002D2779">
        <w:rPr>
          <w:rStyle w:val="StyleUnderline"/>
          <w:rFonts w:asciiTheme="majorHAnsi" w:hAnsiTheme="majorHAnsi" w:cstheme="majorHAnsi"/>
          <w:highlight w:val="green"/>
        </w:rPr>
        <w:t>2009</w:t>
      </w:r>
      <w:r w:rsidRPr="0051375F">
        <w:rPr>
          <w:rStyle w:val="StyleUnderline"/>
          <w:rFonts w:asciiTheme="majorHAnsi" w:hAnsiTheme="majorHAnsi" w:cstheme="majorHAnsi"/>
        </w:rPr>
        <w:t xml:space="preserve"> when the U.S. telecommunication satellite Iridium 33 and Russia's defunct military satellite Kosmos-2251 crashed at the altitude of 490 miles (789 kilometres). The incident </w:t>
      </w:r>
      <w:r w:rsidRPr="002D2779">
        <w:rPr>
          <w:rStyle w:val="StyleUnderline"/>
          <w:rFonts w:asciiTheme="majorHAnsi" w:hAnsiTheme="majorHAnsi" w:cstheme="majorHAnsi"/>
          <w:highlight w:val="green"/>
        </w:rPr>
        <w:t>spawned</w:t>
      </w:r>
      <w:r w:rsidRPr="0051375F">
        <w:rPr>
          <w:rStyle w:val="StyleUnderline"/>
          <w:rFonts w:asciiTheme="majorHAnsi" w:hAnsiTheme="majorHAnsi" w:cstheme="majorHAnsi"/>
        </w:rPr>
        <w:t xml:space="preserve"> over </w:t>
      </w:r>
      <w:r w:rsidRPr="002D2779">
        <w:rPr>
          <w:rStyle w:val="StyleUnderline"/>
          <w:rFonts w:asciiTheme="majorHAnsi" w:hAnsiTheme="majorHAnsi" w:cstheme="majorHAnsi"/>
          <w:highlight w:val="green"/>
        </w:rPr>
        <w:t>1,000 pieces</w:t>
      </w:r>
      <w:r w:rsidRPr="0051375F">
        <w:rPr>
          <w:rStyle w:val="StyleUnderline"/>
          <w:rFonts w:asciiTheme="majorHAnsi" w:hAnsiTheme="majorHAnsi" w:cstheme="majorHAnsi"/>
        </w:rPr>
        <w:t xml:space="preserve"> of debris </w:t>
      </w:r>
      <w:r w:rsidRPr="002D2779">
        <w:rPr>
          <w:rStyle w:val="StyleUnderline"/>
          <w:rFonts w:asciiTheme="majorHAnsi" w:hAnsiTheme="majorHAnsi" w:cstheme="majorHAnsi"/>
          <w:highlight w:val="green"/>
        </w:rPr>
        <w:t>larger than 4 inches</w:t>
      </w:r>
      <w:r w:rsidRPr="0051375F">
        <w:rPr>
          <w:rStyle w:val="StyleUnderline"/>
          <w:rFonts w:asciiTheme="majorHAnsi" w:hAnsiTheme="majorHAnsi" w:cstheme="majorHAnsi"/>
        </w:rPr>
        <w:t xml:space="preserve"> (10 cm). </w:t>
      </w:r>
      <w:r w:rsidRPr="002D2779">
        <w:rPr>
          <w:rStyle w:val="StyleUnderline"/>
          <w:rFonts w:asciiTheme="majorHAnsi" w:hAnsiTheme="majorHAnsi" w:cstheme="majorHAnsi"/>
          <w:highlight w:val="green"/>
        </w:rPr>
        <w:t>Many</w:t>
      </w:r>
      <w:r w:rsidRPr="0051375F">
        <w:rPr>
          <w:rStyle w:val="StyleUnderline"/>
          <w:rFonts w:asciiTheme="majorHAnsi" w:hAnsiTheme="majorHAnsi" w:cstheme="majorHAnsi"/>
        </w:rPr>
        <w:t xml:space="preserve"> of these fragments were then </w:t>
      </w:r>
      <w:r w:rsidRPr="002D2779">
        <w:rPr>
          <w:rStyle w:val="StyleUnderline"/>
          <w:rFonts w:asciiTheme="majorHAnsi" w:hAnsiTheme="majorHAnsi" w:cstheme="majorHAnsi"/>
          <w:highlight w:val="green"/>
        </w:rPr>
        <w:t xml:space="preserve">involved in further </w:t>
      </w:r>
      <w:r w:rsidRPr="002E3ED1">
        <w:rPr>
          <w:rStyle w:val="StyleUnderline"/>
          <w:rFonts w:asciiTheme="majorHAnsi" w:hAnsiTheme="majorHAnsi" w:cstheme="majorHAnsi"/>
        </w:rPr>
        <w:t xml:space="preserve">orbital </w:t>
      </w:r>
      <w:r w:rsidRPr="002D2779">
        <w:rPr>
          <w:rStyle w:val="StyleUnderline"/>
          <w:rFonts w:asciiTheme="majorHAnsi" w:hAnsiTheme="majorHAnsi" w:cstheme="majorHAnsi"/>
          <w:highlight w:val="green"/>
        </w:rPr>
        <w:t>incidents.</w:t>
      </w:r>
      <w:r w:rsidRPr="0051375F">
        <w:rPr>
          <w:rStyle w:val="StyleUnderline"/>
          <w:rFonts w:asciiTheme="majorHAnsi" w:hAnsiTheme="majorHAnsi" w:cstheme="majorHAnsi"/>
        </w:rPr>
        <w:t xml:space="preserve"> </w:t>
      </w:r>
    </w:p>
    <w:p w14:paraId="58F028CB"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D2779">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D2779">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time and effort. Operators, therefore, always carefully evaluate such risks. </w:t>
      </w:r>
      <w:r w:rsidRPr="002D2779">
        <w:rPr>
          <w:rStyle w:val="StyleUnderline"/>
          <w:rFonts w:asciiTheme="majorHAnsi" w:hAnsiTheme="majorHAnsi" w:cstheme="majorHAnsi"/>
          <w:highlight w:val="green"/>
        </w:rPr>
        <w:t>A decision not to</w:t>
      </w:r>
      <w:r w:rsidRPr="0051375F">
        <w:rPr>
          <w:rStyle w:val="StyleUnderline"/>
          <w:rFonts w:asciiTheme="majorHAnsi" w:hAnsiTheme="majorHAnsi" w:cstheme="majorHAnsi"/>
        </w:rPr>
        <w:t xml:space="preserve"> make an </w:t>
      </w:r>
      <w:r w:rsidRPr="002D2779">
        <w:rPr>
          <w:rStyle w:val="StyleUnderline"/>
          <w:rFonts w:asciiTheme="majorHAnsi" w:hAnsiTheme="majorHAnsi" w:cstheme="majorHAnsi"/>
          <w:highlight w:val="green"/>
        </w:rPr>
        <w:t>avoid</w:t>
      </w:r>
      <w:r w:rsidRPr="0051375F">
        <w:rPr>
          <w:rStyle w:val="StyleUnderline"/>
          <w:rFonts w:asciiTheme="majorHAnsi" w:hAnsiTheme="majorHAnsi" w:cstheme="majorHAnsi"/>
        </w:rPr>
        <w:t xml:space="preserve">ance maneuver following an alert, such as that made by Iridium in 2009,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D2779">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1059CA37"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propellant, the satellite cannot provide service. So </w:t>
      </w:r>
      <w:r w:rsidRPr="002D2779">
        <w:rPr>
          <w:rStyle w:val="StyleUnderline"/>
          <w:rFonts w:asciiTheme="majorHAnsi" w:hAnsiTheme="majorHAnsi" w:cstheme="majorHAnsi"/>
          <w:highlight w:val="green"/>
        </w:rPr>
        <w:t>there must be some threshold</w:t>
      </w:r>
      <w:r w:rsidRPr="0051375F">
        <w:rPr>
          <w:rStyle w:val="StyleUnderline"/>
          <w:rFonts w:asciiTheme="majorHAnsi" w:hAnsiTheme="majorHAnsi" w:cstheme="majorHAnsi"/>
        </w:rPr>
        <w:t xml:space="preserve">. But that means you are accepting a </w:t>
      </w:r>
      <w:r w:rsidRPr="0051375F">
        <w:rPr>
          <w:rStyle w:val="StyleUnderline"/>
          <w:rFonts w:asciiTheme="majorHAnsi" w:hAnsiTheme="majorHAnsi" w:cstheme="majorHAnsi"/>
        </w:rPr>
        <w:lastRenderedPageBreak/>
        <w:t xml:space="preserve">certain amount of risk. The problem is that at some point, </w:t>
      </w:r>
      <w:r w:rsidRPr="002D2779">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5FAF6AFB"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Hesar said that </w:t>
      </w:r>
      <w:r w:rsidRPr="002D2779">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D2779">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D2779">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D2779">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67A8189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36C35668"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Starlink monopoly</w:t>
      </w:r>
    </w:p>
    <w:p w14:paraId="7ED6A48D"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0B73AE16"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6FEA3504" w14:textId="77777777" w:rsidR="00EE002C" w:rsidRPr="0051375F" w:rsidRDefault="00EE002C" w:rsidP="00EE002C">
      <w:pPr>
        <w:rPr>
          <w:rFonts w:asciiTheme="majorHAnsi" w:hAnsiTheme="majorHAnsi" w:cstheme="majorHAnsi"/>
        </w:rPr>
      </w:pPr>
      <w:r w:rsidRPr="002D2779">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D2779">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other spacecraft. </w:t>
      </w:r>
      <w:r w:rsidRPr="002D2779">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D2779">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D2779">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0700CF0C"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4513A4C0" w14:textId="77777777" w:rsidR="00EE002C" w:rsidRPr="0051375F" w:rsidRDefault="00EE002C" w:rsidP="00EE002C">
      <w:pPr>
        <w:rPr>
          <w:rFonts w:asciiTheme="majorHAnsi" w:hAnsiTheme="majorHAnsi" w:cstheme="majorHAnsi"/>
        </w:rPr>
      </w:pPr>
    </w:p>
    <w:p w14:paraId="1DA425BB" w14:textId="77777777" w:rsidR="00EE002C" w:rsidRDefault="00EE002C" w:rsidP="00EE002C">
      <w:pPr>
        <w:pStyle w:val="Heading4"/>
      </w:pPr>
      <w:r>
        <w:t>LEO collisions due to constellations take out ISR and other military assets – debris cascades into different altitudes and triggers Kessler Syndrome.</w:t>
      </w:r>
    </w:p>
    <w:p w14:paraId="3D483174" w14:textId="77777777" w:rsidR="00EE002C" w:rsidRPr="00A914AD" w:rsidRDefault="00EE002C" w:rsidP="00EE002C">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Prior to working at SHAPE he has worked at NATO HQ, within the Defence Investment Division on interoperability for NATO’s multinational battlegroups.</w:t>
      </w:r>
      <w:r>
        <w:t xml:space="preserve">] </w:t>
      </w:r>
      <w:hyperlink r:id="rId12" w:history="1">
        <w:r w:rsidRPr="00882AE3">
          <w:rPr>
            <w:rStyle w:val="Hyperlink"/>
          </w:rPr>
          <w:t>https://www.japcc.org/congested-outer-space/</w:t>
        </w:r>
      </w:hyperlink>
      <w:r>
        <w:t xml:space="preserve"> SM</w:t>
      </w:r>
    </w:p>
    <w:p w14:paraId="159E03AA" w14:textId="77777777" w:rsidR="00EE002C" w:rsidRDefault="00EE002C" w:rsidP="00EE002C">
      <w:r>
        <w:lastRenderedPageBreak/>
        <w:t xml:space="preserve">Since the production of a large number of small satellites in a factory environment will lower the cost of the overall programme, </w:t>
      </w:r>
      <w:r w:rsidRPr="00A914AD">
        <w:rPr>
          <w:rStyle w:val="StyleUnderline"/>
        </w:rPr>
        <w:t>companies such as SpaceX, Amazon and OneWeb have been creating a satellite constellation within the LEO</w:t>
      </w:r>
      <w: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9FF4009" w14:textId="77777777" w:rsidR="00EE002C" w:rsidRDefault="00EE002C" w:rsidP="00EE002C">
      <w: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0488AB7" w14:textId="77777777" w:rsidR="00EE002C" w:rsidRPr="00A914AD" w:rsidRDefault="00EE002C" w:rsidP="00EE002C">
      <w:pPr>
        <w:rPr>
          <w:rStyle w:val="StyleUnderline"/>
        </w:rPr>
      </w:pPr>
      <w:r w:rsidRPr="00A914AD">
        <w:rPr>
          <w:rStyle w:val="StyleUnderline"/>
        </w:rPr>
        <w:t>Space Debris Threat Increases in the LEO</w:t>
      </w:r>
    </w:p>
    <w:p w14:paraId="79FE421A" w14:textId="77777777" w:rsidR="00EE002C" w:rsidRDefault="00EE002C" w:rsidP="00EE002C">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of the constellation programme by OneWeb,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2D2779">
        <w:rPr>
          <w:rStyle w:val="StyleUnderline"/>
          <w:highlight w:val="green"/>
        </w:rPr>
        <w:t>debris from the collision</w:t>
      </w:r>
      <w:r w:rsidRPr="00A914AD">
        <w:rPr>
          <w:rStyle w:val="StyleUnderline"/>
        </w:rPr>
        <w:t xml:space="preserve"> was blasted outward away from the Earth, </w:t>
      </w:r>
      <w:r w:rsidRPr="002D2779">
        <w:rPr>
          <w:rStyle w:val="StyleUnderline"/>
          <w:highlight w:val="green"/>
        </w:rPr>
        <w:t>caus</w:t>
      </w:r>
      <w:r w:rsidRPr="00B779C8">
        <w:rPr>
          <w:rStyle w:val="StyleUnderline"/>
        </w:rPr>
        <w:t>i</w:t>
      </w:r>
      <w:r w:rsidRPr="00A914AD">
        <w:rPr>
          <w:rStyle w:val="StyleUnderline"/>
        </w:rPr>
        <w:t xml:space="preserve">ng </w:t>
      </w:r>
      <w:r w:rsidRPr="002D2779">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2A3AE56C" w14:textId="77777777" w:rsidR="00EE002C" w:rsidRPr="00A914AD" w:rsidRDefault="00EE002C" w:rsidP="00EE002C">
      <w:pPr>
        <w:rPr>
          <w:rStyle w:val="StyleUnderline"/>
        </w:rPr>
      </w:pPr>
      <w:r w:rsidRPr="00A914AD">
        <w:rPr>
          <w:rStyle w:val="StyleUnderline"/>
        </w:rPr>
        <w:t xml:space="preserve">In 2009, </w:t>
      </w:r>
      <w:r w:rsidRPr="002D2779">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2D2779">
        <w:rPr>
          <w:rStyle w:val="StyleUnderline"/>
          <w:highlight w:val="green"/>
        </w:rPr>
        <w:t>created</w:t>
      </w:r>
      <w:r w:rsidRPr="00A914AD">
        <w:rPr>
          <w:rStyle w:val="StyleUnderline"/>
        </w:rPr>
        <w:t xml:space="preserve"> more than </w:t>
      </w:r>
      <w:r w:rsidRPr="002D2779">
        <w:rPr>
          <w:rStyle w:val="StyleUnderline"/>
          <w:highlight w:val="green"/>
        </w:rPr>
        <w:t>1,000 pieces of debris</w:t>
      </w:r>
      <w:r w:rsidRPr="00A914AD">
        <w:rPr>
          <w:rStyle w:val="StyleUnderline"/>
        </w:rPr>
        <w:t xml:space="preserve"> larger than 10 cm. Such activity could </w:t>
      </w:r>
      <w:r w:rsidRPr="002D2779">
        <w:rPr>
          <w:rStyle w:val="StyleUnderline"/>
          <w:highlight w:val="green"/>
        </w:rPr>
        <w:t>initiate a chain reaction</w:t>
      </w:r>
      <w:r w:rsidRPr="00A914AD">
        <w:rPr>
          <w:rStyle w:val="StyleUnderline"/>
        </w:rPr>
        <w:t>, creating more collisions from the initial impact. This phenomenon is k</w:t>
      </w:r>
      <w:r w:rsidRPr="002D2779">
        <w:rPr>
          <w:rStyle w:val="StyleUnderline"/>
          <w:highlight w:val="green"/>
        </w:rPr>
        <w:t>nown as the Kessler Syndrome.</w:t>
      </w:r>
      <w:r w:rsidRPr="00A914AD">
        <w:rPr>
          <w:rStyle w:val="StyleUnderline"/>
        </w:rPr>
        <w:t>15</w:t>
      </w:r>
    </w:p>
    <w:p w14:paraId="30801968" w14:textId="77777777" w:rsidR="00EE002C" w:rsidRDefault="00EE002C" w:rsidP="00EE002C">
      <w:r>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2D2779">
        <w:rPr>
          <w:rStyle w:val="StyleUnderline"/>
          <w:highlight w:val="green"/>
        </w:rPr>
        <w:t xml:space="preserve">tiny objects could harm </w:t>
      </w:r>
      <w:r w:rsidRPr="00B779C8">
        <w:rPr>
          <w:rStyle w:val="StyleUnderline"/>
        </w:rPr>
        <w:t>any</w:t>
      </w:r>
      <w:r w:rsidRPr="00A914AD">
        <w:rPr>
          <w:rStyle w:val="StyleUnderline"/>
        </w:rPr>
        <w:t xml:space="preserve"> large </w:t>
      </w:r>
      <w:r w:rsidRPr="002D2779">
        <w:rPr>
          <w:rStyle w:val="StyleUnderline"/>
          <w:highlight w:val="green"/>
        </w:rPr>
        <w:t>satellite</w:t>
      </w:r>
      <w:r w:rsidRPr="00A914AD">
        <w:rPr>
          <w:rStyle w:val="StyleUnderline"/>
        </w:rPr>
        <w:t xml:space="preserve"> orbiting </w:t>
      </w:r>
      <w:r w:rsidRPr="002D2779">
        <w:rPr>
          <w:rStyle w:val="StyleUnderline"/>
          <w:highlight w:val="green"/>
        </w:rPr>
        <w:t>in the LEO</w:t>
      </w:r>
      <w:r w:rsidRPr="002D2779">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D5B74F6" w14:textId="77777777" w:rsidR="00EE002C" w:rsidRPr="00A914AD" w:rsidRDefault="00EE002C" w:rsidP="00EE002C">
      <w:pPr>
        <w:rPr>
          <w:rStyle w:val="StyleUnderline"/>
        </w:rPr>
      </w:pPr>
      <w:r w:rsidRPr="00A914AD">
        <w:rPr>
          <w:rStyle w:val="StyleUnderline"/>
        </w:rPr>
        <w:t xml:space="preserve">Constellation in the Making </w:t>
      </w:r>
      <w:r w:rsidRPr="002D2779">
        <w:rPr>
          <w:rStyle w:val="StyleUnderline"/>
          <w:highlight w:val="green"/>
        </w:rPr>
        <w:t>Could Impact Space-Based Military Assets</w:t>
      </w:r>
    </w:p>
    <w:p w14:paraId="78A2D476" w14:textId="77777777" w:rsidR="00EE002C" w:rsidRPr="00A914AD" w:rsidRDefault="00EE002C" w:rsidP="00EE002C">
      <w:pPr>
        <w:rPr>
          <w:rStyle w:val="StyleUnderline"/>
        </w:rPr>
      </w:pPr>
      <w:r w:rsidRPr="00A914AD">
        <w:rPr>
          <w:rStyle w:val="StyleUnderline"/>
        </w:rPr>
        <w:t xml:space="preserve">The previous examples revealed the congestion of the LEO. </w:t>
      </w:r>
      <w:r w:rsidRPr="002D2779">
        <w:rPr>
          <w:rStyle w:val="StyleUnderline"/>
          <w:highlight w:val="green"/>
        </w:rPr>
        <w:t>With companies</w:t>
      </w:r>
      <w:r w:rsidRPr="00A914AD">
        <w:rPr>
          <w:rStyle w:val="StyleUnderline"/>
        </w:rPr>
        <w:t xml:space="preserve"> continuing to </w:t>
      </w:r>
      <w:r w:rsidRPr="002D2779">
        <w:rPr>
          <w:rStyle w:val="StyleUnderline"/>
          <w:highlight w:val="green"/>
        </w:rPr>
        <w:t xml:space="preserve">launch thousands of </w:t>
      </w:r>
      <w:r w:rsidRPr="00B779C8">
        <w:rPr>
          <w:rStyle w:val="StyleUnderline"/>
        </w:rPr>
        <w:t xml:space="preserve">small </w:t>
      </w:r>
      <w:r w:rsidRPr="002D2779">
        <w:rPr>
          <w:rStyle w:val="StyleUnderline"/>
          <w:highlight w:val="green"/>
        </w:rPr>
        <w:t xml:space="preserve">satellites, the chances of a collision </w:t>
      </w:r>
      <w:r w:rsidRPr="00B779C8">
        <w:rPr>
          <w:rStyle w:val="StyleUnderline"/>
        </w:rPr>
        <w:t xml:space="preserve">in space will continue to </w:t>
      </w:r>
      <w:r w:rsidRPr="002D2779">
        <w:rPr>
          <w:rStyle w:val="StyleUnderline"/>
          <w:highlight w:val="green"/>
        </w:rPr>
        <w:t>increase. This</w:t>
      </w:r>
      <w:r w:rsidRPr="00A914AD">
        <w:rPr>
          <w:rStyle w:val="StyleUnderline"/>
        </w:rPr>
        <w:t xml:space="preserve"> will </w:t>
      </w:r>
      <w:r w:rsidRPr="002D2779">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2D2779">
        <w:rPr>
          <w:rStyle w:val="StyleUnderline"/>
          <w:highlight w:val="green"/>
        </w:rPr>
        <w:t>valuable info</w:t>
      </w:r>
      <w:r w:rsidRPr="00A914AD">
        <w:rPr>
          <w:rStyle w:val="StyleUnderline"/>
        </w:rPr>
        <w:t xml:space="preserve">rmation </w:t>
      </w:r>
      <w:r w:rsidRPr="002D2779">
        <w:rPr>
          <w:rStyle w:val="StyleUnderline"/>
          <w:highlight w:val="green"/>
        </w:rPr>
        <w:t>to military</w:t>
      </w:r>
      <w:r w:rsidRPr="00A914AD">
        <w:rPr>
          <w:rStyle w:val="StyleUnderline"/>
        </w:rPr>
        <w:t xml:space="preserve"> operations. </w:t>
      </w:r>
      <w:r w:rsidRPr="00B779C8">
        <w:rPr>
          <w:rStyle w:val="StyleUnderline"/>
        </w:rPr>
        <w:t xml:space="preserve">A </w:t>
      </w:r>
      <w:r w:rsidRPr="002D2779">
        <w:rPr>
          <w:rStyle w:val="StyleUnderline"/>
          <w:highlight w:val="green"/>
        </w:rPr>
        <w:t xml:space="preserve">majority of </w:t>
      </w:r>
      <w:r w:rsidRPr="00B779C8">
        <w:rPr>
          <w:rStyle w:val="StyleUnderline"/>
        </w:rPr>
        <w:t xml:space="preserve">the </w:t>
      </w:r>
      <w:r w:rsidRPr="002D2779">
        <w:rPr>
          <w:rStyle w:val="StyleUnderline"/>
          <w:highlight w:val="green"/>
        </w:rPr>
        <w:t xml:space="preserve">ISR </w:t>
      </w:r>
      <w:r w:rsidRPr="00B779C8">
        <w:rPr>
          <w:rStyle w:val="StyleUnderline"/>
        </w:rPr>
        <w:t xml:space="preserve">assets </w:t>
      </w:r>
      <w:r w:rsidRPr="002D2779">
        <w:rPr>
          <w:rStyle w:val="StyleUnderline"/>
          <w:highlight w:val="green"/>
        </w:rPr>
        <w:t>are</w:t>
      </w:r>
      <w:r w:rsidRPr="00A914AD">
        <w:rPr>
          <w:rStyle w:val="StyleUnderline"/>
        </w:rPr>
        <w:t xml:space="preserve"> orbiting </w:t>
      </w:r>
      <w:r w:rsidRPr="002D2779">
        <w:rPr>
          <w:rStyle w:val="StyleUnderline"/>
          <w:highlight w:val="green"/>
        </w:rPr>
        <w:t>in the LEO. NATO relies on space-based assets</w:t>
      </w:r>
      <w:r w:rsidRPr="00A914AD">
        <w:rPr>
          <w:rStyle w:val="StyleUnderline"/>
        </w:rPr>
        <w:t xml:space="preserve"> to assist its operations. Increasing the number of spacecraft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2D2779">
        <w:rPr>
          <w:rStyle w:val="StyleUnderline"/>
          <w:highlight w:val="green"/>
        </w:rPr>
        <w:t>satellites or</w:t>
      </w:r>
      <w:r w:rsidRPr="00A914AD">
        <w:rPr>
          <w:rStyle w:val="StyleUnderline"/>
        </w:rPr>
        <w:t xml:space="preserve"> manned-space </w:t>
      </w:r>
      <w:r w:rsidRPr="00B779C8">
        <w:rPr>
          <w:rStyle w:val="StyleUnderline"/>
        </w:rPr>
        <w:t xml:space="preserve">stations </w:t>
      </w:r>
      <w:r w:rsidRPr="002D2779">
        <w:rPr>
          <w:rStyle w:val="StyleUnderline"/>
          <w:highlight w:val="green"/>
        </w:rPr>
        <w:t>could be</w:t>
      </w:r>
      <w:r w:rsidRPr="00A914AD">
        <w:rPr>
          <w:rStyle w:val="StyleUnderline"/>
        </w:rPr>
        <w:t xml:space="preserve"> penetrated by the non-propulsion satellites, making them </w:t>
      </w:r>
      <w:r w:rsidRPr="002D2779">
        <w:rPr>
          <w:rStyle w:val="StyleUnderline"/>
          <w:highlight w:val="green"/>
        </w:rPr>
        <w:t xml:space="preserve">a </w:t>
      </w:r>
      <w:r w:rsidRPr="00B779C8">
        <w:rPr>
          <w:rStyle w:val="StyleUnderline"/>
        </w:rPr>
        <w:t xml:space="preserve">potential </w:t>
      </w:r>
      <w:r w:rsidRPr="002D2779">
        <w:rPr>
          <w:rStyle w:val="StyleUnderline"/>
          <w:highlight w:val="green"/>
        </w:rPr>
        <w:t>kinetic kill vehicle</w:t>
      </w:r>
      <w:r w:rsidRPr="00A914AD">
        <w:rPr>
          <w:rStyle w:val="StyleUnderline"/>
        </w:rPr>
        <w:t>.</w:t>
      </w:r>
    </w:p>
    <w:p w14:paraId="19BD9D91" w14:textId="77777777" w:rsidR="00EE002C" w:rsidRDefault="00EE002C" w:rsidP="00EE002C">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2D2779">
        <w:rPr>
          <w:rStyle w:val="StyleUnderline"/>
          <w:highlight w:val="green"/>
        </w:rPr>
        <w:t>Starlink</w:t>
      </w:r>
      <w:r w:rsidRPr="00A914AD">
        <w:rPr>
          <w:rStyle w:val="StyleUnderline"/>
        </w:rPr>
        <w:t xml:space="preserve"> satellites </w:t>
      </w:r>
      <w:r w:rsidRPr="002D2779">
        <w:rPr>
          <w:rStyle w:val="StyleUnderline"/>
          <w:highlight w:val="green"/>
        </w:rPr>
        <w:t>will have propulsion system</w:t>
      </w:r>
      <w:r w:rsidRPr="00A914AD">
        <w:rPr>
          <w:rStyle w:val="StyleUnderline"/>
        </w:rPr>
        <w:t xml:space="preserve"> for orbital manoeuvre and EOL deorbiting, tracking the full constellation with 12,000 satellites could be challenging for the company and the Combined Space Operations Center</w:t>
      </w:r>
      <w: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1A529054" w14:textId="77777777" w:rsidR="00EE002C" w:rsidRPr="00F601E6" w:rsidRDefault="00EE002C" w:rsidP="00EE002C"/>
    <w:p w14:paraId="6C77B962"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lastRenderedPageBreak/>
        <w:t>Collisions with early warning satellites causes miscalc and goes nuclear</w:t>
      </w:r>
      <w:r>
        <w:rPr>
          <w:rFonts w:asciiTheme="majorHAnsi" w:hAnsiTheme="majorHAnsi" w:cstheme="majorHAnsi"/>
        </w:rPr>
        <w:t xml:space="preserve"> – magnified by the Kessler effect</w:t>
      </w:r>
    </w:p>
    <w:p w14:paraId="480FE0C2"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242E4B9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4"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0F5174">
        <w:rPr>
          <w:rStyle w:val="StyleUnderline"/>
          <w:rFonts w:asciiTheme="majorHAnsi" w:hAnsiTheme="majorHAnsi" w:cstheme="majorHAnsi"/>
          <w:highlight w:val="green"/>
        </w:rPr>
        <w:t>crucial</w:t>
      </w:r>
      <w:r w:rsidRPr="000F5174">
        <w:rPr>
          <w:rStyle w:val="StyleUnderline"/>
          <w:rFonts w:asciiTheme="majorHAnsi" w:hAnsiTheme="majorHAnsi" w:cstheme="majorHAnsi"/>
        </w:rPr>
        <w:t xml:space="preserve"> element of US ballistic missile defense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capable of </w:t>
      </w:r>
      <w:hyperlink r:id="rId15" w:history="1">
        <w:r w:rsidRPr="002D2779">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2D2779">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1F15D265"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 xml:space="preserve">Suppose a </w:t>
      </w:r>
      <w:r w:rsidRPr="000F5174">
        <w:rPr>
          <w:rStyle w:val="StyleUnderline"/>
          <w:rFonts w:asciiTheme="majorHAnsi" w:hAnsiTheme="majorHAnsi" w:cstheme="majorHAnsi"/>
        </w:rPr>
        <w:t xml:space="preserve">US </w:t>
      </w:r>
      <w:r w:rsidRPr="002D2779">
        <w:rPr>
          <w:rStyle w:val="StyleUnderline"/>
          <w:rFonts w:asciiTheme="majorHAnsi" w:hAnsiTheme="majorHAnsi" w:cstheme="majorHAnsi"/>
          <w:highlight w:val="green"/>
        </w:rPr>
        <w:t>early warning sat</w:t>
      </w:r>
      <w:r w:rsidRPr="0051375F">
        <w:rPr>
          <w:rStyle w:val="StyleUnderline"/>
          <w:rFonts w:asciiTheme="majorHAnsi" w:hAnsiTheme="majorHAnsi" w:cstheme="majorHAnsi"/>
        </w:rPr>
        <w:t xml:space="preserve">ellite goes dark, or is shut down. </w:t>
      </w:r>
      <w:r w:rsidRPr="002D2779">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2D2779">
        <w:rPr>
          <w:rStyle w:val="StyleUnderline"/>
          <w:rFonts w:asciiTheme="majorHAnsi" w:hAnsiTheme="majorHAnsi" w:cstheme="majorHAnsi"/>
          <w:highlight w:val="green"/>
        </w:rPr>
        <w:t xml:space="preserve">an attack. </w:t>
      </w:r>
      <w:r w:rsidRPr="000F5174">
        <w:rPr>
          <w:rStyle w:val="StyleUnderline"/>
          <w:rFonts w:asciiTheme="majorHAnsi" w:hAnsiTheme="majorHAnsi" w:cstheme="majorHAnsi"/>
        </w:rPr>
        <w:t>Without early warning satellites, the United States is much more susceptible to nuclear missiles. Given the strategy of counterforcing—</w:t>
      </w:r>
      <w:hyperlink r:id="rId16" w:history="1">
        <w:r w:rsidRPr="000F5174">
          <w:rPr>
            <w:rStyle w:val="StyleUnderline"/>
            <w:rFonts w:asciiTheme="majorHAnsi" w:hAnsiTheme="majorHAnsi" w:cstheme="majorHAnsi"/>
          </w:rPr>
          <w:t>targeting</w:t>
        </w:r>
      </w:hyperlink>
      <w:r w:rsidRPr="000F5174">
        <w:rPr>
          <w:rStyle w:val="StyleUnderline"/>
          <w:rFonts w:asciiTheme="majorHAnsi" w:hAnsiTheme="majorHAnsi" w:cstheme="majorHAnsi"/>
        </w:rPr>
        <w:t> nuclear silos rather than populous cities to prevent a nuclear counterattack</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2D2779">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2D2779">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2D2779">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17" w:anchor="v=onepage&amp;q=%22Protecting%20Space%20Assets%22%20johnson-freese&amp;f=false" w:history="1">
        <w:r w:rsidRPr="002D2779">
          <w:rPr>
            <w:rStyle w:val="StyleUnderline"/>
            <w:rFonts w:asciiTheme="majorHAnsi" w:hAnsiTheme="majorHAnsi" w:cstheme="majorHAnsi"/>
            <w:highlight w:val="green"/>
          </w:rPr>
          <w:t>twelve hours</w:t>
        </w:r>
      </w:hyperlink>
      <w:r w:rsidRPr="002D277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2D277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2D277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0F5174">
        <w:rPr>
          <w:rStyle w:val="StyleUnderline"/>
          <w:rFonts w:asciiTheme="majorHAnsi" w:hAnsiTheme="majorHAnsi" w:cstheme="majorHAnsi"/>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2D2779">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0F5174">
        <w:rPr>
          <w:rStyle w:val="StyleUnderline"/>
          <w:rFonts w:asciiTheme="majorHAnsi" w:hAnsiTheme="majorHAnsi" w:cstheme="majorHAnsi"/>
        </w:rPr>
        <w:t>over what might just be a piece of debris shutting</w:t>
      </w:r>
      <w:r w:rsidRPr="0051375F">
        <w:rPr>
          <w:rStyle w:val="StyleUnderline"/>
          <w:rFonts w:asciiTheme="majorHAnsi" w:hAnsiTheme="majorHAnsi" w:cstheme="majorHAnsi"/>
        </w:rPr>
        <w:t xml:space="preserve"> off a satellite.</w:t>
      </w:r>
    </w:p>
    <w:p w14:paraId="23352291"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2D2779">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2D2779">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18"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19"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2D2779">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0"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2D2779">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1"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487BDF28"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As a result, </w:t>
      </w:r>
      <w:r w:rsidRPr="002D2779">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2D2779">
        <w:rPr>
          <w:rStyle w:val="StyleUnderline"/>
          <w:rFonts w:asciiTheme="majorHAnsi" w:hAnsiTheme="majorHAnsi" w:cstheme="majorHAnsi"/>
          <w:highlight w:val="green"/>
        </w:rPr>
        <w:t>rely on 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2D2779">
        <w:rPr>
          <w:rStyle w:val="StyleUnderline"/>
          <w:rFonts w:asciiTheme="majorHAnsi" w:hAnsiTheme="majorHAnsi" w:cstheme="majorHAnsi"/>
          <w:highlight w:val="green"/>
        </w:rPr>
        <w:t xml:space="preserve">actions </w:t>
      </w:r>
      <w:r w:rsidRPr="000F5174">
        <w:rPr>
          <w:rStyle w:val="StyleUnderline"/>
          <w:rFonts w:asciiTheme="majorHAnsi" w:hAnsiTheme="majorHAnsi" w:cstheme="majorHAnsi"/>
        </w:rPr>
        <w:t>are perceived as aggressive</w:t>
      </w:r>
      <w:r w:rsidRPr="0051375F">
        <w:rPr>
          <w:rStyle w:val="StyleUnderline"/>
          <w:rFonts w:asciiTheme="majorHAnsi" w:hAnsiTheme="majorHAnsi" w:cstheme="majorHAnsi"/>
        </w:rPr>
        <w:t xml:space="preserve"> and </w:t>
      </w:r>
      <w:r w:rsidRPr="000F5174">
        <w:rPr>
          <w:rStyle w:val="StyleUnderline"/>
          <w:rFonts w:asciiTheme="majorHAnsi" w:hAnsiTheme="majorHAnsi" w:cstheme="majorHAnsi"/>
          <w:highlight w:val="green"/>
        </w:rPr>
        <w:t>incentivizes rapid</w:t>
      </w:r>
      <w:r w:rsidRPr="000F5174">
        <w:rPr>
          <w:rStyle w:val="StyleUnderline"/>
          <w:rFonts w:asciiTheme="majorHAnsi" w:hAnsiTheme="majorHAnsi" w:cstheme="majorHAnsi"/>
        </w:rPr>
        <w:t xml:space="preserve">, risky </w:t>
      </w:r>
      <w:r w:rsidRPr="002D2779">
        <w:rPr>
          <w:rStyle w:val="StyleUnderline"/>
          <w:rFonts w:asciiTheme="majorHAnsi" w:hAnsiTheme="majorHAnsi" w:cstheme="majorHAnsi"/>
          <w:highlight w:val="green"/>
        </w:rPr>
        <w:t>counterattacks</w:t>
      </w:r>
      <w:r w:rsidRPr="0051375F">
        <w:rPr>
          <w:rStyle w:val="StyleUnderline"/>
          <w:rFonts w:asciiTheme="majorHAnsi" w:hAnsiTheme="majorHAnsi" w:cstheme="majorHAnsi"/>
        </w:rPr>
        <w:t xml:space="preserve"> because militaries cannot rely on their spaced-based systems after first strikes.</w:t>
      </w:r>
    </w:p>
    <w:p w14:paraId="532CCA23" w14:textId="77777777" w:rsidR="00EE002C" w:rsidRPr="0051375F" w:rsidRDefault="00EE002C" w:rsidP="00EE002C">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2"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2D2779">
        <w:rPr>
          <w:rStyle w:val="StyleUnderline"/>
          <w:rFonts w:asciiTheme="majorHAnsi" w:hAnsiTheme="majorHAnsi" w:cstheme="majorHAnsi"/>
          <w:highlight w:val="green"/>
        </w:rPr>
        <w:t xml:space="preserve">News </w:t>
      </w:r>
      <w:r w:rsidRPr="009428E8">
        <w:rPr>
          <w:rStyle w:val="StyleUnderline"/>
          <w:rFonts w:asciiTheme="majorHAnsi" w:hAnsiTheme="majorHAnsi" w:cstheme="majorHAnsi"/>
          <w:highlight w:val="green"/>
        </w:rPr>
        <w:t>of No</w:t>
      </w:r>
      <w:r w:rsidRPr="0051375F">
        <w:rPr>
          <w:rStyle w:val="StyleUnderline"/>
          <w:rFonts w:asciiTheme="majorHAnsi" w:hAnsiTheme="majorHAnsi" w:cstheme="majorHAnsi"/>
        </w:rPr>
        <w:t xml:space="preserve">rth </w:t>
      </w:r>
      <w:r w:rsidRPr="009428E8">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rean </w:t>
      </w:r>
      <w:r w:rsidRPr="002D277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3"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w:t>
      </w:r>
      <w:r w:rsidRPr="0051375F">
        <w:rPr>
          <w:rStyle w:val="StyleUnderline"/>
          <w:rFonts w:asciiTheme="majorHAnsi" w:hAnsiTheme="majorHAnsi" w:cstheme="majorHAnsi"/>
        </w:rPr>
        <w:lastRenderedPageBreak/>
        <w:t xml:space="preserve">unflinchingly hostile rhetoric towards the United States and South Korea, and diplomatic </w:t>
      </w:r>
      <w:r w:rsidRPr="009428E8">
        <w:rPr>
          <w:rStyle w:val="StyleUnderline"/>
          <w:rFonts w:asciiTheme="majorHAnsi" w:hAnsiTheme="majorHAnsi" w:cstheme="majorHAnsi"/>
        </w:rPr>
        <w:t>opacity, North Korea is always a threatening, unknowable adversary, but recent</w:t>
      </w:r>
      <w:r w:rsidRPr="00D46A09">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2D2779">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4"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5"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0F5174">
        <w:rPr>
          <w:rStyle w:val="StyleUnderline"/>
          <w:rFonts w:asciiTheme="majorHAnsi" w:hAnsiTheme="majorHAnsi" w:cstheme="majorHAnsi"/>
        </w:rPr>
        <w:t>of loose nukes</w:t>
      </w:r>
      <w:r w:rsidRPr="0051375F">
        <w:rPr>
          <w:rStyle w:val="StyleUnderline"/>
          <w:rFonts w:asciiTheme="majorHAnsi" w:hAnsiTheme="majorHAnsi" w:cstheme="majorHAnsi"/>
        </w:rPr>
        <w:t xml:space="preserve">. If the regime is terminal, traditional </w:t>
      </w:r>
      <w:r w:rsidRPr="002D277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2D2779">
        <w:rPr>
          <w:rStyle w:val="StyleUnderline"/>
          <w:rFonts w:asciiTheme="majorHAnsi" w:hAnsiTheme="majorHAnsi" w:cstheme="majorHAnsi"/>
          <w:highlight w:val="green"/>
        </w:rPr>
        <w:t>will become</w:t>
      </w:r>
      <w:r w:rsidRPr="00D46A09">
        <w:rPr>
          <w:rStyle w:val="StyleUnderline"/>
          <w:rFonts w:asciiTheme="majorHAnsi" w:hAnsiTheme="majorHAnsi" w:cstheme="majorHAnsi"/>
        </w:rPr>
        <w:t xml:space="preserve"> </w:t>
      </w:r>
      <w:r w:rsidRPr="000F5174">
        <w:rPr>
          <w:rStyle w:val="StyleUnderline"/>
          <w:rFonts w:asciiTheme="majorHAnsi" w:hAnsiTheme="majorHAnsi" w:cstheme="majorHAnsi"/>
          <w:highlight w:val="green"/>
        </w:rPr>
        <w:t>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0F5174">
        <w:rPr>
          <w:rStyle w:val="StyleUnderline"/>
          <w:rFonts w:asciiTheme="majorHAnsi" w:hAnsiTheme="majorHAnsi" w:cstheme="majorHAnsi"/>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6"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2D2779">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2D2779">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2D2779">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2D2779">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in a position to </w:t>
      </w:r>
      <w:r w:rsidRPr="003C2DA7">
        <w:rPr>
          <w:rStyle w:val="StyleUnderline"/>
          <w:rFonts w:asciiTheme="majorHAnsi" w:hAnsiTheme="majorHAnsi" w:cstheme="majorHAnsi"/>
        </w:rPr>
        <w:t xml:space="preserve">fundamentally </w:t>
      </w:r>
      <w:r w:rsidRPr="002D2779">
        <w:rPr>
          <w:rStyle w:val="StyleUnderline"/>
          <w:rFonts w:asciiTheme="majorHAnsi" w:hAnsiTheme="majorHAnsi" w:cstheme="majorHAnsi"/>
          <w:highlight w:val="green"/>
        </w:rPr>
        <w:t>reshape East Asian geopolitics.</w:t>
      </w:r>
    </w:p>
    <w:p w14:paraId="78537AED"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2D2779">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2D2779">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27"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region</w:t>
      </w:r>
      <w:r w:rsidRPr="000F5174">
        <w:rPr>
          <w:rStyle w:val="StyleUnderline"/>
          <w:rFonts w:asciiTheme="majorHAnsi" w:hAnsiTheme="majorHAnsi" w:cstheme="majorHAnsi"/>
        </w:rPr>
        <w:t>. Given the disputed nature of territory in the South China Sea, the United States and its allies do not want China to successfully close off the region.</w:t>
      </w:r>
    </w:p>
    <w:p w14:paraId="359FCA9D" w14:textId="77777777" w:rsidR="00EE002C" w:rsidRPr="00B034D2" w:rsidRDefault="00EE002C" w:rsidP="00EE002C"/>
    <w:p w14:paraId="5B7DB6F5" w14:textId="77777777" w:rsidR="00E01ED6" w:rsidRDefault="00E01ED6" w:rsidP="00E01ED6">
      <w:pPr>
        <w:pStyle w:val="Heading4"/>
      </w:pPr>
      <w:r>
        <w:t>Constellations couldn’t support more than 1 user for every 10 km</w:t>
      </w:r>
      <w:r>
        <w:rPr>
          <w:vertAlign w:val="superscript"/>
        </w:rPr>
        <w:t>2</w:t>
      </w:r>
      <w:r>
        <w:t xml:space="preserve"> – only useful in extremely remote areas.</w:t>
      </w:r>
    </w:p>
    <w:p w14:paraId="00E0BCDC" w14:textId="77777777" w:rsidR="00E01ED6" w:rsidRDefault="00E01ED6" w:rsidP="00E01ED6">
      <w:r>
        <w:rPr>
          <w:rStyle w:val="Style13ptBold"/>
        </w:rPr>
        <w:t xml:space="preserve">Ogutu and Oughton 21 </w:t>
      </w:r>
      <w:r>
        <w:t xml:space="preserve">“A Techno-Economic Cost Framework for Satellite Networks Applied to Low Earth Orbit Constellations: Assessing Starlink, OneWeb and Kuiper” </w:t>
      </w:r>
      <w:r w:rsidRPr="0018108F">
        <w:t xml:space="preserve">Osoro B. Ogutu and Edward J. Oughton </w:t>
      </w:r>
      <w:r>
        <w:t>[O. Ogutu is with the Department of Geography and Geoinformation Science, George Mason University; E. Oughton is an assistant professor with the Department of Geography and Geoinformation Science, George Mason University] August 2021</w:t>
      </w:r>
      <w:r w:rsidRPr="0018108F">
        <w:t xml:space="preserve"> </w:t>
      </w:r>
      <w:hyperlink r:id="rId28" w:history="1">
        <w:r w:rsidRPr="00321972">
          <w:rPr>
            <w:rStyle w:val="Hyperlink"/>
          </w:rPr>
          <w:t>https://ieeexplore.ieee.org/stamp/stamp.jsp?arnumber=9568932</w:t>
        </w:r>
      </w:hyperlink>
      <w:r>
        <w:t xml:space="preserve"> SM</w:t>
      </w:r>
    </w:p>
    <w:p w14:paraId="48B9EDF5" w14:textId="77777777" w:rsidR="00E01ED6" w:rsidRPr="00066DB3" w:rsidRDefault="00E01ED6" w:rsidP="00E01ED6">
      <w:pPr>
        <w:rPr>
          <w:b/>
          <w:u w:val="single"/>
        </w:rPr>
      </w:pPr>
      <w:r w:rsidRPr="00066DB3">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t xml:space="preserve"> Since the aggregate capacity is shared among the subscribers, Starlink provides the highest mean capacity followed by Kuiper and OneWeb as shown in Figure 4. Therefore</w:t>
      </w:r>
      <w:r w:rsidRPr="00066DB3">
        <w:rPr>
          <w:rStyle w:val="StyleUnderline"/>
        </w:rPr>
        <w:t xml:space="preserve">, an </w:t>
      </w:r>
      <w:r w:rsidRPr="00A32349">
        <w:rPr>
          <w:rStyle w:val="StyleUnderline"/>
          <w:highlight w:val="green"/>
        </w:rPr>
        <w:t>increase in population density</w:t>
      </w:r>
      <w:r w:rsidRPr="00066DB3">
        <w:rPr>
          <w:rStyle w:val="StyleUnderline"/>
        </w:rPr>
        <w:t xml:space="preserve"> (and logically a higher subscriber density) </w:t>
      </w:r>
      <w:r w:rsidRPr="00A32349">
        <w:rPr>
          <w:rStyle w:val="StyleUnderline"/>
          <w:highlight w:val="green"/>
        </w:rPr>
        <w:t>leads to a drastic decrease in</w:t>
      </w:r>
      <w:r w:rsidRPr="00066DB3">
        <w:rPr>
          <w:rStyle w:val="StyleUnderline"/>
        </w:rPr>
        <w:t xml:space="preserve"> mean </w:t>
      </w:r>
      <w:r w:rsidRPr="00A32349">
        <w:rPr>
          <w:rStyle w:val="StyleUnderline"/>
          <w:highlight w:val="green"/>
        </w:rPr>
        <w:t>capacity</w:t>
      </w:r>
      <w:r w:rsidRPr="00066DB3">
        <w:rPr>
          <w:rStyle w:val="StyleUnderline"/>
        </w:rPr>
        <w:t>.</w:t>
      </w:r>
    </w:p>
    <w:p w14:paraId="1FEAA606" w14:textId="77777777" w:rsidR="00E01ED6" w:rsidRPr="00066DB3" w:rsidRDefault="00E01ED6" w:rsidP="00E01ED6">
      <w:pPr>
        <w:rPr>
          <w:b/>
          <w:u w:val="single"/>
        </w:rPr>
      </w:pPr>
      <w:r>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t>
      </w:r>
      <w:r>
        <w:lastRenderedPageBreak/>
        <w:t xml:space="preserve">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066DB3">
        <w:rPr>
          <w:rStyle w:val="StyleUnderline"/>
        </w:rPr>
        <w:t xml:space="preserve">active </w:t>
      </w:r>
      <w:r w:rsidRPr="00A32349">
        <w:rPr>
          <w:rStyle w:val="StyleUnderline"/>
          <w:highlight w:val="green"/>
        </w:rPr>
        <w:t>constellations</w:t>
      </w:r>
      <w:r w:rsidRPr="00066DB3">
        <w:rPr>
          <w:rStyle w:val="StyleUnderline"/>
        </w:rPr>
        <w:t xml:space="preserve"> such as Starlink </w:t>
      </w:r>
      <w:r w:rsidRPr="00A32349">
        <w:rPr>
          <w:rStyle w:val="StyleUnderline"/>
          <w:highlight w:val="green"/>
        </w:rPr>
        <w:t>have already begun limiting adoption</w:t>
      </w:r>
      <w:r w:rsidRPr="00066DB3">
        <w:rPr>
          <w:rStyle w:val="StyleUnderline"/>
        </w:rPr>
        <w:t xml:space="preserve"> in high demand areas, to ensure QoS can be guaranteed to existing customers, ensuring the available broadband services remain competitive against competing technologies.</w:t>
      </w:r>
    </w:p>
    <w:p w14:paraId="07F00734" w14:textId="77777777" w:rsidR="00E01ED6" w:rsidRPr="00A32349" w:rsidRDefault="00E01ED6" w:rsidP="00E01ED6">
      <w:r>
        <w:t xml:space="preserve">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w:t>
      </w:r>
      <w:r w:rsidRPr="00A32349">
        <w:t>constellations, and that they will be focusing on the bottom 5% of the market not currently served by conventional terrestrial broadband services using either fixed or wireless technologies.</w:t>
      </w:r>
    </w:p>
    <w:p w14:paraId="1E511342" w14:textId="77777777" w:rsidR="00E01ED6" w:rsidRDefault="00E01ED6" w:rsidP="00E01ED6">
      <w:r w:rsidRPr="00A32349">
        <w:t xml:space="preserve">We can see </w:t>
      </w:r>
      <w:r w:rsidRPr="00A32349">
        <w:rPr>
          <w:rStyle w:val="StyleUnderline"/>
        </w:rPr>
        <w:t>large parts of Asia (India, China etc.) will be unsuitable, along with most of mainland Europe (e.g. Germany, Italy) and central America (e.g. Mexico).</w:t>
      </w:r>
      <w:r w:rsidRPr="00A32349">
        <w:t xml:space="preserve"> However, the constellations can choose to limit the number of subscribers in such regions to provide relatively higher speeds and ensure</w:t>
      </w:r>
      <w:r>
        <w:t xml:space="preserve"> QoS. In the USA, the West and South West have large areas which could be suitable, along with much of Canada, Australia and New Zealand.</w:t>
      </w:r>
    </w:p>
    <w:p w14:paraId="275C9BC0" w14:textId="77777777" w:rsidR="00E01ED6" w:rsidRPr="00066DB3" w:rsidRDefault="00E01ED6" w:rsidP="00E01ED6">
      <w:pPr>
        <w:rPr>
          <w:rStyle w:val="StyleUnderline"/>
        </w:rPr>
      </w:pPr>
      <w:r w:rsidRPr="00066DB3">
        <w:rPr>
          <w:rStyle w:val="StyleUnderline"/>
        </w:rPr>
        <w:t xml:space="preserve">In South America large parts of the Amazon may also have low enough population density to be suitable, as well as much of the Sahara region in Africa, although </w:t>
      </w:r>
      <w:r w:rsidRPr="00A32349">
        <w:rPr>
          <w:rStyle w:val="StyleUnderline"/>
        </w:rPr>
        <w:t xml:space="preserve">whether </w:t>
      </w:r>
      <w:r w:rsidRPr="00A32349">
        <w:rPr>
          <w:rStyle w:val="StyleUnderline"/>
          <w:highlight w:val="green"/>
        </w:rPr>
        <w:t>incomes</w:t>
      </w:r>
      <w:r w:rsidRPr="00066DB3">
        <w:rPr>
          <w:rStyle w:val="StyleUnderline"/>
        </w:rPr>
        <w:t xml:space="preserve"> would enable the purchasing of such services </w:t>
      </w:r>
      <w:r w:rsidRPr="00A32349">
        <w:rPr>
          <w:rStyle w:val="StyleUnderline"/>
          <w:highlight w:val="green"/>
        </w:rPr>
        <w:t>would be a main concern.</w:t>
      </w:r>
    </w:p>
    <w:p w14:paraId="26CFE73F" w14:textId="77777777" w:rsidR="00E01ED6" w:rsidRDefault="00E01ED6" w:rsidP="00E01ED6">
      <w:r>
        <w:t xml:space="preserve">Therefore, </w:t>
      </w:r>
      <w:r w:rsidRPr="00066DB3">
        <w:rPr>
          <w:rStyle w:val="StyleUnderline"/>
        </w:rPr>
        <w:t xml:space="preserve">to explore the suitability of these constellations we use a 1% adoption rate among the local population to explore capacity per user in the busiest hour of the day. </w:t>
      </w:r>
      <w:r>
        <w:t>Generally, Starlink provides impressive capacity for remote regions with global coverage thanks to its high asset density. In regions with very low population density Starlink provides a mean of over 90 Mbps per user, such as in parts of Canada, the West and South West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10E73534" w14:textId="77777777" w:rsidR="00E01ED6" w:rsidRDefault="00E01ED6" w:rsidP="00E01ED6">
      <w:r>
        <w:t>SECTION VII.Discussion</w:t>
      </w:r>
    </w:p>
    <w:p w14:paraId="10F0D327" w14:textId="77777777" w:rsidR="00E01ED6" w:rsidRDefault="00E01ED6" w:rsidP="00E01ED6">
      <w:r>
        <w:t xml:space="preserve">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w:t>
      </w:r>
      <w:r>
        <w:lastRenderedPageBreak/>
        <w:t>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01E128AF" w14:textId="77777777" w:rsidR="00E01ED6" w:rsidRPr="00066DB3" w:rsidRDefault="00E01ED6" w:rsidP="00E01ED6">
      <w:pPr>
        <w:rPr>
          <w:rStyle w:val="StyleUnderline"/>
        </w:rPr>
      </w:pPr>
      <w:r>
        <w:t xml:space="preserve">A. </w:t>
      </w:r>
      <w:r w:rsidRPr="00066DB3">
        <w:rPr>
          <w:rStyle w:val="StyleUnderline"/>
        </w:rPr>
        <w:t>How Much Capacity can be Provided by Different LEO Broadband Constellations?</w:t>
      </w:r>
    </w:p>
    <w:p w14:paraId="35E266D1" w14:textId="77777777" w:rsidR="00E01ED6" w:rsidRPr="00066DB3" w:rsidRDefault="00E01ED6" w:rsidP="00E01ED6">
      <w:pPr>
        <w:rPr>
          <w:rStyle w:val="StyleUnderline"/>
        </w:rPr>
      </w:pPr>
      <w: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066DB3">
        <w:rPr>
          <w:rStyle w:val="StyleUnderline"/>
        </w:rPr>
        <w:t>We find that for network densities of 5,040, 720 and 3,240 satellites for Starlink, OneWeb and Kuiper respectively, the estimated coverage areas equate to 101,000, 708,000 and 157,000 km2.</w:t>
      </w:r>
    </w:p>
    <w:p w14:paraId="498F1DF8" w14:textId="77777777" w:rsidR="00E01ED6" w:rsidRDefault="00E01ED6" w:rsidP="00E01ED6">
      <w:r>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127D8CDC" w14:textId="77777777" w:rsidR="00E01ED6" w:rsidRPr="00066DB3" w:rsidRDefault="00E01ED6" w:rsidP="00E01ED6">
      <w:pPr>
        <w:rPr>
          <w:rStyle w:val="StyleUnderline"/>
        </w:rPr>
      </w:pPr>
      <w:r>
        <w:t xml:space="preserve">B. </w:t>
      </w:r>
      <w:r w:rsidRPr="00066DB3">
        <w:rPr>
          <w:rStyle w:val="StyleUnderline"/>
        </w:rPr>
        <w:t>What is the Potential Capacity Per User From Different Constellations?</w:t>
      </w:r>
    </w:p>
    <w:p w14:paraId="75919E9F" w14:textId="77777777" w:rsidR="00E01ED6" w:rsidRDefault="00E01ED6" w:rsidP="00E01ED6">
      <w:r>
        <w:t xml:space="preserve">Related to the previous question, the per user capacity is therefore also positively correlated with the increase in the number of satellites for each constellation. </w:t>
      </w:r>
      <w:r w:rsidRPr="00066DB3">
        <w:rPr>
          <w:rStyle w:val="StyleUnderline"/>
        </w:rPr>
        <w:t xml:space="preserve">The </w:t>
      </w:r>
      <w:r w:rsidRPr="00A32349">
        <w:rPr>
          <w:rStyle w:val="StyleUnderline"/>
          <w:highlight w:val="green"/>
        </w:rPr>
        <w:t>highest</w:t>
      </w:r>
      <w:r w:rsidRPr="00066DB3">
        <w:rPr>
          <w:rStyle w:val="StyleUnderline"/>
        </w:rPr>
        <w:t xml:space="preserve"> mean user </w:t>
      </w:r>
      <w:r w:rsidRPr="00A32349">
        <w:rPr>
          <w:rStyle w:val="StyleUnderline"/>
          <w:highlight w:val="green"/>
        </w:rPr>
        <w:t>capacity</w:t>
      </w:r>
      <w:r w:rsidRPr="00066DB3">
        <w:rPr>
          <w:rStyle w:val="StyleUnderline"/>
        </w:rPr>
        <w:t xml:space="preserve"> is achieved with the lowest subscriber densities, which </w:t>
      </w:r>
      <w:r w:rsidRPr="00A32349">
        <w:rPr>
          <w:rStyle w:val="StyleUnderline"/>
          <w:highlight w:val="green"/>
        </w:rPr>
        <w:t xml:space="preserve">occur in the most </w:t>
      </w:r>
      <w:r w:rsidRPr="00A32349">
        <w:rPr>
          <w:rStyle w:val="StyleUnderline"/>
        </w:rPr>
        <w:t xml:space="preserve">rural and </w:t>
      </w:r>
      <w:r w:rsidRPr="00A32349">
        <w:rPr>
          <w:rStyle w:val="StyleUnderline"/>
          <w:highlight w:val="green"/>
        </w:rPr>
        <w:t>remote regions</w:t>
      </w:r>
      <w:r w:rsidRPr="00066DB3">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w:t>
      </w:r>
      <w:r w:rsidRPr="00A32349">
        <w:rPr>
          <w:rStyle w:val="StyleUnderline"/>
        </w:rPr>
        <w:t xml:space="preserve">LEO broadband </w:t>
      </w:r>
      <w:r w:rsidRPr="00A32349">
        <w:rPr>
          <w:rStyle w:val="StyleUnderline"/>
          <w:highlight w:val="green"/>
        </w:rPr>
        <w:t>providers</w:t>
      </w:r>
      <w:r w:rsidRPr="00066DB3">
        <w:rPr>
          <w:rStyle w:val="StyleUnderline"/>
        </w:rPr>
        <w:t xml:space="preserve"> have been </w:t>
      </w:r>
      <w:r w:rsidRPr="00A32349">
        <w:rPr>
          <w:rStyle w:val="StyleUnderline"/>
          <w:highlight w:val="green"/>
        </w:rPr>
        <w:t>making a</w:t>
      </w:r>
      <w:r w:rsidRPr="00066DB3">
        <w:rPr>
          <w:rStyle w:val="StyleUnderline"/>
        </w:rPr>
        <w:t xml:space="preserve"> strong business </w:t>
      </w:r>
      <w:r w:rsidRPr="00A32349">
        <w:rPr>
          <w:rStyle w:val="StyleUnderline"/>
          <w:highlight w:val="green"/>
        </w:rPr>
        <w:t>case for</w:t>
      </w:r>
      <w:r w:rsidRPr="00066DB3">
        <w:rPr>
          <w:rStyle w:val="StyleUnderline"/>
        </w:rPr>
        <w:t xml:space="preserve"> the usage of </w:t>
      </w:r>
      <w:r w:rsidRPr="00A32349">
        <w:rPr>
          <w:rStyle w:val="StyleUnderline"/>
          <w:highlight w:val="green"/>
        </w:rPr>
        <w:t>satellites in</w:t>
      </w:r>
      <w:r w:rsidRPr="00066DB3">
        <w:rPr>
          <w:rStyle w:val="StyleUnderline"/>
        </w:rPr>
        <w:t xml:space="preserve"> the </w:t>
      </w:r>
      <w:r w:rsidRPr="00A32349">
        <w:rPr>
          <w:rStyle w:val="StyleUnderline"/>
        </w:rPr>
        <w:t xml:space="preserve">final </w:t>
      </w:r>
      <w:r w:rsidRPr="00A32349">
        <w:rPr>
          <w:rStyle w:val="StyleUnderline"/>
          <w:highlight w:val="green"/>
        </w:rPr>
        <w:t>3 percent</w:t>
      </w:r>
      <w:r w:rsidRPr="00066DB3">
        <w:rPr>
          <w:rStyle w:val="StyleUnderline"/>
        </w:rPr>
        <w:t xml:space="preserve"> of customers </w:t>
      </w:r>
      <w:r w:rsidRPr="00A32349">
        <w:rPr>
          <w:rStyle w:val="StyleUnderline"/>
          <w:highlight w:val="green"/>
        </w:rPr>
        <w:t>in the hardest-to-reach</w:t>
      </w:r>
      <w:r w:rsidRPr="00066DB3">
        <w:rPr>
          <w:rStyle w:val="StyleUnderline"/>
        </w:rPr>
        <w:t xml:space="preserve"> rural and remote </w:t>
      </w:r>
      <w:r w:rsidRPr="00A32349">
        <w:rPr>
          <w:rStyle w:val="StyleUnderline"/>
          <w:highlight w:val="green"/>
        </w:rPr>
        <w:t>regions</w:t>
      </w:r>
      <w:r w:rsidRPr="00066DB3">
        <w:rPr>
          <w:rStyle w:val="StyleUnderline"/>
        </w:rPr>
        <w:t xml:space="preserve"> of the USA, Canada, </w:t>
      </w:r>
      <w:r w:rsidRPr="00066DB3">
        <w:rPr>
          <w:rStyle w:val="StyleUnderline"/>
        </w:rPr>
        <w:lastRenderedPageBreak/>
        <w:t>United Kingdom, Australia and New Zealand</w:t>
      </w:r>
      <w:r>
        <w:t xml:space="preserve"> (among other countries) due to their competitive advantage in these challenging deployment situations. While the aggregate speeds estimated are impressive, </w:t>
      </w:r>
      <w:r w:rsidRPr="00066DB3">
        <w:rPr>
          <w:rStyle w:val="StyleUnderline"/>
        </w:rPr>
        <w:t>each satellite asset can easily become saturated, especially in higher populated urban and suburban areas,</w:t>
      </w:r>
      <w: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6E7F3DA2" w14:textId="77777777" w:rsidR="00E01ED6" w:rsidRDefault="00E01ED6" w:rsidP="00E01ED6">
      <w:r>
        <w:t>C. What is the Potential Cost Per User as Subscriber Penetration Increases?</w:t>
      </w:r>
    </w:p>
    <w:p w14:paraId="226C6411" w14:textId="77777777" w:rsidR="00E01ED6" w:rsidRDefault="00E01ED6" w:rsidP="00E01ED6">
      <w:r w:rsidRPr="00066DB3">
        <w:rPr>
          <w:rStyle w:val="StyleUnderline"/>
        </w:rPr>
        <w:t xml:space="preserve">The largest capital expenditure costs are incurred by rocket launches, building ground stations and acquiring spectrum. </w:t>
      </w:r>
      <w:r w:rsidRPr="00A32349">
        <w:rPr>
          <w:rStyle w:val="StyleUnderline"/>
          <w:highlight w:val="green"/>
        </w:rPr>
        <w:t>As more satellites are launched, the cost per user would increase</w:t>
      </w:r>
      <w:r w:rsidRPr="00066DB3">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3347AF87" w14:textId="77777777" w:rsidR="00E01ED6" w:rsidRDefault="00E01ED6" w:rsidP="00E01ED6">
      <w: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A32349">
        <w:rPr>
          <w:rStyle w:val="StyleUnderline"/>
          <w:highlight w:val="green"/>
        </w:rPr>
        <w:t>the possibility of succeeding</w:t>
      </w:r>
      <w:r w:rsidRPr="00066DB3">
        <w:rPr>
          <w:rStyle w:val="StyleUnderline"/>
        </w:rPr>
        <w:t xml:space="preserve"> in developed countries where constellations such as Starlink are testing their products </w:t>
      </w:r>
      <w:r w:rsidRPr="00A32349">
        <w:rPr>
          <w:rStyle w:val="StyleUnderline"/>
          <w:highlight w:val="green"/>
        </w:rPr>
        <w:t>is low</w:t>
      </w:r>
      <w: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0258F3B" w14:textId="77777777" w:rsidR="00E01ED6" w:rsidRDefault="00E01ED6" w:rsidP="00E01ED6">
      <w:r>
        <w:t>D. Which Parts of the World are LEO Constellations Most Suitable for?</w:t>
      </w:r>
    </w:p>
    <w:p w14:paraId="1BF4A553" w14:textId="77777777" w:rsidR="00E01ED6" w:rsidRPr="00066DB3" w:rsidRDefault="00E01ED6" w:rsidP="00E01ED6">
      <w:pPr>
        <w:rPr>
          <w:rStyle w:val="StyleUnderline"/>
        </w:rPr>
      </w:pPr>
      <w:r>
        <w:lastRenderedPageBreak/>
        <w:t>The performance of the three constellations in areas of different population density shows a general trend</w:t>
      </w:r>
      <w:r w:rsidRPr="00066DB3">
        <w:rPr>
          <w:rStyle w:val="StyleUnderline"/>
        </w:rPr>
        <w:t>. Regions with low population density generally experience higher capacity per user with Starlink and Kuiper providing superior speeds.</w:t>
      </w:r>
    </w:p>
    <w:p w14:paraId="1377214B" w14:textId="77777777" w:rsidR="00E01ED6" w:rsidRPr="00066DB3" w:rsidRDefault="00E01ED6" w:rsidP="00E01ED6">
      <w:pPr>
        <w:rPr>
          <w:rStyle w:val="StyleUnderline"/>
        </w:rPr>
      </w:pPr>
      <w:r w:rsidRPr="00066DB3">
        <w:rPr>
          <w:rStyle w:val="StyleUnderline"/>
        </w:rPr>
        <w:t xml:space="preserve">The simulation of possible geographical areas of adoption indicates that </w:t>
      </w:r>
      <w:r w:rsidRPr="00A32349">
        <w:rPr>
          <w:rStyle w:val="StyleUnderline"/>
          <w:highlight w:val="green"/>
        </w:rPr>
        <w:t>most parts of Central Asia, Middle East,</w:t>
      </w:r>
      <w:r w:rsidRPr="00066DB3">
        <w:rPr>
          <w:rStyle w:val="StyleUnderline"/>
        </w:rPr>
        <w:t xml:space="preserve"> South East </w:t>
      </w:r>
      <w:r w:rsidRPr="00A32349">
        <w:rPr>
          <w:rStyle w:val="StyleUnderline"/>
          <w:highlight w:val="green"/>
        </w:rPr>
        <w:t>Asia, South America,</w:t>
      </w:r>
      <w:r w:rsidRPr="00066DB3">
        <w:rPr>
          <w:rStyle w:val="StyleUnderline"/>
        </w:rPr>
        <w:t xml:space="preserve"> Sub-Saharan </w:t>
      </w:r>
      <w:r w:rsidRPr="00A32349">
        <w:rPr>
          <w:rStyle w:val="StyleUnderline"/>
          <w:highlight w:val="green"/>
        </w:rPr>
        <w:t>Africa and</w:t>
      </w:r>
      <w:r w:rsidRPr="00066DB3">
        <w:rPr>
          <w:rStyle w:val="StyleUnderline"/>
        </w:rPr>
        <w:t xml:space="preserve"> Eastern </w:t>
      </w:r>
      <w:r w:rsidRPr="00A32349">
        <w:rPr>
          <w:rStyle w:val="StyleUnderline"/>
          <w:highlight w:val="green"/>
        </w:rPr>
        <w:t>Europe are less suitable</w:t>
      </w:r>
      <w:r w:rsidRPr="00066DB3">
        <w:rPr>
          <w:rStyle w:val="StyleUnderline"/>
        </w:rPr>
        <w:t xml:space="preserve"> for LEO constellations with quite low capacity provided (below 10 Mbps) using the modeling parameters explored.</w:t>
      </w:r>
    </w:p>
    <w:p w14:paraId="5C45004D" w14:textId="77777777" w:rsidR="00E01ED6" w:rsidRDefault="00E01ED6" w:rsidP="00E01ED6">
      <w:r>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5E2983CE" w14:textId="77777777" w:rsidR="00E01ED6" w:rsidRDefault="00E01ED6" w:rsidP="00E01ED6">
      <w:r>
        <w:t>SECTION VIII.Conclusion</w:t>
      </w:r>
    </w:p>
    <w:p w14:paraId="79B25D02" w14:textId="77777777" w:rsidR="00E01ED6" w:rsidRDefault="00E01ED6" w:rsidP="00E01ED6">
      <w:r>
        <w:t>Connecting the global population who are still unable to access a decent broadband service remains a key part of the United Nation’s Sustainable Development Goals (specifically Target 9.c).</w:t>
      </w:r>
    </w:p>
    <w:p w14:paraId="4AA71A80" w14:textId="77777777" w:rsidR="00E01ED6" w:rsidRDefault="00E01ED6" w:rsidP="00E01ED6">
      <w:r>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07B0753F" w14:textId="77777777" w:rsidR="00E01ED6" w:rsidRDefault="00E01ED6" w:rsidP="00E01ED6">
      <w:r>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18108F">
        <w:rPr>
          <w:rStyle w:val="StyleUnderline"/>
        </w:rPr>
        <w:t xml:space="preserve">but </w:t>
      </w:r>
      <w:r w:rsidRPr="00A32349">
        <w:rPr>
          <w:rStyle w:val="StyleUnderline"/>
          <w:highlight w:val="green"/>
        </w:rPr>
        <w:t>success will depend on maintaining</w:t>
      </w:r>
      <w:r w:rsidRPr="0018108F">
        <w:rPr>
          <w:rStyle w:val="StyleUnderline"/>
        </w:rPr>
        <w:t xml:space="preserve"> relatively low spatial </w:t>
      </w:r>
      <w:r w:rsidRPr="00A32349">
        <w:rPr>
          <w:rStyle w:val="StyleUnderline"/>
          <w:highlight w:val="green"/>
        </w:rPr>
        <w:t>subscriber densities</w:t>
      </w:r>
      <w:r w:rsidRPr="0018108F">
        <w:rPr>
          <w:rStyle w:val="StyleUnderline"/>
        </w:rPr>
        <w:t xml:space="preserve">, preferably </w:t>
      </w:r>
      <w:r w:rsidRPr="00A32349">
        <w:rPr>
          <w:rStyle w:val="StyleUnderline"/>
          <w:highlight w:val="green"/>
        </w:rPr>
        <w:t>below</w:t>
      </w:r>
      <w:r w:rsidRPr="0018108F">
        <w:rPr>
          <w:rStyle w:val="StyleUnderline"/>
        </w:rPr>
        <w:t xml:space="preserve"> 0.1 users per km2 (so less then </w:t>
      </w:r>
      <w:r w:rsidRPr="00A32349">
        <w:rPr>
          <w:rStyle w:val="StyleUnderline"/>
          <w:highlight w:val="green"/>
        </w:rPr>
        <w:t>1 user per 10 km2), otherwise</w:t>
      </w:r>
      <w:r w:rsidRPr="0018108F">
        <w:rPr>
          <w:rStyle w:val="StyleUnderline"/>
        </w:rPr>
        <w:t xml:space="preserve"> the </w:t>
      </w:r>
      <w:r w:rsidRPr="00A32349">
        <w:rPr>
          <w:rStyle w:val="StyleUnderline"/>
          <w:highlight w:val="green"/>
        </w:rPr>
        <w:t xml:space="preserve">services </w:t>
      </w:r>
      <w:r w:rsidRPr="00A32349">
        <w:rPr>
          <w:rStyle w:val="StyleUnderline"/>
        </w:rPr>
        <w:t>provided</w:t>
      </w:r>
      <w:r w:rsidRPr="0018108F">
        <w:rPr>
          <w:rStyle w:val="StyleUnderline"/>
        </w:rPr>
        <w:t xml:space="preserve"> may </w:t>
      </w:r>
      <w:r w:rsidRPr="00A32349">
        <w:rPr>
          <w:rStyle w:val="StyleUnderline"/>
          <w:highlight w:val="green"/>
        </w:rPr>
        <w:t>offer little benefit</w:t>
      </w:r>
      <w:r w:rsidRPr="0018108F">
        <w:rPr>
          <w:rStyle w:val="StyleUnderline"/>
        </w:rPr>
        <w:t xml:space="preserve"> </w:t>
      </w:r>
      <w:r>
        <w:t xml:space="preserve">against </w:t>
      </w:r>
      <w:r>
        <w:lastRenderedPageBreak/>
        <w:t>other terrestrial options. For example, the model has shown that at 0.1 users per km2, only a mean per user capacity of 24.94 ± 0.72 Mbps, 1.01 ± 0.02 Mbps and 10.30 ± 0.25 Mbps can be achieved by Starlink, OneWeb and Kuiper respectively in the busiest hour of the day.</w:t>
      </w:r>
    </w:p>
    <w:p w14:paraId="4E2CADE5"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t>Independently causes cyberwar and satellite hacking which escalates.</w:t>
      </w:r>
    </w:p>
    <w:p w14:paraId="23180143" w14:textId="77777777" w:rsidR="00EE002C" w:rsidRPr="0051375F" w:rsidRDefault="00EE002C" w:rsidP="00EE002C">
      <w:pPr>
        <w:rPr>
          <w:rFonts w:asciiTheme="majorHAnsi" w:hAnsiTheme="majorHAnsi" w:cstheme="majorHAnsi"/>
        </w:rPr>
      </w:pPr>
      <w:r w:rsidRPr="0051375F">
        <w:rPr>
          <w:rStyle w:val="Style13ptBold"/>
          <w:rFonts w:asciiTheme="majorHAnsi" w:hAnsiTheme="majorHAnsi" w:cstheme="majorHAnsi"/>
        </w:rPr>
        <w:t xml:space="preserve">Falco 19 </w:t>
      </w:r>
      <w:r w:rsidRPr="0051375F">
        <w:rPr>
          <w:rFonts w:asciiTheme="majorHAnsi" w:hAnsiTheme="majorHAnsi" w:cstheme="majorHAnsi"/>
        </w:rPr>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29" w:history="1">
        <w:r w:rsidRPr="0051375F">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51375F">
        <w:rPr>
          <w:rFonts w:asciiTheme="majorHAnsi" w:hAnsiTheme="majorHAnsi" w:cstheme="majorHAnsi"/>
        </w:rPr>
        <w:t xml:space="preserve"> SM</w:t>
      </w:r>
    </w:p>
    <w:p w14:paraId="6AF51D5C" w14:textId="77777777" w:rsidR="00EE002C" w:rsidRPr="0051375F" w:rsidRDefault="00EE002C" w:rsidP="00EE002C">
      <w:pPr>
        <w:rPr>
          <w:rFonts w:asciiTheme="majorHAnsi" w:hAnsiTheme="majorHAnsi" w:cstheme="majorHAnsi"/>
          <w:b/>
          <w:u w:val="single"/>
        </w:rPr>
      </w:pPr>
      <w:r w:rsidRPr="002D2779">
        <w:rPr>
          <w:rStyle w:val="StyleUnderline"/>
          <w:rFonts w:asciiTheme="majorHAnsi" w:hAnsiTheme="majorHAnsi" w:cstheme="majorHAnsi"/>
          <w:highlight w:val="green"/>
        </w:rPr>
        <w:t>One minute</w:t>
      </w:r>
      <w:r w:rsidRPr="0051375F">
        <w:rPr>
          <w:rStyle w:val="StyleUnderline"/>
          <w:rFonts w:asciiTheme="majorHAnsi" w:hAnsiTheme="majorHAnsi" w:cstheme="majorHAnsi"/>
        </w:rPr>
        <w:t xml:space="preserve">. That’s how long </w:t>
      </w:r>
      <w:r w:rsidRPr="0051375F">
        <w:rPr>
          <w:rFonts w:asciiTheme="majorHAnsi" w:hAnsiTheme="majorHAnsi" w:cstheme="majorHAnsi"/>
        </w:rPr>
        <w:t>it took me last month to demonstrate to a major broadcasting company and production team how</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to access</w:t>
      </w:r>
      <w:r w:rsidRPr="0051375F">
        <w:rPr>
          <w:rStyle w:val="StyleUnderline"/>
          <w:rFonts w:asciiTheme="majorHAnsi" w:hAnsiTheme="majorHAnsi" w:cstheme="majorHAnsi"/>
        </w:rPr>
        <w:t xml:space="preserve"> and restart a leading </w:t>
      </w:r>
      <w:r w:rsidRPr="002D2779">
        <w:rPr>
          <w:rStyle w:val="StyleUnderline"/>
          <w:rFonts w:asciiTheme="majorHAnsi" w:hAnsiTheme="majorHAnsi" w:cstheme="majorHAnsi"/>
          <w:highlight w:val="green"/>
        </w:rPr>
        <w:t>satellite Internet</w:t>
      </w:r>
      <w:r w:rsidRPr="0051375F">
        <w:rPr>
          <w:rStyle w:val="StyleUnderline"/>
          <w:rFonts w:asciiTheme="majorHAnsi" w:hAnsiTheme="majorHAnsi" w:cstheme="majorHAnsi"/>
        </w:rPr>
        <w:t xml:space="preserve"> provider’s </w:t>
      </w:r>
      <w:r w:rsidRPr="002D2779">
        <w:rPr>
          <w:rStyle w:val="StyleUnderline"/>
          <w:rFonts w:asciiTheme="majorHAnsi" w:hAnsiTheme="majorHAnsi" w:cstheme="majorHAnsi"/>
          <w:highlight w:val="green"/>
        </w:rPr>
        <w:t>control</w:t>
      </w:r>
      <w:r w:rsidRPr="0051375F">
        <w:rPr>
          <w:rStyle w:val="StyleUnderline"/>
          <w:rFonts w:asciiTheme="majorHAnsi" w:hAnsiTheme="majorHAnsi" w:cstheme="majorHAnsi"/>
        </w:rPr>
        <w:t xml:space="preserve"> system. </w:t>
      </w:r>
      <w:r w:rsidRPr="002D2779">
        <w:rPr>
          <w:rStyle w:val="StyleUnderline"/>
          <w:rFonts w:asciiTheme="majorHAnsi" w:hAnsiTheme="majorHAnsi" w:cstheme="majorHAnsi"/>
          <w:highlight w:val="green"/>
        </w:rPr>
        <w:t>Five</w:t>
      </w:r>
      <w:r w:rsidRPr="0051375F">
        <w:rPr>
          <w:rStyle w:val="StyleUnderline"/>
          <w:rFonts w:asciiTheme="majorHAnsi" w:hAnsiTheme="majorHAnsi" w:cstheme="majorHAnsi"/>
        </w:rPr>
        <w:t xml:space="preserve"> minutes is how long it took me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demonstrate how to </w:t>
      </w:r>
      <w:r w:rsidRPr="002D2779">
        <w:rPr>
          <w:rStyle w:val="StyleUnderline"/>
          <w:rFonts w:asciiTheme="majorHAnsi" w:hAnsiTheme="majorHAnsi" w:cstheme="majorHAnsi"/>
          <w:highlight w:val="green"/>
        </w:rPr>
        <w:t>gain full control</w:t>
      </w:r>
      <w:r w:rsidRPr="0051375F">
        <w:rPr>
          <w:rStyle w:val="StyleUnderline"/>
          <w:rFonts w:asciiTheme="majorHAnsi" w:hAnsiTheme="majorHAnsi" w:cstheme="majorHAnsi"/>
        </w:rPr>
        <w:t xml:space="preserve"> of it.</w:t>
      </w:r>
    </w:p>
    <w:p w14:paraId="58745133" w14:textId="77777777" w:rsidR="00EE002C" w:rsidRPr="0051375F" w:rsidRDefault="00EE002C" w:rsidP="00EE002C">
      <w:pPr>
        <w:rPr>
          <w:rStyle w:val="StyleUnderline"/>
          <w:rFonts w:asciiTheme="majorHAnsi" w:hAnsiTheme="majorHAnsi" w:cstheme="majorHAnsi"/>
        </w:rPr>
      </w:pPr>
      <w:r w:rsidRPr="002D2779">
        <w:rPr>
          <w:rStyle w:val="StyleUnderline"/>
          <w:rFonts w:asciiTheme="majorHAnsi" w:hAnsiTheme="majorHAnsi" w:cstheme="majorHAnsi"/>
          <w:highlight w:val="green"/>
        </w:rPr>
        <w:t xml:space="preserve">Hackers </w:t>
      </w:r>
      <w:r w:rsidRPr="0051375F">
        <w:rPr>
          <w:rStyle w:val="StyleUnderline"/>
          <w:rFonts w:asciiTheme="majorHAnsi" w:hAnsiTheme="majorHAnsi" w:cstheme="majorHAnsi"/>
        </w:rPr>
        <w:t xml:space="preserve">are always improving their </w:t>
      </w:r>
      <w:r w:rsidRPr="002D2779">
        <w:rPr>
          <w:rStyle w:val="StyleUnderline"/>
          <w:rFonts w:asciiTheme="majorHAnsi" w:hAnsiTheme="majorHAnsi" w:cstheme="majorHAnsi"/>
          <w:highlight w:val="green"/>
        </w:rPr>
        <w:t>ability to break into</w:t>
      </w:r>
      <w:r w:rsidRPr="0051375F">
        <w:rPr>
          <w:rStyle w:val="StyleUnderline"/>
          <w:rFonts w:asciiTheme="majorHAnsi" w:hAnsiTheme="majorHAnsi" w:cstheme="majorHAnsi"/>
        </w:rPr>
        <w:t xml:space="preserve"> our </w:t>
      </w:r>
      <w:r w:rsidRPr="002D2779">
        <w:rPr>
          <w:rStyle w:val="StyleUnderline"/>
          <w:rFonts w:asciiTheme="majorHAnsi" w:hAnsiTheme="majorHAnsi" w:cstheme="majorHAnsi"/>
          <w:highlight w:val="green"/>
        </w:rPr>
        <w:t>digital infrastructure</w:t>
      </w:r>
      <w:r w:rsidRPr="0051375F">
        <w:rPr>
          <w:rFonts w:asciiTheme="majorHAnsi" w:hAnsiTheme="majorHAnsi" w:cstheme="majorHAnsi"/>
        </w:rPr>
        <w:t xml:space="preserve">. Yet the computer systems running our satellites haven’t kept up, making them prime targets for an attack. </w:t>
      </w:r>
      <w:r w:rsidRPr="0051375F">
        <w:rPr>
          <w:rStyle w:val="StyleUnderline"/>
          <w:rFonts w:asciiTheme="majorHAnsi" w:hAnsiTheme="majorHAnsi" w:cstheme="majorHAnsi"/>
        </w:rPr>
        <w:t xml:space="preserve">This </w:t>
      </w:r>
      <w:r w:rsidRPr="002D2779">
        <w:rPr>
          <w:rStyle w:val="StyleUnderline"/>
          <w:rFonts w:asciiTheme="majorHAnsi" w:hAnsiTheme="majorHAnsi" w:cstheme="majorHAnsi"/>
          <w:highlight w:val="green"/>
        </w:rPr>
        <w:t>makes</w:t>
      </w:r>
      <w:r w:rsidRPr="0051375F">
        <w:rPr>
          <w:rStyle w:val="StyleUnderline"/>
          <w:rFonts w:asciiTheme="majorHAnsi" w:hAnsiTheme="majorHAnsi" w:cstheme="majorHAnsi"/>
        </w:rPr>
        <w:t xml:space="preserve"> our </w:t>
      </w:r>
      <w:r w:rsidRPr="002D2779">
        <w:rPr>
          <w:rStyle w:val="StyleUnderline"/>
          <w:rFonts w:asciiTheme="majorHAnsi" w:hAnsiTheme="majorHAnsi" w:cstheme="majorHAnsi"/>
          <w:highlight w:val="green"/>
        </w:rPr>
        <w:t>space assets a massive vulnerability</w:t>
      </w:r>
      <w:r w:rsidRPr="0051375F">
        <w:rPr>
          <w:rStyle w:val="StyleUnderline"/>
          <w:rFonts w:asciiTheme="majorHAnsi" w:hAnsiTheme="majorHAnsi" w:cstheme="majorHAnsi"/>
        </w:rPr>
        <w:t xml:space="preserve"> — and it could get much worse if we’re not careful.</w:t>
      </w:r>
    </w:p>
    <w:p w14:paraId="015BF842" w14:textId="77777777" w:rsidR="00EE002C" w:rsidRPr="0051375F" w:rsidRDefault="00EE002C" w:rsidP="00EE002C">
      <w:pPr>
        <w:rPr>
          <w:rFonts w:asciiTheme="majorHAnsi" w:hAnsiTheme="majorHAnsi" w:cstheme="majorHAnsi"/>
          <w:b/>
          <w:u w:val="single"/>
        </w:rPr>
      </w:pPr>
      <w:r w:rsidRPr="0051375F">
        <w:rPr>
          <w:rStyle w:val="StyleUnderline"/>
          <w:rFonts w:asciiTheme="majorHAnsi" w:hAnsiTheme="majorHAnsi" w:cstheme="majorHAnsi"/>
        </w:rPr>
        <w:t xml:space="preserve">This past weekend, SpaceX won approval from the Federal Communications Commission to increase the number of low-flying satellites as part of its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project so that they can provide faster Internet access to the world. Unfortunately, </w:t>
      </w:r>
      <w:r w:rsidRPr="002D2779">
        <w:rPr>
          <w:rStyle w:val="StyleUnderline"/>
          <w:rFonts w:asciiTheme="majorHAnsi" w:hAnsiTheme="majorHAnsi" w:cstheme="majorHAnsi"/>
          <w:highlight w:val="green"/>
        </w:rPr>
        <w:t>access will be faster for</w:t>
      </w:r>
      <w:r w:rsidRPr="0051375F">
        <w:rPr>
          <w:rStyle w:val="StyleUnderline"/>
          <w:rFonts w:asciiTheme="majorHAnsi" w:hAnsiTheme="majorHAnsi" w:cstheme="majorHAnsi"/>
        </w:rPr>
        <w:t xml:space="preserve"> both legitimate </w:t>
      </w:r>
      <w:r w:rsidRPr="002D2779">
        <w:rPr>
          <w:rStyle w:val="StyleUnderline"/>
          <w:rFonts w:asciiTheme="majorHAnsi" w:hAnsiTheme="majorHAnsi" w:cstheme="majorHAnsi"/>
          <w:highlight w:val="green"/>
        </w:rPr>
        <w:t>users and hackers</w:t>
      </w:r>
      <w:r w:rsidRPr="0051375F">
        <w:rPr>
          <w:rStyle w:val="StyleUnderline"/>
          <w:rFonts w:asciiTheme="majorHAnsi" w:hAnsiTheme="majorHAnsi" w:cstheme="majorHAnsi"/>
        </w:rPr>
        <w:t xml:space="preserve"> alike</w:t>
      </w:r>
      <w:r w:rsidRPr="0051375F">
        <w:rPr>
          <w:rFonts w:asciiTheme="majorHAnsi" w:hAnsiTheme="majorHAnsi" w:cstheme="majorHAnsi"/>
        </w:rPr>
        <w:t>. The FCC does not require applicants to publicly demonstrate how they will secure these satellites or the Internet they plan to provide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like other private space companies, </w:t>
      </w:r>
      <w:r w:rsidRPr="002D2779">
        <w:rPr>
          <w:rStyle w:val="StyleUnderline"/>
          <w:rFonts w:asciiTheme="majorHAnsi" w:hAnsiTheme="majorHAnsi" w:cstheme="majorHAnsi"/>
          <w:highlight w:val="green"/>
        </w:rPr>
        <w:t>has shared</w:t>
      </w:r>
      <w:r w:rsidRPr="0051375F">
        <w:rPr>
          <w:rStyle w:val="StyleUnderline"/>
          <w:rFonts w:asciiTheme="majorHAnsi" w:hAnsiTheme="majorHAnsi" w:cstheme="majorHAnsi"/>
        </w:rPr>
        <w:t xml:space="preserve"> virtually </w:t>
      </w:r>
      <w:r w:rsidRPr="002D2779">
        <w:rPr>
          <w:rStyle w:val="StyleUnderline"/>
          <w:rFonts w:asciiTheme="majorHAnsi" w:hAnsiTheme="majorHAnsi" w:cstheme="majorHAnsi"/>
          <w:highlight w:val="green"/>
        </w:rPr>
        <w:t>no information</w:t>
      </w:r>
      <w:r w:rsidRPr="0051375F">
        <w:rPr>
          <w:rStyle w:val="StyleUnderline"/>
          <w:rFonts w:asciiTheme="majorHAnsi" w:hAnsiTheme="majorHAnsi" w:cstheme="majorHAnsi"/>
        </w:rPr>
        <w:t xml:space="preserve"> about its cybersecurity efforts or plans.</w:t>
      </w:r>
    </w:p>
    <w:p w14:paraId="404FB094" w14:textId="77777777" w:rsidR="00EE002C" w:rsidRPr="0051375F" w:rsidRDefault="00EE002C" w:rsidP="00EE002C">
      <w:pPr>
        <w:rPr>
          <w:rFonts w:asciiTheme="majorHAnsi" w:hAnsiTheme="majorHAnsi" w:cstheme="majorHAnsi"/>
          <w:b/>
          <w:u w:val="single"/>
        </w:rPr>
      </w:pPr>
      <w:r w:rsidRPr="0051375F">
        <w:rPr>
          <w:rFonts w:asciiTheme="majorHAnsi" w:hAnsiTheme="majorHAnsi" w:cstheme="majorHAnsi"/>
        </w:rPr>
        <w:t xml:space="preserve">This is extremely disconcerting, considering </w:t>
      </w:r>
      <w:r w:rsidRPr="0051375F">
        <w:rPr>
          <w:rStyle w:val="StyleUnderline"/>
          <w:rFonts w:asciiTheme="majorHAnsi" w:hAnsiTheme="majorHAnsi" w:cstheme="majorHAnsi"/>
        </w:rPr>
        <w:t>the potential ramifications of a satellite being hacked</w:t>
      </w:r>
      <w:r w:rsidRPr="0051375F">
        <w:rPr>
          <w:rFonts w:asciiTheme="majorHAnsi" w:hAnsiTheme="majorHAnsi" w:cstheme="majorHAnsi"/>
        </w:rPr>
        <w:t xml:space="preserve">. The most mundane outcome is that the satellite will no longer function, but the other extreme is for </w:t>
      </w:r>
      <w:r w:rsidRPr="002D2779">
        <w:rPr>
          <w:rStyle w:val="StyleUnderline"/>
          <w:rFonts w:asciiTheme="majorHAnsi" w:hAnsiTheme="majorHAnsi" w:cstheme="majorHAnsi"/>
          <w:highlight w:val="green"/>
        </w:rPr>
        <w:t>an attacker</w:t>
      </w:r>
      <w:r w:rsidRPr="0051375F">
        <w:rPr>
          <w:rStyle w:val="StyleUnderline"/>
          <w:rFonts w:asciiTheme="majorHAnsi" w:hAnsiTheme="majorHAnsi" w:cstheme="majorHAnsi"/>
        </w:rPr>
        <w:t xml:space="preserve"> to </w:t>
      </w:r>
      <w:r w:rsidRPr="002D2779">
        <w:rPr>
          <w:rStyle w:val="StyleUnderline"/>
          <w:rFonts w:asciiTheme="majorHAnsi" w:hAnsiTheme="majorHAnsi" w:cstheme="majorHAnsi"/>
          <w:highlight w:val="green"/>
        </w:rPr>
        <w:t xml:space="preserve">break into a satellite </w:t>
      </w:r>
      <w:r w:rsidRPr="0051375F">
        <w:rPr>
          <w:rStyle w:val="StyleUnderline"/>
          <w:rFonts w:asciiTheme="majorHAnsi" w:hAnsiTheme="majorHAnsi" w:cstheme="majorHAnsi"/>
        </w:rPr>
        <w:t xml:space="preserve">and take over any thrusters </w:t>
      </w:r>
      <w:r w:rsidRPr="0051375F">
        <w:rPr>
          <w:rFonts w:asciiTheme="majorHAnsi" w:hAnsiTheme="majorHAnsi" w:cstheme="majorHAnsi"/>
        </w:rPr>
        <w:t xml:space="preserve">(which SpaceX has insisted its satellites will have) </w:t>
      </w:r>
      <w:r w:rsidRPr="002D2779">
        <w:rPr>
          <w:rStyle w:val="StyleUnderline"/>
          <w:rFonts w:asciiTheme="majorHAnsi" w:hAnsiTheme="majorHAnsi" w:cstheme="majorHAnsi"/>
          <w:highlight w:val="green"/>
        </w:rPr>
        <w:t>and then propel</w:t>
      </w:r>
      <w:r w:rsidRPr="0051375F">
        <w:rPr>
          <w:rStyle w:val="StyleUnderline"/>
          <w:rFonts w:asciiTheme="majorHAnsi" w:hAnsiTheme="majorHAnsi" w:cstheme="majorHAnsi"/>
        </w:rPr>
        <w:t xml:space="preserve"> the satellite </w:t>
      </w:r>
      <w:r w:rsidRPr="002D2779">
        <w:rPr>
          <w:rStyle w:val="StyleUnderline"/>
          <w:rFonts w:asciiTheme="majorHAnsi" w:hAnsiTheme="majorHAnsi" w:cstheme="majorHAnsi"/>
          <w:highlight w:val="green"/>
        </w:rPr>
        <w:t>into critical infrastructure and military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in other orbits. In other words, attackers could possibly use the hacked satellite </w:t>
      </w:r>
      <w:r w:rsidRPr="002D2779">
        <w:rPr>
          <w:rStyle w:val="StyleUnderline"/>
          <w:rFonts w:asciiTheme="majorHAnsi" w:hAnsiTheme="majorHAnsi" w:cstheme="majorHAnsi"/>
          <w:highlight w:val="green"/>
        </w:rPr>
        <w:t>as a kinetic weapon</w:t>
      </w:r>
      <w:r w:rsidRPr="0051375F">
        <w:rPr>
          <w:rStyle w:val="StyleUnderline"/>
          <w:rFonts w:asciiTheme="majorHAnsi" w:hAnsiTheme="majorHAnsi" w:cstheme="majorHAnsi"/>
        </w:rPr>
        <w:t>.</w:t>
      </w:r>
    </w:p>
    <w:p w14:paraId="4C35E4E0"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There has long been a void of attention to securing space infrastructure</w:t>
      </w:r>
      <w:r w:rsidRPr="0051375F">
        <w:rPr>
          <w:rFonts w:asciiTheme="majorHAnsi" w:hAnsiTheme="majorHAnsi" w:cstheme="majorHAnsi"/>
        </w:rPr>
        <w:t xml:space="preserve">, ranging from space-faring rovers to satellite ground-control systems that manage all the space-based assets. Virtually no policy or oversight agency exists concerning securing space assets — </w:t>
      </w:r>
      <w:r w:rsidRPr="0051375F">
        <w:rPr>
          <w:rFonts w:asciiTheme="majorHAnsi" w:hAnsiTheme="majorHAnsi" w:cstheme="majorHAnsi"/>
        </w:rPr>
        <w:lastRenderedPageBreak/>
        <w:t>something I’ve discussed with government leadership to little avail. While the FCC regulates communications, it should not necessarily be responsible for all things space security. Perhaps the new Space Development Agency could be.</w:t>
      </w:r>
    </w:p>
    <w:p w14:paraId="4A9A32C7"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 xml:space="preserve">This leaves </w:t>
      </w:r>
      <w:r w:rsidRPr="002D2779">
        <w:rPr>
          <w:rStyle w:val="StyleUnderline"/>
          <w:rFonts w:asciiTheme="majorHAnsi" w:hAnsiTheme="majorHAnsi" w:cstheme="majorHAnsi"/>
          <w:highlight w:val="green"/>
        </w:rPr>
        <w:t>space security in</w:t>
      </w:r>
      <w:r w:rsidRPr="0051375F">
        <w:rPr>
          <w:rStyle w:val="StyleUnderline"/>
          <w:rFonts w:asciiTheme="majorHAnsi" w:hAnsiTheme="majorHAnsi" w:cstheme="majorHAnsi"/>
        </w:rPr>
        <w:t xml:space="preserve"> the hands of </w:t>
      </w:r>
      <w:r w:rsidRPr="002D2779">
        <w:rPr>
          <w:rStyle w:val="StyleUnderline"/>
          <w:rFonts w:asciiTheme="majorHAnsi" w:hAnsiTheme="majorHAnsi" w:cstheme="majorHAnsi"/>
          <w:highlight w:val="green"/>
        </w:rPr>
        <w:t xml:space="preserve">the private sector, </w:t>
      </w:r>
      <w:r w:rsidRPr="0051375F">
        <w:rPr>
          <w:rStyle w:val="StyleUnderline"/>
          <w:rFonts w:asciiTheme="majorHAnsi" w:hAnsiTheme="majorHAnsi" w:cstheme="majorHAnsi"/>
        </w:rPr>
        <w:t xml:space="preserve">which is exploiting the recent ease of access to space. </w:t>
      </w:r>
      <w:r w:rsidRPr="0051375F">
        <w:rPr>
          <w:rFonts w:asciiTheme="majorHAnsi" w:hAnsiTheme="majorHAnsi" w:cstheme="majorHAnsi"/>
        </w:rPr>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51375F">
        <w:rPr>
          <w:rStyle w:val="StyleUnderline"/>
          <w:rFonts w:asciiTheme="majorHAnsi" w:hAnsiTheme="majorHAnsi" w:cstheme="majorHAnsi"/>
        </w:rPr>
        <w:t xml:space="preserve">This leaves those who are creating the satellites responsible for the cybersecurity of their assets, which </w:t>
      </w:r>
      <w:r w:rsidRPr="002D2779">
        <w:rPr>
          <w:rStyle w:val="StyleUnderline"/>
          <w:rFonts w:asciiTheme="majorHAnsi" w:hAnsiTheme="majorHAnsi" w:cstheme="majorHAnsi"/>
          <w:highlight w:val="green"/>
        </w:rPr>
        <w:t>is not</w:t>
      </w:r>
      <w:r w:rsidRPr="0051375F">
        <w:rPr>
          <w:rStyle w:val="StyleUnderline"/>
          <w:rFonts w:asciiTheme="majorHAnsi" w:hAnsiTheme="majorHAnsi" w:cstheme="majorHAnsi"/>
        </w:rPr>
        <w:t xml:space="preserve"> usually </w:t>
      </w:r>
      <w:r w:rsidRPr="002D2779">
        <w:rPr>
          <w:rStyle w:val="StyleUnderline"/>
          <w:rFonts w:asciiTheme="majorHAnsi" w:hAnsiTheme="majorHAnsi" w:cstheme="majorHAnsi"/>
          <w:highlight w:val="green"/>
        </w:rPr>
        <w:t>part of the</w:t>
      </w:r>
      <w:r w:rsidRPr="0051375F">
        <w:rPr>
          <w:rStyle w:val="StyleUnderline"/>
          <w:rFonts w:asciiTheme="majorHAnsi" w:hAnsiTheme="majorHAnsi" w:cstheme="majorHAnsi"/>
        </w:rPr>
        <w:t xml:space="preserve"> rocket </w:t>
      </w:r>
      <w:r w:rsidRPr="002D2779">
        <w:rPr>
          <w:rStyle w:val="StyleUnderline"/>
          <w:rFonts w:asciiTheme="majorHAnsi" w:hAnsiTheme="majorHAnsi" w:cstheme="majorHAnsi"/>
          <w:highlight w:val="green"/>
        </w:rPr>
        <w:t>scientist’s</w:t>
      </w:r>
      <w:r w:rsidRPr="0051375F">
        <w:rPr>
          <w:rStyle w:val="StyleUnderline"/>
          <w:rFonts w:asciiTheme="majorHAnsi" w:hAnsiTheme="majorHAnsi" w:cstheme="majorHAnsi"/>
        </w:rPr>
        <w:t xml:space="preserve"> traditional </w:t>
      </w:r>
      <w:r w:rsidRPr="002D2779">
        <w:rPr>
          <w:rStyle w:val="StyleUnderline"/>
          <w:rFonts w:asciiTheme="majorHAnsi" w:hAnsiTheme="majorHAnsi" w:cstheme="majorHAnsi"/>
          <w:highlight w:val="green"/>
        </w:rPr>
        <w:t>skill set</w:t>
      </w:r>
      <w:r w:rsidRPr="0051375F">
        <w:rPr>
          <w:rStyle w:val="StyleUnderline"/>
          <w:rFonts w:asciiTheme="majorHAnsi" w:hAnsiTheme="majorHAnsi" w:cstheme="majorHAnsi"/>
        </w:rPr>
        <w:t>.</w:t>
      </w:r>
    </w:p>
    <w:p w14:paraId="189AC820"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2D2779">
        <w:rPr>
          <w:rStyle w:val="StyleUnderline"/>
          <w:rFonts w:asciiTheme="majorHAnsi" w:hAnsiTheme="majorHAnsi" w:cstheme="majorHAnsi"/>
          <w:highlight w:val="green"/>
        </w:rPr>
        <w:t>satellites</w:t>
      </w:r>
      <w:r w:rsidRPr="0051375F">
        <w:rPr>
          <w:rStyle w:val="StyleUnderline"/>
          <w:rFonts w:asciiTheme="majorHAnsi" w:hAnsiTheme="majorHAnsi" w:cstheme="majorHAnsi"/>
        </w:rPr>
        <w:t xml:space="preserve"> often </w:t>
      </w:r>
      <w:r w:rsidRPr="002D2779">
        <w:rPr>
          <w:rStyle w:val="StyleUnderline"/>
          <w:rFonts w:asciiTheme="majorHAnsi" w:hAnsiTheme="majorHAnsi" w:cstheme="majorHAnsi"/>
          <w:highlight w:val="green"/>
        </w:rPr>
        <w:t>remain in orbit</w:t>
      </w:r>
      <w:r w:rsidRPr="0051375F">
        <w:rPr>
          <w:rStyle w:val="StyleUnderline"/>
          <w:rFonts w:asciiTheme="majorHAnsi" w:hAnsiTheme="majorHAnsi" w:cstheme="majorHAnsi"/>
        </w:rPr>
        <w:t xml:space="preserve"> for </w:t>
      </w:r>
      <w:r w:rsidRPr="002D2779">
        <w:rPr>
          <w:rStyle w:val="StyleUnderline"/>
          <w:rFonts w:asciiTheme="majorHAnsi" w:hAnsiTheme="majorHAnsi" w:cstheme="majorHAnsi"/>
          <w:highlight w:val="green"/>
        </w:rPr>
        <w:t>much longer</w:t>
      </w:r>
      <w:r w:rsidRPr="0051375F">
        <w:rPr>
          <w:rStyle w:val="StyleUnderline"/>
          <w:rFonts w:asciiTheme="majorHAnsi" w:hAnsiTheme="majorHAnsi" w:cstheme="majorHAnsi"/>
        </w:rPr>
        <w:t xml:space="preserve"> and are less dispensable. So if we don’t consider the cybersecurity of the space asset now, </w:t>
      </w:r>
      <w:r w:rsidRPr="002D2779">
        <w:rPr>
          <w:rStyle w:val="StyleUnderline"/>
          <w:rFonts w:asciiTheme="majorHAnsi" w:hAnsiTheme="majorHAnsi" w:cstheme="majorHAnsi"/>
          <w:highlight w:val="green"/>
        </w:rPr>
        <w:t>we’ll</w:t>
      </w:r>
      <w:r w:rsidRPr="0051375F">
        <w:rPr>
          <w:rStyle w:val="StyleUnderline"/>
          <w:rFonts w:asciiTheme="majorHAnsi" w:hAnsiTheme="majorHAnsi" w:cstheme="majorHAnsi"/>
        </w:rPr>
        <w:t xml:space="preserve"> likely </w:t>
      </w:r>
      <w:r w:rsidRPr="002D2779">
        <w:rPr>
          <w:rStyle w:val="StyleUnderline"/>
          <w:rFonts w:asciiTheme="majorHAnsi" w:hAnsiTheme="majorHAnsi" w:cstheme="majorHAnsi"/>
          <w:highlight w:val="green"/>
        </w:rPr>
        <w:t>be dealing with</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ramifications</w:t>
      </w:r>
      <w:r w:rsidRPr="0051375F">
        <w:rPr>
          <w:rStyle w:val="StyleUnderline"/>
          <w:rFonts w:asciiTheme="majorHAnsi" w:hAnsiTheme="majorHAnsi" w:cstheme="majorHAnsi"/>
        </w:rPr>
        <w:t xml:space="preserve"> of that </w:t>
      </w:r>
      <w:r w:rsidRPr="002D2779">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several </w:t>
      </w:r>
      <w:r w:rsidRPr="002D2779">
        <w:rPr>
          <w:rStyle w:val="StyleUnderline"/>
          <w:rFonts w:asciiTheme="majorHAnsi" w:hAnsiTheme="majorHAnsi" w:cstheme="majorHAnsi"/>
          <w:highlight w:val="green"/>
        </w:rPr>
        <w:t>years</w:t>
      </w:r>
      <w:r w:rsidRPr="0051375F">
        <w:rPr>
          <w:rStyle w:val="StyleUnderline"/>
          <w:rFonts w:asciiTheme="majorHAnsi" w:hAnsiTheme="majorHAnsi" w:cstheme="majorHAnsi"/>
        </w:rPr>
        <w:t xml:space="preserve"> to come. The lack of government intervention in satellite security does not mean that we can ignore cybersecurity as an issue.</w:t>
      </w:r>
    </w:p>
    <w:p w14:paraId="04FC2036"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76C6E04"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Private space companies need to start a dialogue with the security research community about their particular challenges so that we can help. They should also be transparent with the FCC that they need help in securing their infrastructure. </w:t>
      </w:r>
      <w:r w:rsidRPr="0051375F">
        <w:rPr>
          <w:rStyle w:val="StyleUnderline"/>
          <w:rFonts w:asciiTheme="majorHAnsi" w:hAnsiTheme="majorHAnsi" w:cstheme="majorHAnsi"/>
        </w:rPr>
        <w:t xml:space="preserve">The last thing we need is for </w:t>
      </w:r>
      <w:r w:rsidRPr="002D2779">
        <w:rPr>
          <w:rStyle w:val="StyleUnderline"/>
          <w:rFonts w:asciiTheme="majorHAnsi" w:hAnsiTheme="majorHAnsi" w:cstheme="majorHAnsi"/>
          <w:highlight w:val="green"/>
        </w:rPr>
        <w:t>China or Russia</w:t>
      </w:r>
      <w:r w:rsidRPr="0051375F">
        <w:rPr>
          <w:rStyle w:val="StyleUnderline"/>
          <w:rFonts w:asciiTheme="majorHAnsi" w:hAnsiTheme="majorHAnsi" w:cstheme="majorHAnsi"/>
        </w:rPr>
        <w:t xml:space="preserve"> to </w:t>
      </w:r>
      <w:r w:rsidRPr="002D2779">
        <w:rPr>
          <w:rStyle w:val="StyleUnderline"/>
          <w:rFonts w:asciiTheme="majorHAnsi" w:hAnsiTheme="majorHAnsi" w:cstheme="majorHAnsi"/>
          <w:highlight w:val="green"/>
        </w:rPr>
        <w:t>take over SpaceX</w:t>
      </w:r>
      <w:r w:rsidRPr="0051375F">
        <w:rPr>
          <w:rStyle w:val="StyleUnderline"/>
          <w:rFonts w:asciiTheme="majorHAnsi" w:hAnsiTheme="majorHAnsi" w:cstheme="majorHAnsi"/>
        </w:rPr>
        <w:t xml:space="preserve">’s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and wreak havoc</w:t>
      </w:r>
      <w:r w:rsidRPr="0051375F">
        <w:rPr>
          <w:rStyle w:val="StyleUnderline"/>
          <w:rFonts w:asciiTheme="majorHAnsi" w:hAnsiTheme="majorHAnsi" w:cstheme="majorHAnsi"/>
        </w:rPr>
        <w:t xml:space="preserve"> on our space assets.</w:t>
      </w:r>
    </w:p>
    <w:p w14:paraId="75C56458" w14:textId="77777777" w:rsidR="00EE002C" w:rsidRPr="0051375F" w:rsidRDefault="00EE002C" w:rsidP="00EE002C">
      <w:pPr>
        <w:rPr>
          <w:rStyle w:val="StyleUnderline"/>
          <w:rFonts w:asciiTheme="majorHAnsi" w:hAnsiTheme="majorHAnsi" w:cstheme="majorHAnsi"/>
        </w:rPr>
      </w:pPr>
    </w:p>
    <w:p w14:paraId="30A77C74"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t>Empirics prove it’s possible and likely by state and nonstate actors – especially true given private sector cost cutting.</w:t>
      </w:r>
    </w:p>
    <w:p w14:paraId="245E4AFB" w14:textId="77777777" w:rsidR="00EE002C" w:rsidRPr="0051375F" w:rsidRDefault="00EE002C" w:rsidP="00EE002C">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30"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506F34AF"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lastRenderedPageBreak/>
        <w:t xml:space="preserve">Feb. 13 (UPI) </w:t>
      </w:r>
      <w:r w:rsidRPr="0051375F">
        <w:rPr>
          <w:rStyle w:val="StyleUnderline"/>
          <w:rFonts w:asciiTheme="majorHAnsi" w:hAnsiTheme="majorHAnsi" w:cstheme="majorHAnsi"/>
        </w:rPr>
        <w:t xml:space="preserve">-- Last month, </w:t>
      </w:r>
      <w:r w:rsidRPr="002D2779">
        <w:rPr>
          <w:rStyle w:val="StyleUnderline"/>
          <w:rFonts w:asciiTheme="majorHAnsi" w:hAnsiTheme="majorHAnsi" w:cstheme="majorHAnsi"/>
          <w:highlight w:val="green"/>
        </w:rPr>
        <w:t>SpaceX</w:t>
      </w:r>
      <w:r w:rsidRPr="0051375F">
        <w:rPr>
          <w:rStyle w:val="StyleUnderline"/>
          <w:rFonts w:asciiTheme="majorHAnsi" w:hAnsiTheme="majorHAnsi" w:cstheme="majorHAnsi"/>
        </w:rPr>
        <w:t xml:space="preserve"> became the </w:t>
      </w:r>
      <w:r w:rsidRPr="002D2779">
        <w:rPr>
          <w:rStyle w:val="StyleUnderline"/>
          <w:rFonts w:asciiTheme="majorHAnsi" w:hAnsiTheme="majorHAnsi" w:cstheme="majorHAnsi"/>
          <w:highlight w:val="green"/>
        </w:rPr>
        <w:t>operat</w:t>
      </w:r>
      <w:r w:rsidRPr="0051375F">
        <w:rPr>
          <w:rStyle w:val="StyleUnderline"/>
          <w:rFonts w:asciiTheme="majorHAnsi" w:hAnsiTheme="majorHAnsi" w:cstheme="majorHAnsi"/>
        </w:rPr>
        <w:t xml:space="preserve">or of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world's </w:t>
      </w:r>
      <w:r w:rsidRPr="002D2779">
        <w:rPr>
          <w:rStyle w:val="StyleUnderline"/>
          <w:rFonts w:asciiTheme="majorHAnsi" w:hAnsiTheme="majorHAnsi" w:cstheme="majorHAnsi"/>
          <w:highlight w:val="green"/>
        </w:rPr>
        <w:t>largest</w:t>
      </w:r>
      <w:r w:rsidRPr="0051375F">
        <w:rPr>
          <w:rStyle w:val="StyleUnderline"/>
          <w:rFonts w:asciiTheme="majorHAnsi" w:hAnsiTheme="majorHAnsi" w:cstheme="majorHAnsi"/>
        </w:rPr>
        <w:t xml:space="preserve"> active satellite </w:t>
      </w:r>
      <w:r w:rsidRPr="002D2779">
        <w:rPr>
          <w:rStyle w:val="StyleUnderline"/>
          <w:rFonts w:asciiTheme="majorHAnsi" w:hAnsiTheme="majorHAnsi" w:cstheme="majorHAnsi"/>
          <w:highlight w:val="green"/>
        </w:rPr>
        <w:t>constellation</w:t>
      </w:r>
      <w:r w:rsidRPr="0051375F">
        <w:rPr>
          <w:rStyle w:val="StyleUnderline"/>
          <w:rFonts w:asciiTheme="majorHAnsi" w:hAnsiTheme="majorHAnsi" w:cstheme="majorHAnsi"/>
        </w:rPr>
        <w:t>. As of the end of January, the company had 242 satellites orbiting the planet with plans to launch 42,000 over the next decade</w:t>
      </w:r>
      <w:r w:rsidRPr="0051375F">
        <w:rPr>
          <w:rFonts w:asciiTheme="majorHAnsi" w:hAnsiTheme="majorHAnsi" w:cstheme="majorHAnsi"/>
        </w:rPr>
        <w:t xml:space="preserve">. This is part of its ambitious project to provide Internet access across the globe. </w:t>
      </w:r>
      <w:r w:rsidRPr="002D2779">
        <w:rPr>
          <w:rStyle w:val="StyleUnderline"/>
          <w:rFonts w:asciiTheme="majorHAnsi" w:hAnsiTheme="majorHAnsi" w:cstheme="majorHAnsi"/>
          <w:highlight w:val="green"/>
        </w:rPr>
        <w:t>The race to put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in space is on</w:t>
      </w:r>
      <w:r w:rsidRPr="0051375F">
        <w:rPr>
          <w:rStyle w:val="StyleUnderline"/>
          <w:rFonts w:asciiTheme="majorHAnsi" w:hAnsiTheme="majorHAnsi" w:cstheme="majorHAnsi"/>
        </w:rPr>
        <w:t xml:space="preserve">, with </w:t>
      </w:r>
      <w:r w:rsidRPr="002D2779">
        <w:rPr>
          <w:rStyle w:val="StyleUnderline"/>
          <w:rFonts w:asciiTheme="majorHAnsi" w:hAnsiTheme="majorHAnsi" w:cstheme="majorHAnsi"/>
          <w:highlight w:val="green"/>
        </w:rPr>
        <w:t>Amazon</w:t>
      </w:r>
      <w:r w:rsidRPr="0051375F">
        <w:rPr>
          <w:rStyle w:val="StyleUnderline"/>
          <w:rFonts w:asciiTheme="majorHAnsi" w:hAnsiTheme="majorHAnsi" w:cstheme="majorHAnsi"/>
        </w:rPr>
        <w:t xml:space="preserve">, U.K.-based </w:t>
      </w:r>
      <w:r w:rsidRPr="002D2779">
        <w:rPr>
          <w:rStyle w:val="StyleUnderline"/>
          <w:rFonts w:asciiTheme="majorHAnsi" w:hAnsiTheme="majorHAnsi" w:cstheme="majorHAnsi"/>
          <w:highlight w:val="green"/>
        </w:rPr>
        <w:t>OneWeb and other</w:t>
      </w:r>
      <w:r w:rsidRPr="0051375F">
        <w:rPr>
          <w:rStyle w:val="StyleUnderline"/>
          <w:rFonts w:asciiTheme="majorHAnsi" w:hAnsiTheme="majorHAnsi" w:cstheme="majorHAnsi"/>
        </w:rPr>
        <w:t xml:space="preserve"> companie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chomping at the bit to place thousands of satellites in orbit in the coming months.</w:t>
      </w:r>
    </w:p>
    <w:p w14:paraId="5544EB93"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51375F">
        <w:rPr>
          <w:rStyle w:val="StyleUnderline"/>
          <w:rFonts w:asciiTheme="majorHAnsi" w:hAnsiTheme="majorHAnsi" w:cstheme="majorHAnsi"/>
        </w:rPr>
        <w:t xml:space="preserve">internationally. As a scholar who studies cyber conflict, I'm keenly aware that this, </w:t>
      </w:r>
      <w:r w:rsidRPr="002D2779">
        <w:rPr>
          <w:rStyle w:val="StyleUnderline"/>
          <w:rFonts w:asciiTheme="majorHAnsi" w:hAnsiTheme="majorHAnsi" w:cstheme="majorHAnsi"/>
          <w:highlight w:val="green"/>
        </w:rPr>
        <w:t>coupled with</w:t>
      </w:r>
      <w:r w:rsidRPr="0051375F">
        <w:rPr>
          <w:rStyle w:val="StyleUnderline"/>
          <w:rFonts w:asciiTheme="majorHAnsi" w:hAnsiTheme="majorHAnsi" w:cstheme="majorHAnsi"/>
        </w:rPr>
        <w:t xml:space="preserve"> satellites' complex </w:t>
      </w:r>
      <w:r w:rsidRPr="002D2779">
        <w:rPr>
          <w:rStyle w:val="StyleUnderline"/>
          <w:rFonts w:asciiTheme="majorHAnsi" w:hAnsiTheme="majorHAnsi" w:cstheme="majorHAnsi"/>
          <w:highlight w:val="green"/>
        </w:rPr>
        <w:t>supply chains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 xml:space="preserve">and </w:t>
      </w:r>
      <w:r w:rsidRPr="0051375F">
        <w:rPr>
          <w:rStyle w:val="StyleUnderline"/>
          <w:rFonts w:asciiTheme="majorHAnsi" w:hAnsiTheme="majorHAnsi" w:cstheme="majorHAnsi"/>
        </w:rPr>
        <w:t xml:space="preserve">layers of </w:t>
      </w:r>
      <w:r w:rsidRPr="002D2779">
        <w:rPr>
          <w:rStyle w:val="StyleUnderline"/>
          <w:rFonts w:asciiTheme="majorHAnsi" w:hAnsiTheme="majorHAnsi" w:cstheme="majorHAnsi"/>
          <w:highlight w:val="green"/>
        </w:rPr>
        <w:t>stakeholders, leaves them</w:t>
      </w:r>
      <w:r w:rsidRPr="0051375F">
        <w:rPr>
          <w:rStyle w:val="StyleUnderline"/>
          <w:rFonts w:asciiTheme="majorHAnsi" w:hAnsiTheme="majorHAnsi" w:cstheme="majorHAnsi"/>
        </w:rPr>
        <w:t xml:space="preserve"> highly </w:t>
      </w:r>
      <w:r w:rsidRPr="002D2779">
        <w:rPr>
          <w:rStyle w:val="StyleUnderline"/>
          <w:rFonts w:asciiTheme="majorHAnsi" w:hAnsiTheme="majorHAnsi" w:cstheme="majorHAnsi"/>
          <w:highlight w:val="green"/>
        </w:rPr>
        <w:t>vulnerable to cyberattacks</w:t>
      </w:r>
      <w:r w:rsidRPr="0051375F">
        <w:rPr>
          <w:rStyle w:val="StyleUnderline"/>
          <w:rFonts w:asciiTheme="majorHAnsi" w:hAnsiTheme="majorHAnsi" w:cstheme="majorHAnsi"/>
        </w:rPr>
        <w:t>.</w:t>
      </w:r>
    </w:p>
    <w:p w14:paraId="500E439D"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If hackers were to take control of these satellites, the consequences could be dire</w:t>
      </w:r>
      <w:r w:rsidRPr="0051375F">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E44B660"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 xml:space="preserve">Some of these new satellites have thrusters that allow them to speed up, slow down and change direction in space. If hackers took control of these steerable satellites, the consequences could be catastrophic. </w:t>
      </w:r>
      <w:r w:rsidRPr="002D2779">
        <w:rPr>
          <w:rStyle w:val="StyleUnderline"/>
          <w:rFonts w:asciiTheme="majorHAnsi" w:hAnsiTheme="majorHAnsi" w:cstheme="majorHAnsi"/>
          <w:highlight w:val="green"/>
        </w:rPr>
        <w:t>Hackers could alter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sat</w:t>
      </w:r>
      <w:r w:rsidRPr="0051375F">
        <w:rPr>
          <w:rStyle w:val="StyleUnderline"/>
          <w:rFonts w:asciiTheme="majorHAnsi" w:hAnsiTheme="majorHAnsi" w:cstheme="majorHAnsi"/>
        </w:rPr>
        <w:t xml:space="preserve">ellites' </w:t>
      </w:r>
      <w:r w:rsidRPr="002D2779">
        <w:rPr>
          <w:rStyle w:val="StyleUnderline"/>
          <w:rFonts w:asciiTheme="majorHAnsi" w:hAnsiTheme="majorHAnsi" w:cstheme="majorHAnsi"/>
          <w:highlight w:val="green"/>
        </w:rPr>
        <w:t>orbits and crash</w:t>
      </w:r>
      <w:r w:rsidRPr="0051375F">
        <w:rPr>
          <w:rStyle w:val="StyleUnderline"/>
          <w:rFonts w:asciiTheme="majorHAnsi" w:hAnsiTheme="majorHAnsi" w:cstheme="majorHAnsi"/>
        </w:rPr>
        <w:t xml:space="preserve"> them </w:t>
      </w:r>
      <w:r w:rsidRPr="002D2779">
        <w:rPr>
          <w:rStyle w:val="StyleUnderline"/>
          <w:rFonts w:asciiTheme="majorHAnsi" w:hAnsiTheme="majorHAnsi" w:cstheme="majorHAnsi"/>
          <w:highlight w:val="green"/>
        </w:rPr>
        <w:t>into other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or even the International Space Station.</w:t>
      </w:r>
    </w:p>
    <w:p w14:paraId="3D1560A2"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Commodity parts</w:t>
      </w:r>
    </w:p>
    <w:p w14:paraId="782905EF"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58D58EEB"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2D2779">
        <w:rPr>
          <w:rStyle w:val="StyleUnderline"/>
          <w:rFonts w:asciiTheme="majorHAnsi" w:hAnsiTheme="majorHAnsi" w:cstheme="majorHAnsi"/>
          <w:highlight w:val="green"/>
        </w:rPr>
        <w:t>With each</w:t>
      </w:r>
      <w:r w:rsidRPr="0051375F">
        <w:rPr>
          <w:rStyle w:val="StyleUnderline"/>
          <w:rFonts w:asciiTheme="majorHAnsi" w:hAnsiTheme="majorHAnsi" w:cstheme="majorHAnsi"/>
        </w:rPr>
        <w:t xml:space="preserve"> additional </w:t>
      </w:r>
      <w:r w:rsidRPr="002D2779">
        <w:rPr>
          <w:rStyle w:val="StyleUnderline"/>
          <w:rFonts w:asciiTheme="majorHAnsi" w:hAnsiTheme="majorHAnsi" w:cstheme="majorHAnsi"/>
          <w:highlight w:val="green"/>
        </w:rPr>
        <w:t>vendor</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vulnerabilities increase</w:t>
      </w:r>
      <w:r w:rsidRPr="0051375F">
        <w:rPr>
          <w:rStyle w:val="StyleUnderline"/>
          <w:rFonts w:asciiTheme="majorHAnsi" w:hAnsiTheme="majorHAnsi" w:cstheme="majorHAnsi"/>
        </w:rPr>
        <w:t xml:space="preserve"> as hackers have multiple opportunities to infiltrate the system.</w:t>
      </w:r>
    </w:p>
    <w:p w14:paraId="13D8B932" w14:textId="77777777" w:rsidR="00EE002C" w:rsidRPr="0051375F" w:rsidRDefault="00EE002C" w:rsidP="00EE002C">
      <w:pPr>
        <w:rPr>
          <w:rFonts w:asciiTheme="majorHAnsi" w:hAnsiTheme="majorHAnsi" w:cstheme="majorHAnsi"/>
          <w:b/>
          <w:u w:val="single"/>
        </w:rPr>
      </w:pPr>
      <w:r w:rsidRPr="002D2779">
        <w:rPr>
          <w:rStyle w:val="StyleUnderline"/>
          <w:rFonts w:asciiTheme="majorHAnsi" w:hAnsiTheme="majorHAnsi" w:cstheme="majorHAnsi"/>
          <w:highlight w:val="green"/>
        </w:rPr>
        <w:lastRenderedPageBreak/>
        <w:t xml:space="preserve">Hacking </w:t>
      </w:r>
      <w:r w:rsidRPr="0051375F">
        <w:rPr>
          <w:rStyle w:val="StyleUnderline"/>
          <w:rFonts w:asciiTheme="majorHAnsi" w:hAnsiTheme="majorHAnsi" w:cstheme="majorHAnsi"/>
        </w:rPr>
        <w:t xml:space="preserve">some of these CubeSats may be </w:t>
      </w:r>
      <w:r w:rsidRPr="002D2779">
        <w:rPr>
          <w:rStyle w:val="StyleUnderline"/>
          <w:rFonts w:asciiTheme="majorHAnsi" w:hAnsiTheme="majorHAnsi" w:cstheme="majorHAnsi"/>
          <w:highlight w:val="green"/>
        </w:rPr>
        <w:t>as simple as waiting for one</w:t>
      </w:r>
      <w:r w:rsidRPr="0051375F">
        <w:rPr>
          <w:rStyle w:val="StyleUnderline"/>
          <w:rFonts w:asciiTheme="majorHAnsi" w:hAnsiTheme="majorHAnsi" w:cstheme="majorHAnsi"/>
        </w:rPr>
        <w:t xml:space="preserve"> of them </w:t>
      </w:r>
      <w:r w:rsidRPr="002D2779">
        <w:rPr>
          <w:rStyle w:val="StyleUnderline"/>
          <w:rFonts w:asciiTheme="majorHAnsi" w:hAnsiTheme="majorHAnsi" w:cstheme="majorHAnsi"/>
          <w:highlight w:val="green"/>
        </w:rPr>
        <w:t>to pass overhead</w:t>
      </w:r>
      <w:r w:rsidRPr="0051375F">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7C45753F" w14:textId="77777777" w:rsidR="00EE002C" w:rsidRPr="0051375F" w:rsidRDefault="00EE002C" w:rsidP="00EE002C">
      <w:pPr>
        <w:rPr>
          <w:rFonts w:asciiTheme="majorHAnsi" w:hAnsiTheme="majorHAnsi" w:cstheme="majorHAnsi"/>
          <w:b/>
          <w:u w:val="single"/>
        </w:rPr>
      </w:pPr>
      <w:r w:rsidRPr="0051375F">
        <w:rPr>
          <w:rFonts w:asciiTheme="majorHAnsi" w:hAnsiTheme="majorHAnsi" w:cstheme="majorHAnsi"/>
        </w:rPr>
        <w:t>Satellites are typically controlled from ground stations</w:t>
      </w:r>
      <w:r w:rsidRPr="0051375F">
        <w:rPr>
          <w:rStyle w:val="StyleUnderline"/>
          <w:rFonts w:asciiTheme="majorHAnsi" w:hAnsiTheme="majorHAnsi" w:cstheme="majorHAnsi"/>
        </w:rPr>
        <w:t xml:space="preserve">. These </w:t>
      </w:r>
      <w:r w:rsidRPr="002D2779">
        <w:rPr>
          <w:rStyle w:val="StyleUnderline"/>
          <w:rFonts w:asciiTheme="majorHAnsi" w:hAnsiTheme="majorHAnsi" w:cstheme="majorHAnsi"/>
          <w:highlight w:val="green"/>
        </w:rPr>
        <w:t xml:space="preserve">stations </w:t>
      </w:r>
      <w:r w:rsidRPr="0051375F">
        <w:rPr>
          <w:rStyle w:val="StyleUnderline"/>
          <w:rFonts w:asciiTheme="majorHAnsi" w:hAnsiTheme="majorHAnsi" w:cstheme="majorHAnsi"/>
        </w:rPr>
        <w:t xml:space="preserve">run computers with software vulnerabilities that </w:t>
      </w:r>
      <w:r w:rsidRPr="002D2779">
        <w:rPr>
          <w:rStyle w:val="StyleUnderline"/>
          <w:rFonts w:asciiTheme="majorHAnsi" w:hAnsiTheme="majorHAnsi" w:cstheme="majorHAnsi"/>
          <w:highlight w:val="green"/>
        </w:rPr>
        <w:t>can be exploited</w:t>
      </w:r>
      <w:r w:rsidRPr="0051375F">
        <w:rPr>
          <w:rStyle w:val="StyleUnderline"/>
          <w:rFonts w:asciiTheme="majorHAnsi" w:hAnsiTheme="majorHAnsi" w:cstheme="majorHAnsi"/>
        </w:rPr>
        <w:t xml:space="preserve"> by hackers. If hackers were </w:t>
      </w:r>
      <w:r w:rsidRPr="002D2779">
        <w:rPr>
          <w:rStyle w:val="StyleUnderline"/>
          <w:rFonts w:asciiTheme="majorHAnsi" w:hAnsiTheme="majorHAnsi" w:cstheme="majorHAnsi"/>
          <w:highlight w:val="green"/>
        </w:rPr>
        <w:t>to</w:t>
      </w:r>
      <w:r w:rsidRPr="0051375F">
        <w:rPr>
          <w:rStyle w:val="StyleUnderline"/>
          <w:rFonts w:asciiTheme="majorHAnsi" w:hAnsiTheme="majorHAnsi" w:cstheme="majorHAnsi"/>
        </w:rPr>
        <w:t xml:space="preserve"> infiltrate these computers, they could </w:t>
      </w:r>
      <w:r w:rsidRPr="002D2779">
        <w:rPr>
          <w:rStyle w:val="StyleUnderline"/>
          <w:rFonts w:asciiTheme="majorHAnsi" w:hAnsiTheme="majorHAnsi" w:cstheme="majorHAnsi"/>
          <w:highlight w:val="green"/>
        </w:rPr>
        <w:t>send malicious commands</w:t>
      </w:r>
      <w:r w:rsidRPr="0051375F">
        <w:rPr>
          <w:rStyle w:val="StyleUnderline"/>
          <w:rFonts w:asciiTheme="majorHAnsi" w:hAnsiTheme="majorHAnsi" w:cstheme="majorHAnsi"/>
        </w:rPr>
        <w:t xml:space="preserve"> to the satellites.</w:t>
      </w:r>
    </w:p>
    <w:p w14:paraId="0FAFFA09"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History of hacks</w:t>
      </w:r>
    </w:p>
    <w:p w14:paraId="6D17E064" w14:textId="77777777" w:rsidR="00EE002C" w:rsidRPr="0051375F" w:rsidRDefault="00EE002C" w:rsidP="00EE002C">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hackers took control of the U.S.-German ROSAT X-Ray satellite.</w:t>
      </w:r>
      <w:r w:rsidRPr="0051375F">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hackers took control of the U.K.'s SkyNet satellites.</w:t>
      </w:r>
    </w:p>
    <w:p w14:paraId="48085437"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02938D70"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Although the U.S. Department of Defense and National Security Agency have made some efforts to address space cybersecurity, the pace has been slow. </w:t>
      </w:r>
      <w:r w:rsidRPr="002D2779">
        <w:rPr>
          <w:rStyle w:val="StyleUnderline"/>
          <w:rFonts w:asciiTheme="majorHAnsi" w:hAnsiTheme="majorHAnsi" w:cstheme="majorHAnsi"/>
          <w:highlight w:val="green"/>
        </w:rPr>
        <w:t>There are no</w:t>
      </w:r>
      <w:r w:rsidRPr="0051375F">
        <w:rPr>
          <w:rStyle w:val="StyleUnderline"/>
          <w:rFonts w:asciiTheme="majorHAnsi" w:hAnsiTheme="majorHAnsi" w:cstheme="majorHAnsi"/>
        </w:rPr>
        <w:t xml:space="preserve"> cybersecurity </w:t>
      </w:r>
      <w:r w:rsidRPr="002D2779">
        <w:rPr>
          <w:rStyle w:val="StyleUnderline"/>
          <w:rFonts w:asciiTheme="majorHAnsi" w:hAnsiTheme="majorHAnsi" w:cstheme="majorHAnsi"/>
          <w:highlight w:val="green"/>
        </w:rPr>
        <w:t>standards</w:t>
      </w:r>
      <w:r w:rsidRPr="0051375F">
        <w:rPr>
          <w:rStyle w:val="StyleUnderline"/>
          <w:rFonts w:asciiTheme="majorHAnsi" w:hAnsiTheme="majorHAnsi" w:cstheme="majorHAnsi"/>
        </w:rPr>
        <w:t xml:space="preserve"> for satellites </w:t>
      </w:r>
      <w:r w:rsidRPr="002D2779">
        <w:rPr>
          <w:rStyle w:val="StyleUnderline"/>
          <w:rFonts w:asciiTheme="majorHAnsi" w:hAnsiTheme="majorHAnsi" w:cstheme="majorHAnsi"/>
          <w:highlight w:val="green"/>
        </w:rPr>
        <w:t>and no</w:t>
      </w:r>
      <w:r w:rsidRPr="0051375F">
        <w:rPr>
          <w:rStyle w:val="StyleUnderline"/>
          <w:rFonts w:asciiTheme="majorHAnsi" w:hAnsiTheme="majorHAnsi" w:cstheme="majorHAnsi"/>
        </w:rPr>
        <w:t xml:space="preserve"> governing </w:t>
      </w:r>
      <w:r w:rsidRPr="002D2779">
        <w:rPr>
          <w:rStyle w:val="StyleUnderline"/>
          <w:rFonts w:asciiTheme="majorHAnsi" w:hAnsiTheme="majorHAnsi" w:cstheme="majorHAnsi"/>
          <w:highlight w:val="green"/>
        </w:rPr>
        <w:t>body to regulate</w:t>
      </w:r>
      <w:r w:rsidRPr="0051375F">
        <w:rPr>
          <w:rStyle w:val="StyleUnderline"/>
          <w:rFonts w:asciiTheme="majorHAnsi" w:hAnsiTheme="majorHAnsi" w:cstheme="majorHAnsi"/>
        </w:rPr>
        <w:t xml:space="preserve"> and ensure their cybersecurity. </w:t>
      </w:r>
      <w:r w:rsidRPr="002D2779">
        <w:rPr>
          <w:rStyle w:val="StyleUnderline"/>
          <w:rFonts w:asciiTheme="majorHAnsi" w:hAnsiTheme="majorHAnsi" w:cstheme="majorHAnsi"/>
          <w:highlight w:val="green"/>
        </w:rPr>
        <w:t>Even if</w:t>
      </w:r>
      <w:r w:rsidRPr="0051375F">
        <w:rPr>
          <w:rStyle w:val="StyleUnderline"/>
          <w:rFonts w:asciiTheme="majorHAnsi" w:hAnsiTheme="majorHAnsi" w:cstheme="majorHAnsi"/>
        </w:rPr>
        <w:t xml:space="preserve"> common </w:t>
      </w:r>
      <w:r w:rsidRPr="002D2779">
        <w:rPr>
          <w:rStyle w:val="StyleUnderline"/>
          <w:rFonts w:asciiTheme="majorHAnsi" w:hAnsiTheme="majorHAnsi" w:cstheme="majorHAnsi"/>
          <w:highlight w:val="green"/>
        </w:rPr>
        <w:t>standards could be developed, there are no</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mechanisms</w:t>
      </w:r>
      <w:r w:rsidRPr="0051375F">
        <w:rPr>
          <w:rStyle w:val="StyleUnderline"/>
          <w:rFonts w:asciiTheme="majorHAnsi" w:hAnsiTheme="majorHAnsi" w:cstheme="majorHAnsi"/>
        </w:rPr>
        <w:t xml:space="preserve"> in place </w:t>
      </w:r>
      <w:r w:rsidRPr="002D2779">
        <w:rPr>
          <w:rStyle w:val="StyleUnderline"/>
          <w:rFonts w:asciiTheme="majorHAnsi" w:hAnsiTheme="majorHAnsi" w:cstheme="majorHAnsi"/>
          <w:highlight w:val="green"/>
        </w:rPr>
        <w:t>to enforce</w:t>
      </w:r>
      <w:r w:rsidRPr="0051375F">
        <w:rPr>
          <w:rStyle w:val="StyleUnderline"/>
          <w:rFonts w:asciiTheme="majorHAnsi" w:hAnsiTheme="majorHAnsi" w:cstheme="majorHAnsi"/>
        </w:rPr>
        <w:t xml:space="preserve"> them. This means </w:t>
      </w:r>
      <w:r w:rsidRPr="002D2779">
        <w:rPr>
          <w:rStyle w:val="StyleUnderline"/>
          <w:rFonts w:asciiTheme="majorHAnsi" w:hAnsiTheme="majorHAnsi" w:cstheme="majorHAnsi"/>
          <w:highlight w:val="green"/>
        </w:rPr>
        <w:t>responsibility</w:t>
      </w:r>
      <w:r w:rsidRPr="0051375F">
        <w:rPr>
          <w:rStyle w:val="StyleUnderline"/>
          <w:rFonts w:asciiTheme="majorHAnsi" w:hAnsiTheme="majorHAnsi" w:cstheme="majorHAnsi"/>
        </w:rPr>
        <w:t xml:space="preserve"> for satellite cybersecurity </w:t>
      </w:r>
      <w:r w:rsidRPr="002D2779">
        <w:rPr>
          <w:rStyle w:val="StyleUnderline"/>
          <w:rFonts w:asciiTheme="majorHAnsi" w:hAnsiTheme="majorHAnsi" w:cstheme="majorHAnsi"/>
          <w:highlight w:val="green"/>
        </w:rPr>
        <w:t>falls to</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individual companies</w:t>
      </w:r>
      <w:r w:rsidRPr="0051375F">
        <w:rPr>
          <w:rStyle w:val="StyleUnderline"/>
          <w:rFonts w:asciiTheme="majorHAnsi" w:hAnsiTheme="majorHAnsi" w:cstheme="majorHAnsi"/>
        </w:rPr>
        <w:t xml:space="preserve"> that build and operate them.</w:t>
      </w:r>
    </w:p>
    <w:p w14:paraId="71A5B1CA" w14:textId="77777777" w:rsidR="00EE002C" w:rsidRPr="0051375F" w:rsidRDefault="00EE002C" w:rsidP="00EE002C">
      <w:pPr>
        <w:rPr>
          <w:rFonts w:asciiTheme="majorHAnsi" w:hAnsiTheme="majorHAnsi" w:cstheme="majorHAnsi"/>
          <w:b/>
          <w:u w:val="single"/>
        </w:rPr>
      </w:pPr>
      <w:r w:rsidRPr="002D2779">
        <w:rPr>
          <w:rStyle w:val="StyleUnderline"/>
          <w:rFonts w:asciiTheme="majorHAnsi" w:hAnsiTheme="majorHAnsi" w:cstheme="majorHAnsi"/>
          <w:highlight w:val="green"/>
        </w:rPr>
        <w:t>As they compete</w:t>
      </w:r>
      <w:r w:rsidRPr="0051375F">
        <w:rPr>
          <w:rStyle w:val="StyleUnderline"/>
          <w:rFonts w:asciiTheme="majorHAnsi" w:hAnsiTheme="majorHAnsi" w:cstheme="majorHAnsi"/>
        </w:rPr>
        <w:t xml:space="preserve"> to be the dominant satellite operator, SpaceX and rival </w:t>
      </w:r>
      <w:r w:rsidRPr="002D2779">
        <w:rPr>
          <w:rStyle w:val="StyleUnderline"/>
          <w:rFonts w:asciiTheme="majorHAnsi" w:hAnsiTheme="majorHAnsi" w:cstheme="majorHAnsi"/>
          <w:highlight w:val="green"/>
        </w:rPr>
        <w:t>companies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are under</w:t>
      </w:r>
      <w:r w:rsidRPr="0051375F">
        <w:rPr>
          <w:rStyle w:val="StyleUnderline"/>
          <w:rFonts w:asciiTheme="majorHAnsi" w:hAnsiTheme="majorHAnsi" w:cstheme="majorHAnsi"/>
        </w:rPr>
        <w:t xml:space="preserve"> increasing </w:t>
      </w:r>
      <w:r w:rsidRPr="002D2779">
        <w:rPr>
          <w:rStyle w:val="StyleUnderline"/>
          <w:rFonts w:asciiTheme="majorHAnsi" w:hAnsiTheme="majorHAnsi" w:cstheme="majorHAnsi"/>
          <w:highlight w:val="green"/>
        </w:rPr>
        <w:t>pressure to cut costs</w:t>
      </w:r>
      <w:r w:rsidRPr="0051375F">
        <w:rPr>
          <w:rStyle w:val="StyleUnderline"/>
          <w:rFonts w:asciiTheme="majorHAnsi" w:hAnsiTheme="majorHAnsi" w:cstheme="majorHAnsi"/>
        </w:rPr>
        <w:t xml:space="preserve">. There is also pressure to speed up development and production. </w:t>
      </w:r>
      <w:r w:rsidRPr="002D2779">
        <w:rPr>
          <w:rStyle w:val="StyleUnderline"/>
          <w:rFonts w:asciiTheme="majorHAnsi" w:hAnsiTheme="majorHAnsi" w:cstheme="majorHAnsi"/>
          <w:highlight w:val="green"/>
        </w:rPr>
        <w:t>This makes it tempting</w:t>
      </w:r>
      <w:r w:rsidRPr="0051375F">
        <w:rPr>
          <w:rStyle w:val="StyleUnderline"/>
          <w:rFonts w:asciiTheme="majorHAnsi" w:hAnsiTheme="majorHAnsi" w:cstheme="majorHAnsi"/>
        </w:rPr>
        <w:t xml:space="preserve"> for the companies </w:t>
      </w:r>
      <w:r w:rsidRPr="002D2779">
        <w:rPr>
          <w:rStyle w:val="StyleUnderline"/>
          <w:rFonts w:asciiTheme="majorHAnsi" w:hAnsiTheme="majorHAnsi" w:cstheme="majorHAnsi"/>
          <w:highlight w:val="green"/>
        </w:rPr>
        <w:t>to cut corners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areas like </w:t>
      </w:r>
      <w:r w:rsidRPr="002D2779">
        <w:rPr>
          <w:rStyle w:val="StyleUnderline"/>
          <w:rFonts w:asciiTheme="majorHAnsi" w:hAnsiTheme="majorHAnsi" w:cstheme="majorHAnsi"/>
          <w:highlight w:val="green"/>
        </w:rPr>
        <w:t>cybersecurity</w:t>
      </w:r>
      <w:r w:rsidRPr="0051375F">
        <w:rPr>
          <w:rStyle w:val="StyleUnderline"/>
          <w:rFonts w:asciiTheme="majorHAnsi" w:hAnsiTheme="majorHAnsi" w:cstheme="majorHAnsi"/>
        </w:rPr>
        <w:t xml:space="preserve"> that are secondary to actually getting these satellites in space.</w:t>
      </w:r>
    </w:p>
    <w:p w14:paraId="7CA283C0" w14:textId="77777777" w:rsidR="00EE002C" w:rsidRPr="0051375F" w:rsidRDefault="00EE002C" w:rsidP="00EE002C">
      <w:pPr>
        <w:rPr>
          <w:rFonts w:asciiTheme="majorHAnsi" w:hAnsiTheme="majorHAnsi" w:cstheme="majorHAnsi"/>
        </w:rPr>
      </w:pPr>
    </w:p>
    <w:p w14:paraId="01A546C7" w14:textId="77777777" w:rsidR="00EE002C" w:rsidRPr="0051375F" w:rsidRDefault="00EE002C" w:rsidP="00EE002C">
      <w:pPr>
        <w:rPr>
          <w:rFonts w:asciiTheme="majorHAnsi" w:hAnsiTheme="majorHAnsi" w:cstheme="majorHAnsi"/>
        </w:rPr>
      </w:pPr>
    </w:p>
    <w:p w14:paraId="3C98F4AB"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lastRenderedPageBreak/>
        <w:t>Nuke war causes extinction – Ice Age, famines, and war won’t stay limited</w:t>
      </w:r>
    </w:p>
    <w:p w14:paraId="52EF1CB0"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A2C65B4"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54467518"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2D2779">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w:t>
      </w:r>
      <w:r w:rsidRPr="0051375F">
        <w:rPr>
          <w:rFonts w:asciiTheme="majorHAnsi" w:hAnsiTheme="majorHAnsi" w:cstheme="majorHAnsi"/>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2E06F73B" w14:textId="77777777" w:rsidR="00EE002C" w:rsidRPr="0051375F" w:rsidRDefault="00EE002C" w:rsidP="00EE002C">
      <w:pPr>
        <w:rPr>
          <w:rFonts w:asciiTheme="majorHAnsi" w:hAnsiTheme="majorHAnsi" w:cstheme="majorHAnsi"/>
        </w:rPr>
      </w:pPr>
    </w:p>
    <w:p w14:paraId="50041F84" w14:textId="77777777" w:rsidR="00EE002C" w:rsidRPr="0051375F" w:rsidRDefault="00EE002C" w:rsidP="00EE002C">
      <w:pPr>
        <w:pStyle w:val="Heading3"/>
        <w:rPr>
          <w:rFonts w:asciiTheme="majorHAnsi" w:hAnsiTheme="majorHAnsi" w:cstheme="majorHAnsi"/>
        </w:rPr>
      </w:pPr>
      <w:r>
        <w:rPr>
          <w:rFonts w:asciiTheme="majorHAnsi" w:hAnsiTheme="majorHAnsi" w:cstheme="majorHAnsi"/>
        </w:rPr>
        <w:lastRenderedPageBreak/>
        <w:t xml:space="preserve">Adv </w:t>
      </w:r>
      <w:r w:rsidRPr="0051375F">
        <w:rPr>
          <w:rFonts w:asciiTheme="majorHAnsi" w:hAnsiTheme="majorHAnsi" w:cstheme="majorHAnsi"/>
        </w:rPr>
        <w:t>– Space Militarization</w:t>
      </w:r>
    </w:p>
    <w:p w14:paraId="4939D967" w14:textId="77777777" w:rsidR="00EE002C" w:rsidRPr="0051375F" w:rsidRDefault="00EE002C" w:rsidP="00EE002C">
      <w:pPr>
        <w:pStyle w:val="Heading4"/>
        <w:rPr>
          <w:rFonts w:asciiTheme="majorHAnsi" w:hAnsiTheme="majorHAnsi" w:cstheme="majorHAnsi"/>
        </w:rPr>
      </w:pPr>
      <w:r>
        <w:rPr>
          <w:rFonts w:asciiTheme="majorHAnsi" w:hAnsiTheme="majorHAnsi" w:cstheme="majorHAnsi"/>
        </w:rPr>
        <w:t>Desire to protect profitable LEO constellations leads states to militarize outer space—specifically with ASATs</w:t>
      </w:r>
      <w:r w:rsidRPr="0051375F">
        <w:rPr>
          <w:rFonts w:asciiTheme="majorHAnsi" w:hAnsiTheme="majorHAnsi" w:cstheme="majorHAnsi"/>
        </w:rPr>
        <w:t>.</w:t>
      </w:r>
    </w:p>
    <w:p w14:paraId="4B562513" w14:textId="77777777" w:rsidR="00EE002C" w:rsidRPr="0051375F" w:rsidRDefault="00EE002C" w:rsidP="00EE002C">
      <w:pPr>
        <w:rPr>
          <w:rFonts w:asciiTheme="majorHAnsi" w:hAnsiTheme="majorHAnsi" w:cstheme="majorHAnsi"/>
        </w:rPr>
      </w:pPr>
      <w:r w:rsidRPr="0051375F">
        <w:rPr>
          <w:rStyle w:val="Style13ptBold"/>
          <w:rFonts w:asciiTheme="majorHAnsi" w:hAnsiTheme="majorHAnsi" w:cstheme="majorHAnsi"/>
        </w:rPr>
        <w:t xml:space="preserve">Bernat 19 </w:t>
      </w:r>
      <w:r w:rsidRPr="0051375F">
        <w:rPr>
          <w:rFonts w:asciiTheme="majorHAnsi" w:hAnsiTheme="majorHAnsi" w:cstheme="majorHAnsi"/>
        </w:rPr>
        <w:t xml:space="preserve">“The Inevitability of Militarization of Outer Space” Paweł Bernat [Assistant Professor, Polish Air Force University] Safety &amp; Defense 5(1) (2019) 49–54 </w:t>
      </w:r>
      <w:hyperlink r:id="rId31" w:history="1">
        <w:r w:rsidRPr="0051375F">
          <w:rPr>
            <w:rStyle w:val="Hyperlink"/>
            <w:rFonts w:asciiTheme="majorHAnsi" w:hAnsiTheme="majorHAnsi" w:cstheme="majorHAnsi"/>
          </w:rPr>
          <w:t>https://philarchive.org/archive/BERTIO-52</w:t>
        </w:r>
      </w:hyperlink>
      <w:r w:rsidRPr="0051375F">
        <w:rPr>
          <w:rFonts w:asciiTheme="majorHAnsi" w:hAnsiTheme="majorHAnsi" w:cstheme="majorHAnsi"/>
        </w:rPr>
        <w:t xml:space="preserve"> SM</w:t>
      </w:r>
    </w:p>
    <w:p w14:paraId="42D92FE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Currently, the dominant interpretations of this article argue that the placement of conventional weapons, including systems with nuclear drives, in orbit does not violate the provisions of the Treaty (Bourbonniere &amp; Lee, 2008). </w:t>
      </w:r>
      <w:r w:rsidRPr="0051375F">
        <w:rPr>
          <w:rStyle w:val="StyleUnderline"/>
          <w:rFonts w:asciiTheme="majorHAnsi" w:hAnsiTheme="majorHAnsi" w:cstheme="majorHAnsi"/>
        </w:rPr>
        <w:t>The Treaty</w:t>
      </w:r>
      <w:r w:rsidRPr="0051375F">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Sarmat. However, it </w:t>
      </w:r>
      <w:r w:rsidRPr="0051375F">
        <w:rPr>
          <w:rStyle w:val="StyleUnderline"/>
          <w:rFonts w:asciiTheme="majorHAnsi" w:hAnsiTheme="majorHAnsi" w:cstheme="majorHAnsi"/>
        </w:rPr>
        <w:t>prohibits placing and keeping biological, bacteriological, chemical, and nuclear weapons in orbit</w:t>
      </w:r>
      <w:r w:rsidRPr="0051375F">
        <w:rPr>
          <w:rFonts w:asciiTheme="majorHAnsi" w:hAnsiTheme="majorHAnsi" w:cstheme="majorHAnsi"/>
        </w:rPr>
        <w:t xml:space="preserve"> (Boothby, 2017).</w:t>
      </w:r>
    </w:p>
    <w:p w14:paraId="210EACBF"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2D2779">
        <w:rPr>
          <w:rStyle w:val="StyleUnderline"/>
          <w:rFonts w:asciiTheme="majorHAnsi" w:hAnsiTheme="majorHAnsi" w:cstheme="majorHAnsi"/>
          <w:highlight w:val="green"/>
        </w:rPr>
        <w:t>modern weapons</w:t>
      </w:r>
      <w:r w:rsidRPr="0051375F">
        <w:rPr>
          <w:rFonts w:asciiTheme="majorHAnsi" w:hAnsiTheme="majorHAnsi" w:cstheme="majorHAnsi"/>
        </w:rPr>
        <w:t xml:space="preserve">, one </w:t>
      </w:r>
      <w:r w:rsidRPr="0051375F">
        <w:rPr>
          <w:rStyle w:val="StyleUnderline"/>
          <w:rFonts w:asciiTheme="majorHAnsi" w:hAnsiTheme="majorHAnsi" w:cstheme="majorHAnsi"/>
        </w:rPr>
        <w:t xml:space="preserve">should talk about </w:t>
      </w:r>
      <w:r w:rsidRPr="002D2779">
        <w:rPr>
          <w:rStyle w:val="StyleUnderline"/>
          <w:rFonts w:asciiTheme="majorHAnsi" w:hAnsiTheme="majorHAnsi" w:cstheme="majorHAnsi"/>
          <w:highlight w:val="green"/>
        </w:rPr>
        <w:t>systems rather than a single</w:t>
      </w:r>
      <w:r w:rsidRPr="0051375F">
        <w:rPr>
          <w:rStyle w:val="StyleUnderline"/>
          <w:rFonts w:asciiTheme="majorHAnsi" w:hAnsiTheme="majorHAnsi" w:cstheme="majorHAnsi"/>
        </w:rPr>
        <w:t xml:space="preserve"> ballistic </w:t>
      </w:r>
      <w:r w:rsidRPr="002D2779">
        <w:rPr>
          <w:rStyle w:val="StyleUnderline"/>
          <w:rFonts w:asciiTheme="majorHAnsi" w:hAnsiTheme="majorHAnsi" w:cstheme="majorHAnsi"/>
          <w:highlight w:val="green"/>
        </w:rPr>
        <w:t>missile</w:t>
      </w:r>
      <w:r w:rsidRPr="0051375F">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51375F">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51375F">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B05E557"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So far, however, the Treaty has been fulfilling its task quite well, and its provisions have been relatively seldom broken or violated</w:t>
      </w:r>
      <w:r w:rsidRPr="0051375F">
        <w:rPr>
          <w:rFonts w:asciiTheme="majorHAnsi" w:hAnsiTheme="majorHAnsi" w:cstheme="majorHAnsi"/>
        </w:rPr>
        <w:t xml:space="preserve">. On the other hand, </w:t>
      </w:r>
      <w:r w:rsidRPr="002D2779">
        <w:rPr>
          <w:rStyle w:val="StyleUnderline"/>
          <w:rFonts w:asciiTheme="majorHAnsi" w:hAnsiTheme="majorHAnsi" w:cstheme="majorHAnsi"/>
          <w:highlight w:val="green"/>
        </w:rPr>
        <w:t>we are</w:t>
      </w:r>
      <w:r w:rsidRPr="0051375F">
        <w:rPr>
          <w:rStyle w:val="StyleUnderline"/>
          <w:rFonts w:asciiTheme="majorHAnsi" w:hAnsiTheme="majorHAnsi" w:cstheme="majorHAnsi"/>
        </w:rPr>
        <w:t xml:space="preserve"> currently </w:t>
      </w:r>
      <w:r w:rsidRPr="002D2779">
        <w:rPr>
          <w:rStyle w:val="StyleUnderline"/>
          <w:rFonts w:asciiTheme="majorHAnsi" w:hAnsiTheme="majorHAnsi" w:cstheme="majorHAnsi"/>
          <w:highlight w:val="green"/>
        </w:rPr>
        <w:t>witnessing a</w:t>
      </w:r>
      <w:r w:rsidRPr="0051375F">
        <w:rPr>
          <w:rStyle w:val="StyleUnderline"/>
          <w:rFonts w:asciiTheme="majorHAnsi" w:hAnsiTheme="majorHAnsi" w:cstheme="majorHAnsi"/>
        </w:rPr>
        <w:t xml:space="preserve">n undoubted </w:t>
      </w:r>
      <w:r w:rsidRPr="002D2779">
        <w:rPr>
          <w:rStyle w:val="StyleUnderline"/>
          <w:rFonts w:asciiTheme="majorHAnsi" w:hAnsiTheme="majorHAnsi" w:cstheme="majorHAnsi"/>
          <w:highlight w:val="green"/>
        </w:rPr>
        <w:t>renaissance of the space sector, which</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applies to offensive</w:t>
      </w:r>
      <w:r w:rsidRPr="0051375F">
        <w:rPr>
          <w:rStyle w:val="StyleUnderline"/>
          <w:rFonts w:asciiTheme="majorHAnsi" w:hAnsiTheme="majorHAnsi" w:cstheme="majorHAnsi"/>
        </w:rPr>
        <w:t xml:space="preserve"> and defensive </w:t>
      </w:r>
      <w:r w:rsidRPr="002D2779">
        <w:rPr>
          <w:rStyle w:val="StyleUnderline"/>
          <w:rFonts w:asciiTheme="majorHAnsi" w:hAnsiTheme="majorHAnsi" w:cstheme="majorHAnsi"/>
          <w:highlight w:val="green"/>
        </w:rPr>
        <w:t>military tech</w:t>
      </w:r>
      <w:r w:rsidRPr="0051375F">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2D2779">
        <w:rPr>
          <w:rStyle w:val="StyleUnderline"/>
          <w:rFonts w:asciiTheme="majorHAnsi" w:hAnsiTheme="majorHAnsi" w:cstheme="majorHAnsi"/>
          <w:highlight w:val="green"/>
        </w:rPr>
        <w:t>. New entities</w:t>
      </w:r>
      <w:r w:rsidRPr="0051375F">
        <w:rPr>
          <w:rStyle w:val="StyleUnderline"/>
          <w:rFonts w:asciiTheme="majorHAnsi" w:hAnsiTheme="majorHAnsi" w:cstheme="majorHAnsi"/>
        </w:rPr>
        <w:t xml:space="preserve"> have appeared </w:t>
      </w:r>
      <w:r w:rsidRPr="002D2779">
        <w:rPr>
          <w:rStyle w:val="StyleUnderline"/>
          <w:rFonts w:asciiTheme="majorHAnsi" w:hAnsiTheme="majorHAnsi" w:cstheme="majorHAnsi"/>
          <w:highlight w:val="green"/>
        </w:rPr>
        <w:t>in the game</w:t>
      </w:r>
      <w:r w:rsidRPr="0051375F">
        <w:rPr>
          <w:rFonts w:asciiTheme="majorHAnsi" w:hAnsiTheme="majorHAnsi" w:cstheme="majorHAnsi"/>
        </w:rPr>
        <w:t xml:space="preserve">, both, </w:t>
      </w:r>
      <w:r w:rsidRPr="002D2779">
        <w:rPr>
          <w:rStyle w:val="StyleUnderline"/>
          <w:rFonts w:asciiTheme="majorHAnsi" w:hAnsiTheme="majorHAnsi" w:cstheme="majorHAnsi"/>
          <w:highlight w:val="green"/>
        </w:rPr>
        <w:t>private companies</w:t>
      </w:r>
      <w:r w:rsidRPr="0051375F">
        <w:rPr>
          <w:rStyle w:val="StyleUnderline"/>
          <w:rFonts w:asciiTheme="majorHAnsi" w:hAnsiTheme="majorHAnsi" w:cstheme="majorHAnsi"/>
        </w:rPr>
        <w:t>, such as SpaceX, Blue Origin, Virgin Galactic and Virgin Orbit, Bigelow Aerospace, Rocket Lab</w:t>
      </w:r>
      <w:r w:rsidRPr="0051375F">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Roscosmos, European ESA, or Japanese JAXA. </w:t>
      </w:r>
      <w:r w:rsidRPr="0051375F">
        <w:rPr>
          <w:rStyle w:val="StyleUnderline"/>
          <w:rFonts w:asciiTheme="majorHAnsi" w:hAnsiTheme="majorHAnsi" w:cstheme="majorHAnsi"/>
        </w:rPr>
        <w:t>The record of orbital launches – 139, was set in 1967</w:t>
      </w:r>
      <w:r w:rsidRPr="0051375F">
        <w:rPr>
          <w:rFonts w:asciiTheme="majorHAnsi" w:hAnsiTheme="majorHAnsi" w:cstheme="majorHAnsi"/>
        </w:rPr>
        <w:t xml:space="preserve"> (Kyle, 2019a). It may seem surprising that humanity has not been able to break this </w:t>
      </w:r>
      <w:r w:rsidRPr="0051375F">
        <w:rPr>
          <w:rFonts w:asciiTheme="majorHAnsi" w:hAnsiTheme="majorHAnsi" w:cstheme="majorHAnsi"/>
        </w:rPr>
        <w:lastRenderedPageBreak/>
        <w:t xml:space="preserve">record for over 50 years. </w:t>
      </w:r>
      <w:r w:rsidRPr="0051375F">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51375F">
        <w:rPr>
          <w:rFonts w:asciiTheme="majorHAnsi" w:hAnsiTheme="majorHAnsi" w:cstheme="majorHAnsi"/>
        </w:rPr>
        <w:t xml:space="preserve"> (Kyle, 2019b).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space </w:t>
      </w:r>
      <w:r w:rsidRPr="002D2779">
        <w:rPr>
          <w:rStyle w:val="StyleUnderline"/>
          <w:rFonts w:asciiTheme="majorHAnsi" w:hAnsiTheme="majorHAnsi" w:cstheme="majorHAnsi"/>
          <w:highlight w:val="green"/>
        </w:rPr>
        <w:t>sector is</w:t>
      </w:r>
      <w:r w:rsidRPr="0051375F">
        <w:rPr>
          <w:rStyle w:val="StyleUnderline"/>
          <w:rFonts w:asciiTheme="majorHAnsi" w:hAnsiTheme="majorHAnsi" w:cstheme="majorHAnsi"/>
        </w:rPr>
        <w:t xml:space="preserve"> also growing as a market. It is </w:t>
      </w:r>
      <w:r w:rsidRPr="002D2779">
        <w:rPr>
          <w:rStyle w:val="StyleUnderline"/>
          <w:rFonts w:asciiTheme="majorHAnsi" w:hAnsiTheme="majorHAnsi" w:cstheme="majorHAnsi"/>
          <w:highlight w:val="green"/>
        </w:rPr>
        <w:t>estimated</w:t>
      </w:r>
      <w:r w:rsidRPr="0051375F">
        <w:rPr>
          <w:rStyle w:val="StyleUnderline"/>
          <w:rFonts w:asciiTheme="majorHAnsi" w:hAnsiTheme="majorHAnsi" w:cstheme="majorHAnsi"/>
        </w:rPr>
        <w:t xml:space="preserve"> that it is currently worth about USD </w:t>
      </w:r>
      <w:r w:rsidRPr="002D2779">
        <w:rPr>
          <w:rStyle w:val="StyleUnderline"/>
          <w:rFonts w:asciiTheme="majorHAnsi" w:hAnsiTheme="majorHAnsi" w:cstheme="majorHAnsi"/>
          <w:highlight w:val="green"/>
        </w:rPr>
        <w:t>350 billion</w:t>
      </w:r>
      <w:r w:rsidRPr="0051375F">
        <w:rPr>
          <w:rFonts w:asciiTheme="majorHAnsi" w:hAnsiTheme="majorHAnsi" w:cstheme="majorHAnsi"/>
        </w:rPr>
        <w:t xml:space="preserve">, and according to various consulting companies, </w:t>
      </w:r>
      <w:r w:rsidRPr="002D2779">
        <w:rPr>
          <w:rStyle w:val="StyleUnderline"/>
          <w:rFonts w:asciiTheme="majorHAnsi" w:hAnsiTheme="majorHAnsi" w:cstheme="majorHAnsi"/>
          <w:highlight w:val="green"/>
        </w:rPr>
        <w:t>it should reach</w:t>
      </w:r>
      <w:r w:rsidRPr="0051375F">
        <w:rPr>
          <w:rStyle w:val="StyleUnderline"/>
          <w:rFonts w:asciiTheme="majorHAnsi" w:hAnsiTheme="majorHAnsi" w:cstheme="majorHAnsi"/>
        </w:rPr>
        <w:t xml:space="preserve"> a value of between USD 1 and </w:t>
      </w:r>
      <w:r w:rsidRPr="002D2779">
        <w:rPr>
          <w:rStyle w:val="StyleUnderline"/>
          <w:rFonts w:asciiTheme="majorHAnsi" w:hAnsiTheme="majorHAnsi" w:cstheme="majorHAnsi"/>
          <w:highlight w:val="green"/>
        </w:rPr>
        <w:t>2.7 trillion in 2040</w:t>
      </w:r>
      <w:r w:rsidRPr="0051375F">
        <w:rPr>
          <w:rFonts w:asciiTheme="majorHAnsi" w:hAnsiTheme="majorHAnsi" w:cstheme="majorHAnsi"/>
        </w:rPr>
        <w:t xml:space="preserve"> (Foust, 2018).</w:t>
      </w:r>
    </w:p>
    <w:p w14:paraId="3C3C1F29" w14:textId="77777777" w:rsidR="00EE002C" w:rsidRPr="0051375F" w:rsidRDefault="00EE002C" w:rsidP="00EE002C">
      <w:pPr>
        <w:rPr>
          <w:rFonts w:asciiTheme="majorHAnsi" w:hAnsiTheme="majorHAnsi" w:cstheme="majorHAnsi"/>
        </w:rPr>
      </w:pPr>
      <w:r w:rsidRPr="002D2779">
        <w:rPr>
          <w:rStyle w:val="StyleUnderline"/>
          <w:rFonts w:asciiTheme="majorHAnsi" w:hAnsiTheme="majorHAnsi" w:cstheme="majorHAnsi"/>
          <w:highlight w:val="green"/>
        </w:rPr>
        <w:t>The change</w:t>
      </w:r>
      <w:r w:rsidRPr="0051375F">
        <w:rPr>
          <w:rStyle w:val="StyleUnderline"/>
          <w:rFonts w:asciiTheme="majorHAnsi" w:hAnsiTheme="majorHAnsi" w:cstheme="majorHAnsi"/>
        </w:rPr>
        <w:t xml:space="preserve"> in the sector </w:t>
      </w:r>
      <w:r w:rsidRPr="002D2779">
        <w:rPr>
          <w:rStyle w:val="StyleUnderline"/>
          <w:rFonts w:asciiTheme="majorHAnsi" w:hAnsiTheme="majorHAnsi" w:cstheme="majorHAnsi"/>
          <w:highlight w:val="green"/>
        </w:rPr>
        <w:t>means</w:t>
      </w:r>
      <w:r w:rsidRPr="0051375F">
        <w:rPr>
          <w:rStyle w:val="StyleUnderline"/>
          <w:rFonts w:asciiTheme="majorHAnsi" w:hAnsiTheme="majorHAnsi" w:cstheme="majorHAnsi"/>
        </w:rPr>
        <w:t xml:space="preserve"> that the </w:t>
      </w:r>
      <w:r w:rsidRPr="002D2779">
        <w:rPr>
          <w:rStyle w:val="StyleUnderline"/>
          <w:rFonts w:asciiTheme="majorHAnsi" w:hAnsiTheme="majorHAnsi" w:cstheme="majorHAnsi"/>
          <w:highlight w:val="green"/>
        </w:rPr>
        <w:t>existing solutions</w:t>
      </w:r>
      <w:r w:rsidRPr="0051375F">
        <w:rPr>
          <w:rStyle w:val="StyleUnderline"/>
          <w:rFonts w:asciiTheme="majorHAnsi" w:hAnsiTheme="majorHAnsi" w:cstheme="majorHAnsi"/>
        </w:rPr>
        <w:t xml:space="preserve">, including </w:t>
      </w:r>
      <w:r w:rsidRPr="007C45F5">
        <w:rPr>
          <w:rStyle w:val="StyleUnderline"/>
          <w:rFonts w:asciiTheme="majorHAnsi" w:hAnsiTheme="majorHAnsi" w:cstheme="majorHAnsi"/>
        </w:rPr>
        <w:t>the Space Treaty</w:t>
      </w:r>
      <w:r w:rsidRPr="002D2779">
        <w:rPr>
          <w:rStyle w:val="StyleUnderline"/>
          <w:rFonts w:asciiTheme="majorHAnsi" w:hAnsiTheme="majorHAnsi" w:cstheme="majorHAnsi"/>
          <w:highlight w:val="green"/>
        </w:rPr>
        <w:t>, are</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losing</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Fonts w:asciiTheme="majorHAnsi" w:hAnsiTheme="majorHAnsi" w:cstheme="majorHAnsi"/>
        </w:rPr>
        <w:t xml:space="preserve"> (e.g., space mining cannot be reconciled with Article II of the Treaty), </w:t>
      </w:r>
      <w:r w:rsidRPr="0051375F">
        <w:rPr>
          <w:rStyle w:val="StyleUnderline"/>
          <w:rFonts w:asciiTheme="majorHAnsi" w:hAnsiTheme="majorHAnsi" w:cstheme="majorHAnsi"/>
        </w:rPr>
        <w:t xml:space="preserve">and </w:t>
      </w: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current geopolitical </w:t>
      </w:r>
      <w:r w:rsidRPr="002D2779">
        <w:rPr>
          <w:rStyle w:val="StyleUnderline"/>
          <w:rFonts w:asciiTheme="majorHAnsi" w:hAnsiTheme="majorHAnsi" w:cstheme="majorHAnsi"/>
          <w:highlight w:val="green"/>
        </w:rPr>
        <w:t>situation</w:t>
      </w:r>
      <w:r w:rsidRPr="0051375F">
        <w:rPr>
          <w:rStyle w:val="StyleUnderline"/>
          <w:rFonts w:asciiTheme="majorHAnsi" w:hAnsiTheme="majorHAnsi" w:cstheme="majorHAnsi"/>
        </w:rPr>
        <w:t xml:space="preserve"> seems to </w:t>
      </w:r>
      <w:r w:rsidRPr="002D2779">
        <w:rPr>
          <w:rStyle w:val="StyleUnderline"/>
          <w:rFonts w:asciiTheme="majorHAnsi" w:hAnsiTheme="majorHAnsi" w:cstheme="majorHAnsi"/>
          <w:highlight w:val="green"/>
        </w:rPr>
        <w:t>exclude</w:t>
      </w:r>
      <w:r w:rsidRPr="0051375F">
        <w:rPr>
          <w:rStyle w:val="StyleUnderline"/>
          <w:rFonts w:asciiTheme="majorHAnsi" w:hAnsiTheme="majorHAnsi" w:cstheme="majorHAnsi"/>
        </w:rPr>
        <w:t xml:space="preserve"> new, </w:t>
      </w:r>
      <w:r w:rsidRPr="002D2779">
        <w:rPr>
          <w:rStyle w:val="StyleUnderline"/>
          <w:rFonts w:asciiTheme="majorHAnsi" w:hAnsiTheme="majorHAnsi" w:cstheme="majorHAnsi"/>
          <w:highlight w:val="green"/>
        </w:rPr>
        <w:t>more adequate agreement</w:t>
      </w:r>
      <w:r w:rsidRPr="0051375F">
        <w:rPr>
          <w:rStyle w:val="StyleUnderline"/>
          <w:rFonts w:asciiTheme="majorHAnsi" w:hAnsiTheme="majorHAnsi" w:cstheme="majorHAnsi"/>
        </w:rPr>
        <w:t xml:space="preserve"> that would be adapted to modern technologies</w:t>
      </w:r>
      <w:r w:rsidRPr="0051375F">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9843897"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3. Outer Space as a Theatre for Potential Conflict</w:t>
      </w:r>
    </w:p>
    <w:p w14:paraId="107BEAC0" w14:textId="77777777" w:rsidR="00EE002C" w:rsidRPr="0051375F" w:rsidRDefault="00EE002C" w:rsidP="00EE002C">
      <w:pPr>
        <w:rPr>
          <w:rFonts w:asciiTheme="majorHAnsi" w:hAnsiTheme="majorHAnsi" w:cstheme="majorHAnsi"/>
        </w:rPr>
      </w:pPr>
      <w:r w:rsidRPr="002D2779">
        <w:rPr>
          <w:rStyle w:val="StyleUnderline"/>
          <w:rFonts w:asciiTheme="majorHAnsi" w:hAnsiTheme="majorHAnsi" w:cstheme="majorHAnsi"/>
          <w:highlight w:val="green"/>
        </w:rPr>
        <w:t>The</w:t>
      </w:r>
      <w:r w:rsidRPr="0051375F">
        <w:rPr>
          <w:rStyle w:val="StyleUnderline"/>
          <w:rFonts w:asciiTheme="majorHAnsi" w:hAnsiTheme="majorHAnsi" w:cstheme="majorHAnsi"/>
        </w:rPr>
        <w:t xml:space="preserve"> progressive </w:t>
      </w:r>
      <w:r w:rsidRPr="002D2779">
        <w:rPr>
          <w:rStyle w:val="StyleUnderline"/>
          <w:rFonts w:asciiTheme="majorHAnsi" w:hAnsiTheme="majorHAnsi" w:cstheme="majorHAnsi"/>
          <w:highlight w:val="green"/>
        </w:rPr>
        <w:t>development</w:t>
      </w:r>
      <w:r w:rsidRPr="0051375F">
        <w:rPr>
          <w:rStyle w:val="StyleUnderline"/>
          <w:rFonts w:asciiTheme="majorHAnsi" w:hAnsiTheme="majorHAnsi" w:cstheme="majorHAnsi"/>
        </w:rPr>
        <w:t xml:space="preserve"> of the space sector </w:t>
      </w:r>
      <w:r w:rsidRPr="002D2779">
        <w:rPr>
          <w:rStyle w:val="StyleUnderline"/>
          <w:rFonts w:asciiTheme="majorHAnsi" w:hAnsiTheme="majorHAnsi" w:cstheme="majorHAnsi"/>
          <w:highlight w:val="green"/>
        </w:rPr>
        <w:t>brings forth</w:t>
      </w:r>
      <w:r w:rsidRPr="0051375F">
        <w:rPr>
          <w:rStyle w:val="StyleUnderline"/>
          <w:rFonts w:asciiTheme="majorHAnsi" w:hAnsiTheme="majorHAnsi" w:cstheme="majorHAnsi"/>
        </w:rPr>
        <w:t xml:space="preserve">, as a natural consequence, the growth of its </w:t>
      </w:r>
      <w:r w:rsidRPr="002D2779">
        <w:rPr>
          <w:rStyle w:val="StyleUnderline"/>
          <w:rFonts w:asciiTheme="majorHAnsi" w:hAnsiTheme="majorHAnsi" w:cstheme="majorHAnsi"/>
          <w:highlight w:val="green"/>
        </w:rPr>
        <w:t>strategic importance</w:t>
      </w:r>
      <w:r w:rsidRPr="0051375F">
        <w:rPr>
          <w:rStyle w:val="StyleUnderline"/>
          <w:rFonts w:asciiTheme="majorHAnsi" w:hAnsiTheme="majorHAnsi" w:cstheme="majorHAnsi"/>
        </w:rPr>
        <w:t>. Every year we launch more and more satellites into the orbit.</w:t>
      </w:r>
      <w:r w:rsidRPr="0051375F">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51375F">
        <w:rPr>
          <w:rStyle w:val="StyleUnderline"/>
          <w:rFonts w:asciiTheme="majorHAnsi" w:hAnsiTheme="majorHAnsi" w:cstheme="majorHAnsi"/>
        </w:rPr>
        <w:t>Among many examples, one may point to the already mentioned Prompt Global Strike guidance system, the European Galileo navigation system, or Starlink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51375F">
        <w:rPr>
          <w:rFonts w:asciiTheme="majorHAnsi" w:hAnsiTheme="majorHAnsi" w:cstheme="majorHAnsi"/>
        </w:rPr>
        <w:t xml:space="preserve"> (Henry, 2019).</w:t>
      </w:r>
    </w:p>
    <w:p w14:paraId="7CE97ED2" w14:textId="77777777" w:rsidR="00EE002C" w:rsidRPr="0051375F" w:rsidRDefault="00EE002C" w:rsidP="00EE002C">
      <w:pPr>
        <w:rPr>
          <w:rStyle w:val="StyleUnderline"/>
          <w:rFonts w:asciiTheme="majorHAnsi" w:hAnsiTheme="majorHAnsi" w:cstheme="majorHAnsi"/>
        </w:rPr>
      </w:pPr>
      <w:r w:rsidRPr="0051375F">
        <w:rPr>
          <w:rFonts w:asciiTheme="majorHAnsi" w:hAnsiTheme="majorHAnsi" w:cstheme="majorHAnsi"/>
        </w:rPr>
        <w:t xml:space="preserve">On the other hand, </w:t>
      </w:r>
      <w:r w:rsidRPr="007C45F5">
        <w:rPr>
          <w:rStyle w:val="StyleUnderline"/>
          <w:rFonts w:asciiTheme="majorHAnsi" w:hAnsiTheme="majorHAnsi" w:cstheme="majorHAnsi"/>
        </w:rPr>
        <w:t xml:space="preserve">there is a growing threat of the </w:t>
      </w:r>
      <w:r w:rsidRPr="002D2779">
        <w:rPr>
          <w:rStyle w:val="StyleUnderline"/>
          <w:rFonts w:asciiTheme="majorHAnsi" w:hAnsiTheme="majorHAnsi" w:cstheme="majorHAnsi"/>
          <w:highlight w:val="green"/>
        </w:rPr>
        <w:t>democratization of</w:t>
      </w:r>
      <w:r w:rsidRPr="007C45F5">
        <w:rPr>
          <w:rStyle w:val="StyleUnderline"/>
          <w:rFonts w:asciiTheme="majorHAnsi" w:hAnsiTheme="majorHAnsi" w:cstheme="majorHAnsi"/>
        </w:rPr>
        <w:t xml:space="preserve"> weapons</w:t>
      </w:r>
      <w:r w:rsidRPr="0051375F">
        <w:rPr>
          <w:rStyle w:val="StyleUnderline"/>
          <w:rFonts w:asciiTheme="majorHAnsi" w:hAnsiTheme="majorHAnsi" w:cstheme="majorHAnsi"/>
        </w:rPr>
        <w:t xml:space="preserve"> capable of destroying satellite systems</w:t>
      </w:r>
      <w:r w:rsidRPr="0051375F">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51375F">
        <w:rPr>
          <w:rStyle w:val="StyleUnderline"/>
          <w:rFonts w:asciiTheme="majorHAnsi" w:hAnsiTheme="majorHAnsi" w:cstheme="majorHAnsi"/>
        </w:rPr>
        <w:t>The anti-satellite weapons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are currently </w:t>
      </w:r>
      <w:r w:rsidRPr="002D2779">
        <w:rPr>
          <w:rStyle w:val="StyleUnderline"/>
          <w:rFonts w:asciiTheme="majorHAnsi" w:hAnsiTheme="majorHAnsi" w:cstheme="majorHAnsi"/>
          <w:highlight w:val="green"/>
        </w:rPr>
        <w:t>in possession of four countries</w:t>
      </w:r>
      <w:r w:rsidRPr="0051375F">
        <w:rPr>
          <w:rStyle w:val="StyleUnderline"/>
          <w:rFonts w:asciiTheme="majorHAnsi" w:hAnsiTheme="majorHAnsi" w:cstheme="majorHAnsi"/>
        </w:rPr>
        <w:t xml:space="preserve"> – the United States, Russia, China, and, more recently, India</w:t>
      </w:r>
      <w:r w:rsidRPr="0051375F">
        <w:rPr>
          <w:rFonts w:asciiTheme="majorHAnsi" w:hAnsiTheme="majorHAnsi" w:cstheme="majorHAnsi"/>
        </w:rPr>
        <w:t xml:space="preserve">. However, it is reported that other nation-states have the potential to develop direct-ascent (DA) ASAT systems on the basis of their ballistic missiles, e.g., Iran and North Korea (Weeden, Samson, 2019, pp. 4.1-2, 5.1-2), and some believe that Israel’s Arrow 3 </w:t>
      </w:r>
      <w:r w:rsidRPr="0051375F">
        <w:rPr>
          <w:rFonts w:asciiTheme="majorHAnsi" w:hAnsiTheme="majorHAnsi" w:cstheme="majorHAnsi"/>
        </w:rPr>
        <w:lastRenderedPageBreak/>
        <w:t xml:space="preserve">missile has been developed to gain such a capability (Opall-Rome, 2009). </w:t>
      </w:r>
      <w:r w:rsidRPr="0051375F">
        <w:rPr>
          <w:rStyle w:val="StyleUnderline"/>
          <w:rFonts w:asciiTheme="majorHAnsi" w:hAnsiTheme="majorHAnsi" w:cstheme="majorHAnsi"/>
        </w:rPr>
        <w:t xml:space="preserve">There are many indications that this technology </w:t>
      </w:r>
      <w:r w:rsidRPr="002D2779">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eventually also </w:t>
      </w:r>
      <w:r w:rsidRPr="002D2779">
        <w:rPr>
          <w:rStyle w:val="StyleUnderline"/>
          <w:rFonts w:asciiTheme="majorHAnsi" w:hAnsiTheme="majorHAnsi" w:cstheme="majorHAnsi"/>
          <w:highlight w:val="green"/>
        </w:rPr>
        <w:t>be available to traditionally weak actors</w:t>
      </w:r>
      <w:r w:rsidRPr="0051375F">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51375F">
        <w:rPr>
          <w:rFonts w:asciiTheme="majorHAnsi" w:hAnsiTheme="majorHAnsi" w:cstheme="majorHAnsi"/>
        </w:rPr>
        <w:t xml:space="preserve">. National-states and private entities that did not invest much or at all in the space industry before are now developing launching technologies (e.g., New Zealand, Norway, Poland), what, as a consequence, must lead to the democratization of the technology. What is more, </w:t>
      </w:r>
      <w:r w:rsidRPr="0051375F">
        <w:rPr>
          <w:rStyle w:val="StyleUnderline"/>
          <w:rFonts w:asciiTheme="majorHAnsi" w:hAnsiTheme="majorHAnsi" w:cstheme="majorHAnsi"/>
        </w:rPr>
        <w:t xml:space="preserve">in addition to traditional groundspace or air-space </w:t>
      </w:r>
      <w:r w:rsidRPr="007C45F5">
        <w:rPr>
          <w:rStyle w:val="StyleUnderline"/>
          <w:rFonts w:asciiTheme="majorHAnsi" w:hAnsiTheme="majorHAnsi" w:cstheme="majorHAnsi"/>
        </w:rPr>
        <w:t>ASAT</w:t>
      </w:r>
      <w:r w:rsidRPr="0051375F">
        <w:rPr>
          <w:rStyle w:val="StyleUnderline"/>
          <w:rFonts w:asciiTheme="majorHAnsi" w:hAnsiTheme="majorHAnsi" w:cstheme="majorHAnsi"/>
        </w:rPr>
        <w:t xml:space="preserve"> missiles, </w:t>
      </w:r>
      <w:r w:rsidRPr="002D2779">
        <w:rPr>
          <w:rStyle w:val="StyleUnderline"/>
          <w:rFonts w:asciiTheme="majorHAnsi" w:hAnsiTheme="majorHAnsi" w:cstheme="majorHAnsi"/>
          <w:highlight w:val="green"/>
        </w:rPr>
        <w:t>new types of that</w:t>
      </w:r>
      <w:r w:rsidRPr="0051375F">
        <w:rPr>
          <w:rStyle w:val="StyleUnderline"/>
          <w:rFonts w:asciiTheme="majorHAnsi" w:hAnsiTheme="majorHAnsi" w:cstheme="majorHAnsi"/>
        </w:rPr>
        <w:t xml:space="preserve"> kind of </w:t>
      </w:r>
      <w:r w:rsidRPr="002D2779">
        <w:rPr>
          <w:rStyle w:val="StyleUnderline"/>
          <w:rFonts w:asciiTheme="majorHAnsi" w:hAnsiTheme="majorHAnsi" w:cstheme="majorHAnsi"/>
          <w:highlight w:val="green"/>
        </w:rPr>
        <w:t>weapon</w:t>
      </w:r>
      <w:r w:rsidRPr="0051375F">
        <w:rPr>
          <w:rStyle w:val="StyleUnderline"/>
          <w:rFonts w:asciiTheme="majorHAnsi" w:hAnsiTheme="majorHAnsi" w:cstheme="majorHAnsi"/>
        </w:rPr>
        <w:t xml:space="preserve"> can be developed (potentially it could also become available for traditionally weak actors), </w:t>
      </w:r>
      <w:r w:rsidRPr="002D2779">
        <w:rPr>
          <w:rStyle w:val="StyleUnderline"/>
          <w:rFonts w:asciiTheme="majorHAnsi" w:hAnsiTheme="majorHAnsi" w:cstheme="majorHAnsi"/>
          <w:highlight w:val="green"/>
        </w:rPr>
        <w:t>such as</w:t>
      </w:r>
      <w:r w:rsidRPr="0051375F">
        <w:rPr>
          <w:rStyle w:val="StyleUnderline"/>
          <w:rFonts w:asciiTheme="majorHAnsi" w:hAnsiTheme="majorHAnsi" w:cstheme="majorHAnsi"/>
        </w:rPr>
        <w:t xml:space="preserve"> small </w:t>
      </w:r>
      <w:r w:rsidRPr="002D2779">
        <w:rPr>
          <w:rStyle w:val="StyleUnderline"/>
          <w:rFonts w:asciiTheme="majorHAnsi" w:hAnsiTheme="majorHAnsi" w:cstheme="majorHAnsi"/>
          <w:highlight w:val="green"/>
        </w:rPr>
        <w:t>kamikaze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1 , </w:t>
      </w:r>
      <w:r w:rsidRPr="002D2779">
        <w:rPr>
          <w:rStyle w:val="StyleUnderline"/>
          <w:rFonts w:asciiTheme="majorHAnsi" w:hAnsiTheme="majorHAnsi" w:cstheme="majorHAnsi"/>
          <w:highlight w:val="green"/>
        </w:rPr>
        <w:t>cyber-hacking</w:t>
      </w:r>
      <w:r w:rsidRPr="0051375F">
        <w:rPr>
          <w:rStyle w:val="StyleUnderline"/>
          <w:rFonts w:asciiTheme="majorHAnsi" w:hAnsiTheme="majorHAnsi" w:cstheme="majorHAnsi"/>
        </w:rPr>
        <w:t xml:space="preserve"> involving redirecting the object to a cloud of cosmic debris leading to its destruction </w:t>
      </w:r>
      <w:r w:rsidRPr="002D2779">
        <w:rPr>
          <w:rStyle w:val="StyleUnderline"/>
          <w:rFonts w:asciiTheme="majorHAnsi" w:hAnsiTheme="majorHAnsi" w:cstheme="majorHAnsi"/>
          <w:highlight w:val="green"/>
        </w:rPr>
        <w:t>or</w:t>
      </w:r>
      <w:r w:rsidRPr="0051375F">
        <w:rPr>
          <w:rStyle w:val="StyleUnderline"/>
          <w:rFonts w:asciiTheme="majorHAnsi" w:hAnsiTheme="majorHAnsi" w:cstheme="majorHAnsi"/>
        </w:rPr>
        <w:t xml:space="preserve"> a weapon system that would be capable of “</w:t>
      </w:r>
      <w:r w:rsidRPr="002D2779">
        <w:rPr>
          <w:rStyle w:val="StyleUnderline"/>
          <w:rFonts w:asciiTheme="majorHAnsi" w:hAnsiTheme="majorHAnsi" w:cstheme="majorHAnsi"/>
          <w:highlight w:val="green"/>
        </w:rPr>
        <w:t>blinding</w:t>
      </w:r>
      <w:r w:rsidRPr="0051375F">
        <w:rPr>
          <w:rStyle w:val="StyleUnderline"/>
          <w:rFonts w:asciiTheme="majorHAnsi" w:hAnsiTheme="majorHAnsi" w:cstheme="majorHAnsi"/>
        </w:rPr>
        <w:t>” the satellite or destroy its sensors without physically destroying the object.</w:t>
      </w:r>
    </w:p>
    <w:p w14:paraId="24B32B89"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Considering the above facts, it should not come as a surprise that in order to ensure the operability of increasingly important, also for national security, </w:t>
      </w:r>
      <w:r w:rsidRPr="0051375F">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As a consequence, </w:t>
      </w:r>
      <w:r w:rsidRPr="002D2779">
        <w:rPr>
          <w:rStyle w:val="StyleUnderline"/>
          <w:rFonts w:asciiTheme="majorHAnsi" w:hAnsiTheme="majorHAnsi" w:cstheme="majorHAnsi"/>
          <w:highlight w:val="green"/>
        </w:rPr>
        <w:t>we are witnessing</w:t>
      </w:r>
      <w:r w:rsidRPr="0051375F">
        <w:rPr>
          <w:rStyle w:val="StyleUnderline"/>
          <w:rFonts w:asciiTheme="majorHAnsi" w:hAnsiTheme="majorHAnsi" w:cstheme="majorHAnsi"/>
        </w:rPr>
        <w:t xml:space="preserve"> an </w:t>
      </w:r>
      <w:r w:rsidRPr="002D2779">
        <w:rPr>
          <w:rStyle w:val="StyleUnderline"/>
          <w:rFonts w:asciiTheme="majorHAnsi" w:hAnsiTheme="majorHAnsi" w:cstheme="majorHAnsi"/>
          <w:highlight w:val="green"/>
        </w:rPr>
        <w:t>expansion of</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potential conflict arena</w:t>
      </w:r>
      <w:r w:rsidRPr="0051375F">
        <w:rPr>
          <w:rStyle w:val="StyleUnderline"/>
          <w:rFonts w:asciiTheme="majorHAnsi" w:hAnsiTheme="majorHAnsi" w:cstheme="majorHAnsi"/>
        </w:rPr>
        <w:t xml:space="preserve"> where outer space becomes a possible theatre for military operations</w:t>
      </w:r>
      <w:r w:rsidRPr="0051375F">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0899FA51"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There is no indication that this process will stop. On the contrary, it seems that </w:t>
      </w:r>
      <w:r w:rsidRPr="002D2779">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progressive </w:t>
      </w:r>
      <w:r w:rsidRPr="007E7182">
        <w:rPr>
          <w:rStyle w:val="StyleUnderline"/>
          <w:rFonts w:asciiTheme="majorHAnsi" w:hAnsiTheme="majorHAnsi" w:cstheme="majorHAnsi"/>
        </w:rPr>
        <w:t xml:space="preserve">development of </w:t>
      </w:r>
      <w:r w:rsidRPr="002D2779">
        <w:rPr>
          <w:rStyle w:val="StyleUnderline"/>
          <w:rFonts w:asciiTheme="majorHAnsi" w:hAnsiTheme="majorHAnsi" w:cstheme="majorHAnsi"/>
          <w:highlight w:val="green"/>
        </w:rPr>
        <w:t>space tech</w:t>
      </w:r>
      <w:r w:rsidRPr="0051375F">
        <w:rPr>
          <w:rStyle w:val="StyleUnderline"/>
          <w:rFonts w:asciiTheme="majorHAnsi" w:hAnsiTheme="majorHAnsi" w:cstheme="majorHAnsi"/>
        </w:rPr>
        <w:t xml:space="preserve">nologies and the </w:t>
      </w:r>
      <w:r w:rsidRPr="002D2779">
        <w:rPr>
          <w:rStyle w:val="StyleUnderline"/>
          <w:rFonts w:asciiTheme="majorHAnsi" w:hAnsiTheme="majorHAnsi" w:cstheme="majorHAnsi"/>
          <w:highlight w:val="green"/>
        </w:rPr>
        <w:t>privatization</w:t>
      </w:r>
      <w:r w:rsidRPr="0051375F">
        <w:rPr>
          <w:rStyle w:val="StyleUnderline"/>
          <w:rFonts w:asciiTheme="majorHAnsi" w:hAnsiTheme="majorHAnsi" w:cstheme="majorHAnsi"/>
        </w:rPr>
        <w:t xml:space="preserve"> of the sector, </w:t>
      </w:r>
      <w:r w:rsidRPr="002D2779">
        <w:rPr>
          <w:rStyle w:val="StyleUnderline"/>
          <w:rFonts w:asciiTheme="majorHAnsi" w:hAnsiTheme="majorHAnsi" w:cstheme="majorHAnsi"/>
          <w:highlight w:val="green"/>
        </w:rPr>
        <w:t>as well as</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substantial</w:t>
      </w:r>
      <w:r w:rsidRPr="0051375F">
        <w:rPr>
          <w:rStyle w:val="StyleUnderline"/>
          <w:rFonts w:asciiTheme="majorHAnsi" w:hAnsiTheme="majorHAnsi" w:cstheme="majorHAnsi"/>
        </w:rPr>
        <w:t xml:space="preserve"> potential </w:t>
      </w:r>
      <w:r w:rsidRPr="002D2779">
        <w:rPr>
          <w:rStyle w:val="StyleUnderline"/>
          <w:rFonts w:asciiTheme="majorHAnsi" w:hAnsiTheme="majorHAnsi" w:cstheme="majorHAnsi"/>
          <w:highlight w:val="green"/>
        </w:rPr>
        <w:t>revenues</w:t>
      </w:r>
      <w:r w:rsidRPr="0051375F">
        <w:rPr>
          <w:rStyle w:val="StyleUnderline"/>
          <w:rFonts w:asciiTheme="majorHAnsi" w:hAnsiTheme="majorHAnsi" w:cstheme="majorHAnsi"/>
        </w:rPr>
        <w:t xml:space="preserve"> from</w:t>
      </w:r>
      <w:r w:rsidRPr="0051375F">
        <w:rPr>
          <w:rFonts w:asciiTheme="majorHAnsi" w:hAnsiTheme="majorHAnsi" w:cstheme="majorHAnsi"/>
        </w:rPr>
        <w:t xml:space="preserve"> space mining or </w:t>
      </w:r>
      <w:r w:rsidRPr="0051375F">
        <w:rPr>
          <w:rStyle w:val="StyleUnderline"/>
          <w:rFonts w:asciiTheme="majorHAnsi" w:hAnsiTheme="majorHAnsi" w:cstheme="majorHAnsi"/>
        </w:rPr>
        <w:t>the global satellite broadband internet system</w:t>
      </w:r>
      <w:r w:rsidRPr="002D2779">
        <w:rPr>
          <w:rStyle w:val="StyleUnderline"/>
          <w:rFonts w:asciiTheme="majorHAnsi" w:hAnsiTheme="majorHAnsi" w:cstheme="majorHAnsi"/>
          <w:highlight w:val="green"/>
        </w:rPr>
        <w:t>, it will accelerate</w:t>
      </w:r>
      <w:r w:rsidRPr="0051375F">
        <w:rPr>
          <w:rFonts w:asciiTheme="majorHAnsi" w:hAnsiTheme="majorHAnsi" w:cstheme="majorHAnsi"/>
        </w:rPr>
        <w:t>. As it was demonstrated in the section dedicated to the legal framework of operating in outer space</w:t>
      </w:r>
      <w:r w:rsidRPr="0051375F">
        <w:rPr>
          <w:rStyle w:val="StyleUnderline"/>
          <w:rFonts w:asciiTheme="majorHAnsi" w:hAnsiTheme="majorHAnsi" w:cstheme="majorHAnsi"/>
        </w:rPr>
        <w:t xml:space="preserve">, the current </w:t>
      </w:r>
      <w:r w:rsidRPr="002D2779">
        <w:rPr>
          <w:rStyle w:val="StyleUnderline"/>
          <w:rFonts w:asciiTheme="majorHAnsi" w:hAnsiTheme="majorHAnsi" w:cstheme="majorHAnsi"/>
          <w:highlight w:val="green"/>
        </w:rPr>
        <w:t>laws and treaties have lost</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significance</w:t>
      </w:r>
      <w:r w:rsidRPr="0051375F">
        <w:rPr>
          <w:rStyle w:val="StyleUnderline"/>
          <w:rFonts w:asciiTheme="majorHAnsi" w:hAnsiTheme="majorHAnsi" w:cstheme="majorHAnsi"/>
        </w:rPr>
        <w:t xml:space="preserve">, and they are not taken into account while planning future operations. </w:t>
      </w:r>
      <w:r w:rsidRPr="0051375F">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1624BD36"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lastRenderedPageBreak/>
        <w:t>4. Militarization of Outer Space Is Imminent</w:t>
      </w:r>
    </w:p>
    <w:p w14:paraId="1A7B748C"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The main argument of the paper provides the information why there will be a progressive increase of weapon systems placed in orbit, and various types of space corps will be further developed by national-states.</w:t>
      </w:r>
    </w:p>
    <w:p w14:paraId="0D32CD9E"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Global’naya Navigatsionnaya Sputnikovaya Sistema (GLONASS) and China’s BeiDou Navigation Satellite System. There are, however, another two regional systems under development, i.e., Indian Regional Navigation Satellite System (IRNSS) and Japanese Quasi-Zenith Satellite System (QZSS). All of those satellites, apart from securing civil safety (e.g., in transportation, logistics, communication), play a crucial role in national security.</w:t>
      </w:r>
    </w:p>
    <w:p w14:paraId="7106E70F"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Another example is </w:t>
      </w:r>
      <w:r w:rsidRPr="0051375F">
        <w:rPr>
          <w:rStyle w:val="StyleUnderline"/>
          <w:rFonts w:asciiTheme="majorHAnsi" w:hAnsiTheme="majorHAnsi" w:cstheme="majorHAnsi"/>
        </w:rPr>
        <w:t xml:space="preserve">the mentioned already </w:t>
      </w:r>
      <w:r w:rsidRPr="002D2779">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51375F">
        <w:rPr>
          <w:rFonts w:asciiTheme="majorHAnsi" w:hAnsiTheme="majorHAnsi" w:cstheme="majorHAnsi"/>
        </w:rPr>
        <w:t xml:space="preserve">(Mosher, 2019). Again, </w:t>
      </w:r>
      <w:r w:rsidRPr="0051375F">
        <w:rPr>
          <w:rStyle w:val="StyleUnderline"/>
          <w:rFonts w:asciiTheme="majorHAnsi" w:hAnsiTheme="majorHAnsi" w:cstheme="majorHAnsi"/>
        </w:rPr>
        <w:t xml:space="preserve">the system, although designed for civil purposes, </w:t>
      </w:r>
      <w:r w:rsidRPr="002D2779">
        <w:rPr>
          <w:rStyle w:val="StyleUnderline"/>
          <w:rFonts w:asciiTheme="majorHAnsi" w:hAnsiTheme="majorHAnsi" w:cstheme="majorHAnsi"/>
          <w:highlight w:val="green"/>
        </w:rPr>
        <w:t>will be used by the military</w:t>
      </w:r>
      <w:r w:rsidRPr="0051375F">
        <w:rPr>
          <w:rStyle w:val="StyleUnderline"/>
          <w:rFonts w:asciiTheme="majorHAnsi" w:hAnsiTheme="majorHAnsi" w:cstheme="majorHAnsi"/>
        </w:rPr>
        <w:t xml:space="preserve"> – the US Air Force is testing SpaceX’s Starlink technology in military aircraft to deliver high bandwidth into the cockpit of Air Force planes under a program called Global Lightning </w:t>
      </w:r>
      <w:r w:rsidRPr="0051375F">
        <w:rPr>
          <w:rFonts w:asciiTheme="majorHAnsi" w:hAnsiTheme="majorHAnsi" w:cstheme="majorHAnsi"/>
        </w:rPr>
        <w:t xml:space="preserve">(Malik, 2019). The facts are straightforward – </w:t>
      </w:r>
      <w:r w:rsidRPr="002D2779">
        <w:rPr>
          <w:rStyle w:val="StyleUnderline"/>
          <w:rFonts w:asciiTheme="majorHAnsi" w:hAnsiTheme="majorHAnsi" w:cstheme="majorHAnsi"/>
          <w:highlight w:val="green"/>
        </w:rPr>
        <w:t>there are more</w:t>
      </w:r>
      <w:r w:rsidRPr="0051375F">
        <w:rPr>
          <w:rStyle w:val="StyleUnderline"/>
          <w:rFonts w:asciiTheme="majorHAnsi" w:hAnsiTheme="majorHAnsi" w:cstheme="majorHAnsi"/>
        </w:rPr>
        <w:t xml:space="preserve"> and more satellite </w:t>
      </w:r>
      <w:r w:rsidRPr="002D2779">
        <w:rPr>
          <w:rStyle w:val="StyleUnderline"/>
          <w:rFonts w:asciiTheme="majorHAnsi" w:hAnsiTheme="majorHAnsi" w:cstheme="majorHAnsi"/>
          <w:highlight w:val="green"/>
        </w:rPr>
        <w:t>systems that play a</w:t>
      </w:r>
      <w:r w:rsidRPr="0051375F">
        <w:rPr>
          <w:rStyle w:val="StyleUnderline"/>
          <w:rFonts w:asciiTheme="majorHAnsi" w:hAnsiTheme="majorHAnsi" w:cstheme="majorHAnsi"/>
        </w:rPr>
        <w:t xml:space="preserve">n essential </w:t>
      </w:r>
      <w:r w:rsidRPr="002D2779">
        <w:rPr>
          <w:rStyle w:val="StyleUnderline"/>
          <w:rFonts w:asciiTheme="majorHAnsi" w:hAnsiTheme="majorHAnsi" w:cstheme="majorHAnsi"/>
          <w:highlight w:val="green"/>
        </w:rPr>
        <w:t>role in</w:t>
      </w:r>
      <w:r w:rsidRPr="0051375F">
        <w:rPr>
          <w:rStyle w:val="StyleUnderline"/>
          <w:rFonts w:asciiTheme="majorHAnsi" w:hAnsiTheme="majorHAnsi" w:cstheme="majorHAnsi"/>
        </w:rPr>
        <w:t xml:space="preserve"> countries’ </w:t>
      </w:r>
      <w:r w:rsidRPr="002D2779">
        <w:rPr>
          <w:rStyle w:val="StyleUnderline"/>
          <w:rFonts w:asciiTheme="majorHAnsi" w:hAnsiTheme="majorHAnsi" w:cstheme="majorHAnsi"/>
          <w:highlight w:val="green"/>
        </w:rPr>
        <w:t>security and are</w:t>
      </w:r>
      <w:r w:rsidRPr="0051375F">
        <w:rPr>
          <w:rStyle w:val="StyleUnderline"/>
          <w:rFonts w:asciiTheme="majorHAnsi" w:hAnsiTheme="majorHAnsi" w:cstheme="majorHAnsi"/>
        </w:rPr>
        <w:t xml:space="preserve"> part of </w:t>
      </w:r>
      <w:r w:rsidRPr="002D2779">
        <w:rPr>
          <w:rStyle w:val="StyleUnderline"/>
          <w:rFonts w:asciiTheme="majorHAnsi" w:hAnsiTheme="majorHAnsi" w:cstheme="majorHAnsi"/>
          <w:highlight w:val="green"/>
        </w:rPr>
        <w:t>critical infrastructure</w:t>
      </w:r>
      <w:r w:rsidRPr="0051375F">
        <w:rPr>
          <w:rStyle w:val="StyleUnderline"/>
          <w:rFonts w:asciiTheme="majorHAnsi" w:hAnsiTheme="majorHAnsi" w:cstheme="majorHAnsi"/>
        </w:rPr>
        <w:t xml:space="preserve">, so in order </w:t>
      </w:r>
      <w:r w:rsidRPr="002D2779">
        <w:rPr>
          <w:rStyle w:val="StyleUnderline"/>
          <w:rFonts w:asciiTheme="majorHAnsi" w:hAnsiTheme="majorHAnsi" w:cstheme="majorHAnsi"/>
          <w:highlight w:val="green"/>
        </w:rPr>
        <w:t>to secure</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interests</w:t>
      </w:r>
      <w:r w:rsidRPr="0051375F">
        <w:rPr>
          <w:rStyle w:val="StyleUnderline"/>
          <w:rFonts w:asciiTheme="majorHAnsi" w:hAnsiTheme="majorHAnsi" w:cstheme="majorHAnsi"/>
        </w:rPr>
        <w:t xml:space="preserve"> and protect that infrastructure, these national </w:t>
      </w:r>
      <w:r w:rsidRPr="002D2779">
        <w:rPr>
          <w:rStyle w:val="StyleUnderline"/>
          <w:rFonts w:asciiTheme="majorHAnsi" w:hAnsiTheme="majorHAnsi" w:cstheme="majorHAnsi"/>
          <w:highlight w:val="green"/>
        </w:rPr>
        <w:t>states keep developing</w:t>
      </w:r>
      <w:r w:rsidRPr="0051375F">
        <w:rPr>
          <w:rStyle w:val="StyleUnderline"/>
          <w:rFonts w:asciiTheme="majorHAnsi" w:hAnsiTheme="majorHAnsi" w:cstheme="majorHAnsi"/>
        </w:rPr>
        <w:t xml:space="preserve"> both defensive and </w:t>
      </w:r>
      <w:r w:rsidRPr="002D2779">
        <w:rPr>
          <w:rStyle w:val="StyleUnderline"/>
          <w:rFonts w:asciiTheme="majorHAnsi" w:hAnsiTheme="majorHAnsi" w:cstheme="majorHAnsi"/>
          <w:highlight w:val="green"/>
        </w:rPr>
        <w:t>offensive means.</w:t>
      </w:r>
      <w:r w:rsidRPr="0051375F">
        <w:rPr>
          <w:rStyle w:val="StyleUnderline"/>
          <w:rFonts w:asciiTheme="majorHAnsi" w:hAnsiTheme="majorHAnsi" w:cstheme="majorHAnsi"/>
        </w:rPr>
        <w:t xml:space="preserve"> </w:t>
      </w:r>
      <w:r w:rsidRPr="0051375F">
        <w:rPr>
          <w:rFonts w:asciiTheme="majorHAnsi" w:hAnsiTheme="majorHAnsi" w:cstheme="majorHAnsi"/>
        </w:rPr>
        <w:t>The Worldwide Threat Assessment of the US Intelligence Community is very clear in its predictions in this regard:</w:t>
      </w:r>
    </w:p>
    <w:p w14:paraId="30DB2149"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We assess that, </w:t>
      </w:r>
      <w:r w:rsidRPr="0051375F">
        <w:rPr>
          <w:rStyle w:val="StyleUnderline"/>
          <w:rFonts w:asciiTheme="majorHAnsi" w:hAnsiTheme="majorHAnsi" w:cstheme="majorHAnsi"/>
        </w:rPr>
        <w:t xml:space="preserve">if </w:t>
      </w:r>
      <w:r w:rsidRPr="002D2779">
        <w:rPr>
          <w:rStyle w:val="StyleUnderline"/>
          <w:rFonts w:asciiTheme="majorHAnsi" w:hAnsiTheme="majorHAnsi" w:cstheme="majorHAnsi"/>
          <w:highlight w:val="green"/>
        </w:rPr>
        <w:t>a</w:t>
      </w:r>
      <w:r w:rsidRPr="0051375F">
        <w:rPr>
          <w:rStyle w:val="StyleUnderline"/>
          <w:rFonts w:asciiTheme="majorHAnsi" w:hAnsiTheme="majorHAnsi" w:cstheme="majorHAnsi"/>
        </w:rPr>
        <w:t xml:space="preserve"> future </w:t>
      </w:r>
      <w:r w:rsidRPr="002D2779">
        <w:rPr>
          <w:rStyle w:val="StyleUnderline"/>
          <w:rFonts w:asciiTheme="majorHAnsi" w:hAnsiTheme="majorHAnsi" w:cstheme="majorHAnsi"/>
          <w:highlight w:val="green"/>
        </w:rPr>
        <w:t>conflict</w:t>
      </w:r>
      <w:r w:rsidRPr="0051375F">
        <w:rPr>
          <w:rStyle w:val="StyleUnderline"/>
          <w:rFonts w:asciiTheme="majorHAnsi" w:hAnsiTheme="majorHAnsi" w:cstheme="majorHAnsi"/>
        </w:rPr>
        <w:t xml:space="preserve"> were to occur </w:t>
      </w:r>
      <w:r w:rsidRPr="002D2779">
        <w:rPr>
          <w:rStyle w:val="StyleUnderline"/>
          <w:rFonts w:asciiTheme="majorHAnsi" w:hAnsiTheme="majorHAnsi" w:cstheme="majorHAnsi"/>
          <w:highlight w:val="green"/>
        </w:rPr>
        <w:t>involving Russia or China, either</w:t>
      </w:r>
      <w:r w:rsidRPr="0051375F">
        <w:rPr>
          <w:rStyle w:val="StyleUnderline"/>
          <w:rFonts w:asciiTheme="majorHAnsi" w:hAnsiTheme="majorHAnsi" w:cstheme="majorHAnsi"/>
        </w:rPr>
        <w:t xml:space="preserve"> country </w:t>
      </w:r>
      <w:r w:rsidRPr="002D2779">
        <w:rPr>
          <w:rStyle w:val="StyleUnderline"/>
          <w:rFonts w:asciiTheme="majorHAnsi" w:hAnsiTheme="majorHAnsi" w:cstheme="majorHAnsi"/>
          <w:highlight w:val="green"/>
        </w:rPr>
        <w:t>would justify attacks</w:t>
      </w:r>
      <w:r w:rsidRPr="0051375F">
        <w:rPr>
          <w:rStyle w:val="StyleUnderline"/>
          <w:rFonts w:asciiTheme="majorHAnsi" w:hAnsiTheme="majorHAnsi" w:cstheme="majorHAnsi"/>
        </w:rPr>
        <w:t xml:space="preserve"> against US and allied satellites as necessary </w:t>
      </w:r>
      <w:r w:rsidRPr="0051375F">
        <w:rPr>
          <w:rFonts w:asciiTheme="majorHAnsi" w:hAnsiTheme="majorHAnsi" w:cstheme="majorHAnsi"/>
        </w:rPr>
        <w:t>to offset any perceived US military advantage derived from military, civil, or commercial space systems (Coats, 2018).</w:t>
      </w:r>
    </w:p>
    <w:p w14:paraId="6198CAA7"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51375F">
        <w:rPr>
          <w:rStyle w:val="StyleUnderline"/>
          <w:rFonts w:asciiTheme="majorHAnsi" w:hAnsiTheme="majorHAnsi" w:cstheme="majorHAnsi"/>
        </w:rPr>
        <w:t xml:space="preserve">not only </w:t>
      </w:r>
      <w:r w:rsidRPr="002D2779">
        <w:rPr>
          <w:rStyle w:val="StyleUnderline"/>
          <w:rFonts w:asciiTheme="majorHAnsi" w:hAnsiTheme="majorHAnsi" w:cstheme="majorHAnsi"/>
          <w:highlight w:val="green"/>
        </w:rPr>
        <w:t>ASAT</w:t>
      </w:r>
      <w:r w:rsidRPr="0051375F">
        <w:rPr>
          <w:rStyle w:val="StyleUnderline"/>
          <w:rFonts w:asciiTheme="majorHAnsi" w:hAnsiTheme="majorHAnsi" w:cstheme="majorHAnsi"/>
        </w:rPr>
        <w:t xml:space="preserve"> mi</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sile systems </w:t>
      </w:r>
      <w:r w:rsidRPr="002D2779">
        <w:rPr>
          <w:rStyle w:val="StyleUnderline"/>
          <w:rFonts w:asciiTheme="majorHAnsi" w:hAnsiTheme="majorHAnsi" w:cstheme="majorHAnsi"/>
          <w:highlight w:val="green"/>
        </w:rPr>
        <w:t>may be used</w:t>
      </w:r>
      <w:r w:rsidRPr="0051375F">
        <w:rPr>
          <w:rStyle w:val="StyleUnderline"/>
          <w:rFonts w:asciiTheme="majorHAnsi" w:hAnsiTheme="majorHAnsi" w:cstheme="majorHAnsi"/>
        </w:rPr>
        <w:t xml:space="preserve"> to attack and </w:t>
      </w:r>
      <w:r w:rsidRPr="007E7182">
        <w:rPr>
          <w:rStyle w:val="StyleUnderline"/>
          <w:rFonts w:asciiTheme="majorHAnsi" w:hAnsiTheme="majorHAnsi" w:cstheme="majorHAnsi"/>
        </w:rPr>
        <w:t>destroy satellites</w:t>
      </w:r>
      <w:r w:rsidRPr="0051375F">
        <w:rPr>
          <w:rStyle w:val="StyleUnderline"/>
          <w:rFonts w:asciiTheme="majorHAnsi" w:hAnsiTheme="majorHAnsi" w:cstheme="majorHAnsi"/>
        </w:rPr>
        <w:t xml:space="preserve"> – one may use small kamikaze satellites to crash into the target, cyber-hacking to direct the object into the cloud of space debris, “blinding” the satellites with ground-based lasers (Mizokami, 2019). </w:t>
      </w:r>
      <w:r w:rsidRPr="002D2779">
        <w:rPr>
          <w:rStyle w:val="StyleUnderline"/>
          <w:rFonts w:asciiTheme="majorHAnsi" w:hAnsiTheme="majorHAnsi" w:cstheme="majorHAnsi"/>
          <w:highlight w:val="green"/>
        </w:rPr>
        <w:t>These</w:t>
      </w:r>
      <w:r w:rsidRPr="0051375F">
        <w:rPr>
          <w:rStyle w:val="StyleUnderline"/>
          <w:rFonts w:asciiTheme="majorHAnsi" w:hAnsiTheme="majorHAnsi" w:cstheme="majorHAnsi"/>
        </w:rPr>
        <w:t xml:space="preserve"> technologies </w:t>
      </w:r>
      <w:r w:rsidRPr="002D2779">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much more </w:t>
      </w:r>
      <w:r w:rsidRPr="002D2779">
        <w:rPr>
          <w:rStyle w:val="StyleUnderline"/>
          <w:rFonts w:asciiTheme="majorHAnsi" w:hAnsiTheme="majorHAnsi" w:cstheme="majorHAnsi"/>
          <w:highlight w:val="green"/>
        </w:rPr>
        <w:t>reachable</w:t>
      </w:r>
      <w:r w:rsidRPr="0051375F">
        <w:rPr>
          <w:rStyle w:val="StyleUnderline"/>
          <w:rFonts w:asciiTheme="majorHAnsi" w:hAnsiTheme="majorHAnsi" w:cstheme="majorHAnsi"/>
        </w:rPr>
        <w:t xml:space="preserve">. </w:t>
      </w:r>
      <w:r w:rsidRPr="0051375F">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51375F">
        <w:rPr>
          <w:rFonts w:asciiTheme="majorHAnsi" w:hAnsiTheme="majorHAnsi" w:cstheme="majorHAnsi"/>
        </w:rPr>
        <w:t>(Bernat, Posłuszna, 2018).</w:t>
      </w:r>
    </w:p>
    <w:p w14:paraId="3DA36067" w14:textId="77777777" w:rsidR="00EE002C" w:rsidRDefault="00EE002C" w:rsidP="00EE002C">
      <w:pPr>
        <w:rPr>
          <w:rFonts w:asciiTheme="majorHAnsi" w:hAnsiTheme="majorHAnsi" w:cstheme="majorHAnsi"/>
        </w:rPr>
      </w:pPr>
    </w:p>
    <w:p w14:paraId="3FB6334C" w14:textId="77777777" w:rsidR="00EE002C" w:rsidRDefault="00EE002C" w:rsidP="00EE002C">
      <w:pPr>
        <w:pStyle w:val="Heading4"/>
      </w:pPr>
      <w:r>
        <w:t>China, Russia, and the US are developing dual use co-orbital ASATs that can stalk and attack other satellites using rendezvous and proximity operations – they make miscalculation highly likely</w:t>
      </w:r>
    </w:p>
    <w:p w14:paraId="4BDAC951" w14:textId="77777777" w:rsidR="00EE002C" w:rsidRPr="00E960C9" w:rsidRDefault="00EE002C" w:rsidP="00EE002C">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2" w:history="1">
        <w:r>
          <w:rPr>
            <w:rStyle w:val="Hyperlink"/>
          </w:rPr>
          <w:t>https://www.airuniversity.af.edu/Portals/10/SSQ/documents/Volume-11_Issue-2/Chow.pdf</w:t>
        </w:r>
      </w:hyperlink>
      <w:r>
        <w:t xml:space="preserve">. </w:t>
      </w:r>
    </w:p>
    <w:p w14:paraId="236A190C" w14:textId="77777777" w:rsidR="00EE002C" w:rsidRPr="00016CCD" w:rsidRDefault="00EE002C" w:rsidP="00EE002C">
      <w:r w:rsidRPr="00016CCD">
        <w:t>Abstract</w:t>
      </w:r>
    </w:p>
    <w:p w14:paraId="384F9510" w14:textId="77777777" w:rsidR="00EE002C" w:rsidRPr="00016CCD" w:rsidRDefault="00EE002C" w:rsidP="00EE002C">
      <w:r w:rsidRPr="00016CCD">
        <w:t xml:space="preserve">Since 2008, </w:t>
      </w:r>
      <w:r w:rsidRPr="002D2779">
        <w:rPr>
          <w:rStyle w:val="StyleUnderline"/>
          <w:highlight w:val="green"/>
        </w:rPr>
        <w:t>China has been developing a</w:t>
      </w:r>
      <w:r w:rsidRPr="007F7FD0">
        <w:rPr>
          <w:rStyle w:val="StyleUnderline"/>
        </w:rPr>
        <w:t xml:space="preserve"> new </w:t>
      </w:r>
      <w:r w:rsidRPr="002D2779">
        <w:rPr>
          <w:rStyle w:val="Emphasis"/>
          <w:highlight w:val="green"/>
        </w:rPr>
        <w:t>co-orbital</w:t>
      </w:r>
      <w:r w:rsidRPr="007F7FD0">
        <w:rPr>
          <w:rStyle w:val="StyleUnderline"/>
        </w:rPr>
        <w:t xml:space="preserve"> antisatellite weapon</w:t>
      </w:r>
      <w:r w:rsidRPr="00016CCD">
        <w:t xml:space="preserve"> (</w:t>
      </w:r>
      <w:r w:rsidRPr="002D2779">
        <w:rPr>
          <w:rStyle w:val="Emphasis"/>
          <w:highlight w:val="green"/>
        </w:rPr>
        <w:t>ASAT</w:t>
      </w:r>
      <w:r w:rsidRPr="00016CCD">
        <w:t>). These “</w:t>
      </w:r>
      <w:r w:rsidRPr="002D2779">
        <w:rPr>
          <w:rStyle w:val="StyleUnderline"/>
          <w:highlight w:val="green"/>
        </w:rPr>
        <w:t>space stalkers</w:t>
      </w:r>
      <w:r w:rsidRPr="00016CCD">
        <w:t xml:space="preserve">” </w:t>
      </w:r>
      <w:r w:rsidRPr="007F7FD0">
        <w:rPr>
          <w:rStyle w:val="StyleUnderline"/>
        </w:rPr>
        <w:t xml:space="preserve">could be </w:t>
      </w:r>
      <w:r w:rsidRPr="000C19BB">
        <w:rPr>
          <w:rStyle w:val="StyleUnderline"/>
        </w:rPr>
        <w:t xml:space="preserve">placed on orbit </w:t>
      </w:r>
      <w:r w:rsidRPr="002D2779">
        <w:rPr>
          <w:rStyle w:val="StyleUnderline"/>
          <w:highlight w:val="green"/>
        </w:rPr>
        <w:t xml:space="preserve">in peacetime </w:t>
      </w:r>
      <w:r w:rsidRPr="000C19BB">
        <w:rPr>
          <w:rStyle w:val="StyleUnderline"/>
        </w:rPr>
        <w:t xml:space="preserve">and maneuvered to </w:t>
      </w:r>
      <w:r w:rsidRPr="002D2779">
        <w:rPr>
          <w:rStyle w:val="StyleUnderline"/>
          <w:highlight w:val="green"/>
        </w:rPr>
        <w:t>tailgate US satellites</w:t>
      </w:r>
      <w:r w:rsidRPr="007F7FD0">
        <w:rPr>
          <w:rStyle w:val="StyleUnderline"/>
        </w:rPr>
        <w:t xml:space="preserve"> during a crisis</w:t>
      </w:r>
      <w:r w:rsidRPr="00016CCD">
        <w:t xml:space="preserve">. At a moment’s notice, </w:t>
      </w:r>
      <w:r w:rsidRPr="002D2779">
        <w:rPr>
          <w:rStyle w:val="StyleUnderline"/>
          <w:highlight w:val="green"/>
        </w:rPr>
        <w:t>they</w:t>
      </w:r>
      <w:r w:rsidRPr="007F7FD0">
        <w:rPr>
          <w:rStyle w:val="StyleUnderline"/>
        </w:rPr>
        <w:t xml:space="preserve"> could </w:t>
      </w:r>
      <w:r w:rsidRPr="002D2779">
        <w:rPr>
          <w:rStyle w:val="StyleUnderline"/>
          <w:highlight w:val="green"/>
        </w:rPr>
        <w:t>simultaneously attack</w:t>
      </w:r>
      <w:r w:rsidRPr="007F7FD0">
        <w:rPr>
          <w:rStyle w:val="StyleUnderline"/>
        </w:rPr>
        <w:t xml:space="preserve"> multiple critical satellites </w:t>
      </w:r>
      <w:r w:rsidRPr="002D2779">
        <w:rPr>
          <w:rStyle w:val="StyleUnderline"/>
          <w:highlight w:val="green"/>
        </w:rPr>
        <w:t>from such close proximity that the</w:t>
      </w:r>
      <w:r w:rsidRPr="007F7FD0">
        <w:rPr>
          <w:rStyle w:val="StyleUnderline"/>
        </w:rPr>
        <w:t xml:space="preserve"> </w:t>
      </w:r>
      <w:r w:rsidRPr="002D2779">
        <w:rPr>
          <w:rStyle w:val="Emphasis"/>
          <w:highlight w:val="green"/>
        </w:rPr>
        <w:t>U</w:t>
      </w:r>
      <w:r w:rsidRPr="007F7FD0">
        <w:rPr>
          <w:rStyle w:val="StyleUnderline"/>
        </w:rPr>
        <w:t xml:space="preserve">nited </w:t>
      </w:r>
      <w:r w:rsidRPr="002D2779">
        <w:rPr>
          <w:rStyle w:val="Emphasis"/>
          <w:highlight w:val="green"/>
        </w:rPr>
        <w:t>S</w:t>
      </w:r>
      <w:r w:rsidRPr="007F7FD0">
        <w:rPr>
          <w:rStyle w:val="StyleUnderline"/>
        </w:rPr>
        <w:t xml:space="preserve">tates </w:t>
      </w:r>
      <w:r w:rsidRPr="002D2779">
        <w:rPr>
          <w:rStyle w:val="Emphasis"/>
          <w:highlight w:val="green"/>
        </w:rPr>
        <w:t>would not have time to prevent damage</w:t>
      </w:r>
      <w:r w:rsidRPr="00016CCD">
        <w:t xml:space="preserve">. </w:t>
      </w:r>
      <w:r w:rsidRPr="007F7FD0">
        <w:rPr>
          <w:rStyle w:val="StyleUnderline"/>
        </w:rPr>
        <w:t>Current</w:t>
      </w:r>
      <w:r w:rsidRPr="00016CCD">
        <w:t xml:space="preserve"> national security </w:t>
      </w:r>
      <w:r w:rsidRPr="007F7FD0">
        <w:rPr>
          <w:rStyle w:val="StyleUnderline"/>
        </w:rPr>
        <w:t>space strategy</w:t>
      </w:r>
      <w:r w:rsidRPr="00016CCD">
        <w:t xml:space="preserve">, existing and developing space defense capabilities, and current proposals for dealing with weapons in space </w:t>
      </w:r>
      <w:r w:rsidRPr="007F7FD0">
        <w:rPr>
          <w:rStyle w:val="StyleUnderline"/>
        </w:rPr>
        <w:t>cannot counter this new threat</w:t>
      </w:r>
      <w:r w:rsidRPr="00016CCD">
        <w:t xml:space="preserve">. </w:t>
      </w:r>
      <w:r w:rsidRPr="009428E8">
        <w:t>Since space stalkers cannot be reliably distinguished from ordinary satellites, these ASATs cannot be banned outright. Instead, this article proposes to ban threatening positioning of space objects</w:t>
      </w:r>
      <w:r w:rsidRPr="000C19BB">
        <w:rPr>
          <w:rStyle w:val="StyleUnderline"/>
        </w:rPr>
        <w:t>,</w:t>
      </w:r>
      <w:r w:rsidRPr="000C19BB">
        <w:t xml:space="preserve"> whether satellites or space stalkers. As these positions can be observed by multiple countries, </w:t>
      </w:r>
      <w:r w:rsidRPr="000C19BB">
        <w:rPr>
          <w:rStyle w:val="StyleUnderline"/>
        </w:rPr>
        <w:t>the United States should</w:t>
      </w:r>
      <w:r w:rsidRPr="000C19BB">
        <w:t xml:space="preserve"> declare and </w:t>
      </w:r>
      <w:r w:rsidRPr="000C19BB">
        <w:rPr>
          <w:rStyle w:val="StyleUnderline"/>
        </w:rPr>
        <w:t>work with the international community to agree</w:t>
      </w:r>
      <w:r w:rsidRPr="000C19BB">
        <w:t xml:space="preserve"> </w:t>
      </w:r>
      <w:r w:rsidRPr="000C19BB">
        <w:rPr>
          <w:rStyle w:val="StyleUnderline"/>
        </w:rPr>
        <w:t>that any country</w:t>
      </w:r>
      <w:r w:rsidRPr="000C19BB">
        <w:t xml:space="preserve"> </w:t>
      </w:r>
      <w:r w:rsidRPr="000C19BB">
        <w:rPr>
          <w:rStyle w:val="StyleUnderline"/>
        </w:rPr>
        <w:t>configuring</w:t>
      </w:r>
      <w:r w:rsidRPr="000C19BB">
        <w:t xml:space="preserve"> and readying space </w:t>
      </w:r>
      <w:r w:rsidRPr="000C19BB">
        <w:rPr>
          <w:rStyle w:val="StyleUnderline"/>
        </w:rPr>
        <w:t>stalkers</w:t>
      </w:r>
      <w:r w:rsidRPr="000C19BB">
        <w:t xml:space="preserve"> </w:t>
      </w:r>
      <w:r w:rsidRPr="000C19BB">
        <w:rPr>
          <w:rStyle w:val="StyleUnderline"/>
        </w:rPr>
        <w:t>for attack demonstrates hostile intent</w:t>
      </w:r>
      <w:r w:rsidRPr="000C19BB">
        <w:t xml:space="preserve">, </w:t>
      </w:r>
      <w:r w:rsidRPr="000C19BB">
        <w:rPr>
          <w:rStyle w:val="StyleUnderline"/>
        </w:rPr>
        <w:t>which justifies preemptive self-defense</w:t>
      </w:r>
      <w:r w:rsidRPr="000C19BB">
        <w:t xml:space="preserve"> as the last resort. In the case of space stalkers, self</w:t>
      </w:r>
      <w:r w:rsidRPr="00016CCD">
        <w:t>-defense is a justified action rather than a pretext for aggression. The proposed scheme would be effective in deterring and defending against space stalkers.</w:t>
      </w:r>
    </w:p>
    <w:p w14:paraId="60164706" w14:textId="77777777" w:rsidR="00EE002C" w:rsidRPr="00016CCD" w:rsidRDefault="00EE002C" w:rsidP="00EE002C">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7F7FD0">
        <w:rPr>
          <w:rStyle w:val="StyleUnderline"/>
        </w:rPr>
        <w:t>PLA</w:t>
      </w:r>
      <w:r w:rsidRPr="00016CCD">
        <w:t xml:space="preserve"> [People’s Liberation Army] </w:t>
      </w:r>
      <w:r w:rsidRPr="007F7FD0">
        <w:rPr>
          <w:rStyle w:val="StyleUnderline"/>
        </w:rPr>
        <w:t>writings</w:t>
      </w:r>
      <w:r w:rsidRPr="00016CCD">
        <w:t xml:space="preserve"> </w:t>
      </w:r>
      <w:r w:rsidRPr="007F7FD0">
        <w:rPr>
          <w:rStyle w:val="StyleUnderline"/>
        </w:rPr>
        <w:t>emphasize the necessity of ‘destroying</w:t>
      </w:r>
      <w:r w:rsidRPr="00016CCD">
        <w:t xml:space="preserve">, damaging, and interfering with </w:t>
      </w:r>
      <w:r w:rsidRPr="007F7FD0">
        <w:rPr>
          <w:rStyle w:val="StyleUnderline"/>
        </w:rPr>
        <w:t xml:space="preserve">the enemy’s reconnaissance . . . and </w:t>
      </w:r>
      <w:r w:rsidRPr="007F7FD0">
        <w:rPr>
          <w:rStyle w:val="StyleUnderline"/>
        </w:rPr>
        <w:lastRenderedPageBreak/>
        <w:t>communications satellites</w:t>
      </w:r>
      <w:r w:rsidRPr="00016CCD">
        <w:t xml:space="preserve">,’ suggesting that such </w:t>
      </w:r>
      <w:r w:rsidRPr="007F7FD0">
        <w:rPr>
          <w:rStyle w:val="StyleUnderline"/>
        </w:rPr>
        <w:t>systems</w:t>
      </w:r>
      <w:r w:rsidRPr="00016CCD">
        <w:t xml:space="preserve">, as well as navigation and early warning satellites, </w:t>
      </w:r>
      <w:r w:rsidRPr="007F7FD0">
        <w:rPr>
          <w:rStyle w:val="StyleUnderline"/>
        </w:rPr>
        <w:t>could be</w:t>
      </w:r>
      <w:r w:rsidRPr="00016CCD">
        <w:t xml:space="preserve"> among the </w:t>
      </w:r>
      <w:r w:rsidRPr="007F7FD0">
        <w:rPr>
          <w:rStyle w:val="StyleUnderline"/>
        </w:rPr>
        <w:t>targets</w:t>
      </w:r>
      <w:r w:rsidRPr="00016CCD">
        <w:t xml:space="preserve"> of attacks </w:t>
      </w:r>
      <w:r w:rsidRPr="007F7FD0">
        <w:rPr>
          <w:rStyle w:val="StyleUnderline"/>
        </w:rPr>
        <w:t>designed to ‘blind and deafen the enemy.’</w:t>
      </w:r>
      <w:r w:rsidRPr="00016CCD">
        <w:t xml:space="preserve"> ” Gen John </w:t>
      </w:r>
      <w:r w:rsidRPr="002D2779">
        <w:rPr>
          <w:rStyle w:val="Emphasis"/>
          <w:highlight w:val="green"/>
        </w:rPr>
        <w:t>Hyten</w:t>
      </w:r>
      <w:r w:rsidRPr="00016CCD">
        <w:t xml:space="preserve">, the former head of Air Force Space Command, </w:t>
      </w:r>
      <w:r w:rsidRPr="002D2779">
        <w:rPr>
          <w:rStyle w:val="StyleUnderline"/>
          <w:highlight w:val="green"/>
        </w:rPr>
        <w:t xml:space="preserve">said </w:t>
      </w:r>
      <w:r w:rsidRPr="002D2779">
        <w:rPr>
          <w:rStyle w:val="Emphasis"/>
          <w:highlight w:val="green"/>
        </w:rPr>
        <w:t>without space assets</w:t>
      </w:r>
      <w:r w:rsidRPr="00016CCD">
        <w:t xml:space="preserve">, </w:t>
      </w:r>
      <w:r w:rsidRPr="002D2779">
        <w:rPr>
          <w:rStyle w:val="StyleUnderline"/>
          <w:highlight w:val="green"/>
        </w:rPr>
        <w:t>the</w:t>
      </w:r>
      <w:r w:rsidRPr="007F7FD0">
        <w:rPr>
          <w:rStyle w:val="StyleUnderline"/>
        </w:rPr>
        <w:t xml:space="preserve"> </w:t>
      </w:r>
      <w:r w:rsidRPr="002D2779">
        <w:rPr>
          <w:rStyle w:val="StyleUnderline"/>
          <w:highlight w:val="green"/>
        </w:rPr>
        <w:t>U</w:t>
      </w:r>
      <w:r w:rsidRPr="007F7FD0">
        <w:rPr>
          <w:rStyle w:val="StyleUnderline"/>
        </w:rPr>
        <w:t xml:space="preserve">nited </w:t>
      </w:r>
      <w:r w:rsidRPr="002D2779">
        <w:rPr>
          <w:rStyle w:val="StyleUnderline"/>
          <w:highlight w:val="green"/>
        </w:rPr>
        <w:t>S</w:t>
      </w:r>
      <w:r w:rsidRPr="007F7FD0">
        <w:rPr>
          <w:rStyle w:val="StyleUnderline"/>
        </w:rPr>
        <w:t xml:space="preserve">tates </w:t>
      </w:r>
      <w:r w:rsidRPr="002D2779">
        <w:rPr>
          <w:rStyle w:val="StyleUnderline"/>
          <w:highlight w:val="green"/>
        </w:rPr>
        <w:t xml:space="preserve">would </w:t>
      </w:r>
      <w:r w:rsidRPr="000C19BB">
        <w:rPr>
          <w:rStyle w:val="StyleUnderline"/>
        </w:rPr>
        <w:t xml:space="preserve">be </w:t>
      </w:r>
      <w:r w:rsidRPr="000C19BB">
        <w:rPr>
          <w:rStyle w:val="Emphasis"/>
        </w:rPr>
        <w:t xml:space="preserve">forced to </w:t>
      </w:r>
      <w:r w:rsidRPr="002D2779">
        <w:rPr>
          <w:rStyle w:val="Emphasis"/>
          <w:highlight w:val="green"/>
        </w:rPr>
        <w:t>revert to industrial age warfare</w:t>
      </w:r>
      <w:r w:rsidRPr="00016CCD">
        <w:t>: “It’s Vietnam, Korea and World War II”—</w:t>
      </w:r>
      <w:r w:rsidRPr="007F7FD0">
        <w:rPr>
          <w:rStyle w:val="StyleUnderline"/>
        </w:rPr>
        <w:t>no more precision missiles and smart bombs</w:t>
      </w:r>
      <w:r w:rsidRPr="00016CCD">
        <w:t>.6 Hyten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51AFA492" w14:textId="77777777" w:rsidR="00EE002C" w:rsidRPr="00016CCD" w:rsidRDefault="00EE002C" w:rsidP="00EE002C">
      <w:r w:rsidRPr="00016CCD">
        <w:t xml:space="preserve">As threats from ground-based ASATs (such as traditional threats from ballistic missiles, lasers, and jammers and the newer cyber attacks8 ) grow, </w:t>
      </w:r>
      <w:r w:rsidRPr="007F7FD0">
        <w:rPr>
          <w:rStyle w:val="StyleUnderline"/>
        </w:rPr>
        <w:t>it is easy</w:t>
      </w:r>
      <w:r w:rsidRPr="00016CCD">
        <w:t xml:space="preserve"> to continue focusing on these much more well-known ASATs and </w:t>
      </w:r>
      <w:r w:rsidRPr="007F7FD0">
        <w:rPr>
          <w:rStyle w:val="StyleUnderline"/>
        </w:rPr>
        <w:t>ignore China’s</w:t>
      </w:r>
      <w:r w:rsidRPr="00016CCD">
        <w:t xml:space="preserve"> developing </w:t>
      </w:r>
      <w:r w:rsidRPr="007F7FD0">
        <w:rPr>
          <w:rStyle w:val="StyleUnderline"/>
        </w:rPr>
        <w:t>co-orbital ASAT</w:t>
      </w:r>
      <w:r w:rsidRPr="00016CCD">
        <w:t xml:space="preserve">—hereafter what this article refers to as </w:t>
      </w:r>
      <w:r w:rsidRPr="007F7FD0">
        <w:rPr>
          <w:rStyle w:val="StyleUnderline"/>
        </w:rPr>
        <w:t>space stalkers</w:t>
      </w:r>
      <w:r w:rsidRPr="00016CCD">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7F7FD0">
        <w:rPr>
          <w:rStyle w:val="StyleUnderline"/>
        </w:rPr>
        <w:t>recent</w:t>
      </w:r>
      <w:r w:rsidRPr="00016CCD">
        <w:t xml:space="preserve"> space </w:t>
      </w:r>
      <w:r w:rsidRPr="007F7FD0">
        <w:rPr>
          <w:rStyle w:val="StyleUnderline"/>
        </w:rPr>
        <w:t>activities indicate it is developing co-orbital antisatellite systems</w:t>
      </w:r>
      <w:r w:rsidRPr="00016CCD">
        <w:t xml:space="preserve"> to target US space assets. These systems consist of </w:t>
      </w:r>
      <w:r w:rsidRPr="007F7FD0">
        <w:rPr>
          <w:rStyle w:val="StyleUnderline"/>
        </w:rPr>
        <w:t>a satellite armed with a weapon</w:t>
      </w:r>
      <w:r w:rsidRPr="00016CCD">
        <w:t xml:space="preserve"> </w:t>
      </w:r>
      <w:r w:rsidRPr="007F7FD0">
        <w:rPr>
          <w:rStyle w:val="StyleUnderline"/>
        </w:rPr>
        <w:t>such as an explosive charge</w:t>
      </w:r>
      <w:r w:rsidRPr="00016CCD">
        <w:t xml:space="preserve">, fragmentation device, kinetic energy weapon, laser, radio frequency weapon, jammer, </w:t>
      </w:r>
      <w:r w:rsidRPr="007F7FD0">
        <w:rPr>
          <w:rStyle w:val="StyleUnderline"/>
        </w:rPr>
        <w:t>or robotic arm</w:t>
      </w:r>
      <w:r w:rsidRPr="00016CCD">
        <w:t xml:space="preserve">.”10 Space </w:t>
      </w:r>
      <w:r w:rsidRPr="002D2779">
        <w:rPr>
          <w:rStyle w:val="StyleUnderline"/>
          <w:highlight w:val="green"/>
        </w:rPr>
        <w:t>objects capable of</w:t>
      </w:r>
      <w:r w:rsidRPr="002D2779">
        <w:rPr>
          <w:highlight w:val="green"/>
        </w:rPr>
        <w:t xml:space="preserve"> </w:t>
      </w:r>
      <w:r w:rsidRPr="002D2779">
        <w:rPr>
          <w:rStyle w:val="Emphasis"/>
          <w:highlight w:val="green"/>
        </w:rPr>
        <w:t>r</w:t>
      </w:r>
      <w:r w:rsidRPr="00016CCD">
        <w:t xml:space="preserve">endezvous </w:t>
      </w:r>
      <w:r w:rsidRPr="002D2779">
        <w:rPr>
          <w:rStyle w:val="Emphasis"/>
          <w:highlight w:val="green"/>
        </w:rPr>
        <w:t>p</w:t>
      </w:r>
      <w:r w:rsidRPr="00016CCD">
        <w:t xml:space="preserve">roximity </w:t>
      </w:r>
      <w:r w:rsidRPr="002D2779">
        <w:rPr>
          <w:rStyle w:val="Emphasis"/>
          <w:highlight w:val="green"/>
        </w:rPr>
        <w:t>o</w:t>
      </w:r>
      <w:r w:rsidRPr="00016CCD">
        <w:t xml:space="preserve">perations </w:t>
      </w:r>
      <w:r w:rsidRPr="007F7FD0">
        <w:rPr>
          <w:rStyle w:val="StyleUnderline"/>
        </w:rPr>
        <w:t>and</w:t>
      </w:r>
      <w:r w:rsidRPr="00016CCD">
        <w:t xml:space="preserve"> particularly </w:t>
      </w:r>
      <w:r w:rsidRPr="002D2779">
        <w:rPr>
          <w:rStyle w:val="StyleUnderline"/>
          <w:highlight w:val="green"/>
        </w:rPr>
        <w:t xml:space="preserve">equipped with a </w:t>
      </w:r>
      <w:r w:rsidRPr="002D2779">
        <w:rPr>
          <w:rStyle w:val="Emphasis"/>
          <w:highlight w:val="green"/>
        </w:rPr>
        <w:t>robotic arm</w:t>
      </w:r>
      <w:r w:rsidRPr="002D2779">
        <w:rPr>
          <w:highlight w:val="green"/>
        </w:rPr>
        <w:t xml:space="preserve"> </w:t>
      </w:r>
      <w:r w:rsidRPr="00B54C5F">
        <w:rPr>
          <w:rStyle w:val="StyleUnderline"/>
        </w:rPr>
        <w:t xml:space="preserve">could </w:t>
      </w:r>
      <w:r w:rsidRPr="002D2779">
        <w:rPr>
          <w:rStyle w:val="StyleUnderline"/>
          <w:highlight w:val="green"/>
        </w:rPr>
        <w:t xml:space="preserve">pose a </w:t>
      </w:r>
      <w:r w:rsidRPr="002D2779">
        <w:rPr>
          <w:rStyle w:val="Emphasis"/>
          <w:highlight w:val="green"/>
        </w:rPr>
        <w:t>game-changing threat</w:t>
      </w:r>
      <w:r w:rsidRPr="00016CCD">
        <w:t xml:space="preserve"> as these objects could be placed in orbit during peacetime. </w:t>
      </w:r>
      <w:r w:rsidRPr="002D2779">
        <w:rPr>
          <w:rStyle w:val="StyleUnderline"/>
          <w:highlight w:val="green"/>
        </w:rPr>
        <w:t xml:space="preserve">During </w:t>
      </w:r>
      <w:r w:rsidRPr="00B861F1">
        <w:rPr>
          <w:rStyle w:val="StyleUnderline"/>
        </w:rPr>
        <w:t xml:space="preserve">a crisis, such as </w:t>
      </w:r>
      <w:r w:rsidRPr="002D2779">
        <w:rPr>
          <w:rStyle w:val="StyleUnderline"/>
          <w:highlight w:val="green"/>
        </w:rPr>
        <w:t>China seizing Taiwan or</w:t>
      </w:r>
      <w:r w:rsidRPr="007F7FD0">
        <w:rPr>
          <w:rStyle w:val="StyleUnderline"/>
        </w:rPr>
        <w:t xml:space="preserve"> territorial disputes in </w:t>
      </w:r>
      <w:r w:rsidRPr="002D2779">
        <w:rPr>
          <w:rStyle w:val="StyleUnderline"/>
          <w:highlight w:val="green"/>
        </w:rPr>
        <w:t>the</w:t>
      </w:r>
      <w:r w:rsidRPr="00016CCD">
        <w:t xml:space="preserve"> </w:t>
      </w:r>
      <w:r w:rsidRPr="002D2779">
        <w:rPr>
          <w:rStyle w:val="StyleUnderline"/>
          <w:highlight w:val="green"/>
        </w:rPr>
        <w:t>S</w:t>
      </w:r>
      <w:r w:rsidRPr="00016CCD">
        <w:t xml:space="preserve">outh </w:t>
      </w:r>
      <w:r w:rsidRPr="002D2779">
        <w:rPr>
          <w:rStyle w:val="StyleUnderline"/>
          <w:highlight w:val="green"/>
        </w:rPr>
        <w:t>C</w:t>
      </w:r>
      <w:r w:rsidRPr="00016CCD">
        <w:t xml:space="preserve">hina </w:t>
      </w:r>
      <w:r w:rsidRPr="002D2779">
        <w:rPr>
          <w:rStyle w:val="StyleUnderline"/>
          <w:highlight w:val="green"/>
        </w:rPr>
        <w:t>S</w:t>
      </w:r>
      <w:r w:rsidRPr="00B54C5F">
        <w:t>ea</w:t>
      </w:r>
      <w:r w:rsidRPr="00016CCD">
        <w:t xml:space="preserve">, these space </w:t>
      </w:r>
      <w:r w:rsidRPr="007F7FD0">
        <w:rPr>
          <w:rStyle w:val="StyleUnderline"/>
        </w:rPr>
        <w:t>objects could be maneuvered to tailgate US satellites</w:t>
      </w:r>
      <w:r w:rsidRPr="00016CCD">
        <w:t xml:space="preserve"> and become space stalkers. </w:t>
      </w:r>
      <w:r w:rsidRPr="002D2779">
        <w:rPr>
          <w:rStyle w:val="StyleUnderline"/>
          <w:highlight w:val="green"/>
        </w:rPr>
        <w:t xml:space="preserve">They could </w:t>
      </w:r>
      <w:r w:rsidRPr="00B54C5F">
        <w:rPr>
          <w:rStyle w:val="StyleUnderline"/>
        </w:rPr>
        <w:t xml:space="preserve">simultaneously </w:t>
      </w:r>
      <w:r w:rsidRPr="002D2779">
        <w:rPr>
          <w:rStyle w:val="StyleUnderline"/>
          <w:highlight w:val="green"/>
        </w:rPr>
        <w:t>attack</w:t>
      </w:r>
      <w:r w:rsidRPr="007F7FD0">
        <w:rPr>
          <w:rStyle w:val="StyleUnderline"/>
        </w:rPr>
        <w:t xml:space="preserve"> multiple </w:t>
      </w:r>
      <w:r w:rsidRPr="00B54C5F">
        <w:rPr>
          <w:rStyle w:val="StyleUnderline"/>
        </w:rPr>
        <w:t>critical satellites</w:t>
      </w:r>
      <w:r w:rsidRPr="00016CCD">
        <w:t xml:space="preserve"> from such a close proximity that the United States would not have time to react. The space stalkers could destroy enough critical satellites to force the United States back toward General Hyten’s warning of fighting primitive “industrial age warfare” with greatly increased collateral damage. On 29 November 2016, CNN broadcast the documentary “War in Space: The Next Battlefield,” based on</w:t>
      </w:r>
      <w:r w:rsidRPr="00016CCD">
        <w:rPr>
          <w:rStyle w:val="StyleUnderline"/>
        </w:rPr>
        <w:t xml:space="preserve"> </w:t>
      </w:r>
      <w:r w:rsidRPr="00B54C5F">
        <w:rPr>
          <w:rStyle w:val="StyleUnderline"/>
        </w:rPr>
        <w:t xml:space="preserve">interviews of </w:t>
      </w:r>
      <w:r w:rsidRPr="002D2779">
        <w:rPr>
          <w:rStyle w:val="Emphasis"/>
          <w:highlight w:val="green"/>
        </w:rPr>
        <w:t>more than 10 high-ranking military personnel</w:t>
      </w:r>
      <w:r w:rsidRPr="00016CCD">
        <w:t xml:space="preserve"> of the entire chain of command for space warfare. These interviews </w:t>
      </w:r>
      <w:r w:rsidRPr="002D2779">
        <w:rPr>
          <w:rStyle w:val="StyleUnderline"/>
          <w:highlight w:val="green"/>
        </w:rPr>
        <w:t>described the</w:t>
      </w:r>
      <w:r w:rsidRPr="00016CCD">
        <w:rPr>
          <w:rStyle w:val="StyleUnderline"/>
        </w:rPr>
        <w:t xml:space="preserve"> </w:t>
      </w:r>
      <w:r w:rsidRPr="00016CCD">
        <w:t xml:space="preserve">concerns of senior space officials about the </w:t>
      </w:r>
      <w:r w:rsidRPr="002D2779">
        <w:rPr>
          <w:rStyle w:val="StyleUnderline"/>
          <w:highlight w:val="green"/>
        </w:rPr>
        <w:t>threat from “</w:t>
      </w:r>
      <w:r w:rsidRPr="002D2779">
        <w:rPr>
          <w:rStyle w:val="Emphasis"/>
          <w:highlight w:val="green"/>
        </w:rPr>
        <w:t>kamikaze and kidnapper satellites</w:t>
      </w:r>
      <w:r w:rsidRPr="00016CCD">
        <w:rPr>
          <w:rStyle w:val="StyleUnderline"/>
        </w:rPr>
        <w:t xml:space="preserve"> launched by Russia and China.”</w:t>
      </w:r>
      <w:r w:rsidRPr="00016CCD">
        <w:t>11</w:t>
      </w:r>
    </w:p>
    <w:p w14:paraId="5A494463" w14:textId="77777777" w:rsidR="00EE002C" w:rsidRPr="00016CCD" w:rsidRDefault="00EE002C" w:rsidP="00EE002C">
      <w:r w:rsidRPr="00016CCD">
        <w:rPr>
          <w:rStyle w:val="StyleUnderline"/>
        </w:rPr>
        <w:t>Geosynchronous satellites have long been considered safe from attacks</w:t>
      </w:r>
      <w:r w:rsidRPr="00016CCD">
        <w:t xml:space="preserve">, especially simultaneous attacks, </w:t>
      </w:r>
      <w:r w:rsidRPr="00016CCD">
        <w:rPr>
          <w:rStyle w:val="StyleUnderline"/>
        </w:rPr>
        <w:t>since direct-ascent ASAT</w:t>
      </w:r>
      <w:r w:rsidRPr="00016CCD">
        <w:t xml:space="preserve"> ballistic </w:t>
      </w:r>
      <w:r w:rsidRPr="00016CCD">
        <w:rPr>
          <w:rStyle w:val="StyleUnderline"/>
        </w:rPr>
        <w:t>missiles would typically take</w:t>
      </w:r>
      <w:r w:rsidRPr="00016CCD">
        <w:t xml:space="preserve"> about </w:t>
      </w:r>
      <w:r w:rsidRPr="00016CCD">
        <w:rPr>
          <w:rStyle w:val="StyleUnderline"/>
        </w:rPr>
        <w:t>four hours</w:t>
      </w:r>
      <w:r w:rsidRPr="00016CCD">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16CCD">
        <w:rPr>
          <w:rStyle w:val="StyleUnderline"/>
        </w:rPr>
        <w:t xml:space="preserve">If China could </w:t>
      </w:r>
      <w:r w:rsidRPr="00016CCD">
        <w:rPr>
          <w:rStyle w:val="StyleUnderline"/>
        </w:rPr>
        <w:lastRenderedPageBreak/>
        <w:t>place</w:t>
      </w:r>
      <w:r w:rsidRPr="00016CCD">
        <w:t xml:space="preserve"> these highly </w:t>
      </w:r>
      <w:r w:rsidRPr="00016CCD">
        <w:rPr>
          <w:rStyle w:val="StyleUnderline"/>
        </w:rPr>
        <w:t xml:space="preserve">maneuverable </w:t>
      </w:r>
      <w:r w:rsidRPr="00016CCD">
        <w:t>space</w:t>
      </w:r>
      <w:r w:rsidRPr="00016CCD">
        <w:rPr>
          <w:rStyle w:val="StyleUnderline"/>
        </w:rPr>
        <w:t xml:space="preserve"> stalkers</w:t>
      </w:r>
      <w:r w:rsidRPr="00016CCD">
        <w:t xml:space="preserve"> </w:t>
      </w:r>
      <w:r w:rsidRPr="00016CCD">
        <w:rPr>
          <w:rStyle w:val="StyleUnderline"/>
        </w:rPr>
        <w:t>in close proximity to multiple US critical satellites</w:t>
      </w:r>
      <w:r w:rsidRPr="00016CCD">
        <w:t xml:space="preserve">, </w:t>
      </w:r>
      <w:r w:rsidRPr="00016CCD">
        <w:rPr>
          <w:rStyle w:val="Emphasis"/>
        </w:rPr>
        <w:t>simultaneous attacks would be possible</w:t>
      </w:r>
      <w:r w:rsidRPr="00016CCD">
        <w:t xml:space="preserve"> </w:t>
      </w:r>
      <w:r w:rsidRPr="00016CCD">
        <w:rPr>
          <w:rStyle w:val="StyleUnderline"/>
        </w:rPr>
        <w:t>with little advance warning</w:t>
      </w:r>
      <w:r w:rsidRPr="00016CCD">
        <w:t>, leaving the United States inadequate time to save the targeted satellites.</w:t>
      </w:r>
    </w:p>
    <w:p w14:paraId="47D17184" w14:textId="77777777" w:rsidR="00EE002C" w:rsidRPr="00016CCD" w:rsidRDefault="00EE002C" w:rsidP="00EE002C">
      <w:r w:rsidRPr="00016CCD">
        <w:t xml:space="preserve">The </w:t>
      </w:r>
      <w:r w:rsidRPr="002D2779">
        <w:rPr>
          <w:rStyle w:val="Emphasis"/>
          <w:highlight w:val="green"/>
        </w:rPr>
        <w:t xml:space="preserve">space-stalking threat is unique </w:t>
      </w:r>
      <w:r w:rsidRPr="00B54C5F">
        <w:rPr>
          <w:rStyle w:val="StyleUnderline"/>
        </w:rPr>
        <w:t>and cannot be mitigated by focusing on</w:t>
      </w:r>
      <w:r w:rsidRPr="00016CCD">
        <w:rPr>
          <w:rStyle w:val="StyleUnderline"/>
        </w:rPr>
        <w:t xml:space="preserve"> and responding to traditional satellite threats</w:t>
      </w:r>
      <w:r w:rsidRPr="00016CCD">
        <w:t xml:space="preserve">. </w:t>
      </w:r>
      <w:r w:rsidRPr="002D2779">
        <w:rPr>
          <w:rStyle w:val="Emphasis"/>
          <w:highlight w:val="green"/>
        </w:rPr>
        <w:t>Even if the</w:t>
      </w:r>
      <w:r w:rsidRPr="00016CCD">
        <w:rPr>
          <w:rStyle w:val="Emphasis"/>
        </w:rPr>
        <w:t xml:space="preserve"> </w:t>
      </w:r>
      <w:r w:rsidRPr="002D2779">
        <w:rPr>
          <w:rStyle w:val="Emphasis"/>
          <w:highlight w:val="green"/>
        </w:rPr>
        <w:t>U</w:t>
      </w:r>
      <w:r w:rsidRPr="00016CCD">
        <w:rPr>
          <w:rStyle w:val="Emphasis"/>
        </w:rPr>
        <w:t xml:space="preserve">nited </w:t>
      </w:r>
      <w:r w:rsidRPr="002D2779">
        <w:rPr>
          <w:rStyle w:val="Emphasis"/>
          <w:highlight w:val="green"/>
        </w:rPr>
        <w:t>S</w:t>
      </w:r>
      <w:r w:rsidRPr="00016CCD">
        <w:rPr>
          <w:rStyle w:val="Emphasis"/>
        </w:rPr>
        <w:t xml:space="preserve">tates </w:t>
      </w:r>
      <w:r w:rsidRPr="002D2779">
        <w:rPr>
          <w:rStyle w:val="Emphasis"/>
          <w:highlight w:val="green"/>
        </w:rPr>
        <w:t>could perfectly deter and defend against all</w:t>
      </w:r>
      <w:r w:rsidRPr="00016CCD">
        <w:rPr>
          <w:rStyle w:val="Emphasis"/>
        </w:rPr>
        <w:t xml:space="preserve"> the </w:t>
      </w:r>
      <w:r w:rsidRPr="002D2779">
        <w:rPr>
          <w:rStyle w:val="Emphasis"/>
          <w:highlight w:val="green"/>
        </w:rPr>
        <w:t xml:space="preserve">traditional ASAT </w:t>
      </w:r>
      <w:r w:rsidRPr="00B861F1">
        <w:rPr>
          <w:rStyle w:val="Emphasis"/>
        </w:rPr>
        <w:t>threat</w:t>
      </w:r>
      <w:r w:rsidRPr="002D2779">
        <w:rPr>
          <w:rStyle w:val="Emphasis"/>
          <w:highlight w:val="green"/>
        </w:rPr>
        <w:t>s and</w:t>
      </w:r>
      <w:r w:rsidRPr="00016CCD">
        <w:t xml:space="preserve"> the newer </w:t>
      </w:r>
      <w:r w:rsidRPr="002D2779">
        <w:rPr>
          <w:rStyle w:val="Emphasis"/>
          <w:highlight w:val="green"/>
        </w:rPr>
        <w:t>cyber attacks</w:t>
      </w:r>
      <w:r w:rsidRPr="00016CCD">
        <w:rPr>
          <w:rStyle w:val="Emphasis"/>
        </w:rPr>
        <w:t>,</w:t>
      </w:r>
      <w:r w:rsidRPr="00016CCD">
        <w:t xml:space="preserve"> </w:t>
      </w:r>
      <w:r w:rsidRPr="002D2779">
        <w:rPr>
          <w:rStyle w:val="Emphasis"/>
          <w:highlight w:val="green"/>
        </w:rPr>
        <w:t xml:space="preserve">adversaries could </w:t>
      </w:r>
      <w:r w:rsidRPr="00B54C5F">
        <w:rPr>
          <w:rStyle w:val="Emphasis"/>
        </w:rPr>
        <w:t xml:space="preserve">still </w:t>
      </w:r>
      <w:r w:rsidRPr="002D2779">
        <w:rPr>
          <w:rStyle w:val="Emphasis"/>
          <w:highlight w:val="green"/>
        </w:rPr>
        <w:t xml:space="preserve">use </w:t>
      </w:r>
      <w:r w:rsidRPr="00B54C5F">
        <w:rPr>
          <w:rStyle w:val="Emphasis"/>
        </w:rPr>
        <w:t xml:space="preserve">multiple </w:t>
      </w:r>
      <w:r w:rsidRPr="002D2779">
        <w:rPr>
          <w:rStyle w:val="Emphasis"/>
          <w:highlight w:val="green"/>
        </w:rPr>
        <w:t>stalkers to mount a devastating first strike</w:t>
      </w:r>
      <w:r w:rsidRPr="00016CCD">
        <w:rPr>
          <w:rStyle w:val="Emphasis"/>
        </w:rPr>
        <w:t xml:space="preserve"> </w:t>
      </w:r>
      <w:r w:rsidRPr="00016CCD">
        <w:t xml:space="preserve">against critical US satellites. Thus, </w:t>
      </w:r>
      <w:r w:rsidRPr="00016CCD">
        <w:rPr>
          <w:rStyle w:val="Emphasis"/>
        </w:rPr>
        <w:t>the United States must specifically deal with</w:t>
      </w:r>
      <w:r w:rsidRPr="00016CCD">
        <w:t xml:space="preserve"> </w:t>
      </w:r>
      <w:r w:rsidRPr="00016CCD">
        <w:rPr>
          <w:rStyle w:val="Emphasis"/>
        </w:rPr>
        <w:t>the</w:t>
      </w:r>
      <w:r w:rsidRPr="00016CCD">
        <w:t xml:space="preserve"> emerging </w:t>
      </w:r>
      <w:r w:rsidRPr="00016CCD">
        <w:rPr>
          <w:rStyle w:val="Emphasis"/>
        </w:rPr>
        <w:t>spacestalker threat.</w:t>
      </w:r>
      <w:r w:rsidRPr="00016CCD">
        <w:t xml:space="preserve"> This article provides analysis and recommendations on how to develop an overarching strategy to deter and defend against space stalkers without ignoring other threats and while gaining international support for the new strategy.</w:t>
      </w:r>
    </w:p>
    <w:p w14:paraId="48FCAFD7" w14:textId="77777777" w:rsidR="00EE002C" w:rsidRPr="00016CCD" w:rsidRDefault="00EE002C" w:rsidP="00EE002C">
      <w:r w:rsidRPr="00016CCD">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16CCD">
        <w:rPr>
          <w:rStyle w:val="StyleUnderline"/>
        </w:rPr>
        <w:t>the National Security Space Strategy must be updated to</w:t>
      </w:r>
      <w:r w:rsidRPr="00016CCD">
        <w:t xml:space="preserve"> include a strategy to </w:t>
      </w:r>
      <w:r w:rsidRPr="00016CCD">
        <w:rPr>
          <w:rStyle w:val="StyleUnderline"/>
        </w:rPr>
        <w:t>defend against and to deter space stalkers</w:t>
      </w:r>
      <w:r w:rsidRPr="00016CCD">
        <w:t xml:space="preserve">, </w:t>
      </w:r>
      <w:r w:rsidRPr="00016CCD">
        <w:rPr>
          <w:rStyle w:val="StyleUnderline"/>
        </w:rPr>
        <w:t>including justified preemption</w:t>
      </w:r>
      <w:r w:rsidRPr="00016CCD">
        <w:t xml:space="preserve"> as the last resort. Diplomacy alone with potential adversaries to lessen the space-</w:t>
      </w:r>
      <w:r w:rsidRPr="00B861F1">
        <w:t xml:space="preserve">stalking threat is important but not sufficient. Therefore, </w:t>
      </w:r>
      <w:r w:rsidRPr="00B861F1">
        <w:rPr>
          <w:rStyle w:val="Emphasis"/>
        </w:rPr>
        <w:t>the new US strategy should include developing new international agreements on weapons in space</w:t>
      </w:r>
      <w:r w:rsidRPr="00B861F1">
        <w:t xml:space="preserve"> and in particular space stalkers</w:t>
      </w:r>
      <w:r w:rsidRPr="00016CCD">
        <w:t>.</w:t>
      </w:r>
    </w:p>
    <w:p w14:paraId="20F2B19C" w14:textId="77777777" w:rsidR="00EE002C" w:rsidRDefault="00EE002C" w:rsidP="00EE002C">
      <w:r w:rsidRPr="00016CCD">
        <w:t xml:space="preserve">The space-stalker threat does not come from China alone. </w:t>
      </w:r>
      <w:r w:rsidRPr="002D2779">
        <w:rPr>
          <w:rStyle w:val="Emphasis"/>
          <w:highlight w:val="green"/>
        </w:rPr>
        <w:t>Russia</w:t>
      </w:r>
      <w:r w:rsidRPr="00016CCD">
        <w:rPr>
          <w:rStyle w:val="StyleUnderline"/>
        </w:rPr>
        <w:t xml:space="preserve"> has also been improving its close proximity operation capability, which is dual-use</w:t>
      </w:r>
      <w:r w:rsidRPr="00016CCD">
        <w:t xml:space="preserve"> for non-ASAT and ASAT purposes. Its potential </w:t>
      </w:r>
      <w:r w:rsidRPr="002D2779">
        <w:rPr>
          <w:rStyle w:val="Emphasis"/>
          <w:highlight w:val="green"/>
        </w:rPr>
        <w:t>space-stalking capability would be more advanced</w:t>
      </w:r>
      <w:r w:rsidRPr="00016CCD">
        <w:t xml:space="preserve"> than China’s.13 However, this article uses only Chinese scenarios since concerns about the threat and suggested measures for US response are essentially the same for both China and Russia.</w:t>
      </w:r>
    </w:p>
    <w:p w14:paraId="199473BC" w14:textId="77777777" w:rsidR="00EE002C" w:rsidRDefault="00EE002C" w:rsidP="00EE002C">
      <w:pPr>
        <w:rPr>
          <w:rFonts w:asciiTheme="majorHAnsi" w:hAnsiTheme="majorHAnsi" w:cstheme="majorHAnsi"/>
        </w:rPr>
      </w:pPr>
    </w:p>
    <w:p w14:paraId="35CB3445" w14:textId="77777777" w:rsidR="00EE002C" w:rsidRDefault="00EE002C" w:rsidP="00EE002C">
      <w:pPr>
        <w:pStyle w:val="Heading4"/>
      </w:pPr>
      <w:r>
        <w:t>Unknown legal thresholds for escalation make inadvertent escalation highly likely</w:t>
      </w:r>
    </w:p>
    <w:p w14:paraId="4FA10EC3" w14:textId="77777777" w:rsidR="00EE002C" w:rsidRDefault="00EE002C" w:rsidP="00EE002C">
      <w:r w:rsidRPr="00B91DC6">
        <w:rPr>
          <w:rStyle w:val="Style13ptBold"/>
        </w:rPr>
        <w:t>MacDonald ’18</w:t>
      </w:r>
      <w:r>
        <w:t xml:space="preserve"> – senior director of the Nonproliferation and Arms Control Project with the Center for Conflict Analysis and Prevention, Adjunct Lecturer at Johns Hopkins School of Advanced International Studies. </w:t>
      </w:r>
      <w:r w:rsidRPr="00B91DC6">
        <w:t xml:space="preserve">Bruce MacDonald, “Chapter 2. Space and Escalation” in </w:t>
      </w:r>
      <w:r w:rsidRPr="00B91DC6">
        <w:rPr>
          <w:i/>
          <w:iCs/>
        </w:rPr>
        <w:t>Outer Space; Earthly Escalation? Chinese Perspectives on Space Operations and Escalation</w:t>
      </w:r>
      <w:r w:rsidRPr="00B91DC6">
        <w:t xml:space="preserve">, A Strategic Multilayer Assessment (SMA) Periodic Publication, August 2018, </w:t>
      </w:r>
      <w:hyperlink r:id="rId33" w:history="1">
        <w:r w:rsidRPr="00D17C72">
          <w:rPr>
            <w:rStyle w:val="Hyperlink"/>
          </w:rPr>
          <w:t>https://nsiteam.com/social/wp-content/uploads/2018/08/SMA-White-Paper_Chinese-Persepectives-on-Space_-Aug-2018.pdf</w:t>
        </w:r>
      </w:hyperlink>
    </w:p>
    <w:p w14:paraId="70C0248E" w14:textId="77777777" w:rsidR="00EE002C" w:rsidRDefault="00EE002C" w:rsidP="00EE002C">
      <w:r w:rsidRPr="000E6025">
        <w:t xml:space="preserve">Another dimension of the problem is the issue of the scale of the attack, both qualitatively and quantitatively. </w:t>
      </w:r>
      <w:r w:rsidRPr="000E6025">
        <w:rPr>
          <w:rStyle w:val="StyleUnderline"/>
        </w:rPr>
        <w:t>While</w:t>
      </w:r>
      <w:r w:rsidRPr="000E6025">
        <w:t xml:space="preserve"> </w:t>
      </w:r>
      <w:r w:rsidRPr="000E6025">
        <w:rPr>
          <w:rStyle w:val="StyleUnderline"/>
        </w:rPr>
        <w:t>jamming one or two satellites in isolation appears unlikely to quickly escalate</w:t>
      </w:r>
      <w:r w:rsidRPr="000E6025">
        <w:t xml:space="preserve"> into all-out space war (given the longstanding role of electronic warfare in </w:t>
      </w:r>
      <w:r w:rsidRPr="000E6025">
        <w:lastRenderedPageBreak/>
        <w:t xml:space="preserve">past conflicts), </w:t>
      </w:r>
      <w:r w:rsidRPr="002D2779">
        <w:rPr>
          <w:rStyle w:val="Emphasis"/>
          <w:highlight w:val="green"/>
        </w:rPr>
        <w:t>attacking multiple</w:t>
      </w:r>
      <w:r w:rsidRPr="000E6025">
        <w:t xml:space="preserve"> intelligence-gathering </w:t>
      </w:r>
      <w:r w:rsidRPr="002D2779">
        <w:rPr>
          <w:rStyle w:val="Emphasis"/>
          <w:highlight w:val="green"/>
        </w:rPr>
        <w:t>satellites would carry a far higher risk of escalation</w:t>
      </w:r>
      <w:r w:rsidRPr="000E6025">
        <w:t xml:space="preserve">. </w:t>
      </w:r>
      <w:r w:rsidRPr="002D2779">
        <w:rPr>
          <w:rStyle w:val="StyleUnderline"/>
          <w:highlight w:val="green"/>
        </w:rPr>
        <w:t>Somewhere</w:t>
      </w:r>
      <w:r w:rsidRPr="000E6025">
        <w:rPr>
          <w:rStyle w:val="StyleUnderline"/>
        </w:rPr>
        <w:t xml:space="preserve"> </w:t>
      </w:r>
      <w:r w:rsidRPr="002D2779">
        <w:rPr>
          <w:rStyle w:val="StyleUnderline"/>
          <w:highlight w:val="green"/>
        </w:rPr>
        <w:t>between</w:t>
      </w:r>
      <w:r w:rsidRPr="000E6025">
        <w:rPr>
          <w:rStyle w:val="StyleUnderline"/>
        </w:rPr>
        <w:t xml:space="preserve"> these two extremes</w:t>
      </w:r>
      <w:r w:rsidRPr="000E6025">
        <w:t xml:space="preserve">, however, </w:t>
      </w:r>
      <w:r w:rsidRPr="002D2779">
        <w:rPr>
          <w:rStyle w:val="StyleUnderline"/>
          <w:highlight w:val="green"/>
        </w:rPr>
        <w:t xml:space="preserve">is an </w:t>
      </w:r>
      <w:r w:rsidRPr="002D2779">
        <w:rPr>
          <w:rStyle w:val="Emphasis"/>
          <w:highlight w:val="green"/>
        </w:rPr>
        <w:t>uncertain and unknowable boundary</w:t>
      </w:r>
      <w:r w:rsidRPr="000E6025">
        <w:t xml:space="preserve"> </w:t>
      </w:r>
      <w:r w:rsidRPr="008D393C">
        <w:rPr>
          <w:rStyle w:val="StyleUnderline"/>
        </w:rPr>
        <w:t>that</w:t>
      </w:r>
      <w:r w:rsidRPr="008D393C">
        <w:t xml:space="preserve"> </w:t>
      </w:r>
      <w:r w:rsidRPr="008D393C">
        <w:rPr>
          <w:rStyle w:val="StyleUnderline"/>
        </w:rPr>
        <w:t>divides offensive space actions that modestly threaten stability from those that are clearly destabilizing and escalatory</w:t>
      </w:r>
      <w:r w:rsidRPr="008D393C">
        <w:t>. In this unpredictable environ</w:t>
      </w:r>
      <w:r w:rsidRPr="000E6025">
        <w:t xml:space="preserve">ment, </w:t>
      </w:r>
      <w:r w:rsidRPr="002D2779">
        <w:rPr>
          <w:rStyle w:val="StyleUnderline"/>
          <w:highlight w:val="green"/>
        </w:rPr>
        <w:t>a country</w:t>
      </w:r>
      <w:r w:rsidRPr="000E6025">
        <w:rPr>
          <w:rStyle w:val="StyleUnderline"/>
        </w:rPr>
        <w:t xml:space="preserve"> </w:t>
      </w:r>
      <w:r w:rsidRPr="000E6025">
        <w:t>with no desire to spark an all-out space war</w:t>
      </w:r>
      <w:r w:rsidRPr="000E6025">
        <w:rPr>
          <w:rStyle w:val="StyleUnderline"/>
        </w:rPr>
        <w:t xml:space="preserve"> </w:t>
      </w:r>
      <w:r w:rsidRPr="002D2779">
        <w:rPr>
          <w:rStyle w:val="StyleUnderline"/>
          <w:highlight w:val="green"/>
        </w:rPr>
        <w:t>may</w:t>
      </w:r>
      <w:r w:rsidRPr="000E6025">
        <w:rPr>
          <w:rStyle w:val="StyleUnderline"/>
        </w:rPr>
        <w:t xml:space="preserve"> still </w:t>
      </w:r>
      <w:r w:rsidRPr="002D2779">
        <w:rPr>
          <w:rStyle w:val="StyleUnderline"/>
          <w:highlight w:val="green"/>
        </w:rPr>
        <w:t>prompt</w:t>
      </w:r>
      <w:r w:rsidRPr="000E6025">
        <w:rPr>
          <w:rStyle w:val="StyleUnderline"/>
        </w:rPr>
        <w:t xml:space="preserve"> rapid </w:t>
      </w:r>
      <w:r w:rsidRPr="002D2779">
        <w:rPr>
          <w:rStyle w:val="StyleUnderline"/>
          <w:highlight w:val="green"/>
        </w:rPr>
        <w:t>escalation</w:t>
      </w:r>
      <w:r w:rsidRPr="002D2779">
        <w:rPr>
          <w:highlight w:val="green"/>
        </w:rPr>
        <w:t xml:space="preserve"> </w:t>
      </w:r>
      <w:r w:rsidRPr="002D2779">
        <w:rPr>
          <w:rStyle w:val="StyleUnderline"/>
          <w:highlight w:val="green"/>
        </w:rPr>
        <w:t xml:space="preserve">with </w:t>
      </w:r>
      <w:r w:rsidRPr="002D2779">
        <w:rPr>
          <w:rStyle w:val="Emphasis"/>
          <w:highlight w:val="green"/>
        </w:rPr>
        <w:t>modest offensive actions</w:t>
      </w:r>
      <w:r w:rsidRPr="002D2779">
        <w:rPr>
          <w:rStyle w:val="StyleUnderline"/>
          <w:highlight w:val="green"/>
        </w:rPr>
        <w:t xml:space="preserve"> that </w:t>
      </w:r>
      <w:r w:rsidRPr="002D2779">
        <w:rPr>
          <w:rStyle w:val="Emphasis"/>
          <w:highlight w:val="green"/>
        </w:rPr>
        <w:t>inadvertently cross an unknown threshold</w:t>
      </w:r>
      <w:r w:rsidRPr="000E6025">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2D2779">
        <w:rPr>
          <w:rStyle w:val="Emphasis"/>
          <w:highlight w:val="green"/>
        </w:rPr>
        <w:t>we may learn firsthand how much escalation is too much</w:t>
      </w:r>
      <w:r w:rsidRPr="000E6025">
        <w:rPr>
          <w:rStyle w:val="Emphasis"/>
        </w:rPr>
        <w:t xml:space="preserve"> only </w:t>
      </w:r>
      <w:r w:rsidRPr="002D2779">
        <w:rPr>
          <w:rStyle w:val="Emphasis"/>
          <w:highlight w:val="green"/>
        </w:rPr>
        <w:t>after it is too late to stop</w:t>
      </w:r>
      <w:r w:rsidRPr="000E6025">
        <w:t xml:space="preserve">. Evolving space dynamics could undermine whatever current understanding we may have of crisis and strategic stability in space, and </w:t>
      </w:r>
      <w:r w:rsidRPr="000E6025">
        <w:rPr>
          <w:rStyle w:val="StyleUnderline"/>
        </w:rPr>
        <w:t>this imperfect grasp of general principles can only add to our uncertainty about the space</w:t>
      </w:r>
      <w:r w:rsidRPr="000E6025">
        <w:t xml:space="preserve"> and cyber offensive </w:t>
      </w:r>
      <w:r w:rsidRPr="000E6025">
        <w:rPr>
          <w:rStyle w:val="StyleUnderline"/>
        </w:rPr>
        <w:t>capabilities of particular adversaries</w:t>
      </w:r>
      <w:r w:rsidRPr="000E6025">
        <w:t xml:space="preserve">. Therefore, </w:t>
      </w:r>
      <w:r w:rsidRPr="002D2779">
        <w:rPr>
          <w:rStyle w:val="StyleUnderline"/>
          <w:highlight w:val="green"/>
        </w:rPr>
        <w:t>uncertainty, bluffs, and worst-case thinking are bound to remain</w:t>
      </w:r>
      <w:r w:rsidRPr="000E6025">
        <w:rPr>
          <w:rStyle w:val="StyleUnderline"/>
        </w:rPr>
        <w:t xml:space="preserve"> prominent forces</w:t>
      </w:r>
      <w:r w:rsidRPr="000E6025">
        <w:t xml:space="preserve"> in the strategic landscape of space. For example, </w:t>
      </w:r>
      <w:r w:rsidRPr="002D2779">
        <w:rPr>
          <w:rStyle w:val="Emphasis"/>
          <w:highlight w:val="green"/>
        </w:rPr>
        <w:t>r</w:t>
      </w:r>
      <w:r w:rsidRPr="000E6025">
        <w:rPr>
          <w:rStyle w:val="Emphasis"/>
        </w:rPr>
        <w:t xml:space="preserve">endezvous and </w:t>
      </w:r>
      <w:r w:rsidRPr="002D2779">
        <w:rPr>
          <w:rStyle w:val="Emphasis"/>
          <w:highlight w:val="green"/>
        </w:rPr>
        <w:t>p</w:t>
      </w:r>
      <w:r w:rsidRPr="000E6025">
        <w:rPr>
          <w:rStyle w:val="Emphasis"/>
        </w:rPr>
        <w:t xml:space="preserve">roximity </w:t>
      </w:r>
      <w:r w:rsidRPr="002D2779">
        <w:rPr>
          <w:rStyle w:val="Emphasis"/>
          <w:highlight w:val="green"/>
        </w:rPr>
        <w:t>o</w:t>
      </w:r>
      <w:r w:rsidRPr="000E6025">
        <w:rPr>
          <w:rStyle w:val="Emphasis"/>
        </w:rPr>
        <w:t>peration</w:t>
      </w:r>
      <w:r w:rsidRPr="002D2779">
        <w:rPr>
          <w:rStyle w:val="Emphasis"/>
          <w:highlight w:val="green"/>
        </w:rPr>
        <w:t>s</w:t>
      </w:r>
      <w:r w:rsidRPr="000E6025">
        <w:t xml:space="preserve"> on satellites </w:t>
      </w:r>
      <w:r w:rsidRPr="000E6025">
        <w:rPr>
          <w:rStyle w:val="StyleUnderline"/>
        </w:rPr>
        <w:t>will become more common</w:t>
      </w:r>
      <w:r w:rsidRPr="000E6025">
        <w:t xml:space="preserve"> in the years to come, but they </w:t>
      </w:r>
      <w:r w:rsidRPr="002D2779">
        <w:rPr>
          <w:rStyle w:val="Emphasis"/>
          <w:highlight w:val="green"/>
        </w:rPr>
        <w:t>could</w:t>
      </w:r>
      <w:r w:rsidRPr="000E6025">
        <w:rPr>
          <w:rStyle w:val="Emphasis"/>
        </w:rPr>
        <w:t xml:space="preserve"> easily </w:t>
      </w:r>
      <w:r w:rsidRPr="002D2779">
        <w:rPr>
          <w:rStyle w:val="Emphasis"/>
          <w:highlight w:val="green"/>
        </w:rPr>
        <w:t>be viewed in a crisis as potentially hostile acts</w:t>
      </w:r>
      <w:r w:rsidRPr="000E6025">
        <w:t>—or in fact be used to commit hostile acts.</w:t>
      </w:r>
    </w:p>
    <w:p w14:paraId="16475400" w14:textId="77777777" w:rsidR="00EE002C" w:rsidRPr="0051375F" w:rsidRDefault="00EE002C" w:rsidP="00EE002C">
      <w:pPr>
        <w:rPr>
          <w:rFonts w:asciiTheme="majorHAnsi" w:hAnsiTheme="majorHAnsi" w:cstheme="majorHAnsi"/>
        </w:rPr>
      </w:pPr>
    </w:p>
    <w:p w14:paraId="496E3394" w14:textId="77777777" w:rsidR="00EE002C" w:rsidRPr="0051375F" w:rsidRDefault="00EE002C" w:rsidP="00EE002C">
      <w:pPr>
        <w:pStyle w:val="Heading4"/>
        <w:rPr>
          <w:rFonts w:asciiTheme="majorHAnsi" w:hAnsiTheme="majorHAnsi" w:cstheme="majorHAnsi"/>
        </w:rPr>
      </w:pPr>
      <w:r w:rsidRPr="0051375F">
        <w:rPr>
          <w:rFonts w:asciiTheme="majorHAnsi" w:hAnsiTheme="majorHAnsi" w:cstheme="majorHAnsi"/>
        </w:rPr>
        <w:t>Nuke war causes extinction – Ice Age, famines, and war won’t stay limited</w:t>
      </w:r>
    </w:p>
    <w:p w14:paraId="23BD9BB8" w14:textId="77777777" w:rsidR="00EE002C" w:rsidRPr="0051375F" w:rsidRDefault="00EE002C" w:rsidP="00EE002C">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C0BAB59" w14:textId="77777777" w:rsidR="00EE002C" w:rsidRPr="0051375F" w:rsidRDefault="00EE002C" w:rsidP="00EE002C">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26B95671" w14:textId="77777777" w:rsidR="00EE002C" w:rsidRPr="0051375F" w:rsidRDefault="00EE002C" w:rsidP="00EE002C">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2D2779">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2D2779">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2D2779">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2D2779">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w:t>
      </w:r>
      <w:r w:rsidRPr="0051375F">
        <w:rPr>
          <w:rFonts w:asciiTheme="majorHAnsi" w:hAnsiTheme="majorHAnsi" w:cstheme="majorHAnsi"/>
          <w:szCs w:val="26"/>
        </w:rPr>
        <w:lastRenderedPageBreak/>
        <w:t xml:space="preserve">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2D2779">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2D2779">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2D2779">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2D2779">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2D2779">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2D2779">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2D2779">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2D2779">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2D2779">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2D2779">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2D2779">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2D2779">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2D2779">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2D2779">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2D2779">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2D2779">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2D2779">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2D2779">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2D2779">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2D2779">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2D2779">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6F37F468" w14:textId="77777777" w:rsidR="00E937B5" w:rsidRPr="0051375F" w:rsidRDefault="00E937B5" w:rsidP="00E937B5">
      <w:pPr>
        <w:pStyle w:val="Heading3"/>
        <w:rPr>
          <w:rFonts w:asciiTheme="majorHAnsi" w:hAnsiTheme="majorHAnsi" w:cstheme="majorHAnsi"/>
        </w:rPr>
      </w:pPr>
      <w:bookmarkStart w:id="0" w:name="_Hlk32134100"/>
      <w:bookmarkStart w:id="1" w:name="_Hlk32052730"/>
      <w:bookmarkStart w:id="2" w:name="_Hlk23524648"/>
      <w:bookmarkStart w:id="3" w:name="_Hlk19383792"/>
      <w:r w:rsidRPr="0051375F">
        <w:rPr>
          <w:rFonts w:asciiTheme="majorHAnsi" w:hAnsiTheme="majorHAnsi" w:cstheme="majorHAnsi"/>
        </w:rPr>
        <w:lastRenderedPageBreak/>
        <w:t>FW – Normal</w:t>
      </w:r>
    </w:p>
    <w:p w14:paraId="3050D4C2" w14:textId="77777777" w:rsidR="00E937B5" w:rsidRPr="0051375F" w:rsidRDefault="00E937B5" w:rsidP="00E937B5">
      <w:pPr>
        <w:pStyle w:val="Heading4"/>
        <w:rPr>
          <w:rFonts w:asciiTheme="majorHAnsi" w:hAnsiTheme="majorHAnsi" w:cstheme="majorHAnsi"/>
        </w:rPr>
      </w:pPr>
      <w:bookmarkStart w:id="4" w:name="_Hlk64212145"/>
      <w:bookmarkStart w:id="5" w:name="_Hlk61766057"/>
      <w:r w:rsidRPr="0051375F">
        <w:rPr>
          <w:rFonts w:asciiTheme="majorHAnsi" w:hAnsiTheme="majorHAnsi" w:cstheme="majorHAnsi"/>
        </w:rPr>
        <w:t xml:space="preserve">Thus, the standard is consistency with hedonic act utilitarianism. </w:t>
      </w:r>
    </w:p>
    <w:bookmarkEnd w:id="0"/>
    <w:p w14:paraId="27FEF3B0" w14:textId="77777777" w:rsidR="00E937B5" w:rsidRPr="0051375F" w:rsidRDefault="00E937B5" w:rsidP="00E937B5">
      <w:pPr>
        <w:pStyle w:val="Heading4"/>
        <w:rPr>
          <w:rFonts w:asciiTheme="majorHAnsi" w:hAnsiTheme="majorHAnsi" w:cstheme="majorHAnsi"/>
        </w:rPr>
      </w:pPr>
      <w:r w:rsidRPr="0051375F">
        <w:rPr>
          <w:rFonts w:asciiTheme="majorHAnsi" w:hAnsiTheme="majorHAnsi" w:cstheme="majorHAnsi"/>
        </w:rPr>
        <w:t>Prefer additionally:</w:t>
      </w:r>
    </w:p>
    <w:p w14:paraId="7AD77F46" w14:textId="77777777" w:rsidR="00E937B5" w:rsidRPr="0051375F" w:rsidRDefault="00E937B5" w:rsidP="00E937B5">
      <w:pPr>
        <w:pStyle w:val="Heading4"/>
        <w:rPr>
          <w:rFonts w:asciiTheme="majorHAnsi" w:hAnsiTheme="majorHAnsi" w:cstheme="majorHAnsi"/>
        </w:rPr>
      </w:pPr>
      <w:bookmarkStart w:id="6" w:name="_Hlk58056668"/>
      <w:bookmarkStart w:id="7" w:name="_Hlk51986558"/>
      <w:r w:rsidRPr="0051375F">
        <w:rPr>
          <w:rFonts w:asciiTheme="majorHAnsi" w:hAnsiTheme="majorHAnsi" w:cstheme="majorHAnsi"/>
        </w:rPr>
        <w:t xml:space="preserve">1] Actor specificity – </w:t>
      </w:r>
    </w:p>
    <w:p w14:paraId="383AA68D" w14:textId="77777777" w:rsidR="00E937B5" w:rsidRPr="0051375F" w:rsidRDefault="00E937B5" w:rsidP="00E937B5">
      <w:pPr>
        <w:pStyle w:val="Heading4"/>
        <w:rPr>
          <w:rFonts w:asciiTheme="majorHAnsi" w:hAnsiTheme="majorHAnsi" w:cstheme="majorHAnsi"/>
        </w:rPr>
      </w:pPr>
      <w:r w:rsidRPr="0051375F">
        <w:rPr>
          <w:rFonts w:asciiTheme="majorHAnsi" w:hAnsiTheme="majorHAnsi" w:cstheme="majorHAnsi"/>
        </w:rPr>
        <w:t>A] Aggregation – every policy benefits some and harms others, which also means side constraints freeze action.</w:t>
      </w:r>
    </w:p>
    <w:bookmarkEnd w:id="4"/>
    <w:bookmarkEnd w:id="6"/>
    <w:p w14:paraId="3D144E75" w14:textId="77777777" w:rsidR="00E937B5" w:rsidRPr="0051375F" w:rsidRDefault="00E937B5" w:rsidP="00E937B5">
      <w:pPr>
        <w:pStyle w:val="Heading4"/>
        <w:rPr>
          <w:rFonts w:asciiTheme="majorHAnsi" w:hAnsiTheme="majorHAnsi" w:cstheme="majorHAnsi"/>
          <w:szCs w:val="16"/>
        </w:rPr>
      </w:pPr>
      <w:r w:rsidRPr="0051375F">
        <w:rPr>
          <w:rFonts w:asciiTheme="majorHAnsi" w:hAnsiTheme="majorHAnsi" w:cstheme="majorHAnsi"/>
        </w:rPr>
        <w:t>B] No intent-foresight distinction –</w:t>
      </w:r>
      <w:r w:rsidRPr="0051375F">
        <w:rPr>
          <w:rFonts w:asciiTheme="majorHAnsi" w:eastAsia="Calibri" w:hAnsiTheme="majorHAnsi" w:cstheme="majorHAnsi"/>
        </w:rPr>
        <w:t xml:space="preserve"> If</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foresee</w:t>
      </w:r>
      <w:r w:rsidRPr="0051375F">
        <w:rPr>
          <w:rFonts w:asciiTheme="majorHAnsi" w:hAnsiTheme="majorHAnsi" w:cstheme="majorHAnsi"/>
        </w:rPr>
        <w:t xml:space="preserve"> </w:t>
      </w:r>
      <w:r w:rsidRPr="0051375F">
        <w:rPr>
          <w:rFonts w:asciiTheme="majorHAnsi" w:eastAsia="Calibri" w:hAnsiTheme="majorHAnsi" w:cstheme="majorHAnsi"/>
        </w:rPr>
        <w:t>a</w:t>
      </w:r>
      <w:r w:rsidRPr="0051375F">
        <w:rPr>
          <w:rFonts w:asciiTheme="majorHAnsi" w:hAnsiTheme="majorHAnsi" w:cstheme="majorHAnsi"/>
        </w:rPr>
        <w:t xml:space="preserve"> </w:t>
      </w:r>
      <w:r w:rsidRPr="0051375F">
        <w:rPr>
          <w:rFonts w:asciiTheme="majorHAnsi" w:eastAsia="Calibri" w:hAnsiTheme="majorHAnsi" w:cstheme="majorHAnsi"/>
        </w:rPr>
        <w:t>consequence</w:t>
      </w:r>
      <w:r w:rsidRPr="0051375F">
        <w:rPr>
          <w:rFonts w:asciiTheme="majorHAnsi" w:hAnsiTheme="majorHAnsi" w:cstheme="majorHAnsi"/>
        </w:rPr>
        <w:t xml:space="preserve">, </w:t>
      </w:r>
      <w:r w:rsidRPr="0051375F">
        <w:rPr>
          <w:rFonts w:asciiTheme="majorHAnsi" w:eastAsia="Calibri" w:hAnsiTheme="majorHAnsi" w:cstheme="majorHAnsi"/>
        </w:rPr>
        <w:t>then</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becomes</w:t>
      </w:r>
      <w:r w:rsidRPr="0051375F">
        <w:rPr>
          <w:rFonts w:asciiTheme="majorHAnsi" w:hAnsiTheme="majorHAnsi" w:cstheme="majorHAnsi"/>
        </w:rPr>
        <w:t xml:space="preserve"> </w:t>
      </w:r>
      <w:r w:rsidRPr="0051375F">
        <w:rPr>
          <w:rFonts w:asciiTheme="majorHAnsi" w:eastAsia="Calibri" w:hAnsiTheme="majorHAnsi" w:cstheme="majorHAnsi"/>
        </w:rPr>
        <w:t>part</w:t>
      </w:r>
      <w:r w:rsidRPr="0051375F">
        <w:rPr>
          <w:rFonts w:asciiTheme="majorHAnsi" w:hAnsiTheme="majorHAnsi" w:cstheme="majorHAnsi"/>
        </w:rPr>
        <w:t xml:space="preserve"> </w:t>
      </w:r>
      <w:r w:rsidRPr="0051375F">
        <w:rPr>
          <w:rFonts w:asciiTheme="majorHAnsi" w:eastAsia="Calibri" w:hAnsiTheme="majorHAnsi" w:cstheme="majorHAnsi"/>
        </w:rPr>
        <w:t>of</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deliberation</w:t>
      </w:r>
      <w:r w:rsidRPr="0051375F">
        <w:rPr>
          <w:rFonts w:asciiTheme="majorHAnsi" w:hAnsiTheme="majorHAnsi" w:cstheme="majorHAnsi"/>
        </w:rPr>
        <w:t xml:space="preserve"> </w:t>
      </w:r>
      <w:r w:rsidRPr="0051375F">
        <w:rPr>
          <w:rFonts w:asciiTheme="majorHAnsi" w:eastAsia="Calibri" w:hAnsiTheme="majorHAnsi" w:cstheme="majorHAnsi"/>
        </w:rPr>
        <w:t>which</w:t>
      </w:r>
      <w:r w:rsidRPr="0051375F">
        <w:rPr>
          <w:rFonts w:asciiTheme="majorHAnsi" w:hAnsiTheme="majorHAnsi" w:cstheme="majorHAnsi"/>
        </w:rPr>
        <w:t xml:space="preserve"> </w:t>
      </w:r>
      <w:r w:rsidRPr="0051375F">
        <w:rPr>
          <w:rFonts w:asciiTheme="majorHAnsi" w:eastAsia="Calibri" w:hAnsiTheme="majorHAnsi" w:cstheme="majorHAnsi"/>
        </w:rPr>
        <w:t>makes</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intrinsic</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our</w:t>
      </w:r>
      <w:r w:rsidRPr="0051375F">
        <w:rPr>
          <w:rFonts w:asciiTheme="majorHAnsi" w:hAnsiTheme="majorHAnsi" w:cstheme="majorHAnsi"/>
        </w:rPr>
        <w:t xml:space="preserve"> </w:t>
      </w:r>
      <w:r w:rsidRPr="0051375F">
        <w:rPr>
          <w:rFonts w:asciiTheme="majorHAnsi" w:eastAsia="Calibri" w:hAnsiTheme="majorHAnsi" w:cstheme="majorHAnsi"/>
        </w:rPr>
        <w:t>action</w:t>
      </w:r>
      <w:r w:rsidRPr="0051375F">
        <w:rPr>
          <w:rFonts w:asciiTheme="majorHAnsi" w:hAnsiTheme="majorHAnsi" w:cstheme="majorHAnsi"/>
        </w:rPr>
        <w:t xml:space="preserve"> </w:t>
      </w:r>
      <w:r w:rsidRPr="0051375F">
        <w:rPr>
          <w:rFonts w:asciiTheme="majorHAnsi" w:eastAsia="Calibri" w:hAnsiTheme="majorHAnsi" w:cstheme="majorHAnsi"/>
        </w:rPr>
        <w:t>since</w:t>
      </w:r>
      <w:r w:rsidRPr="0051375F">
        <w:rPr>
          <w:rFonts w:asciiTheme="majorHAnsi" w:hAnsiTheme="majorHAnsi" w:cstheme="majorHAnsi"/>
        </w:rPr>
        <w:t xml:space="preserve"> </w:t>
      </w:r>
      <w:r w:rsidRPr="0051375F">
        <w:rPr>
          <w:rFonts w:asciiTheme="majorHAnsi" w:eastAsia="Calibri" w:hAnsiTheme="majorHAnsi" w:cstheme="majorHAnsi"/>
        </w:rPr>
        <w:t>we</w:t>
      </w:r>
      <w:r w:rsidRPr="0051375F">
        <w:rPr>
          <w:rFonts w:asciiTheme="majorHAnsi" w:hAnsiTheme="majorHAnsi" w:cstheme="majorHAnsi"/>
        </w:rPr>
        <w:t xml:space="preserve"> </w:t>
      </w:r>
      <w:r w:rsidRPr="0051375F">
        <w:rPr>
          <w:rFonts w:asciiTheme="majorHAnsi" w:eastAsia="Calibri" w:hAnsiTheme="majorHAnsi" w:cstheme="majorHAnsi"/>
        </w:rPr>
        <w:t>intend</w:t>
      </w:r>
      <w:r w:rsidRPr="0051375F">
        <w:rPr>
          <w:rFonts w:asciiTheme="majorHAnsi" w:hAnsiTheme="majorHAnsi" w:cstheme="majorHAnsi"/>
        </w:rPr>
        <w:t xml:space="preserve"> </w:t>
      </w:r>
      <w:r w:rsidRPr="0051375F">
        <w:rPr>
          <w:rFonts w:asciiTheme="majorHAnsi" w:eastAsia="Calibri" w:hAnsiTheme="majorHAnsi" w:cstheme="majorHAnsi"/>
        </w:rPr>
        <w:t>it</w:t>
      </w:r>
      <w:r w:rsidRPr="0051375F">
        <w:rPr>
          <w:rFonts w:asciiTheme="majorHAnsi" w:hAnsiTheme="majorHAnsi" w:cstheme="majorHAnsi"/>
        </w:rPr>
        <w:t xml:space="preserve"> </w:t>
      </w:r>
      <w:r w:rsidRPr="0051375F">
        <w:rPr>
          <w:rFonts w:asciiTheme="majorHAnsi" w:eastAsia="Calibri" w:hAnsiTheme="majorHAnsi" w:cstheme="majorHAnsi"/>
        </w:rPr>
        <w:t>to</w:t>
      </w:r>
      <w:r w:rsidRPr="0051375F">
        <w:rPr>
          <w:rFonts w:asciiTheme="majorHAnsi" w:hAnsiTheme="majorHAnsi" w:cstheme="majorHAnsi"/>
        </w:rPr>
        <w:t xml:space="preserve"> </w:t>
      </w:r>
      <w:r w:rsidRPr="0051375F">
        <w:rPr>
          <w:rFonts w:asciiTheme="majorHAnsi" w:eastAsia="Calibri" w:hAnsiTheme="majorHAnsi" w:cstheme="majorHAnsi"/>
        </w:rPr>
        <w:t>happen.</w:t>
      </w:r>
    </w:p>
    <w:p w14:paraId="646E2A14" w14:textId="242E3A80" w:rsidR="00E937B5" w:rsidRPr="00EC382A" w:rsidRDefault="00EC382A" w:rsidP="00EC382A">
      <w:pPr>
        <w:pStyle w:val="Heading3"/>
        <w:rPr>
          <w:rStyle w:val="Style13ptBold"/>
          <w:b/>
          <w:bCs w:val="0"/>
          <w:u w:val="single"/>
        </w:rPr>
      </w:pPr>
      <w:bookmarkStart w:id="8" w:name="_Hlk23524651"/>
      <w:bookmarkEnd w:id="1"/>
      <w:bookmarkEnd w:id="5"/>
      <w:bookmarkEnd w:id="7"/>
      <w:r w:rsidRPr="00EC382A">
        <w:rPr>
          <w:rStyle w:val="Style13ptBold"/>
          <w:b/>
          <w:bCs w:val="0"/>
          <w:u w:val="single"/>
        </w:rPr>
        <w:lastRenderedPageBreak/>
        <w:t>Method</w:t>
      </w:r>
    </w:p>
    <w:bookmarkEnd w:id="2"/>
    <w:bookmarkEnd w:id="3"/>
    <w:bookmarkEnd w:id="8"/>
    <w:p w14:paraId="697A56DB" w14:textId="77777777" w:rsidR="00FF2695" w:rsidRPr="00AB73C0" w:rsidRDefault="00FF2695" w:rsidP="00FF2695">
      <w:pPr>
        <w:pStyle w:val="Heading4"/>
      </w:pPr>
      <w:r w:rsidRPr="00AB73C0">
        <w:t xml:space="preserve">Evaluate the plan before </w:t>
      </w:r>
      <w:r>
        <w:t>discourse</w:t>
      </w:r>
      <w:r w:rsidRPr="00AB73C0">
        <w:t xml:space="preserve">---focusing on their theory and requiring the Aff to defend every assumption collapses global progress </w:t>
      </w:r>
    </w:p>
    <w:p w14:paraId="15630041" w14:textId="77777777" w:rsidR="00FF2695" w:rsidRPr="00AB73C0" w:rsidRDefault="00FF2695" w:rsidP="00FF2695">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120D7849" w14:textId="77777777" w:rsidR="00FF2695" w:rsidRPr="00AB73C0" w:rsidRDefault="00FF2695" w:rsidP="00FF2695">
      <w:pPr>
        <w:rPr>
          <w:rStyle w:val="StyleUnderline"/>
          <w:rFonts w:asciiTheme="minorHAnsi" w:hAnsiTheme="minorHAnsi" w:cstheme="minorHAnsi"/>
        </w:rPr>
      </w:pPr>
      <w:r w:rsidRPr="00AB73C0">
        <w:rPr>
          <w:rFonts w:asciiTheme="minorHAnsi" w:hAnsiTheme="minorHAnsi" w:cstheme="minorHAnsi"/>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rPr>
        <w:t xml:space="preserve">. </w:t>
      </w:r>
      <w:r w:rsidRPr="00AB73C0">
        <w:rPr>
          <w:rStyle w:val="StyleUnderline"/>
          <w:rFonts w:asciiTheme="minorHAnsi" w:hAnsiTheme="minorHAnsi" w:cstheme="minorHAnsi"/>
        </w:rPr>
        <w:t>This suggests letting each paradigm develop on its own in its own fashion.</w:t>
      </w:r>
    </w:p>
    <w:p w14:paraId="29CC449D" w14:textId="77777777" w:rsidR="00FF2695" w:rsidRPr="00AB73C0" w:rsidRDefault="00FF2695" w:rsidP="00FF2695">
      <w:pPr>
        <w:rPr>
          <w:rStyle w:val="StyleUnderline"/>
          <w:rFonts w:asciiTheme="minorHAnsi" w:hAnsiTheme="minorHAnsi" w:cstheme="minorHAnsi"/>
        </w:rPr>
      </w:pPr>
      <w:r w:rsidRPr="00AB73C0">
        <w:rPr>
          <w:rFonts w:asciiTheme="minorHAnsi" w:hAnsiTheme="minorHAnsi" w:cstheme="minorHAnsi"/>
        </w:rPr>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rPr>
        <w:t xml:space="preserve">. Globalization continues to disrupt lives as countries realign their economies on the basis of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global conflicts</w:t>
      </w:r>
      <w:r w:rsidRPr="00AB73C0">
        <w:rPr>
          <w:rStyle w:val="StyleUnderline"/>
          <w:rFonts w:asciiTheme="minorHAnsi" w:hAnsiTheme="minorHAnsi" w:cstheme="minorHAnsi"/>
        </w:rPr>
        <w:t>, and leave everyone everywhere feeling unsafe</w:t>
      </w:r>
      <w:r w:rsidRPr="00AB73C0">
        <w:rPr>
          <w:rFonts w:asciiTheme="minorHAnsi" w:hAnsiTheme="minorHAnsi" w:cstheme="minorHAnsi"/>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rPr>
        <w:t xml:space="preserve">. Under these circumstances, </w:t>
      </w:r>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lastRenderedPageBreak/>
        <w:t>useful</w:t>
      </w:r>
      <w:r w:rsidRPr="00AB73C0">
        <w:rPr>
          <w:rStyle w:val="StyleUnderline"/>
          <w:rFonts w:asciiTheme="minorHAnsi" w:hAnsiTheme="minorHAnsi" w:cstheme="minorHAnsi"/>
        </w:rPr>
        <w:t xml:space="preserve"> than another</w:t>
      </w:r>
      <w:r w:rsidRPr="00AB73C0">
        <w:rPr>
          <w:rFonts w:asciiTheme="minorHAnsi" w:hAnsiTheme="minorHAnsi" w:cstheme="minorHAnsi"/>
        </w:rPr>
        <w:t xml:space="preserve">. </w:t>
      </w:r>
      <w:r w:rsidRPr="00AB73C0">
        <w:rPr>
          <w:rStyle w:val="StyleUnderline"/>
          <w:rFonts w:asciiTheme="minorHAnsi" w:hAnsiTheme="minorHAnsi" w:cstheme="minorHAnsi"/>
        </w:rPr>
        <w:t>To assert otherwise is an act of supreme intellectual hubris.</w:t>
      </w:r>
    </w:p>
    <w:p w14:paraId="1C710870" w14:textId="77777777" w:rsidR="00FF2695" w:rsidRPr="00AB73C0" w:rsidRDefault="00FF2695" w:rsidP="00FF2695">
      <w:pPr>
        <w:rPr>
          <w:rFonts w:asciiTheme="minorHAnsi" w:hAnsiTheme="minorHAnsi" w:cstheme="minorHAnsi"/>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rPr>
        <w:t>. So, if not a thousand flowers, it is perhaps better for teams of scholars to tend a small number of separate gardens, grow what they can best, and share when possible with the others and, especially, the broader societies of which they are part.</w:t>
      </w:r>
    </w:p>
    <w:p w14:paraId="375D7C84" w14:textId="77777777" w:rsidR="00FF2695" w:rsidRPr="00B1126E" w:rsidRDefault="00FF2695" w:rsidP="00FF2695">
      <w:pPr>
        <w:rPr>
          <w:rFonts w:asciiTheme="minorHAnsi" w:hAnsiTheme="minorHAnsi" w:cstheme="minorHAnsi"/>
        </w:rPr>
      </w:pPr>
      <w:r w:rsidRPr="00AB73C0">
        <w:rPr>
          <w:rStyle w:val="StyleUnderline"/>
          <w:rFonts w:asciiTheme="minorHAnsi" w:hAnsiTheme="minorHAnsi" w:cstheme="minorHAnsi"/>
        </w:rPr>
        <w:t>Do not mourn the end of theory</w:t>
      </w:r>
      <w:r w:rsidRPr="00AB73C0">
        <w:rPr>
          <w:rFonts w:asciiTheme="minorHAnsi" w:hAnsiTheme="minorHAnsi" w:cstheme="minorHAnsi"/>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187EA6E7" w14:textId="77777777" w:rsidR="00FF2695" w:rsidRPr="0051375F" w:rsidRDefault="00FF2695" w:rsidP="00FF2695">
      <w:pPr>
        <w:rPr>
          <w:rFonts w:asciiTheme="majorHAnsi" w:hAnsiTheme="majorHAnsi" w:cstheme="majorHAnsi"/>
        </w:rPr>
      </w:pPr>
    </w:p>
    <w:p w14:paraId="4DD5A251" w14:textId="77777777" w:rsidR="00FF2695" w:rsidRPr="00F601E6" w:rsidRDefault="00FF2695" w:rsidP="00FF2695"/>
    <w:p w14:paraId="37233FF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67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998"/>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76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447"/>
    <w:rsid w:val="00A24B35"/>
    <w:rsid w:val="00A271BA"/>
    <w:rsid w:val="00A27F86"/>
    <w:rsid w:val="00A431C6"/>
    <w:rsid w:val="00A46086"/>
    <w:rsid w:val="00A54315"/>
    <w:rsid w:val="00A60FBC"/>
    <w:rsid w:val="00A631DE"/>
    <w:rsid w:val="00A65C0B"/>
    <w:rsid w:val="00A776BA"/>
    <w:rsid w:val="00A81FD2"/>
    <w:rsid w:val="00A8441A"/>
    <w:rsid w:val="00A8674A"/>
    <w:rsid w:val="00A96E24"/>
    <w:rsid w:val="00AA6F6E"/>
    <w:rsid w:val="00AB122B"/>
    <w:rsid w:val="00AB21B0"/>
    <w:rsid w:val="00AB2D4D"/>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7BB"/>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B9B"/>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1ED6"/>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7B5"/>
    <w:rsid w:val="00E95A73"/>
    <w:rsid w:val="00EA1115"/>
    <w:rsid w:val="00EA39EB"/>
    <w:rsid w:val="00EA58CE"/>
    <w:rsid w:val="00EB33FF"/>
    <w:rsid w:val="00EB3D1A"/>
    <w:rsid w:val="00EC2759"/>
    <w:rsid w:val="00EC382A"/>
    <w:rsid w:val="00EC7106"/>
    <w:rsid w:val="00ED0120"/>
    <w:rsid w:val="00ED3BBA"/>
    <w:rsid w:val="00ED4E12"/>
    <w:rsid w:val="00EE002C"/>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2749F"/>
  <w14:defaultImageDpi w14:val="300"/>
  <w15:docId w15:val="{DFB25B5B-E1D1-C746-A47A-F6145BFC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2D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B2D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D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B2D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AB2D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D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D4D"/>
  </w:style>
  <w:style w:type="character" w:customStyle="1" w:styleId="Heading1Char">
    <w:name w:val="Heading 1 Char"/>
    <w:aliases w:val="Pocket Char"/>
    <w:basedOn w:val="DefaultParagraphFont"/>
    <w:link w:val="Heading1"/>
    <w:uiPriority w:val="9"/>
    <w:rsid w:val="00AB2D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2D4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B2D4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B2D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2D4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AB2D4D"/>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B2D4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B2D4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B2D4D"/>
    <w:rPr>
      <w:color w:val="auto"/>
      <w:u w:val="none"/>
    </w:rPr>
  </w:style>
  <w:style w:type="paragraph" w:styleId="DocumentMap">
    <w:name w:val="Document Map"/>
    <w:basedOn w:val="Normal"/>
    <w:link w:val="DocumentMapChar"/>
    <w:uiPriority w:val="99"/>
    <w:semiHidden/>
    <w:unhideWhenUsed/>
    <w:rsid w:val="00AB2D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D4D"/>
    <w:rPr>
      <w:rFonts w:ascii="Lucida Grande" w:hAnsi="Lucida Grande" w:cs="Lucida Grande"/>
    </w:rPr>
  </w:style>
  <w:style w:type="paragraph" w:styleId="ListParagraph">
    <w:name w:val="List Paragraph"/>
    <w:aliases w:val="6 font"/>
    <w:basedOn w:val="Normal"/>
    <w:uiPriority w:val="99"/>
    <w:qFormat/>
    <w:rsid w:val="00EE002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E00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E002C"/>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nsiteam.com/social/wp-content/uploads/2018/08/SMA-White-Paper_Chinese-Persepectives-on-Space_-Aug-2018.pdf"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airuniversity.af.edu/Portals/10/SSQ/documents/Volume-11_Issue-2/Chow.pdf"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ieeexplore.ieee.org/stamp/stamp.jsp?arnumber=9568932"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philarchive.org/archive/BERTIO-5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38</Pages>
  <Words>15182</Words>
  <Characters>86542</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101521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12</cp:revision>
  <dcterms:created xsi:type="dcterms:W3CDTF">2022-01-13T23:25:00Z</dcterms:created>
  <dcterms:modified xsi:type="dcterms:W3CDTF">2022-01-14T16:18:00Z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