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99808" w14:textId="77777777" w:rsidR="00706FB2" w:rsidRPr="00706FB2" w:rsidRDefault="00706FB2" w:rsidP="00706FB2"/>
    <w:p w14:paraId="39999FA8" w14:textId="2AFFC2E9" w:rsidR="00972F52" w:rsidRDefault="00972F52" w:rsidP="00972F52">
      <w:pPr>
        <w:pStyle w:val="Heading1"/>
      </w:pPr>
      <w:r>
        <w:lastRenderedPageBreak/>
        <w:t>1AC</w:t>
      </w:r>
    </w:p>
    <w:p w14:paraId="12799749" w14:textId="42D3275B" w:rsidR="00972F52" w:rsidRPr="006562CA" w:rsidRDefault="00972F52" w:rsidP="00972F52">
      <w:pPr>
        <w:pStyle w:val="Heading3"/>
      </w:pPr>
      <w:r w:rsidRPr="006562CA">
        <w:lastRenderedPageBreak/>
        <w:t>1AC</w:t>
      </w:r>
    </w:p>
    <w:p w14:paraId="5DAD9120" w14:textId="77777777" w:rsidR="00972F52" w:rsidRPr="006562CA" w:rsidRDefault="00972F52" w:rsidP="00972F52">
      <w:pPr>
        <w:pStyle w:val="Heading4"/>
      </w:pPr>
      <w:r w:rsidRPr="006562CA">
        <w:t>Obtrusive space advertising is coming now.</w:t>
      </w:r>
    </w:p>
    <w:p w14:paraId="66A56F02" w14:textId="77777777" w:rsidR="00972F52" w:rsidRPr="006562CA" w:rsidRDefault="00972F52" w:rsidP="00972F52">
      <w:r w:rsidRPr="006562CA">
        <w:rPr>
          <w:rStyle w:val="Style13ptBold"/>
        </w:rPr>
        <w:t xml:space="preserve">Joshi 21 </w:t>
      </w:r>
      <w:r w:rsidRPr="006562CA">
        <w:t xml:space="preserve">“Space Billboards: A “Bright” New Marketing Tool or A Threat to Humanity?” Rucha Joshi August 23, 2021 </w:t>
      </w:r>
      <w:hyperlink r:id="rId9" w:history="1">
        <w:r w:rsidRPr="006562CA">
          <w:rPr>
            <w:rStyle w:val="Hyperlink"/>
          </w:rPr>
          <w:t>https://timesnext.com/space-billboards-bright-new-marketing-tool-or-threat-to-humanity/</w:t>
        </w:r>
      </w:hyperlink>
      <w:r w:rsidRPr="006562CA">
        <w:t xml:space="preserve"> SM</w:t>
      </w:r>
    </w:p>
    <w:p w14:paraId="73A09FA0" w14:textId="77777777" w:rsidR="00972F52" w:rsidRPr="006562CA" w:rsidRDefault="00972F52" w:rsidP="00972F52">
      <w:pPr>
        <w:rPr>
          <w:rStyle w:val="StyleUnderline"/>
        </w:rPr>
      </w:pPr>
      <w:r w:rsidRPr="006562CA">
        <w:rPr>
          <w:rStyle w:val="StyleUnderline"/>
        </w:rPr>
        <w:t>Space Billboards: A “Bright” New Marketing Tool or A Threat to Humanity?</w:t>
      </w:r>
    </w:p>
    <w:p w14:paraId="7418BFA6" w14:textId="77777777" w:rsidR="00972F52" w:rsidRPr="006562CA" w:rsidRDefault="00972F52" w:rsidP="00972F52">
      <w:pPr>
        <w:rPr>
          <w:rStyle w:val="StyleUnderline"/>
        </w:rPr>
      </w:pPr>
      <w:r w:rsidRPr="006562CA">
        <w:rPr>
          <w:rStyle w:val="StyleUnderline"/>
        </w:rPr>
        <w:t xml:space="preserve">If you thought humans in space weren't enough, now they are adding billboards. Elon </w:t>
      </w:r>
      <w:r w:rsidRPr="006562CA">
        <w:rPr>
          <w:rStyle w:val="StyleUnderline"/>
          <w:highlight w:val="green"/>
        </w:rPr>
        <w:t>Musk and</w:t>
      </w:r>
      <w:r w:rsidRPr="006562CA">
        <w:rPr>
          <w:rStyle w:val="StyleUnderline"/>
        </w:rPr>
        <w:t xml:space="preserve"> a bunch of </w:t>
      </w:r>
      <w:r w:rsidRPr="006562CA">
        <w:rPr>
          <w:rStyle w:val="StyleUnderline"/>
          <w:highlight w:val="green"/>
        </w:rPr>
        <w:t>other companies are</w:t>
      </w:r>
      <w:r w:rsidRPr="006562CA">
        <w:rPr>
          <w:rStyle w:val="StyleUnderline"/>
        </w:rPr>
        <w:t xml:space="preserve"> all </w:t>
      </w:r>
      <w:r w:rsidRPr="006562CA">
        <w:rPr>
          <w:rStyle w:val="StyleUnderline"/>
          <w:highlight w:val="green"/>
        </w:rPr>
        <w:t>set to launch space advertisements in</w:t>
      </w:r>
      <w:r w:rsidRPr="006562CA">
        <w:rPr>
          <w:rStyle w:val="StyleUnderline"/>
        </w:rPr>
        <w:t xml:space="preserve"> up</w:t>
      </w:r>
      <w:r w:rsidRPr="006562CA">
        <w:rPr>
          <w:rStyle w:val="StyleUnderline"/>
          <w:highlight w:val="green"/>
        </w:rPr>
        <w:t>coming months.</w:t>
      </w:r>
    </w:p>
    <w:p w14:paraId="747D2D53" w14:textId="77777777" w:rsidR="00972F52" w:rsidRPr="006562CA" w:rsidRDefault="00972F52" w:rsidP="00972F52">
      <w:r w:rsidRPr="006562CA">
        <w:t>What are space billboards? Imagine you are gazing deeply into the infinite abyss of space and thinking about how your existence fits into the universe. Then, out of nowhere, you see bright white letters spelling “Coca Cola” or “KFC” spring across the horizon, gone within a few minutes.</w:t>
      </w:r>
    </w:p>
    <w:p w14:paraId="0140CA42" w14:textId="77777777" w:rsidR="00972F52" w:rsidRPr="006562CA" w:rsidRDefault="00972F52" w:rsidP="00972F52">
      <w:r w:rsidRPr="006562CA">
        <w:t xml:space="preserve">That’s the idea behind space billboards, also known as orbital displays. </w:t>
      </w:r>
    </w:p>
    <w:p w14:paraId="2D9BF841" w14:textId="77777777" w:rsidR="00972F52" w:rsidRPr="006562CA" w:rsidRDefault="00972F52" w:rsidP="00972F52">
      <w:pPr>
        <w:rPr>
          <w:rStyle w:val="StyleUnderline"/>
        </w:rPr>
      </w:pPr>
      <w:r w:rsidRPr="006562CA">
        <w:rPr>
          <w:rStyle w:val="StyleUnderline"/>
        </w:rPr>
        <w:t>The idea of space advertising is not a new concept, but now several businesses, including Elon Musk’s SpaceX, are planning on executing it.</w:t>
      </w:r>
    </w:p>
    <w:p w14:paraId="538FAAE2" w14:textId="77777777" w:rsidR="00972F52" w:rsidRPr="006562CA" w:rsidRDefault="00972F52" w:rsidP="00972F52">
      <w:pPr>
        <w:rPr>
          <w:b/>
          <w:u w:val="single"/>
        </w:rPr>
      </w:pPr>
      <w:r w:rsidRPr="006562CA">
        <w:t>Even though it may look like a sci-fi movie coming to reality, the idea of space advertising or even satellites whose sole purpose is to be seen from the night sky has attracted a lot of criticism</w:t>
      </w:r>
      <w:r w:rsidRPr="006562CA">
        <w:rPr>
          <w:rStyle w:val="StyleUnderline"/>
        </w:rPr>
        <w:t xml:space="preserve">. Several people and </w:t>
      </w:r>
      <w:r w:rsidRPr="006562CA">
        <w:rPr>
          <w:rStyle w:val="StyleUnderline"/>
          <w:highlight w:val="green"/>
        </w:rPr>
        <w:t>astronomers have linked it with</w:t>
      </w:r>
      <w:r w:rsidRPr="006562CA">
        <w:rPr>
          <w:rStyle w:val="StyleUnderline"/>
        </w:rPr>
        <w:t xml:space="preserve"> the </w:t>
      </w:r>
      <w:r w:rsidRPr="006562CA">
        <w:rPr>
          <w:rStyle w:val="StyleUnderline"/>
          <w:highlight w:val="green"/>
        </w:rPr>
        <w:t>night sky’s vandalism</w:t>
      </w:r>
      <w:r w:rsidRPr="006562CA">
        <w:rPr>
          <w:rStyle w:val="StyleUnderline"/>
        </w:rPr>
        <w:t>.</w:t>
      </w:r>
    </w:p>
    <w:p w14:paraId="499B7A34" w14:textId="77777777" w:rsidR="00972F52" w:rsidRPr="006562CA" w:rsidRDefault="00972F52" w:rsidP="00972F52">
      <w:r w:rsidRPr="006562CA">
        <w:t>What’s The News?</w:t>
      </w:r>
    </w:p>
    <w:p w14:paraId="6CABF3CE" w14:textId="77777777" w:rsidR="00972F52" w:rsidRPr="006562CA" w:rsidRDefault="00972F52" w:rsidP="00972F52">
      <w:r w:rsidRPr="006562CA">
        <w:t xml:space="preserve">This month, Business Insider (1) reported </w:t>
      </w:r>
      <w:r w:rsidRPr="006562CA">
        <w:rPr>
          <w:rStyle w:val="StyleUnderline"/>
        </w:rPr>
        <w:t>that Elon Musk plans to send an advertising billboard into space. It will include a tiny CubeSat-sized satellite with a pixelated screen on one end. They are expected to launch it in early 2022</w:t>
      </w:r>
      <w:r w:rsidRPr="006562CA">
        <w:t xml:space="preserve">, and followers will see the screen from Earth thanks to an attached selfie stick. Wait, What? A selfie stick in space? Yes, it sounds hilarious, but we promise it gets more serious. </w:t>
      </w:r>
    </w:p>
    <w:p w14:paraId="1BB51AA7" w14:textId="77777777" w:rsidR="00972F52" w:rsidRPr="006562CA" w:rsidRDefault="00972F52" w:rsidP="00972F52">
      <w:pPr>
        <w:rPr>
          <w:b/>
          <w:u w:val="single"/>
        </w:rPr>
      </w:pPr>
      <w:r w:rsidRPr="006562CA">
        <w:rPr>
          <w:rStyle w:val="StyleUnderline"/>
        </w:rPr>
        <w:t>The company is using a CubeSat measuring 10 centimeters and will launch it via its Falcon 9 rocket.</w:t>
      </w:r>
    </w:p>
    <w:p w14:paraId="0DCC330A" w14:textId="77777777" w:rsidR="00972F52" w:rsidRPr="006562CA" w:rsidRDefault="00972F52" w:rsidP="00972F52">
      <w:r w:rsidRPr="006562CA">
        <w:t>GEC, Geometric Energy Corporation, a Canadian startup, will reportedly build the satellite. It will use a built-in selfie stick to record the billboard once it is in the space and live stream the ad on platforms like Twitch and YouTube.</w:t>
      </w:r>
    </w:p>
    <w:p w14:paraId="6DCECD36" w14:textId="77777777" w:rsidR="00972F52" w:rsidRPr="006562CA" w:rsidRDefault="00972F52" w:rsidP="00972F52">
      <w:r w:rsidRPr="006562CA">
        <w:t>Wait, there is more. Reportedly, you and I can also buy ad space on the billboard using cryptocurrency tokens like Ethereum or Dogecoin.</w:t>
      </w:r>
    </w:p>
    <w:p w14:paraId="31A394DE" w14:textId="77777777" w:rsidR="00972F52" w:rsidRPr="006562CA" w:rsidRDefault="00972F52" w:rsidP="00972F52">
      <w:r w:rsidRPr="006562CA">
        <w:t xml:space="preserve">“What we are attempting to accomplish is something that can democratize access to space and allow for decentralized participation. Let’s hope people don’t waste their money on something </w:t>
      </w:r>
      <w:r w:rsidRPr="006562CA">
        <w:lastRenderedPageBreak/>
        <w:t xml:space="preserve">insulting, inappropriate, or offensive,” said Samuel Reid, Co-founder and SEO of GEC to Insider. Yes, Sure.  </w:t>
      </w:r>
    </w:p>
    <w:p w14:paraId="6B92D30D" w14:textId="77777777" w:rsidR="00972F52" w:rsidRPr="006562CA" w:rsidRDefault="00972F52" w:rsidP="00972F52">
      <w:r w:rsidRPr="006562CA">
        <w:t>How Did We Get Here?</w:t>
      </w:r>
    </w:p>
    <w:p w14:paraId="7AB781B8" w14:textId="77777777" w:rsidR="00972F52" w:rsidRPr="006562CA" w:rsidRDefault="00972F52" w:rsidP="00972F52">
      <w:r w:rsidRPr="006562CA">
        <w:t>While the idea of space advertising goes way back to the 1940s (2) (as far we went during our research, we are not so sure if the concept emerged even before), it came into the mainstream for multiple businesses in the early 1990s, when space technology was on the rise after the space race and the fall of the Soviet Union.</w:t>
      </w:r>
    </w:p>
    <w:p w14:paraId="6CF8748A" w14:textId="77777777" w:rsidR="00972F52" w:rsidRPr="006562CA" w:rsidRDefault="00972F52" w:rsidP="00972F52">
      <w:r w:rsidRPr="006562CA">
        <w:t xml:space="preserve">Since then, there have been multiple attempts to use space as an advertising tool, including SpaceX launching a Tesla car into orbit (3, 4). </w:t>
      </w:r>
    </w:p>
    <w:p w14:paraId="129BC65A" w14:textId="77777777" w:rsidR="00972F52" w:rsidRPr="006562CA" w:rsidRDefault="00972F52" w:rsidP="00972F52">
      <w:pPr>
        <w:rPr>
          <w:b/>
          <w:u w:val="single"/>
        </w:rPr>
      </w:pPr>
      <w:r w:rsidRPr="006562CA">
        <w:t xml:space="preserve">But </w:t>
      </w:r>
      <w:r w:rsidRPr="006562CA">
        <w:rPr>
          <w:rStyle w:val="StyleUnderline"/>
        </w:rPr>
        <w:t xml:space="preserve">why is there a peak in interest for space billboards? Well, </w:t>
      </w:r>
      <w:r w:rsidRPr="006562CA">
        <w:rPr>
          <w:rStyle w:val="StyleUnderline"/>
          <w:highlight w:val="green"/>
        </w:rPr>
        <w:t>there is a</w:t>
      </w:r>
      <w:r w:rsidRPr="006562CA">
        <w:rPr>
          <w:rStyle w:val="StyleUnderline"/>
        </w:rPr>
        <w:t xml:space="preserve"> big </w:t>
      </w:r>
      <w:r w:rsidRPr="006562CA">
        <w:rPr>
          <w:rStyle w:val="StyleUnderline"/>
          <w:highlight w:val="green"/>
        </w:rPr>
        <w:t>advantage of space advertising</w:t>
      </w:r>
      <w:r w:rsidRPr="006562CA">
        <w:rPr>
          <w:rStyle w:val="StyleUnderline"/>
        </w:rPr>
        <w:t xml:space="preserve"> compared to other Earth-bound methods – its </w:t>
      </w:r>
      <w:r w:rsidRPr="006562CA">
        <w:rPr>
          <w:rStyle w:val="StyleUnderline"/>
          <w:highlight w:val="green"/>
        </w:rPr>
        <w:t>sheer scale of reach</w:t>
      </w:r>
      <w:r w:rsidRPr="006562CA">
        <w:rPr>
          <w:rStyle w:val="StyleUnderline"/>
        </w:rPr>
        <w:t xml:space="preserve">. Imagine billions of people residing in multiple nations watching your ad orbiting Earth. </w:t>
      </w:r>
    </w:p>
    <w:p w14:paraId="7D1513AD" w14:textId="77777777" w:rsidR="00972F52" w:rsidRPr="006562CA" w:rsidRDefault="00972F52" w:rsidP="00972F52">
      <w:pPr>
        <w:rPr>
          <w:b/>
          <w:u w:val="single"/>
        </w:rPr>
      </w:pPr>
      <w:r w:rsidRPr="006562CA">
        <w:t xml:space="preserve">So yes, space ads can offer valuable marketing capabilities. </w:t>
      </w:r>
      <w:r w:rsidRPr="006562CA">
        <w:rPr>
          <w:rStyle w:val="StyleUnderline"/>
        </w:rPr>
        <w:t xml:space="preserve">Some may argue that the relatively high cost can prohibit it from becoming common. But think about how many companies are willing to spend millions of dollars on Super Bowl commercials and popular TV shows like Friends (5). Undoubtedly, the sheer benefit that the space ad would offer </w:t>
      </w:r>
      <w:r w:rsidRPr="006562CA">
        <w:rPr>
          <w:rStyle w:val="StyleUnderline"/>
          <w:highlight w:val="green"/>
        </w:rPr>
        <w:t>is very enticing</w:t>
      </w:r>
      <w:r w:rsidRPr="006562CA">
        <w:rPr>
          <w:rStyle w:val="StyleUnderline"/>
        </w:rPr>
        <w:t xml:space="preserve"> for companies. </w:t>
      </w:r>
    </w:p>
    <w:p w14:paraId="2CA0E1C3" w14:textId="77777777" w:rsidR="00972F52" w:rsidRPr="006562CA" w:rsidRDefault="00972F52" w:rsidP="00972F52">
      <w:r w:rsidRPr="006562CA">
        <w:t>Now, before we move forward, there are two types of space advertising:</w:t>
      </w:r>
    </w:p>
    <w:p w14:paraId="3301D0E1" w14:textId="77777777" w:rsidR="00972F52" w:rsidRPr="006562CA" w:rsidRDefault="00972F52" w:rsidP="00972F52">
      <w:pPr>
        <w:rPr>
          <w:rStyle w:val="StyleUnderline"/>
        </w:rPr>
      </w:pPr>
      <w:r w:rsidRPr="006562CA">
        <w:rPr>
          <w:rStyle w:val="StyleUnderline"/>
        </w:rPr>
        <w:t xml:space="preserve">Obtrusive Space Advertising: It is a term used for space ads that people can recognize without using binoculars or telescopes. </w:t>
      </w:r>
    </w:p>
    <w:p w14:paraId="67B715D0" w14:textId="77777777" w:rsidR="00972F52" w:rsidRPr="006562CA" w:rsidRDefault="00972F52" w:rsidP="00972F52">
      <w:pPr>
        <w:rPr>
          <w:rStyle w:val="StyleUnderline"/>
        </w:rPr>
      </w:pPr>
      <w:r w:rsidRPr="006562CA">
        <w:rPr>
          <w:rStyle w:val="StyleUnderline"/>
        </w:rPr>
        <w:t xml:space="preserve">Non-obtrusive Space Advertising: It can be, for instance, company logos on satellites, space suits, and rockets. </w:t>
      </w:r>
    </w:p>
    <w:p w14:paraId="75CCB0BD" w14:textId="77777777" w:rsidR="00972F52" w:rsidRPr="006562CA" w:rsidRDefault="00972F52" w:rsidP="00972F52"/>
    <w:p w14:paraId="48A53D3E" w14:textId="77777777" w:rsidR="00972F52" w:rsidRPr="006562CA" w:rsidRDefault="00972F52" w:rsidP="00972F52">
      <w:pPr>
        <w:pStyle w:val="Heading4"/>
      </w:pPr>
      <w:r w:rsidRPr="006562CA">
        <w:t>It’s inevitable and threatens ground-based astronomy.</w:t>
      </w:r>
    </w:p>
    <w:p w14:paraId="062B53A9" w14:textId="77777777" w:rsidR="00972F52" w:rsidRPr="006562CA" w:rsidRDefault="00972F52" w:rsidP="00972F52">
      <w:r w:rsidRPr="006562CA">
        <w:rPr>
          <w:rStyle w:val="Style13ptBold"/>
        </w:rPr>
        <w:t xml:space="preserve">Farah 19 </w:t>
      </w:r>
      <w:r w:rsidRPr="006562CA">
        <w:t xml:space="preserve">“This Russian startup wants to put billboards in space. Astronomers aren’t impressed” Troy Farah January 14, 2019 </w:t>
      </w:r>
      <w:hyperlink r:id="rId10" w:history="1">
        <w:r w:rsidRPr="006562CA">
          <w:rPr>
            <w:rStyle w:val="Hyperlink"/>
          </w:rPr>
          <w:t>https://astronomy.com/news/2019/01/billboards-in-space</w:t>
        </w:r>
      </w:hyperlink>
      <w:r w:rsidRPr="006562CA">
        <w:t xml:space="preserve"> SM</w:t>
      </w:r>
    </w:p>
    <w:p w14:paraId="47352F98" w14:textId="77777777" w:rsidR="00972F52" w:rsidRPr="006562CA" w:rsidRDefault="00972F52" w:rsidP="00972F52">
      <w:pPr>
        <w:rPr>
          <w:rStyle w:val="StyleUnderline"/>
        </w:rPr>
      </w:pPr>
      <w:r w:rsidRPr="006562CA">
        <w:rPr>
          <w:rStyle w:val="StyleUnderline"/>
        </w:rPr>
        <w:t>This Russian startup wants to put billboards in space. Astronomers aren’t impressed</w:t>
      </w:r>
    </w:p>
    <w:p w14:paraId="5E6FB2B5" w14:textId="77777777" w:rsidR="00972F52" w:rsidRPr="006562CA" w:rsidRDefault="00972F52" w:rsidP="00972F52">
      <w:r w:rsidRPr="006562CA">
        <w:t>Orbital Display is shooting for the stars ... with advertising.</w:t>
      </w:r>
    </w:p>
    <w:p w14:paraId="7E27B772" w14:textId="77777777" w:rsidR="00972F52" w:rsidRPr="006562CA" w:rsidRDefault="00972F52" w:rsidP="00972F52">
      <w:r w:rsidRPr="006562CA">
        <w:t xml:space="preserve">Imagine this: you’ve just fled from the city to your nearest national park to gaze deeply into the infinite abyss of space and contemplate how your own existence fits into the curtain of the </w:t>
      </w:r>
      <w:r w:rsidRPr="006562CA">
        <w:lastRenderedPageBreak/>
        <w:t>universe. Then, out of the corner of your eye, you see bright white letters spelling “KFC” spring across the horizon in a long arch. A few minutes later, it’s gone.</w:t>
      </w:r>
    </w:p>
    <w:p w14:paraId="54B58D9E" w14:textId="77777777" w:rsidR="00972F52" w:rsidRPr="006562CA" w:rsidRDefault="00972F52" w:rsidP="00972F52">
      <w:r w:rsidRPr="006562CA">
        <w:t xml:space="preserve">That’s the idea behind Orbital Display, </w:t>
      </w:r>
      <w:r w:rsidRPr="006562CA">
        <w:rPr>
          <w:rStyle w:val="StyleUnderline"/>
        </w:rPr>
        <w:t xml:space="preserve">a </w:t>
      </w:r>
      <w:r w:rsidRPr="006562CA">
        <w:rPr>
          <w:rStyle w:val="StyleUnderline"/>
          <w:highlight w:val="green"/>
        </w:rPr>
        <w:t>Russian startup’s</w:t>
      </w:r>
      <w:r w:rsidRPr="006562CA">
        <w:rPr>
          <w:rStyle w:val="StyleUnderline"/>
        </w:rPr>
        <w:t xml:space="preserve"> effort to bring </w:t>
      </w:r>
      <w:r w:rsidRPr="006562CA">
        <w:rPr>
          <w:rStyle w:val="StyleUnderline"/>
          <w:highlight w:val="green"/>
        </w:rPr>
        <w:t>billboard advertisements</w:t>
      </w:r>
      <w:r w:rsidRPr="006562CA">
        <w:rPr>
          <w:rStyle w:val="StyleUnderline"/>
        </w:rPr>
        <w:t xml:space="preserve"> </w:t>
      </w:r>
      <w:r w:rsidRPr="006562CA">
        <w:rPr>
          <w:rStyle w:val="StyleUnderline"/>
          <w:highlight w:val="green"/>
        </w:rPr>
        <w:t>to l</w:t>
      </w:r>
      <w:r w:rsidRPr="006562CA">
        <w:rPr>
          <w:rStyle w:val="StyleUnderline"/>
        </w:rPr>
        <w:t>ow-</w:t>
      </w:r>
      <w:r w:rsidRPr="006562CA">
        <w:rPr>
          <w:rStyle w:val="StyleUnderline"/>
          <w:highlight w:val="green"/>
        </w:rPr>
        <w:t>E</w:t>
      </w:r>
      <w:r w:rsidRPr="006562CA">
        <w:rPr>
          <w:rStyle w:val="StyleUnderline"/>
        </w:rPr>
        <w:t xml:space="preserve">arth </w:t>
      </w:r>
      <w:r w:rsidRPr="006562CA">
        <w:rPr>
          <w:rStyle w:val="StyleUnderline"/>
          <w:highlight w:val="green"/>
        </w:rPr>
        <w:t>o</w:t>
      </w:r>
      <w:r w:rsidRPr="006562CA">
        <w:rPr>
          <w:rStyle w:val="StyleUnderline"/>
        </w:rPr>
        <w:t xml:space="preserve">rbit </w:t>
      </w:r>
      <w:r w:rsidRPr="006562CA">
        <w:rPr>
          <w:rStyle w:val="StyleUnderline"/>
          <w:highlight w:val="green"/>
        </w:rPr>
        <w:t>using a grid of</w:t>
      </w:r>
      <w:r w:rsidRPr="006562CA">
        <w:rPr>
          <w:rStyle w:val="StyleUnderline"/>
        </w:rPr>
        <w:t xml:space="preserve"> tissue box-sized satellites called </w:t>
      </w:r>
      <w:r w:rsidRPr="006562CA">
        <w:rPr>
          <w:rStyle w:val="StyleUnderline"/>
          <w:highlight w:val="green"/>
        </w:rPr>
        <w:t>CubeSats</w:t>
      </w:r>
      <w:r w:rsidRPr="006562CA">
        <w:rPr>
          <w:rStyle w:val="StyleUnderline"/>
        </w:rPr>
        <w:t xml:space="preserve">. Orbiting approximately 280 miles above ground, these tiny </w:t>
      </w:r>
      <w:r w:rsidRPr="006562CA">
        <w:rPr>
          <w:rStyle w:val="StyleUnderline"/>
          <w:highlight w:val="green"/>
        </w:rPr>
        <w:t>sat</w:t>
      </w:r>
      <w:r w:rsidRPr="006562CA">
        <w:rPr>
          <w:rStyle w:val="StyleUnderline"/>
        </w:rPr>
        <w:t>ellite</w:t>
      </w:r>
      <w:r w:rsidRPr="006562CA">
        <w:rPr>
          <w:rStyle w:val="StyleUnderline"/>
          <w:highlight w:val="green"/>
        </w:rPr>
        <w:t>s</w:t>
      </w:r>
      <w:r w:rsidRPr="006562CA">
        <w:rPr>
          <w:rStyle w:val="StyleUnderline"/>
        </w:rPr>
        <w:t xml:space="preserve"> will </w:t>
      </w:r>
      <w:r w:rsidRPr="006562CA">
        <w:rPr>
          <w:rStyle w:val="StyleUnderline"/>
          <w:highlight w:val="green"/>
        </w:rPr>
        <w:t>unfurl</w:t>
      </w:r>
      <w:r w:rsidRPr="006562CA">
        <w:rPr>
          <w:rStyle w:val="StyleUnderline"/>
        </w:rPr>
        <w:t xml:space="preserve"> Mylar </w:t>
      </w:r>
      <w:r w:rsidRPr="006562CA">
        <w:rPr>
          <w:rStyle w:val="StyleUnderline"/>
          <w:highlight w:val="green"/>
        </w:rPr>
        <w:t>sails</w:t>
      </w:r>
      <w:r w:rsidRPr="006562CA">
        <w:rPr>
          <w:rStyle w:val="StyleUnderline"/>
        </w:rPr>
        <w:t xml:space="preserve"> some 30 feet in diameter </w:t>
      </w:r>
      <w:r w:rsidRPr="006562CA">
        <w:rPr>
          <w:rStyle w:val="StyleUnderline"/>
          <w:highlight w:val="green"/>
        </w:rPr>
        <w:t>to catch and reflect sunlight</w:t>
      </w:r>
      <w:r w:rsidRPr="006562CA">
        <w:rPr>
          <w:rStyle w:val="StyleUnderline"/>
        </w:rPr>
        <w:t>, creating a pixelated matrix</w:t>
      </w:r>
      <w:r w:rsidRPr="006562CA">
        <w:t>. The company, StartRocket, has proposed using this tech to display a knockoff of the Coca-Cola logo and other brand emblems, as well as allow governments to flash urgent notifications during emergencies.</w:t>
      </w:r>
    </w:p>
    <w:p w14:paraId="5406D451" w14:textId="77777777" w:rsidR="00972F52" w:rsidRPr="006562CA" w:rsidRDefault="00972F52" w:rsidP="00972F52">
      <w:r w:rsidRPr="006562CA">
        <w:t>Vladilen Sitnikov, StartRocket’s CEO, describes himself as an advertising guy with a “crazy idea.” He approached SkolTech, a private university in Moscow, to figure out the technical details, contracting a team of engineers to develop a prototype. Their first test launch could happen this summer, with a full execution in 2021. That is, if the company can find the money.</w:t>
      </w:r>
    </w:p>
    <w:p w14:paraId="250C132D" w14:textId="77777777" w:rsidR="00972F52" w:rsidRPr="006562CA" w:rsidRDefault="00972F52" w:rsidP="00972F52">
      <w:r w:rsidRPr="006562CA">
        <w:t>“It’s human nature to advertise everything … Brands [are] a beautiful part of humankind,” Sitnikov says in a video call. He compares his efforts to Elon Musk and SpaceX, who last year launched a Tesla into space, which many considered an advertisement. Sitnikov also compared Orbital Display to banner-towing airplanes.</w:t>
      </w:r>
    </w:p>
    <w:p w14:paraId="5B486077" w14:textId="77777777" w:rsidR="00972F52" w:rsidRPr="006562CA" w:rsidRDefault="00972F52" w:rsidP="00972F52">
      <w:pPr>
        <w:rPr>
          <w:rStyle w:val="StyleUnderline"/>
        </w:rPr>
      </w:pPr>
      <w:r w:rsidRPr="006562CA">
        <w:t xml:space="preserve">But </w:t>
      </w:r>
      <w:r w:rsidRPr="006562CA">
        <w:rPr>
          <w:rStyle w:val="StyleUnderline"/>
        </w:rPr>
        <w:t xml:space="preserve">the idea, unsurprisingly, attracts negative reactions from astronomers and other dark-sky advocates who fear </w:t>
      </w:r>
      <w:r w:rsidRPr="006562CA">
        <w:rPr>
          <w:rStyle w:val="StyleUnderline"/>
          <w:highlight w:val="green"/>
        </w:rPr>
        <w:t>adding more light pollution</w:t>
      </w:r>
      <w:r w:rsidRPr="006562CA">
        <w:rPr>
          <w:rStyle w:val="StyleUnderline"/>
        </w:rPr>
        <w:t xml:space="preserve"> to the heavens would cause significant problems. </w:t>
      </w:r>
      <w:r w:rsidRPr="006562CA">
        <w:t xml:space="preserve">However, </w:t>
      </w:r>
      <w:r w:rsidRPr="006562CA">
        <w:rPr>
          <w:rStyle w:val="StyleUnderline"/>
        </w:rPr>
        <w:t xml:space="preserve">those I spoke with unanimously felt </w:t>
      </w:r>
      <w:r w:rsidRPr="006562CA">
        <w:rPr>
          <w:rStyle w:val="StyleUnderline"/>
          <w:highlight w:val="green"/>
        </w:rPr>
        <w:t>the project, or something similar, is inevitable</w:t>
      </w:r>
      <w:r w:rsidRPr="006562CA">
        <w:rPr>
          <w:rStyle w:val="StyleUnderline"/>
        </w:rPr>
        <w:t>. The wait before LED lights and advertisements fill up the night sky may not be long.</w:t>
      </w:r>
    </w:p>
    <w:p w14:paraId="02A99B23" w14:textId="77777777" w:rsidR="00972F52" w:rsidRPr="006562CA" w:rsidRDefault="00972F52" w:rsidP="00972F52">
      <w:pPr>
        <w:rPr>
          <w:rStyle w:val="StyleUnderline"/>
        </w:rPr>
      </w:pPr>
      <w:r w:rsidRPr="006562CA">
        <w:rPr>
          <w:rStyle w:val="StyleUnderline"/>
        </w:rPr>
        <w:t>A Swarm of Flashing Satellites</w:t>
      </w:r>
    </w:p>
    <w:p w14:paraId="3FB14264" w14:textId="77777777" w:rsidR="00972F52" w:rsidRPr="006562CA" w:rsidRDefault="00972F52" w:rsidP="00972F52">
      <w:r w:rsidRPr="006562CA">
        <w:rPr>
          <w:rStyle w:val="StyleUnderline"/>
        </w:rPr>
        <w:t>Many satellites are already reflective, bouncing flares of light back to Earth that are visible for a few seconds. The brightest are Iridium, a constellation of 66 telecommunication satellites tossed into orbit in the ‘90s. If launched, the Orbital Display will be as bright as these — around -8 magnitude. (For reference, the Full Moon is about -13</w:t>
      </w:r>
      <w:r w:rsidRPr="006562CA">
        <w:t xml:space="preserve"> and the Sun is about -27.)</w:t>
      </w:r>
    </w:p>
    <w:p w14:paraId="0E4CC469" w14:textId="77777777" w:rsidR="00972F52" w:rsidRPr="006562CA" w:rsidRDefault="00972F52" w:rsidP="00972F52">
      <w:r w:rsidRPr="006562CA">
        <w:t>Like most CubeSats, the billboard will have planned obsolescence and won’t last more than a year, the company says. The Orbital Display will only be viewable in evening and morning twilight, when the cubes catch sunlight while the observer is in darkness, according to Patrick Seitzer, an astronomy professor at the University of Michigan in Ann Arbor.</w:t>
      </w:r>
    </w:p>
    <w:p w14:paraId="32179E9A" w14:textId="77777777" w:rsidR="00972F52" w:rsidRPr="006562CA" w:rsidRDefault="00972F52" w:rsidP="00972F52">
      <w:r w:rsidRPr="006562CA">
        <w:t>“You’ll never see them at midnight, for example,” he says in an email. “Depending on the orbit chosen, they might be visible for a few days, and then not visible for a week or more.”</w:t>
      </w:r>
    </w:p>
    <w:p w14:paraId="4F2C4519" w14:textId="77777777" w:rsidR="00972F52" w:rsidRPr="006562CA" w:rsidRDefault="00972F52" w:rsidP="00972F52">
      <w:pPr>
        <w:rPr>
          <w:rStyle w:val="StyleUnderline"/>
        </w:rPr>
      </w:pPr>
      <w:r w:rsidRPr="006562CA">
        <w:t>“Launching art projects like this with no commercial, scientific, or national security value seems unwise,” adds Seitzer, who has been studying space debris since 2000. “</w:t>
      </w:r>
      <w:r w:rsidRPr="006562CA">
        <w:rPr>
          <w:rStyle w:val="StyleUnderline"/>
          <w:highlight w:val="green"/>
        </w:rPr>
        <w:t xml:space="preserve">Space is getting </w:t>
      </w:r>
      <w:r w:rsidRPr="006562CA">
        <w:rPr>
          <w:rStyle w:val="StyleUnderline"/>
          <w:highlight w:val="green"/>
        </w:rPr>
        <w:lastRenderedPageBreak/>
        <w:t>increasingly crowded</w:t>
      </w:r>
      <w:r w:rsidRPr="006562CA">
        <w:rPr>
          <w:rStyle w:val="StyleUnderline"/>
        </w:rPr>
        <w:t xml:space="preserve">. There are </w:t>
      </w:r>
      <w:r w:rsidRPr="006562CA">
        <w:rPr>
          <w:rStyle w:val="StyleUnderline"/>
          <w:highlight w:val="green"/>
        </w:rPr>
        <w:t>over 20,000 objects with orbits</w:t>
      </w:r>
      <w:r w:rsidRPr="006562CA">
        <w:rPr>
          <w:rStyle w:val="StyleUnderline"/>
        </w:rPr>
        <w:t xml:space="preserve"> in the official public catalog maintained by the U.S. Air Force. Less than 10 percent of those objects are active satellites — the rest are dead satellites, old rocket bodies and parts of spacecraft.”</w:t>
      </w:r>
    </w:p>
    <w:p w14:paraId="7063B109" w14:textId="77777777" w:rsidR="00972F52" w:rsidRPr="006562CA" w:rsidRDefault="00972F52" w:rsidP="00972F52">
      <w:pPr>
        <w:rPr>
          <w:b/>
          <w:u w:val="single"/>
        </w:rPr>
      </w:pPr>
      <w:r w:rsidRPr="006562CA">
        <w:rPr>
          <w:rStyle w:val="StyleUnderline"/>
        </w:rPr>
        <w:t>Astronomer John Barentine agrees this isn’t a bright idea — or actually, bright is the problem</w:t>
      </w:r>
      <w:r w:rsidRPr="006562CA">
        <w:t xml:space="preserve">. Barentine serves as both director of conservation for the International Dark-Sky Association in Tucson, Arizona, and a member of the American Astronomical Society’s Committee on Light Pollution, Radio Interference and Space Debris. He says these </w:t>
      </w:r>
      <w:r w:rsidRPr="006562CA">
        <w:rPr>
          <w:rStyle w:val="StyleUnderline"/>
        </w:rPr>
        <w:t xml:space="preserve">space </w:t>
      </w:r>
      <w:r w:rsidRPr="006562CA">
        <w:rPr>
          <w:rStyle w:val="StyleUnderline"/>
          <w:highlight w:val="green"/>
        </w:rPr>
        <w:t>billboards could qualify as</w:t>
      </w:r>
      <w:r w:rsidRPr="006562CA">
        <w:rPr>
          <w:rStyle w:val="StyleUnderline"/>
        </w:rPr>
        <w:t xml:space="preserve"> both l</w:t>
      </w:r>
      <w:r w:rsidRPr="006562CA">
        <w:rPr>
          <w:rStyle w:val="StyleUnderline"/>
          <w:highlight w:val="green"/>
        </w:rPr>
        <w:t>ight pollution and space debris and</w:t>
      </w:r>
      <w:r w:rsidRPr="006562CA">
        <w:rPr>
          <w:rStyle w:val="StyleUnderline"/>
        </w:rPr>
        <w:t xml:space="preserve"> possibly even </w:t>
      </w:r>
      <w:r w:rsidRPr="006562CA">
        <w:rPr>
          <w:rStyle w:val="StyleUnderline"/>
          <w:highlight w:val="green"/>
        </w:rPr>
        <w:t>disrupt radio signals</w:t>
      </w:r>
      <w:r w:rsidRPr="006562CA">
        <w:rPr>
          <w:rStyle w:val="StyleUnderline"/>
        </w:rPr>
        <w:t>.</w:t>
      </w:r>
    </w:p>
    <w:p w14:paraId="3B8BA81F" w14:textId="77777777" w:rsidR="00972F52" w:rsidRPr="006562CA" w:rsidRDefault="00972F52" w:rsidP="00972F52">
      <w:pPr>
        <w:rPr>
          <w:rStyle w:val="StyleUnderline"/>
        </w:rPr>
      </w:pPr>
      <w:r w:rsidRPr="006562CA">
        <w:rPr>
          <w:rStyle w:val="StyleUnderline"/>
        </w:rPr>
        <w:t>“</w:t>
      </w:r>
      <w:r w:rsidRPr="006562CA">
        <w:rPr>
          <w:rStyle w:val="StyleUnderline"/>
          <w:highlight w:val="green"/>
        </w:rPr>
        <w:t>It’s a threat to</w:t>
      </w:r>
      <w:r w:rsidRPr="006562CA">
        <w:rPr>
          <w:rStyle w:val="StyleUnderline"/>
        </w:rPr>
        <w:t xml:space="preserve"> the ability to do </w:t>
      </w:r>
      <w:r w:rsidRPr="006562CA">
        <w:rPr>
          <w:rStyle w:val="StyleUnderline"/>
          <w:highlight w:val="green"/>
        </w:rPr>
        <w:t xml:space="preserve">astronomical research </w:t>
      </w:r>
      <w:r w:rsidRPr="006562CA">
        <w:rPr>
          <w:rStyle w:val="StyleUnderline"/>
        </w:rPr>
        <w:t>from the ground,”</w:t>
      </w:r>
      <w:r w:rsidRPr="006562CA">
        <w:t xml:space="preserve"> he says, noting that SpaceX’s plans to add at least another 7,500 CubeSats into low-Earth orbit will also factor into the problem. “</w:t>
      </w:r>
      <w:r w:rsidRPr="006562CA">
        <w:rPr>
          <w:rStyle w:val="StyleUnderline"/>
        </w:rPr>
        <w:t>Every one of those moving blips of light in the night sky is something that can interfere with our ability to collect photons from astronomical sources.”</w:t>
      </w:r>
    </w:p>
    <w:p w14:paraId="77BD7EDB" w14:textId="77777777" w:rsidR="00972F52" w:rsidRPr="006562CA" w:rsidRDefault="00972F52" w:rsidP="00972F52"/>
    <w:p w14:paraId="3BB89058" w14:textId="77777777" w:rsidR="00972F52" w:rsidRPr="006562CA" w:rsidRDefault="00972F52" w:rsidP="00972F52">
      <w:pPr>
        <w:pStyle w:val="Heading4"/>
      </w:pPr>
      <w:r w:rsidRPr="006562CA">
        <w:t>Ground-based astronomy is key to astronomy more broadly – specifically hazardous object detection and exoplanet studies.</w:t>
      </w:r>
    </w:p>
    <w:p w14:paraId="32865251" w14:textId="77777777" w:rsidR="00972F52" w:rsidRPr="006562CA" w:rsidRDefault="00972F52" w:rsidP="00972F52">
      <w:r w:rsidRPr="006562CA">
        <w:rPr>
          <w:rStyle w:val="Style13ptBold"/>
        </w:rPr>
        <w:t xml:space="preserve">Siegel 19 </w:t>
      </w:r>
      <w:r w:rsidRPr="006562CA">
        <w:t xml:space="preserve">“This Is Why We Can't Just Do All Of Our Astronomy From Space” Nov 27, 2019 Ethan Siegel is a Ph.D. astrophysicist and author of "Starts with a Bang!" </w:t>
      </w:r>
      <w:hyperlink r:id="rId11" w:history="1">
        <w:r w:rsidRPr="006562CA">
          <w:rPr>
            <w:rStyle w:val="Hyperlink"/>
          </w:rPr>
          <w:t>https://www.forbes.com/sites/startswithabang/2019/11/27/this-is-why-we-cant-just-do-all-of-our-astronomy-from-space/?sh=6c73d3c42704</w:t>
        </w:r>
      </w:hyperlink>
      <w:r w:rsidRPr="006562CA">
        <w:t xml:space="preserve"> SM</w:t>
      </w:r>
    </w:p>
    <w:p w14:paraId="6610B8CD" w14:textId="77777777" w:rsidR="00972F52" w:rsidRPr="006562CA" w:rsidRDefault="00972F52" w:rsidP="00972F52">
      <w:pPr>
        <w:rPr>
          <w:b/>
          <w:u w:val="single"/>
        </w:rPr>
      </w:pPr>
      <w:r w:rsidRPr="006562CA">
        <w:t>While it's easy to point to the ways that space-based astronomy has superiority to ground-based astronomy</w:t>
      </w:r>
      <w:r w:rsidRPr="006562CA">
        <w:rPr>
          <w:rStyle w:val="StyleUnderline"/>
        </w:rPr>
        <w:t xml:space="preserve">, there are still </w:t>
      </w:r>
      <w:r w:rsidRPr="006562CA">
        <w:rPr>
          <w:rStyle w:val="StyleUnderline"/>
          <w:highlight w:val="green"/>
        </w:rPr>
        <w:t>substantial advantages</w:t>
      </w:r>
      <w:r w:rsidRPr="006562CA">
        <w:rPr>
          <w:rStyle w:val="StyleUnderline"/>
        </w:rPr>
        <w:t xml:space="preserve"> that being </w:t>
      </w:r>
      <w:r w:rsidRPr="006562CA">
        <w:rPr>
          <w:rStyle w:val="StyleUnderline"/>
          <w:highlight w:val="green"/>
        </w:rPr>
        <w:t>on the ground</w:t>
      </w:r>
      <w:r w:rsidRPr="006562CA">
        <w:rPr>
          <w:rStyle w:val="StyleUnderline"/>
        </w:rPr>
        <w:t xml:space="preserve"> offers</w:t>
      </w:r>
      <w:r w:rsidRPr="006562CA">
        <w:t xml:space="preserve">, and that astronomers continue to take advantage of even in a post-Hubble era. </w:t>
      </w:r>
      <w:r w:rsidRPr="006562CA">
        <w:rPr>
          <w:rStyle w:val="StyleUnderline"/>
        </w:rPr>
        <w:t xml:space="preserve">We can create </w:t>
      </w:r>
      <w:r w:rsidRPr="006562CA">
        <w:rPr>
          <w:rStyle w:val="StyleUnderline"/>
          <w:highlight w:val="green"/>
        </w:rPr>
        <w:t>images</w:t>
      </w:r>
      <w:r w:rsidRPr="006562CA">
        <w:rPr>
          <w:rStyle w:val="StyleUnderline"/>
        </w:rPr>
        <w:t xml:space="preserve">, collect </w:t>
      </w:r>
      <w:r w:rsidRPr="006562CA">
        <w:rPr>
          <w:rStyle w:val="StyleUnderline"/>
          <w:highlight w:val="green"/>
        </w:rPr>
        <w:t>data, and</w:t>
      </w:r>
      <w:r w:rsidRPr="006562CA">
        <w:rPr>
          <w:rStyle w:val="StyleUnderline"/>
        </w:rPr>
        <w:t xml:space="preserve"> perform scientific </w:t>
      </w:r>
      <w:r w:rsidRPr="006562CA">
        <w:rPr>
          <w:rStyle w:val="StyleUnderline"/>
          <w:highlight w:val="green"/>
        </w:rPr>
        <w:t>investigations that</w:t>
      </w:r>
      <w:r w:rsidRPr="006562CA">
        <w:rPr>
          <w:rStyle w:val="StyleUnderline"/>
        </w:rPr>
        <w:t xml:space="preserve"> simply </w:t>
      </w:r>
      <w:r w:rsidRPr="006562CA">
        <w:rPr>
          <w:rStyle w:val="StyleUnderline"/>
          <w:highlight w:val="green"/>
        </w:rPr>
        <w:t>cannot occur with space-based observatories</w:t>
      </w:r>
      <w:r w:rsidRPr="006562CA">
        <w:rPr>
          <w:rStyle w:val="StyleUnderline"/>
        </w:rPr>
        <w:t xml:space="preserve"> alone.</w:t>
      </w:r>
    </w:p>
    <w:p w14:paraId="2A8E8656" w14:textId="77777777" w:rsidR="00972F52" w:rsidRPr="006562CA" w:rsidRDefault="00972F52" w:rsidP="00972F52">
      <w:pPr>
        <w:rPr>
          <w:b/>
          <w:u w:val="single"/>
        </w:rPr>
      </w:pPr>
      <w:r w:rsidRPr="006562CA">
        <w:rPr>
          <w:rStyle w:val="StyleUnderline"/>
        </w:rPr>
        <w:t>There are five major metrics where ground-based observatories should always remain leaps and bounds ahead of space-based ones, and they generally include:</w:t>
      </w:r>
    </w:p>
    <w:p w14:paraId="38C4605E" w14:textId="77777777" w:rsidR="00972F52" w:rsidRPr="006562CA" w:rsidRDefault="00972F52" w:rsidP="00972F52">
      <w:pPr>
        <w:rPr>
          <w:rStyle w:val="StyleUnderline"/>
        </w:rPr>
      </w:pPr>
      <w:r w:rsidRPr="006562CA">
        <w:rPr>
          <w:rStyle w:val="StyleUnderline"/>
        </w:rPr>
        <w:t>size,</w:t>
      </w:r>
    </w:p>
    <w:p w14:paraId="60B1C8CB" w14:textId="77777777" w:rsidR="00972F52" w:rsidRPr="006562CA" w:rsidRDefault="00972F52" w:rsidP="00972F52">
      <w:pPr>
        <w:rPr>
          <w:rStyle w:val="StyleUnderline"/>
        </w:rPr>
      </w:pPr>
      <w:r w:rsidRPr="006562CA">
        <w:rPr>
          <w:rStyle w:val="StyleUnderline"/>
        </w:rPr>
        <w:t>reliability,</w:t>
      </w:r>
    </w:p>
    <w:p w14:paraId="1F70FB00" w14:textId="77777777" w:rsidR="00972F52" w:rsidRPr="006562CA" w:rsidRDefault="00972F52" w:rsidP="00972F52">
      <w:pPr>
        <w:rPr>
          <w:rStyle w:val="StyleUnderline"/>
        </w:rPr>
      </w:pPr>
      <w:r w:rsidRPr="006562CA">
        <w:rPr>
          <w:rStyle w:val="StyleUnderline"/>
        </w:rPr>
        <w:t>versatility,</w:t>
      </w:r>
    </w:p>
    <w:p w14:paraId="4C59EE04" w14:textId="77777777" w:rsidR="00972F52" w:rsidRPr="006562CA" w:rsidRDefault="00972F52" w:rsidP="00972F52">
      <w:pPr>
        <w:rPr>
          <w:rStyle w:val="StyleUnderline"/>
        </w:rPr>
      </w:pPr>
      <w:r w:rsidRPr="006562CA">
        <w:rPr>
          <w:rStyle w:val="StyleUnderline"/>
        </w:rPr>
        <w:t>maintenance,</w:t>
      </w:r>
    </w:p>
    <w:p w14:paraId="310CE014" w14:textId="77777777" w:rsidR="00972F52" w:rsidRPr="006562CA" w:rsidRDefault="00972F52" w:rsidP="00972F52">
      <w:pPr>
        <w:rPr>
          <w:rStyle w:val="StyleUnderline"/>
        </w:rPr>
      </w:pPr>
      <w:r w:rsidRPr="006562CA">
        <w:rPr>
          <w:rStyle w:val="StyleUnderline"/>
        </w:rPr>
        <w:lastRenderedPageBreak/>
        <w:t>and upgradeability.</w:t>
      </w:r>
    </w:p>
    <w:p w14:paraId="55FD23D3" w14:textId="77777777" w:rsidR="00972F52" w:rsidRPr="006562CA" w:rsidRDefault="00972F52" w:rsidP="00972F52">
      <w:r w:rsidRPr="006562CA">
        <w:rPr>
          <w:rStyle w:val="StyleUnderline"/>
          <w:highlight w:val="green"/>
        </w:rPr>
        <w:t>If we</w:t>
      </w:r>
      <w:r w:rsidRPr="006562CA">
        <w:rPr>
          <w:rStyle w:val="StyleUnderline"/>
        </w:rPr>
        <w:t xml:space="preserve"> can </w:t>
      </w:r>
      <w:r w:rsidRPr="006562CA">
        <w:rPr>
          <w:rStyle w:val="StyleUnderline"/>
          <w:highlight w:val="green"/>
        </w:rPr>
        <w:t>keep</w:t>
      </w:r>
      <w:r w:rsidRPr="006562CA">
        <w:rPr>
          <w:rStyle w:val="StyleUnderline"/>
        </w:rPr>
        <w:t xml:space="preserve"> our </w:t>
      </w:r>
      <w:r w:rsidRPr="006562CA">
        <w:rPr>
          <w:rStyle w:val="StyleUnderline"/>
          <w:highlight w:val="green"/>
        </w:rPr>
        <w:t>skies dark,</w:t>
      </w:r>
      <w:r w:rsidRPr="006562CA">
        <w:rPr>
          <w:rStyle w:val="StyleUnderline"/>
        </w:rPr>
        <w:t xml:space="preserve"> clear, </w:t>
      </w:r>
      <w:r w:rsidRPr="006562CA">
        <w:rPr>
          <w:rStyle w:val="StyleUnderline"/>
          <w:highlight w:val="green"/>
        </w:rPr>
        <w:t>and unobstructed</w:t>
      </w:r>
      <w:r w:rsidRPr="006562CA">
        <w:rPr>
          <w:rStyle w:val="StyleUnderline"/>
        </w:rPr>
        <w:t xml:space="preserve">, ground-based </w:t>
      </w:r>
      <w:r w:rsidRPr="006562CA">
        <w:rPr>
          <w:rStyle w:val="StyleUnderline"/>
          <w:highlight w:val="green"/>
        </w:rPr>
        <w:t>astronomy is sure to enter a golden age</w:t>
      </w:r>
      <w:r w:rsidRPr="006562CA">
        <w:rPr>
          <w:rStyle w:val="StyleUnderline"/>
        </w:rPr>
        <w:t xml:space="preserve"> as the 21st century unfolds.</w:t>
      </w:r>
      <w:r w:rsidRPr="006562CA">
        <w:t xml:space="preserve"> Here's what's great about the ground.</w:t>
      </w:r>
    </w:p>
    <w:p w14:paraId="6B543735" w14:textId="77777777" w:rsidR="00972F52" w:rsidRPr="006562CA" w:rsidRDefault="00972F52" w:rsidP="00972F52">
      <w:pPr>
        <w:rPr>
          <w:b/>
          <w:u w:val="single"/>
        </w:rPr>
      </w:pPr>
      <w:r w:rsidRPr="006562CA">
        <w:rPr>
          <w:rStyle w:val="StyleUnderline"/>
        </w:rPr>
        <w:t xml:space="preserve">1.) </w:t>
      </w:r>
      <w:r w:rsidRPr="006562CA">
        <w:rPr>
          <w:rStyle w:val="StyleUnderline"/>
          <w:highlight w:val="green"/>
        </w:rPr>
        <w:t>Size</w:t>
      </w:r>
      <w:r w:rsidRPr="006562CA">
        <w:rPr>
          <w:rStyle w:val="StyleUnderline"/>
        </w:rPr>
        <w:t>. Simply put, you can build a larger ground-based observatory, with a larger primary mirror,</w:t>
      </w:r>
      <w:r w:rsidRPr="006562CA">
        <w:t xml:space="preserve"> than you can build or assemble in space</w:t>
      </w:r>
      <w:r w:rsidRPr="006562CA">
        <w:rPr>
          <w:rStyle w:val="StyleUnderline"/>
        </w:rPr>
        <w:t xml:space="preserve">. There's a common (but incorrect) line of thinking that if we just spent enough money on the task, we could build a telescope as large as we wanted on the ground and then launch it into space. That's only true up to a point: the point that </w:t>
      </w:r>
      <w:r w:rsidRPr="006562CA">
        <w:rPr>
          <w:rStyle w:val="StyleUnderline"/>
          <w:highlight w:val="green"/>
        </w:rPr>
        <w:t>you have to fit your observatory into the rocket that's launching it.</w:t>
      </w:r>
    </w:p>
    <w:p w14:paraId="18D6D921" w14:textId="77777777" w:rsidR="00972F52" w:rsidRPr="006562CA" w:rsidRDefault="00972F52" w:rsidP="00972F52">
      <w:pPr>
        <w:rPr>
          <w:rStyle w:val="StyleUnderline"/>
        </w:rPr>
      </w:pPr>
      <w:r w:rsidRPr="006562CA">
        <w:t xml:space="preserve">The largest primary mirror ever to be launched into space belongs to ESA's Herschel, with a 3.5-meter mirror. James Webb will be bigger, but that's due to its unique (and risky) segmented design, and even that (at 6.5 meters) cannot compete with the large, ground-based telescopes we're building. The largest space-based telescope ever proposed, LUVOIR (with a segmented design and a 15.1 meter aperture), still pales in comparison to the 25-meter GMT or the 39-meter ELT. </w:t>
      </w:r>
      <w:r w:rsidRPr="006562CA">
        <w:rPr>
          <w:rStyle w:val="StyleUnderline"/>
        </w:rPr>
        <w:t xml:space="preserve">In astronomy, </w:t>
      </w:r>
      <w:r w:rsidRPr="006562CA">
        <w:rPr>
          <w:rStyle w:val="StyleUnderline"/>
          <w:highlight w:val="green"/>
        </w:rPr>
        <w:t>size determines your resolution and</w:t>
      </w:r>
      <w:r w:rsidRPr="006562CA">
        <w:rPr>
          <w:rStyle w:val="StyleUnderline"/>
        </w:rPr>
        <w:t xml:space="preserve"> your </w:t>
      </w:r>
      <w:r w:rsidRPr="006562CA">
        <w:rPr>
          <w:rStyle w:val="StyleUnderline"/>
          <w:highlight w:val="green"/>
        </w:rPr>
        <w:t>light-gathering power</w:t>
      </w:r>
      <w:r w:rsidRPr="006562CA">
        <w:rPr>
          <w:rStyle w:val="StyleUnderline"/>
        </w:rPr>
        <w:t>. With the addition of adaptive optics, there are some metrics by which space is simply non-competitive with being on the ground.</w:t>
      </w:r>
    </w:p>
    <w:p w14:paraId="0554779F" w14:textId="77777777" w:rsidR="00972F52" w:rsidRPr="006562CA" w:rsidRDefault="00972F52" w:rsidP="00972F52">
      <w:r w:rsidRPr="006562CA">
        <w:rPr>
          <w:rStyle w:val="StyleUnderline"/>
        </w:rPr>
        <w:t xml:space="preserve">2.) </w:t>
      </w:r>
      <w:r w:rsidRPr="006562CA">
        <w:rPr>
          <w:rStyle w:val="StyleUnderline"/>
          <w:highlight w:val="green"/>
        </w:rPr>
        <w:t>Reliability</w:t>
      </w:r>
      <w:r w:rsidRPr="006562CA">
        <w:rPr>
          <w:rStyle w:val="StyleUnderline"/>
        </w:rPr>
        <w:t xml:space="preserve">. When we build a new telescope on the ground, </w:t>
      </w:r>
      <w:r w:rsidRPr="006562CA">
        <w:rPr>
          <w:rStyle w:val="StyleUnderline"/>
          <w:highlight w:val="green"/>
        </w:rPr>
        <w:t>there's no risk of</w:t>
      </w:r>
      <w:r w:rsidRPr="006562CA">
        <w:rPr>
          <w:rStyle w:val="StyleUnderline"/>
        </w:rPr>
        <w:t xml:space="preserve"> a </w:t>
      </w:r>
      <w:r w:rsidRPr="006562CA">
        <w:rPr>
          <w:rStyle w:val="StyleUnderline"/>
          <w:highlight w:val="green"/>
        </w:rPr>
        <w:t>launch failure</w:t>
      </w:r>
      <w:r w:rsidRPr="006562CA">
        <w:rPr>
          <w:rStyle w:val="StyleUnderline"/>
        </w:rPr>
        <w:t>.</w:t>
      </w:r>
      <w:r w:rsidRPr="006562CA">
        <w:t xml:space="preserve"> If there's a piece of equipment that malfunctions, we can easily replace it. But going to space is an all-or-nothing proposition. If your rocket explodes on launch, your observatory — no matter how expensive or sophisticated — is lost. You'll never hear what the results are from NASA's Orbiting Carbon Observatory, which was designed to measure how CO2 moves through the atmosphere from space, because it failed to separate from the rocket and crashed into the ocean 17 minutes after takeoff.</w:t>
      </w:r>
    </w:p>
    <w:p w14:paraId="147DBDD2" w14:textId="77777777" w:rsidR="00972F52" w:rsidRPr="006562CA" w:rsidRDefault="00972F52" w:rsidP="00972F52">
      <w:pPr>
        <w:rPr>
          <w:rStyle w:val="StyleUnderline"/>
        </w:rPr>
      </w:pPr>
      <w:r w:rsidRPr="006562CA">
        <w:rPr>
          <w:rStyle w:val="StyleUnderline"/>
        </w:rPr>
        <w:t>The bigger the mission, the bigger the cost of failure.</w:t>
      </w:r>
      <w:r w:rsidRPr="006562CA">
        <w:t xml:space="preserve"> In January of 2018, the rocket that will launch the James Webb Space Telescope, the Ariane 5, suffered a partial failure (that would have been catastrophic for Webb) after 82 consecutive successes. Hubble's infamous defective mirror was only fixable because it was within our reach. </w:t>
      </w:r>
      <w:r w:rsidRPr="006562CA">
        <w:rPr>
          <w:rStyle w:val="StyleUnderline"/>
          <w:highlight w:val="green"/>
        </w:rPr>
        <w:t>In space, you get one shot at success per mission</w:t>
      </w:r>
      <w:r w:rsidRPr="006562CA">
        <w:rPr>
          <w:rStyle w:val="StyleUnderline"/>
        </w:rPr>
        <w:t>, and 100% reliability will never be achieved.</w:t>
      </w:r>
    </w:p>
    <w:p w14:paraId="36E7D777" w14:textId="77777777" w:rsidR="00972F52" w:rsidRPr="006562CA" w:rsidRDefault="00972F52" w:rsidP="00972F52">
      <w:pPr>
        <w:rPr>
          <w:b/>
          <w:u w:val="single"/>
        </w:rPr>
      </w:pPr>
      <w:r w:rsidRPr="006562CA">
        <w:rPr>
          <w:rStyle w:val="StyleUnderline"/>
        </w:rPr>
        <w:t xml:space="preserve">3.) </w:t>
      </w:r>
      <w:r w:rsidRPr="006562CA">
        <w:rPr>
          <w:rStyle w:val="StyleUnderline"/>
          <w:highlight w:val="green"/>
        </w:rPr>
        <w:t>Versatility</w:t>
      </w:r>
      <w:r w:rsidRPr="006562CA">
        <w:rPr>
          <w:rStyle w:val="StyleUnderline"/>
        </w:rPr>
        <w:t xml:space="preserve">. Once you're in space, </w:t>
      </w:r>
      <w:r w:rsidRPr="006562CA">
        <w:rPr>
          <w:rStyle w:val="StyleUnderline"/>
          <w:highlight w:val="green"/>
        </w:rPr>
        <w:t>gravity</w:t>
      </w:r>
      <w:r w:rsidRPr="006562CA">
        <w:rPr>
          <w:rStyle w:val="StyleUnderline"/>
        </w:rPr>
        <w:t xml:space="preserve"> and the laws of motion pretty much </w:t>
      </w:r>
      <w:r w:rsidRPr="006562CA">
        <w:rPr>
          <w:rStyle w:val="StyleUnderline"/>
          <w:highlight w:val="green"/>
        </w:rPr>
        <w:t>fix where your observatory is</w:t>
      </w:r>
      <w:r w:rsidRPr="006562CA">
        <w:rPr>
          <w:rStyle w:val="StyleUnderline"/>
        </w:rPr>
        <w:t xml:space="preserve"> going to be at any given time. While there are plenty of astronomical curiosities that can be seen from anywhere, there are a few events, many of them spectacular, that require you to control (to extreme precision) where you'll be located at a particular moment in time.</w:t>
      </w:r>
    </w:p>
    <w:p w14:paraId="7741B037" w14:textId="77777777" w:rsidR="00972F52" w:rsidRPr="006562CA" w:rsidRDefault="00972F52" w:rsidP="00972F52">
      <w:r w:rsidRPr="006562CA">
        <w:lastRenderedPageBreak/>
        <w:t xml:space="preserve">Solar eclipses are one such phenomenon, but </w:t>
      </w:r>
      <w:r w:rsidRPr="006562CA">
        <w:rPr>
          <w:rStyle w:val="StyleUnderline"/>
        </w:rPr>
        <w:t xml:space="preserve">astronomical </w:t>
      </w:r>
      <w:r w:rsidRPr="006562CA">
        <w:rPr>
          <w:rStyle w:val="StyleUnderline"/>
          <w:highlight w:val="green"/>
        </w:rPr>
        <w:t>occultations</w:t>
      </w:r>
      <w:r w:rsidRPr="006562CA">
        <w:rPr>
          <w:rStyle w:val="StyleUnderline"/>
        </w:rPr>
        <w:t xml:space="preserve"> offer an incredible opportunity that </w:t>
      </w:r>
      <w:r w:rsidRPr="006562CA">
        <w:rPr>
          <w:rStyle w:val="StyleUnderline"/>
          <w:highlight w:val="green"/>
        </w:rPr>
        <w:t>require just the right positioning</w:t>
      </w:r>
      <w:r w:rsidRPr="006562CA">
        <w:rPr>
          <w:rStyle w:val="StyleUnderline"/>
        </w:rPr>
        <w:t>.</w:t>
      </w:r>
      <w:r w:rsidRPr="006562CA">
        <w:t xml:space="preserve"> When Neptune's moon Triton or 486958 Arrokoth occult a background star, we can leverage ground-based (and in some cases, mobile) observatories to control our position exquisitely; when Jupiter occults a quasar, we can use it to measure the speed of gravity.</w:t>
      </w:r>
    </w:p>
    <w:p w14:paraId="2E1232D4" w14:textId="77777777" w:rsidR="00972F52" w:rsidRPr="006562CA" w:rsidRDefault="00972F52" w:rsidP="00972F52">
      <w:pPr>
        <w:rPr>
          <w:rStyle w:val="StyleUnderline"/>
        </w:rPr>
      </w:pPr>
      <w:r w:rsidRPr="006562CA">
        <w:rPr>
          <w:rStyle w:val="StyleUnderline"/>
        </w:rPr>
        <w:t>If we were to put all our eggs in the space telescope basket, these ultra-rare events would cease to be scientifically meaningful, as we cannot control our position and motion over time from space the way we do on Earth.</w:t>
      </w:r>
    </w:p>
    <w:p w14:paraId="0B34CACE" w14:textId="77777777" w:rsidR="00972F52" w:rsidRPr="006562CA" w:rsidRDefault="00972F52" w:rsidP="00972F52">
      <w:r w:rsidRPr="006562CA">
        <w:rPr>
          <w:rStyle w:val="StyleUnderline"/>
        </w:rPr>
        <w:t xml:space="preserve">4.) </w:t>
      </w:r>
      <w:r w:rsidRPr="006562CA">
        <w:rPr>
          <w:rStyle w:val="StyleUnderline"/>
          <w:highlight w:val="green"/>
        </w:rPr>
        <w:t>Maintenance</w:t>
      </w:r>
      <w:r w:rsidRPr="006562CA">
        <w:rPr>
          <w:rStyle w:val="StyleUnderline"/>
        </w:rPr>
        <w:t>. This is at the root of an infrastructure problem: you have more of it on the ground than you'll ever have in space. If some component fails or wears out, you make do with what you've got in space, or you spend an enormous amount of resources to attempt to service it.</w:t>
      </w:r>
      <w:r w:rsidRPr="006562CA">
        <w:t xml:space="preserve"> Run out of coolant? You need a mission. Gyroscopes or other pointing mechanisms wear out? Mission. Have an optical component that degrades? Mission. Sunshield failure? Struck by a micrometeor? Instrument failure? Electrical short? Run out of fuel? For any and all of these, you have to send a servicing mission.</w:t>
      </w:r>
    </w:p>
    <w:p w14:paraId="035507DF" w14:textId="77777777" w:rsidR="00972F52" w:rsidRPr="006562CA" w:rsidRDefault="00972F52" w:rsidP="00972F52">
      <w:pPr>
        <w:rPr>
          <w:rStyle w:val="StyleUnderline"/>
        </w:rPr>
      </w:pPr>
      <w:r w:rsidRPr="006562CA">
        <w:t xml:space="preserve">But </w:t>
      </w:r>
      <w:r w:rsidRPr="006562CA">
        <w:rPr>
          <w:rStyle w:val="StyleUnderline"/>
          <w:highlight w:val="green"/>
        </w:rPr>
        <w:t>from the ground, you can have</w:t>
      </w:r>
      <w:r w:rsidRPr="006562CA">
        <w:rPr>
          <w:rStyle w:val="StyleUnderline"/>
        </w:rPr>
        <w:t xml:space="preserve"> even </w:t>
      </w:r>
      <w:r w:rsidRPr="006562CA">
        <w:rPr>
          <w:rStyle w:val="StyleUnderline"/>
          <w:highlight w:val="green"/>
        </w:rPr>
        <w:t>extravagant facilities on-site</w:t>
      </w:r>
      <w:r w:rsidRPr="006562CA">
        <w:rPr>
          <w:rStyle w:val="StyleUnderline"/>
        </w:rPr>
        <w:t xml:space="preserve">. </w:t>
      </w:r>
      <w:r w:rsidRPr="006562CA">
        <w:t>A faulty mirror can be swapped out. More coolant can be obtained for your infrared telescope. Repairs can be made by human or robotic hands in real-time. New parts and even new personnel can be brought in at a moment's notice</w:t>
      </w:r>
      <w:r w:rsidRPr="006562CA">
        <w:rPr>
          <w:rStyle w:val="StyleUnderline"/>
        </w:rPr>
        <w:t>. Hubble has lasted for nearly 30 years, but ground-based telescopes can last over half a century with maintained infrastructure. It's no contest.</w:t>
      </w:r>
    </w:p>
    <w:p w14:paraId="701BB0FA" w14:textId="77777777" w:rsidR="00972F52" w:rsidRPr="006562CA" w:rsidRDefault="00972F52" w:rsidP="00972F52">
      <w:pPr>
        <w:rPr>
          <w:b/>
          <w:u w:val="single"/>
        </w:rPr>
      </w:pPr>
      <w:r w:rsidRPr="006562CA">
        <w:rPr>
          <w:rStyle w:val="StyleUnderline"/>
        </w:rPr>
        <w:t xml:space="preserve">5.) </w:t>
      </w:r>
      <w:r w:rsidRPr="006562CA">
        <w:rPr>
          <w:rStyle w:val="StyleUnderline"/>
          <w:highlight w:val="green"/>
        </w:rPr>
        <w:t>Upgradability. By</w:t>
      </w:r>
      <w:r w:rsidRPr="006562CA">
        <w:rPr>
          <w:rStyle w:val="StyleUnderline"/>
        </w:rPr>
        <w:t xml:space="preserve"> the time that a space telescope is </w:t>
      </w:r>
      <w:r w:rsidRPr="006562CA">
        <w:rPr>
          <w:rStyle w:val="StyleUnderline"/>
          <w:highlight w:val="green"/>
        </w:rPr>
        <w:t>launch</w:t>
      </w:r>
      <w:r w:rsidRPr="006562CA">
        <w:rPr>
          <w:rStyle w:val="StyleUnderline"/>
        </w:rPr>
        <w:t xml:space="preserve">ed, the </w:t>
      </w:r>
      <w:r w:rsidRPr="006562CA">
        <w:rPr>
          <w:rStyle w:val="StyleUnderline"/>
          <w:highlight w:val="green"/>
        </w:rPr>
        <w:t>instruments</w:t>
      </w:r>
      <w:r w:rsidRPr="006562CA">
        <w:rPr>
          <w:rStyle w:val="StyleUnderline"/>
        </w:rPr>
        <w:t xml:space="preserve"> aboard it </w:t>
      </w:r>
      <w:r w:rsidRPr="006562CA">
        <w:rPr>
          <w:rStyle w:val="StyleUnderline"/>
          <w:highlight w:val="green"/>
        </w:rPr>
        <w:t>are already obsolete</w:t>
      </w:r>
      <w:r w:rsidRPr="006562CA">
        <w:rPr>
          <w:rStyle w:val="StyleUnderline"/>
        </w:rPr>
        <w:t xml:space="preserve">. </w:t>
      </w:r>
      <w:r w:rsidRPr="006562CA">
        <w:t>To get a space telescope designed and built, you have to decide what its science goals will be, and that informs what instruments will be designed, built, and integrated on-board the observatory. Then you have to design them, manufacture the components, build and assemble them, install, integrate and test them, and finally launch them.</w:t>
      </w:r>
    </w:p>
    <w:p w14:paraId="71616526" w14:textId="77777777" w:rsidR="00972F52" w:rsidRPr="006562CA" w:rsidRDefault="00972F52" w:rsidP="00972F52">
      <w:pPr>
        <w:rPr>
          <w:rStyle w:val="StyleUnderline"/>
        </w:rPr>
      </w:pPr>
      <w:r w:rsidRPr="006562CA">
        <w:t>This necessarily means that</w:t>
      </w:r>
      <w:r w:rsidRPr="006562CA">
        <w:rPr>
          <w:rStyle w:val="StyleUnderline"/>
        </w:rPr>
        <w:t xml:space="preserve"> the instruments that are proposed (and then built) are years out of date even when the space telescope takes data for the very first time. On the other hand, if your observatory is on the ground, you can simply pop out the old instrument and replace it with a new one, and your old telescope is state-of-the-art once again, a process that can continue as long as the observatory remains in operation.</w:t>
      </w:r>
    </w:p>
    <w:p w14:paraId="40725D2A" w14:textId="77777777" w:rsidR="00972F52" w:rsidRPr="006562CA" w:rsidRDefault="00972F52" w:rsidP="00972F52">
      <w:r w:rsidRPr="006562CA">
        <w:t xml:space="preserve">There's no doubt that going to space provides humanity with a window on the Universe that we'd never get to exploit if we remained on Earth. The sharp, narrow-field images we can construct are incomparable, and as we move into the next generation of space-based </w:t>
      </w:r>
      <w:r w:rsidRPr="006562CA">
        <w:lastRenderedPageBreak/>
        <w:t>observatories like Athena, James Webb, WFIRST and (maybe) even LUVOIR, we'll answer many of today's mysteries concerning the nature of the Universe.</w:t>
      </w:r>
    </w:p>
    <w:p w14:paraId="7E6CDF8F" w14:textId="77777777" w:rsidR="00972F52" w:rsidRPr="006562CA" w:rsidRDefault="00972F52" w:rsidP="00972F52">
      <w:r w:rsidRPr="006562CA">
        <w:t xml:space="preserve">Yet </w:t>
      </w:r>
      <w:r w:rsidRPr="006562CA">
        <w:rPr>
          <w:rStyle w:val="StyleUnderline"/>
        </w:rPr>
        <w:t xml:space="preserve">there are some scientific tasks that are far better suited to ground-based astronomy than space-based astronomy. In particular, deep spectroscopic imaging of distant targets, </w:t>
      </w:r>
      <w:r w:rsidRPr="006562CA">
        <w:rPr>
          <w:rStyle w:val="StyleUnderline"/>
          <w:highlight w:val="green"/>
        </w:rPr>
        <w:t>direct exoplanet studies, identification of potentially hazardous objects</w:t>
      </w:r>
      <w:r w:rsidRPr="006562CA">
        <w:rPr>
          <w:rStyle w:val="StyleUnderline"/>
        </w:rPr>
        <w:t xml:space="preserve">, hunting for objects in the outer Solar System (like Planet Nine), all-sky surveys for variable objects, interferometry studies and much more </w:t>
      </w:r>
      <w:r w:rsidRPr="006562CA">
        <w:rPr>
          <w:rStyle w:val="StyleUnderline"/>
          <w:highlight w:val="green"/>
        </w:rPr>
        <w:t>are</w:t>
      </w:r>
      <w:r w:rsidRPr="006562CA">
        <w:rPr>
          <w:rStyle w:val="StyleUnderline"/>
        </w:rPr>
        <w:t xml:space="preserve"> all </w:t>
      </w:r>
      <w:r w:rsidRPr="006562CA">
        <w:rPr>
          <w:rStyle w:val="StyleUnderline"/>
          <w:highlight w:val="green"/>
        </w:rPr>
        <w:t>superior from the ground</w:t>
      </w:r>
      <w:r w:rsidRPr="006562CA">
        <w:t>. Losing the benefits of ground-based astronomy would be both catastrophic and unnecessary, as even a small effort can prevent it. But if we continue to be reckless and careless with our skies — two all-too-human traits — they'll disappear, along with ground-based astronomy, before we know it.</w:t>
      </w:r>
    </w:p>
    <w:p w14:paraId="31C95FD8" w14:textId="77777777" w:rsidR="00972F52" w:rsidRPr="00591B4F" w:rsidRDefault="00972F52" w:rsidP="00972F52">
      <w:pPr>
        <w:pStyle w:val="Heading4"/>
      </w:pPr>
      <w:r>
        <w:t>Deflection technology inevitable – it’s just a question of its success</w:t>
      </w:r>
    </w:p>
    <w:p w14:paraId="156EB4B8" w14:textId="77777777" w:rsidR="00972F52" w:rsidRPr="00591B4F" w:rsidRDefault="00972F52" w:rsidP="00972F52">
      <w:r w:rsidRPr="00591B4F">
        <w:rPr>
          <w:rStyle w:val="Style13ptBold"/>
        </w:rPr>
        <w:t>Koren 21</w:t>
      </w:r>
      <w:r w:rsidRPr="00591B4F">
        <w:t xml:space="preserve"> Marina Koren 11-30-2021 "NASA Is Practicing Asteroid Deflection. You Know, Just in Case."</w:t>
      </w:r>
      <w:r>
        <w:t xml:space="preserve"> </w:t>
      </w:r>
      <w:hyperlink r:id="rId12" w:history="1">
        <w:r w:rsidRPr="00B54090">
          <w:rPr>
            <w:rStyle w:val="Hyperlink"/>
          </w:rPr>
          <w:t>https://www.govexec.com/technology/2021/11/nasa-practicing-asteroid-deflection-you-know-just-case/187120/</w:t>
        </w:r>
      </w:hyperlink>
      <w:r>
        <w:t xml:space="preserve"> (</w:t>
      </w:r>
      <w:r w:rsidRPr="00591B4F">
        <w:t>a staff writer at The Atlantic. She covers space, including astronaut missions, robotic explorers, and the solar system and has reported from Cape Canaveral, SpaceX's launch site in south Texas, and NASA headquarters in Washington, DC. Previously, Koren was senior associate editor for The Atlantic.</w:t>
      </w:r>
      <w:r>
        <w:t>)//Elmer</w:t>
      </w:r>
    </w:p>
    <w:p w14:paraId="5317A2C0" w14:textId="77777777" w:rsidR="00972F52" w:rsidRPr="00591B4F" w:rsidRDefault="00972F52" w:rsidP="00972F52">
      <w:r w:rsidRPr="00591B4F">
        <w:t xml:space="preserve">The last thing anyone needs to think about right now is a catastrophic asteroid impact. And, thankfully, most of us don’t have to! Earth is not in immediate threat of a space rock. The chance that a known asteroid big enough to really do damage—or, you know, imperil our entire existence—will strike the planet in the next 100 years is insignificant. (If you want to worry about extinction, consider the extinctions brought on by climate change and other negative repercussions of our presence here on Earth.) But it helps to be prepared for these kinds of scenarios, and luckily there are people for whom thinking about them is a full-time job. So this week, just before Thanksgiving, </w:t>
      </w:r>
      <w:r w:rsidRPr="00591B4F">
        <w:rPr>
          <w:rStyle w:val="Emphasis"/>
          <w:highlight w:val="green"/>
        </w:rPr>
        <w:t>NASA launched a space mission to test technology that could</w:t>
      </w:r>
      <w:r w:rsidRPr="00591B4F">
        <w:t xml:space="preserve">, </w:t>
      </w:r>
      <w:r w:rsidRPr="00591B4F">
        <w:rPr>
          <w:rStyle w:val="StyleUnderline"/>
        </w:rPr>
        <w:t>someday,</w:t>
      </w:r>
      <w:r w:rsidRPr="00591B4F">
        <w:t xml:space="preserve"> </w:t>
      </w:r>
      <w:r w:rsidRPr="00591B4F">
        <w:rPr>
          <w:rStyle w:val="Emphasis"/>
          <w:highlight w:val="green"/>
          <w:bdr w:val="single" w:sz="18" w:space="0" w:color="auto"/>
        </w:rPr>
        <w:t>help humanity deflect a dangerous asteroid</w:t>
      </w:r>
      <w:r w:rsidRPr="00591B4F">
        <w:rPr>
          <w:highlight w:val="green"/>
        </w:rPr>
        <w:t xml:space="preserve"> </w:t>
      </w:r>
      <w:r w:rsidRPr="00591B4F">
        <w:rPr>
          <w:rStyle w:val="StyleUnderline"/>
        </w:rPr>
        <w:t xml:space="preserve">barreling its way. The spacecraft will now spend months zooming toward an asteroid several hundred million miles from Earth. </w:t>
      </w:r>
      <w:r w:rsidRPr="00591B4F">
        <w:t xml:space="preserve">(What did this particular asteroid ever do to us? Nothing—but NASA needs a test subject.) </w:t>
      </w:r>
      <w:r w:rsidRPr="00591B4F">
        <w:rPr>
          <w:rStyle w:val="StyleUnderline"/>
        </w:rPr>
        <w:t>In September 2022, with the asteroid in its sights, the probe will line itself up and then—bam!—smash right into the unsuspecting rock at nearly 15,000 miles an hour. The impact is expected to change the orbit of the asteroid ever so slightly</w:t>
      </w:r>
      <w:r w:rsidRPr="00591B4F">
        <w:t xml:space="preserve">. Afterward, scientists will observe the shift with telescopes on Earth to determine whether this technique could work to protect our planet from a real cosmic threat. [Read: A handful of asteroid could help decipher our entire existence ] This would not be the first time a NASA spacecraft has bumped into an asteroid just minding its own business. Last year, a probe touched down on an asteroid’s surface and blasted it with nitrogen gas to stir up rocks. That mission was designed to collect some of those rocks and return them to Earth so that scientists might better understand how nature shaped the </w:t>
      </w:r>
      <w:r w:rsidRPr="00591B4F">
        <w:lastRenderedPageBreak/>
        <w:t xml:space="preserve">solar system and gave our planet its oceans. NASA punched that asteroid for the sake of science. This </w:t>
      </w:r>
      <w:r w:rsidRPr="00591B4F">
        <w:rPr>
          <w:rStyle w:val="Emphasis"/>
          <w:highlight w:val="green"/>
        </w:rPr>
        <w:t>new mission</w:t>
      </w:r>
      <w:r w:rsidRPr="00591B4F">
        <w:rPr>
          <w:highlight w:val="green"/>
        </w:rPr>
        <w:t xml:space="preserve"> </w:t>
      </w:r>
      <w:r w:rsidRPr="00591B4F">
        <w:rPr>
          <w:rStyle w:val="StyleUnderline"/>
        </w:rPr>
        <w:t>is</w:t>
      </w:r>
      <w:r w:rsidRPr="00591B4F">
        <w:t xml:space="preserve"> </w:t>
      </w:r>
      <w:r w:rsidRPr="00591B4F">
        <w:rPr>
          <w:rStyle w:val="Emphasis"/>
          <w:highlight w:val="green"/>
        </w:rPr>
        <w:t>about survival</w:t>
      </w:r>
      <w:r w:rsidRPr="00591B4F">
        <w:t xml:space="preserve">. </w:t>
      </w:r>
      <w:r w:rsidRPr="00591B4F">
        <w:rPr>
          <w:rStyle w:val="StyleUnderline"/>
        </w:rPr>
        <w:t>The Double Asteroid Redirection Test, or</w:t>
      </w:r>
      <w:r w:rsidRPr="00591B4F">
        <w:t xml:space="preserve"> </w:t>
      </w:r>
      <w:r w:rsidRPr="00591B4F">
        <w:rPr>
          <w:rStyle w:val="Emphasis"/>
          <w:highlight w:val="green"/>
        </w:rPr>
        <w:t>DART</w:t>
      </w:r>
      <w:r w:rsidRPr="00591B4F">
        <w:rPr>
          <w:highlight w:val="green"/>
        </w:rPr>
        <w:t xml:space="preserve"> </w:t>
      </w:r>
      <w:r w:rsidRPr="00591B4F">
        <w:t xml:space="preserve">for </w:t>
      </w:r>
      <w:r w:rsidRPr="00591B4F">
        <w:rPr>
          <w:rStyle w:val="StyleUnderline"/>
        </w:rPr>
        <w:t xml:space="preserve">short, marks </w:t>
      </w:r>
      <w:r w:rsidRPr="00591B4F">
        <w:rPr>
          <w:rStyle w:val="StyleUnderline"/>
          <w:highlight w:val="green"/>
        </w:rPr>
        <w:t>humanity’s</w:t>
      </w:r>
      <w:r w:rsidRPr="00591B4F">
        <w:rPr>
          <w:highlight w:val="green"/>
        </w:rPr>
        <w:t xml:space="preserve"> </w:t>
      </w:r>
      <w:r w:rsidRPr="00591B4F">
        <w:rPr>
          <w:rStyle w:val="Emphasis"/>
          <w:highlight w:val="green"/>
        </w:rPr>
        <w:t>first-ever</w:t>
      </w:r>
      <w:r w:rsidRPr="00591B4F">
        <w:rPr>
          <w:highlight w:val="green"/>
        </w:rPr>
        <w:t xml:space="preserve"> </w:t>
      </w:r>
      <w:r w:rsidRPr="00591B4F">
        <w:rPr>
          <w:rStyle w:val="Emphasis"/>
          <w:highlight w:val="green"/>
        </w:rPr>
        <w:t>attempt to change the orbit of an asteroid</w:t>
      </w:r>
      <w:r w:rsidRPr="00591B4F">
        <w:t xml:space="preserve">. </w:t>
      </w:r>
      <w:r w:rsidRPr="00591B4F">
        <w:rPr>
          <w:rStyle w:val="StyleUnderline"/>
        </w:rPr>
        <w:t>In some ways, it’s kind of rude? A bunch of “star stuff,” as Carl Sagan called us, has become sentient and smart enough to interfere with orbital mechanics and change, on a small scale, the nature of its solar system. It’s a weirdly godlike power move—you know, shifting heaven and earth for our own purposes</w:t>
      </w:r>
      <w:r w:rsidRPr="00591B4F">
        <w:t xml:space="preserve">. But here we are, throwing a spacecraft the size of a vending machine at an asteroid as big as Egypt’s Great Pyramid. </w:t>
      </w:r>
      <w:r w:rsidRPr="00591B4F">
        <w:rPr>
          <w:rStyle w:val="StyleUnderline"/>
        </w:rPr>
        <w:t>The series of events that brought us to this particular point in human history can be traced back to 1998, when an astronomy institute issued an alert about a recently discovered asteroid that looked like it could hit in 2028. In astronomy time, that’s basically tomorrow, so if the asteroid was indeed a threat, we needed to do something about it soon. Scientists at NASA quickly found that this rock wasn’t going to collide with Earth, but the agency did establish a center devoted to estimating the probability of asteroids and comets hitting Earth, so that we might have a chance at actually stopping them. [</w:t>
      </w:r>
      <w:r w:rsidRPr="00591B4F">
        <w:t xml:space="preserve">Read: We’re heading straight for a demi-armageddon] The DART mission is aiming for Dimorphos, a small asteroid that orbits a bigger asteroid, Didymos, like a moon. If the mission works as intended, DART will carve a crater into the surface of Dimorphos and fling out a bunch of rocky debris, known as ejecta, esxplains Angela Stickle, a planetary scientist at the John Hopkins University Applied Physics Laboratory who leads the team that does impact simulations. “As that ejecta leaves the asteroid, it acts kind of like a rocket engine and pushes the asteroid,” Stickle told me. “You’re creating sort of a natural engine on the asteroid that then slows down its velocity.” Stickle and her team predict that the impact will shrink Dimorphos’s 12-hour orbit by about 10 minutes or so. A change in an object’s velocity translates into a change in its orbital path; if an asteroid were heading toward Earth, a version of this technique might shift an asteroid’s trajectory enough to turn a certain disaster into a near miss. In case you, like I, a person who usually assumes the worst, are wondering whether NASA could flub this mission and accidentally shove the asteroid toward Earth—don’t worry. A vending machine–size spacecraft isn’t capable of knocking Dimorphos out of its orbit around Didymos, or even inflicting serious damage. “This isn’t going to destroy the asteroid,” Nancy Chabot, the mission’s coordination lead at the Applied Physics Laboratory, told reporters earlier this month. “It’s just going to give it a small nudge.” The DART mission faces some unknowns. Astronomers think Dimorphos is probably a common kind of rocky asteroid. But asteroids have surprised them before. The asteroid that NASA touched down on last year, Bennu, turned out to be squishier than expected. And squishy asteroids would be more difficult to deflect, Cristina Thomas, a planetary scientist at Northern Arizona University who leads an observations team on DART, told me. “It’s a much simpler physics experiment if you take one hard thing and you smash it into another hard thing,” she said. [Read: How to get an asteroid named after you] In 2024, another planetary-defense mission, operated by the European Space Agency, will leave Earth for Didymos and Dimorphos to survey </w:t>
      </w:r>
      <w:r w:rsidRPr="00591B4F">
        <w:rPr>
          <w:rStyle w:val="StyleUnderline"/>
        </w:rPr>
        <w:t xml:space="preserve">the scene and provide a close-up look of the </w:t>
      </w:r>
      <w:r w:rsidRPr="00591B4F">
        <w:rPr>
          <w:rStyle w:val="StyleUnderline"/>
        </w:rPr>
        <w:lastRenderedPageBreak/>
        <w:t xml:space="preserve">aftermath of humanity’s attempt to mess with an asteroid. Meanwhile, on Earth, </w:t>
      </w:r>
      <w:r w:rsidRPr="00591B4F">
        <w:rPr>
          <w:rStyle w:val="Emphasis"/>
          <w:highlight w:val="green"/>
        </w:rPr>
        <w:t>NASA will continue to search for and monitor near-Earth objects</w:t>
      </w:r>
      <w:r w:rsidRPr="00591B4F">
        <w:rPr>
          <w:rStyle w:val="StyleUnderline"/>
          <w:highlight w:val="green"/>
        </w:rPr>
        <w:t xml:space="preserve"> </w:t>
      </w:r>
      <w:r w:rsidRPr="00591B4F">
        <w:rPr>
          <w:rStyle w:val="StyleUnderline"/>
        </w:rPr>
        <w:t>of a certain size. In 2005, Congress directed NASA to find at least 90 percent of the potentially hazardous asteroids that are statistically likely to exist out there</w:t>
      </w:r>
      <w:r w:rsidRPr="00591B4F">
        <w:t xml:space="preserve">. Remember when I said that no known asteroids have a significant chance of crashing into Earth in the next century? Well, NASA was supposed to meet that 90 percent goal as of 2020, but so far scientists have managed to find only 40 percent. Objects like Dimorphos appear fainter to telescopes than larger asteroids, which are easier to study and rule out as a hazard, Thomas said. “But an object of this size would actually pose a hazard to the planet,” she told me. Let’s say that someday astronomers identify a new asteroid that, unlike the 1998 discovery, could really be perilous. </w:t>
      </w:r>
      <w:r w:rsidRPr="00591B4F">
        <w:rPr>
          <w:rStyle w:val="StyleUnderline"/>
        </w:rPr>
        <w:t xml:space="preserve">Scientists have </w:t>
      </w:r>
      <w:r w:rsidRPr="00591B4F">
        <w:rPr>
          <w:rStyle w:val="Emphasis"/>
          <w:highlight w:val="green"/>
        </w:rPr>
        <w:t>practiced</w:t>
      </w:r>
      <w:r w:rsidRPr="00591B4F">
        <w:rPr>
          <w:rStyle w:val="StyleUnderline"/>
          <w:highlight w:val="green"/>
        </w:rPr>
        <w:t xml:space="preserve"> </w:t>
      </w:r>
      <w:r w:rsidRPr="00591B4F">
        <w:rPr>
          <w:rStyle w:val="StyleUnderline"/>
        </w:rPr>
        <w:t xml:space="preserve">this </w:t>
      </w:r>
      <w:r w:rsidRPr="00591B4F">
        <w:rPr>
          <w:rStyle w:val="Emphasis"/>
          <w:highlight w:val="green"/>
        </w:rPr>
        <w:t>scenario</w:t>
      </w:r>
      <w:r w:rsidRPr="00591B4F">
        <w:rPr>
          <w:rStyle w:val="StyleUnderline"/>
          <w:highlight w:val="green"/>
        </w:rPr>
        <w:t xml:space="preserve"> </w:t>
      </w:r>
      <w:r w:rsidRPr="00591B4F">
        <w:rPr>
          <w:rStyle w:val="StyleUnderline"/>
        </w:rPr>
        <w:t xml:space="preserve">every year </w:t>
      </w:r>
      <w:r w:rsidRPr="00591B4F">
        <w:rPr>
          <w:rStyle w:val="Emphasis"/>
          <w:highlight w:val="green"/>
        </w:rPr>
        <w:t>for</w:t>
      </w:r>
      <w:r w:rsidRPr="00591B4F">
        <w:rPr>
          <w:rStyle w:val="StyleUnderline"/>
          <w:highlight w:val="green"/>
        </w:rPr>
        <w:t xml:space="preserve"> </w:t>
      </w:r>
      <w:r w:rsidRPr="00591B4F">
        <w:rPr>
          <w:rStyle w:val="StyleUnderline"/>
        </w:rPr>
        <w:t xml:space="preserve">nearly </w:t>
      </w:r>
      <w:r w:rsidRPr="00591B4F">
        <w:rPr>
          <w:rStyle w:val="Emphasis"/>
          <w:highlight w:val="green"/>
        </w:rPr>
        <w:t xml:space="preserve">a decade in </w:t>
      </w:r>
      <w:r w:rsidRPr="00591B4F">
        <w:rPr>
          <w:rStyle w:val="StyleUnderline"/>
        </w:rPr>
        <w:t xml:space="preserve">a </w:t>
      </w:r>
      <w:r w:rsidRPr="00591B4F">
        <w:rPr>
          <w:rStyle w:val="Emphasis"/>
          <w:highlight w:val="green"/>
        </w:rPr>
        <w:t>NASA-run event</w:t>
      </w:r>
      <w:r w:rsidRPr="00591B4F">
        <w:rPr>
          <w:rStyle w:val="StyleUnderline"/>
          <w:highlight w:val="green"/>
        </w:rPr>
        <w:t xml:space="preserve"> </w:t>
      </w:r>
      <w:r w:rsidRPr="00591B4F">
        <w:rPr>
          <w:rStyle w:val="Emphasis"/>
          <w:highlight w:val="green"/>
        </w:rPr>
        <w:t>about planetary defense</w:t>
      </w:r>
      <w:r w:rsidRPr="00591B4F">
        <w:t>. This year astronomers pretended that they had discovered an asteroid with a slight probability of hitting Earth in just six months. After a month of observations in this hypothetical scenario, that likelihood jumped to 100 percent. Astronomers needed more than a year to determine where exactly a hazardous asteroid would strike Earth, and they didn’t have that kind of time. Within days of impact, astronomers had only predictions about the regions at risk, including the places deemed “unsurvivable.</w:t>
      </w:r>
      <w:r w:rsidRPr="00591B4F">
        <w:rPr>
          <w:rStyle w:val="StyleUnderline"/>
        </w:rPr>
        <w:t>” This particular exercise ended with a bleak conclusion: With a more powerful telescope scanning the skies, astronomers would have spotted this asteroid sooner, and space agencies would have had time to mount a mission like DART to attempt to deflect it away from Earth. And that telescope would have needed to be in place back in 2014. A starter mission such as DART is an important step in giving Earth a chance in this future. Despite what pop culture (or, more specifically, Armageddon) has led us to believe, space agencies won’t rely on a group of brave oil-rig workers but on spacecraft with good GPS to save us. (NASA actually invited Bruce Willis to attend the launch in California; the actor declined.) Any nuclear weapons—another option for destroying an asteroid headed our way—would likely be delivered by autonomous spacecraft, not astronauts. A future asteroid-redirect mission might be informed by the designs of previous spacecraft that destroyed themselves in the name of planetary defense, and guided by telescopes that have kept a watchful eye on the night sky, logging every new asteroid. When it comes to Earth-threatening asteroids, to paraphrase Aerosmith, you “don’t want to miss a thing.”</w:t>
      </w:r>
    </w:p>
    <w:p w14:paraId="4CCB8A86" w14:textId="77777777" w:rsidR="00972F52" w:rsidRPr="006562CA" w:rsidRDefault="00972F52" w:rsidP="00972F52">
      <w:pPr>
        <w:rPr>
          <w:rStyle w:val="StyleUnderline"/>
          <w:b/>
          <w:sz w:val="16"/>
          <w:u w:val="none"/>
        </w:rPr>
      </w:pPr>
    </w:p>
    <w:p w14:paraId="378E0A4D" w14:textId="77777777" w:rsidR="00972F52" w:rsidRPr="006562CA" w:rsidRDefault="00972F52" w:rsidP="00972F52">
      <w:pPr>
        <w:pStyle w:val="Heading4"/>
        <w:rPr>
          <w:rFonts w:cs="Calibri"/>
        </w:rPr>
      </w:pPr>
      <w:r w:rsidRPr="006562CA">
        <w:rPr>
          <w:rFonts w:cs="Calibri"/>
        </w:rPr>
        <w:t>Asteroids threats are existential – increasingly likely</w:t>
      </w:r>
    </w:p>
    <w:p w14:paraId="5F2DFAB9" w14:textId="77777777" w:rsidR="00972F52" w:rsidRPr="006562CA" w:rsidRDefault="00972F52" w:rsidP="00972F52">
      <w:pPr>
        <w:rPr>
          <w:b/>
          <w:sz w:val="26"/>
        </w:rPr>
      </w:pPr>
      <w:r w:rsidRPr="006562CA">
        <w:rPr>
          <w:rStyle w:val="Style13ptBold"/>
        </w:rPr>
        <w:t xml:space="preserve">Spencer ’18 </w:t>
      </w:r>
      <w:r w:rsidRPr="006562CA">
        <w:t>- senior editor for Salon. He manages Salon's science, tech, economy and health coverage</w:t>
      </w:r>
      <w:r w:rsidRPr="006562CA">
        <w:rPr>
          <w:rStyle w:val="Style13ptBold"/>
        </w:rPr>
        <w:t xml:space="preserve"> </w:t>
      </w:r>
      <w:r w:rsidRPr="006562CA">
        <w:t xml:space="preserve">Keith Spencer, “The Asteroids Most Likely to Hit Earth,” Salon, January 14, 2018, </w:t>
      </w:r>
      <w:hyperlink r:id="rId13" w:history="1">
        <w:r w:rsidRPr="006562CA">
          <w:rPr>
            <w:rStyle w:val="Hyperlink"/>
          </w:rPr>
          <w:t>https://www.salon.com/2018/01/14/the-asteroids-most-likely-to-hit-earth/</w:t>
        </w:r>
      </w:hyperlink>
      <w:r w:rsidRPr="006562CA">
        <w:t>.</w:t>
      </w:r>
    </w:p>
    <w:p w14:paraId="01F86161" w14:textId="77777777" w:rsidR="00972F52" w:rsidRPr="006562CA" w:rsidRDefault="00972F52" w:rsidP="00972F52">
      <w:r w:rsidRPr="006562CA">
        <w:lastRenderedPageBreak/>
        <w:t xml:space="preserve">Like earthquakes and volcanoes, </w:t>
      </w:r>
      <w:r w:rsidRPr="006562CA">
        <w:rPr>
          <w:rStyle w:val="StyleUnderline"/>
          <w:highlight w:val="green"/>
        </w:rPr>
        <w:t>the</w:t>
      </w:r>
      <w:r w:rsidRPr="006562CA">
        <w:rPr>
          <w:rStyle w:val="StyleUnderline"/>
        </w:rPr>
        <w:t xml:space="preserve"> most </w:t>
      </w:r>
      <w:r w:rsidRPr="006562CA">
        <w:rPr>
          <w:rStyle w:val="StyleUnderline"/>
          <w:highlight w:val="green"/>
        </w:rPr>
        <w:t xml:space="preserve">frightening thing about asteroid strikes is their </w:t>
      </w:r>
      <w:r w:rsidRPr="006562CA">
        <w:rPr>
          <w:rStyle w:val="Emphasis"/>
          <w:highlight w:val="green"/>
        </w:rPr>
        <w:t>inevitability</w:t>
      </w:r>
      <w:r w:rsidRPr="006562CA">
        <w:t xml:space="preserve">. Our solar system formed from a planetary nebula of dust and gas that slowly coalesced into rocks, planets, moons, and the Sun. And </w:t>
      </w:r>
      <w:r w:rsidRPr="006562CA">
        <w:rPr>
          <w:rStyle w:val="StyleUnderline"/>
        </w:rPr>
        <w:t>there are plenty of rocks still floating around</w:t>
      </w:r>
      <w:r w:rsidRPr="006562CA">
        <w:t xml:space="preserve">. Astronomers estimate that </w:t>
      </w:r>
      <w:r w:rsidRPr="006562CA">
        <w:rPr>
          <w:rStyle w:val="StyleUnderline"/>
        </w:rPr>
        <w:t>between 37,000 and 78,000 tons of solar system debris hit Earth every year</w:t>
      </w:r>
      <w:r w:rsidRPr="006562CA">
        <w:t>, though luckily these usually rain down in tiny pieces that burn up in the atmosphere — rather than large chunks that explode on the ground. (Although those hit us too.)</w:t>
      </w:r>
    </w:p>
    <w:p w14:paraId="30BC755F" w14:textId="77777777" w:rsidR="00972F52" w:rsidRPr="006562CA" w:rsidRDefault="00972F52" w:rsidP="00972F52">
      <w:r w:rsidRPr="006562CA">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8EF7AA8" w14:textId="77777777" w:rsidR="00972F52" w:rsidRPr="006562CA" w:rsidRDefault="00972F52" w:rsidP="00972F52">
      <w:r w:rsidRPr="006562CA">
        <w:t xml:space="preserve">Unsurprisingly given how often we get hit with space debris, </w:t>
      </w:r>
      <w:r w:rsidRPr="006562CA">
        <w:rPr>
          <w:rStyle w:val="StyleUnderline"/>
        </w:rPr>
        <w:t xml:space="preserve">meteors rank high on the list of </w:t>
      </w:r>
      <w:r w:rsidRPr="006562CA">
        <w:rPr>
          <w:rStyle w:val="Emphasis"/>
        </w:rPr>
        <w:t>existential horrors</w:t>
      </w:r>
      <w:r w:rsidRPr="006562CA">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264151E7" w14:textId="77777777" w:rsidR="00972F52" w:rsidRPr="006562CA" w:rsidRDefault="00972F52" w:rsidP="00972F52">
      <w:r w:rsidRPr="006562CA">
        <w:rPr>
          <w:rStyle w:val="StyleUnderline"/>
        </w:rPr>
        <w:t xml:space="preserve">The trick with estimating </w:t>
      </w:r>
      <w:r w:rsidRPr="006562CA">
        <w:rPr>
          <w:rStyle w:val="StyleUnderline"/>
          <w:highlight w:val="green"/>
        </w:rPr>
        <w:t>likely</w:t>
      </w:r>
      <w:r w:rsidRPr="006562CA">
        <w:rPr>
          <w:rStyle w:val="StyleUnderline"/>
        </w:rPr>
        <w:t xml:space="preserve"> impact </w:t>
      </w:r>
      <w:r w:rsidRPr="006562CA">
        <w:rPr>
          <w:rStyle w:val="StyleUnderline"/>
          <w:highlight w:val="green"/>
        </w:rPr>
        <w:t>candidates</w:t>
      </w:r>
      <w:r w:rsidRPr="006562CA">
        <w:rPr>
          <w:rStyle w:val="StyleUnderline"/>
        </w:rPr>
        <w:t xml:space="preserve"> is knowing that while many of the things</w:t>
      </w:r>
      <w:r w:rsidRPr="006562CA">
        <w:t xml:space="preserve"> on this list </w:t>
      </w:r>
      <w:r w:rsidRPr="006562CA">
        <w:rPr>
          <w:rStyle w:val="StyleUnderline"/>
        </w:rPr>
        <w:t xml:space="preserve">have a low probability of hitting us in the next century, they </w:t>
      </w:r>
      <w:r w:rsidRPr="006562CA">
        <w:rPr>
          <w:rStyle w:val="StyleUnderline"/>
          <w:highlight w:val="green"/>
        </w:rPr>
        <w:t xml:space="preserve">have </w:t>
      </w:r>
      <w:r w:rsidRPr="006562CA">
        <w:rPr>
          <w:rStyle w:val="Emphasis"/>
          <w:highlight w:val="green"/>
        </w:rPr>
        <w:t>higher</w:t>
      </w:r>
      <w:r w:rsidRPr="006562CA">
        <w:rPr>
          <w:rStyle w:val="StyleUnderline"/>
        </w:rPr>
        <w:t xml:space="preserve"> </w:t>
      </w:r>
      <w:r w:rsidRPr="006562CA">
        <w:t xml:space="preserve">— </w:t>
      </w:r>
      <w:r w:rsidRPr="006562CA">
        <w:rPr>
          <w:rStyle w:val="StyleUnderline"/>
        </w:rPr>
        <w:t>but more difficult to estimate</w:t>
      </w:r>
      <w:r w:rsidRPr="006562CA">
        <w:t xml:space="preserve"> accurately — </w:t>
      </w:r>
      <w:r w:rsidRPr="006562CA">
        <w:rPr>
          <w:rStyle w:val="Emphasis"/>
          <w:highlight w:val="green"/>
        </w:rPr>
        <w:t>probabilities of striking Earth in coming centuries</w:t>
      </w:r>
      <w:r w:rsidRPr="006562CA">
        <w:t xml:space="preserve">. </w:t>
      </w:r>
      <w:r w:rsidRPr="006562CA">
        <w:rPr>
          <w:rStyle w:val="StyleUnderline"/>
        </w:rPr>
        <w:t>So why do</w:t>
      </w:r>
      <w:r w:rsidRPr="006562CA">
        <w:t xml:space="preserve"> most </w:t>
      </w:r>
      <w:r w:rsidRPr="006562CA">
        <w:rPr>
          <w:rStyle w:val="StyleUnderline"/>
        </w:rPr>
        <w:t>lists</w:t>
      </w:r>
      <w:r w:rsidRPr="006562CA">
        <w:t xml:space="preserve"> of potentially hazardous asteroids </w:t>
      </w:r>
      <w:r w:rsidRPr="006562CA">
        <w:rPr>
          <w:rStyle w:val="StyleUnderline"/>
        </w:rPr>
        <w:t>only estimate</w:t>
      </w:r>
      <w:r w:rsidRPr="006562CA">
        <w:t xml:space="preserve"> their </w:t>
      </w:r>
      <w:r w:rsidRPr="006562CA">
        <w:rPr>
          <w:rStyle w:val="StyleUnderline"/>
        </w:rPr>
        <w:t>orbits as far as a hundred years</w:t>
      </w:r>
      <w:r w:rsidRPr="006562CA">
        <w:t xml:space="preserve"> in advance</w:t>
      </w:r>
      <w:r w:rsidRPr="006562CA">
        <w:rPr>
          <w:rStyle w:val="StyleUnderline"/>
        </w:rPr>
        <w:t>?</w:t>
      </w:r>
      <w:r w:rsidRPr="006562CA">
        <w:t xml:space="preserve"> Partly </w:t>
      </w:r>
      <w:r w:rsidRPr="006562CA">
        <w:rPr>
          <w:rStyle w:val="StyleUnderline"/>
        </w:rPr>
        <w:t>because we are trapped in our own human perspectives</w:t>
      </w:r>
      <w:r w:rsidRPr="006562CA">
        <w:t xml:space="preserve"> — 100 years is about as long as our children will live — </w:t>
      </w:r>
      <w:r w:rsidRPr="006562CA">
        <w:rPr>
          <w:rStyle w:val="StyleUnderline"/>
        </w:rPr>
        <w:t>and</w:t>
      </w:r>
      <w:r w:rsidRPr="006562CA">
        <w:t xml:space="preserve"> partly </w:t>
      </w:r>
      <w:r w:rsidRPr="006562CA">
        <w:rPr>
          <w:rStyle w:val="StyleUnderline"/>
        </w:rPr>
        <w:t>because</w:t>
      </w:r>
      <w:r w:rsidRPr="006562CA">
        <w:t xml:space="preserve"> any orbital </w:t>
      </w:r>
      <w:r w:rsidRPr="006562CA">
        <w:rPr>
          <w:rStyle w:val="StyleUnderline"/>
        </w:rPr>
        <w:t>uncertainty is compounded</w:t>
      </w:r>
      <w:r w:rsidRPr="006562CA">
        <w:t xml:space="preserve"> year to year.</w:t>
      </w:r>
    </w:p>
    <w:p w14:paraId="32EFE0B6" w14:textId="77777777" w:rsidR="00972F52" w:rsidRPr="006562CA" w:rsidRDefault="00972F52" w:rsidP="00972F52">
      <w:r w:rsidRPr="006562CA">
        <w:t xml:space="preserve">In estimating the precise location of an asteroid and extrapolating its future path, </w:t>
      </w:r>
      <w:r w:rsidRPr="006562CA">
        <w:rPr>
          <w:rStyle w:val="Emphasis"/>
          <w:highlight w:val="green"/>
        </w:rPr>
        <w:t>precision is key</w:t>
      </w:r>
      <w:r w:rsidRPr="006562CA">
        <w:rPr>
          <w:highlight w:val="green"/>
        </w:rPr>
        <w:t xml:space="preserve">; </w:t>
      </w:r>
      <w:r w:rsidRPr="006562CA">
        <w:rPr>
          <w:rStyle w:val="StyleUnderline"/>
          <w:highlight w:val="green"/>
        </w:rPr>
        <w:t>being off by</w:t>
      </w:r>
      <w:r w:rsidRPr="006562CA">
        <w:rPr>
          <w:highlight w:val="green"/>
        </w:rPr>
        <w:t>,</w:t>
      </w:r>
      <w:r w:rsidRPr="006562CA">
        <w:t xml:space="preserve"> say, </w:t>
      </w:r>
      <w:r w:rsidRPr="006562CA">
        <w:rPr>
          <w:rStyle w:val="Emphasis"/>
          <w:highlight w:val="green"/>
        </w:rPr>
        <w:t>40</w:t>
      </w:r>
      <w:r w:rsidRPr="006562CA">
        <w:rPr>
          <w:rStyle w:val="Emphasis"/>
        </w:rPr>
        <w:t xml:space="preserve"> </w:t>
      </w:r>
      <w:r w:rsidRPr="006562CA">
        <w:rPr>
          <w:rStyle w:val="Emphasis"/>
          <w:highlight w:val="green"/>
        </w:rPr>
        <w:t>kilometers today will equate to</w:t>
      </w:r>
      <w:r w:rsidRPr="006562CA">
        <w:rPr>
          <w:rStyle w:val="StyleUnderline"/>
        </w:rPr>
        <w:t xml:space="preserve"> an orbital </w:t>
      </w:r>
      <w:r w:rsidRPr="006562CA">
        <w:rPr>
          <w:rStyle w:val="Emphasis"/>
          <w:highlight w:val="green"/>
        </w:rPr>
        <w:t>uncertainty thousands of times greater</w:t>
      </w:r>
      <w:r w:rsidRPr="006562CA">
        <w:rPr>
          <w:rStyle w:val="StyleUnderline"/>
        </w:rPr>
        <w:t xml:space="preserve"> many years </w:t>
      </w:r>
      <w:r w:rsidRPr="006562CA">
        <w:rPr>
          <w:rStyle w:val="Emphasis"/>
        </w:rPr>
        <w:t>in the future</w:t>
      </w:r>
      <w:r w:rsidRPr="006562CA">
        <w:t xml:space="preserve">. That could easily mean </w:t>
      </w:r>
      <w:r w:rsidRPr="006562CA">
        <w:rPr>
          <w:rStyle w:val="Emphasis"/>
        </w:rPr>
        <w:t>the difference between a strike and a miss</w:t>
      </w:r>
      <w:r w:rsidRPr="006562CA">
        <w:t xml:space="preserve">. (Incidentally, </w:t>
      </w:r>
      <w:r w:rsidRPr="006562CA">
        <w:rPr>
          <w:rStyle w:val="StyleUnderline"/>
        </w:rPr>
        <w:t>40 kilometers of uncertainty is the approximate uncertainty of 3200 Phaethon,</w:t>
      </w:r>
      <w:r w:rsidRPr="006562CA">
        <w:t xml:space="preserve"> a near-miss that grazed Earth last month.)</w:t>
      </w:r>
    </w:p>
    <w:p w14:paraId="378C7F22" w14:textId="77777777" w:rsidR="00972F52" w:rsidRPr="006562CA" w:rsidRDefault="00972F52" w:rsidP="00972F52">
      <w:r w:rsidRPr="006562CA">
        <w:t xml:space="preserve">All of this is to say that the asteroids on this list move in and out of our planet’s orbit — </w:t>
      </w:r>
      <w:r w:rsidRPr="006562CA">
        <w:rPr>
          <w:rStyle w:val="StyleUnderline"/>
          <w:highlight w:val="green"/>
        </w:rPr>
        <w:t>on a long enough timescale</w:t>
      </w:r>
      <w:r w:rsidRPr="006562CA">
        <w:rPr>
          <w:rStyle w:val="StyleUnderline"/>
        </w:rPr>
        <w:t>,</w:t>
      </w:r>
      <w:r w:rsidRPr="006562CA">
        <w:t xml:space="preserve"> </w:t>
      </w:r>
      <w:r w:rsidRPr="006562CA">
        <w:rPr>
          <w:rStyle w:val="Emphasis"/>
          <w:highlight w:val="green"/>
        </w:rPr>
        <w:t xml:space="preserve">we’re </w:t>
      </w:r>
      <w:r w:rsidRPr="006562CA">
        <w:rPr>
          <w:rStyle w:val="Emphasis"/>
        </w:rPr>
        <w:t xml:space="preserve">either </w:t>
      </w:r>
      <w:r w:rsidRPr="006562CA">
        <w:rPr>
          <w:rStyle w:val="Emphasis"/>
          <w:highlight w:val="green"/>
        </w:rPr>
        <w:t>going to have</w:t>
      </w:r>
      <w:r w:rsidRPr="006562CA">
        <w:rPr>
          <w:rStyle w:val="Emphasis"/>
        </w:rPr>
        <w:t xml:space="preserve"> a close encounter or </w:t>
      </w:r>
      <w:r w:rsidRPr="006562CA">
        <w:rPr>
          <w:rStyle w:val="Emphasis"/>
          <w:highlight w:val="green"/>
        </w:rPr>
        <w:t>an impact</w:t>
      </w:r>
      <w:r w:rsidRPr="006562CA">
        <w:t xml:space="preserve">, provided ours or another planet doesn’t gravitationally slingshot these space rocks into a less hazardous orbit. In picking and choosing asteroids for inclusion here, </w:t>
      </w:r>
      <w:r w:rsidRPr="006562CA">
        <w:rPr>
          <w:rStyle w:val="StyleUnderline"/>
        </w:rPr>
        <w:t xml:space="preserve">I tried to pick </w:t>
      </w:r>
      <w:r w:rsidRPr="006562CA">
        <w:rPr>
          <w:rStyle w:val="StyleUnderline"/>
        </w:rPr>
        <w:lastRenderedPageBreak/>
        <w:t xml:space="preserve">ones that were A) </w:t>
      </w:r>
      <w:r w:rsidRPr="006562CA">
        <w:rPr>
          <w:rStyle w:val="StyleUnderline"/>
          <w:highlight w:val="green"/>
        </w:rPr>
        <w:t>big enough to</w:t>
      </w:r>
      <w:r w:rsidRPr="006562CA">
        <w:rPr>
          <w:rStyle w:val="StyleUnderline"/>
        </w:rPr>
        <w:t xml:space="preserve"> at least </w:t>
      </w:r>
      <w:r w:rsidRPr="006562CA">
        <w:rPr>
          <w:rStyle w:val="StyleUnderline"/>
          <w:highlight w:val="green"/>
        </w:rPr>
        <w:t>cause</w:t>
      </w:r>
      <w:r w:rsidRPr="006562CA">
        <w:rPr>
          <w:rStyle w:val="StyleUnderline"/>
        </w:rPr>
        <w:t xml:space="preserve"> a </w:t>
      </w:r>
      <w:r w:rsidRPr="006562CA">
        <w:rPr>
          <w:rStyle w:val="StyleUnderline"/>
          <w:highlight w:val="green"/>
        </w:rPr>
        <w:t>nuclear winter</w:t>
      </w:r>
      <w:r w:rsidRPr="006562CA">
        <w:rPr>
          <w:rStyle w:val="StyleUnderline"/>
        </w:rPr>
        <w:t>, and B) that have a decent likelihood of eventual collision</w:t>
      </w:r>
      <w:r w:rsidRPr="006562CA">
        <w:t>. The way that near-Earth objects are ranked by astronomers takes into account the number of opportunities for the orbit to intercept Earth; most of these have elliptical orbits that will swing past our planet many times.</w:t>
      </w:r>
    </w:p>
    <w:p w14:paraId="23F60D1A" w14:textId="77777777" w:rsidR="00972F52" w:rsidRPr="006562CA" w:rsidRDefault="00972F52" w:rsidP="00972F52">
      <w:pPr>
        <w:rPr>
          <w:rStyle w:val="Emphasis"/>
        </w:rPr>
      </w:pPr>
      <w:r w:rsidRPr="006562CA">
        <w:rPr>
          <w:rStyle w:val="Emphasis"/>
          <w:highlight w:val="green"/>
        </w:rPr>
        <w:t>3200 Phaethon</w:t>
      </w:r>
    </w:p>
    <w:p w14:paraId="31615871" w14:textId="77777777" w:rsidR="00972F52" w:rsidRPr="006562CA" w:rsidRDefault="00972F52" w:rsidP="00972F52">
      <w:r w:rsidRPr="006562CA">
        <w:t>The aforementione</w:t>
      </w:r>
      <w:r w:rsidRPr="006562CA">
        <w:lastRenderedPageBreak/>
        <w:t xml:space="preserve">d asteroid, which I wrote about last month when it </w:t>
      </w:r>
      <w:r w:rsidRPr="006562CA">
        <w:rPr>
          <w:rStyle w:val="StyleUnderline"/>
        </w:rPr>
        <w:t>had a close encounter</w:t>
      </w:r>
      <w:r w:rsidRPr="006562CA">
        <w:t xml:space="preserve"> with Earth, is rumored to be the source of the Geminid meteor shower. An asteroid creating meteor showers on Earth is unusual; but 3200 Phaethon is a weird asteroid. </w:t>
      </w:r>
      <w:r w:rsidRPr="006562CA">
        <w:rPr>
          <w:rStyle w:val="StyleUnderline"/>
        </w:rPr>
        <w:t xml:space="preserve">The </w:t>
      </w:r>
      <w:r w:rsidRPr="006562CA">
        <w:t xml:space="preserve">atmosphere-free, 3.6 mile-wide </w:t>
      </w:r>
      <w:r w:rsidRPr="006562CA">
        <w:rPr>
          <w:rStyle w:val="StyleUnderline"/>
        </w:rPr>
        <w:t xml:space="preserve">rock </w:t>
      </w:r>
      <w:r w:rsidRPr="006562CA">
        <w:rPr>
          <w:rStyle w:val="StyleUnderline"/>
          <w:highlight w:val="green"/>
        </w:rPr>
        <w:t>swings very close to the Sun</w:t>
      </w:r>
      <w:r w:rsidRPr="006562CA">
        <w:rPr>
          <w:rStyle w:val="StyleUnderline"/>
        </w:rPr>
        <w:t>, rapidly heating the asteroid's surface, and</w:t>
      </w:r>
      <w:r w:rsidRPr="006562CA">
        <w:t xml:space="preserve"> — scientists believe — </w:t>
      </w:r>
      <w:r w:rsidRPr="006562CA">
        <w:rPr>
          <w:rStyle w:val="StyleUnderline"/>
        </w:rPr>
        <w:t>creating fractures</w:t>
      </w:r>
      <w:r w:rsidRPr="006562CA">
        <w:t xml:space="preserve"> </w:t>
      </w:r>
      <w:r w:rsidRPr="006562CA">
        <w:rPr>
          <w:rStyle w:val="StyleUnderline"/>
        </w:rPr>
        <w:t>in its surface</w:t>
      </w:r>
      <w:r w:rsidRPr="006562CA">
        <w:t xml:space="preserve"> as its temperature changes, thus releasing dust. That dust then creates the Geminid meteors, tiny particles that rain down periodically on Earth.</w:t>
      </w:r>
    </w:p>
    <w:p w14:paraId="7E8AB127" w14:textId="77777777" w:rsidR="00972F52" w:rsidRPr="006562CA" w:rsidRDefault="00972F52" w:rsidP="00972F52">
      <w:r w:rsidRPr="006562CA">
        <w:t xml:space="preserve">3200 Phaethon has a very elliptical orbit, meaning it passes close to the Sun before swinging far out again. </w:t>
      </w:r>
      <w:r w:rsidRPr="006562CA">
        <w:rPr>
          <w:rStyle w:val="StyleUnderline"/>
        </w:rPr>
        <w:t xml:space="preserve">Its motion moves it </w:t>
      </w:r>
      <w:r w:rsidRPr="006562CA">
        <w:rPr>
          <w:rStyle w:val="StyleUnderline"/>
          <w:highlight w:val="green"/>
        </w:rPr>
        <w:t>in and out of Earth’s</w:t>
      </w:r>
      <w:r w:rsidRPr="006562CA">
        <w:t xml:space="preserve"> near-circular </w:t>
      </w:r>
      <w:r w:rsidRPr="006562CA">
        <w:rPr>
          <w:rStyle w:val="StyleUnderline"/>
          <w:highlight w:val="green"/>
        </w:rPr>
        <w:t>orbit</w:t>
      </w:r>
      <w:r w:rsidRPr="006562CA">
        <w:t>, which is how it ended up grazing us by 6.2 million miles back in December, at which point it was visible from Earth with a small telescope.</w:t>
      </w:r>
    </w:p>
    <w:p w14:paraId="29BB17A9" w14:textId="77777777" w:rsidR="00972F52" w:rsidRPr="006562CA" w:rsidRDefault="00972F52" w:rsidP="00972F52">
      <w:r w:rsidRPr="006562CA">
        <w:t xml:space="preserve">A 3.6 mile-wide asteroid like </w:t>
      </w:r>
      <w:r w:rsidRPr="006562CA">
        <w:rPr>
          <w:rStyle w:val="StyleUnderline"/>
        </w:rPr>
        <w:t>3200 Phaethon</w:t>
      </w:r>
      <w:r w:rsidRPr="006562CA">
        <w:t xml:space="preserve"> probably wouldn’t end most life on Earth, but it </w:t>
      </w:r>
      <w:r w:rsidRPr="006562CA">
        <w:rPr>
          <w:rStyle w:val="StyleUnderline"/>
        </w:rPr>
        <w:t>would certainly muck things up for a bit</w:t>
      </w:r>
      <w:r w:rsidRPr="006562CA">
        <w:t xml:space="preserve">. This size is just slightly bigger than the asteroid implicated in the aforementioned Chesapeake Bay asteroid impact. That asteroid created a crater over 50 miles wide and almost a mile deep, according to the US Geological Survey. </w:t>
      </w:r>
      <w:r w:rsidRPr="006562CA">
        <w:rPr>
          <w:rStyle w:val="StyleUnderline"/>
        </w:rPr>
        <w:t>Even outside that 50-mile-wide diameter, earthquakes, dust clouds and heat levels made a large swath of North America uninhabitable for a while</w:t>
      </w:r>
      <w:r w:rsidRPr="006562CA">
        <w:t>.</w:t>
      </w:r>
    </w:p>
    <w:p w14:paraId="098776DB" w14:textId="77777777" w:rsidR="00972F52" w:rsidRPr="006562CA" w:rsidRDefault="00972F52" w:rsidP="00972F52">
      <w:r w:rsidRPr="006562CA">
        <w:t>Accordingly, NASA lists 3200 Phaethon as “potentially hazardous.”</w:t>
      </w:r>
    </w:p>
    <w:p w14:paraId="2CE75579" w14:textId="77777777" w:rsidR="00972F52" w:rsidRPr="006562CA" w:rsidRDefault="00972F52" w:rsidP="00972F52">
      <w:pPr>
        <w:rPr>
          <w:rStyle w:val="Emphasis"/>
        </w:rPr>
      </w:pPr>
      <w:r w:rsidRPr="006562CA">
        <w:rPr>
          <w:rStyle w:val="Emphasis"/>
          <w:highlight w:val="green"/>
        </w:rPr>
        <w:t>2017 XO2</w:t>
      </w:r>
    </w:p>
    <w:p w14:paraId="41C6D959" w14:textId="77777777" w:rsidR="00972F52" w:rsidRPr="006562CA" w:rsidRDefault="00972F52" w:rsidP="00972F52">
      <w:pPr>
        <w:rPr>
          <w:rStyle w:val="Emphasis"/>
        </w:rPr>
      </w:pPr>
      <w:r w:rsidRPr="006562CA">
        <w:t xml:space="preserve">Despite being only 330 feet wide, 2017 XO2 merits inclusion on this list solely because </w:t>
      </w:r>
      <w:r w:rsidRPr="006562CA">
        <w:rPr>
          <w:rStyle w:val="StyleUnderline"/>
        </w:rPr>
        <w:t>this 2-million-ton rock keeps crossing Earth’s path</w:t>
      </w:r>
      <w:r w:rsidRPr="006562CA">
        <w:t xml:space="preserve">. </w:t>
      </w:r>
      <w:r w:rsidRPr="006562CA">
        <w:rPr>
          <w:rStyle w:val="StyleUnderline"/>
        </w:rPr>
        <w:t xml:space="preserve">Like the </w:t>
      </w:r>
      <w:r w:rsidRPr="006562CA">
        <w:rPr>
          <w:rStyle w:val="Emphasis"/>
        </w:rPr>
        <w:t>bee that won’t stop buzzing you</w:t>
      </w:r>
      <w:r w:rsidRPr="006562CA">
        <w:rPr>
          <w:rStyle w:val="StyleUnderline"/>
        </w:rPr>
        <w:t xml:space="preserve"> at the picnic</w:t>
      </w:r>
      <w:r w:rsidRPr="006562CA">
        <w:t xml:space="preserve">, 2017 XO2 </w:t>
      </w:r>
      <w:r w:rsidRPr="006562CA">
        <w:rPr>
          <w:rStyle w:val="StyleUnderline"/>
          <w:highlight w:val="green"/>
        </w:rPr>
        <w:t>will take</w:t>
      </w:r>
      <w:r w:rsidRPr="006562CA">
        <w:rPr>
          <w:rStyle w:val="StyleUnderline"/>
        </w:rPr>
        <w:t xml:space="preserve"> </w:t>
      </w:r>
      <w:r w:rsidRPr="006562CA">
        <w:rPr>
          <w:rStyle w:val="StyleUnderline"/>
          <w:highlight w:val="green"/>
        </w:rPr>
        <w:t>many passes at Earth</w:t>
      </w:r>
      <w:r w:rsidRPr="006562CA">
        <w:rPr>
          <w:rStyle w:val="StyleUnderline"/>
        </w:rPr>
        <w:t>, each with their own small probability</w:t>
      </w:r>
      <w:r w:rsidRPr="006562CA">
        <w:t xml:space="preserve"> of collision. Notably: </w:t>
      </w:r>
      <w:r w:rsidRPr="006562CA">
        <w:rPr>
          <w:rStyle w:val="StyleUnderline"/>
        </w:rPr>
        <w:t>April 28, 2041, April 29, 2047, April 28, 2053, April 29, 2059, and April 28, 2065, all have impact probabilities greater than 0.00001 percent</w:t>
      </w:r>
      <w:r w:rsidRPr="006562CA">
        <w:t xml:space="preserve">. The Center for Near-Earth Object Studies (CNEOS) only calculates trajectories up to 2111 — uncertainties rise after that point — but it seems to swing near us around the end of April every few years, up to April 30, 2111. CNEOS calculates </w:t>
      </w:r>
      <w:r w:rsidRPr="006562CA">
        <w:rPr>
          <w:rStyle w:val="StyleUnderline"/>
        </w:rPr>
        <w:t>a cumulative impact probability of 0.002 percent</w:t>
      </w:r>
      <w:r w:rsidRPr="006562CA">
        <w:t xml:space="preserve"> between now and 2111. Threateningly, </w:t>
      </w:r>
      <w:r w:rsidRPr="006562CA">
        <w:rPr>
          <w:rStyle w:val="Emphasis"/>
          <w:highlight w:val="green"/>
        </w:rPr>
        <w:t>it</w:t>
      </w:r>
      <w:r w:rsidRPr="006562CA">
        <w:rPr>
          <w:rStyle w:val="Emphasis"/>
        </w:rPr>
        <w:t xml:space="preserve"> </w:t>
      </w:r>
      <w:r w:rsidRPr="006562CA">
        <w:rPr>
          <w:rStyle w:val="Emphasis"/>
          <w:highlight w:val="green"/>
        </w:rPr>
        <w:t>may keep swinging by Earth for thousands more years.</w:t>
      </w:r>
    </w:p>
    <w:p w14:paraId="048D15BC" w14:textId="77777777" w:rsidR="00972F52" w:rsidRPr="006562CA" w:rsidRDefault="00972F52" w:rsidP="00972F52">
      <w:pPr>
        <w:rPr>
          <w:rStyle w:val="Emphasis"/>
        </w:rPr>
      </w:pPr>
      <w:r w:rsidRPr="006562CA">
        <w:rPr>
          <w:rStyle w:val="Emphasis"/>
          <w:highlight w:val="green"/>
        </w:rPr>
        <w:t>2017 YZ1</w:t>
      </w:r>
    </w:p>
    <w:p w14:paraId="33877E14" w14:textId="77777777" w:rsidR="00972F52" w:rsidRPr="006562CA" w:rsidRDefault="00972F52" w:rsidP="00972F52">
      <w:r w:rsidRPr="006562CA">
        <w:lastRenderedPageBreak/>
        <w:t xml:space="preserve">Some asteroids on this list are going to cross Earth’s path again and again and keep scaring us, but </w:t>
      </w:r>
      <w:r w:rsidRPr="006562CA">
        <w:rPr>
          <w:rStyle w:val="StyleUnderline"/>
        </w:rPr>
        <w:t>2017 YZ1 has one shot before it loses it.</w:t>
      </w:r>
      <w:r w:rsidRPr="006562CA">
        <w:t xml:space="preserve"> </w:t>
      </w:r>
      <w:r w:rsidRPr="006562CA">
        <w:rPr>
          <w:rStyle w:val="StyleUnderline"/>
        </w:rPr>
        <w:t xml:space="preserve">If it were </w:t>
      </w:r>
      <w:r w:rsidRPr="006562CA">
        <w:rPr>
          <w:rStyle w:val="Emphasis"/>
        </w:rPr>
        <w:t xml:space="preserve">overtime in the NBA championship game and the score were tied, 2017 YZ1 </w:t>
      </w:r>
      <w:r w:rsidRPr="006562CA">
        <w:rPr>
          <w:rStyle w:val="Emphasis"/>
          <w:highlight w:val="green"/>
        </w:rPr>
        <w:t>is trying desperately</w:t>
      </w:r>
      <w:r w:rsidRPr="006562CA">
        <w:rPr>
          <w:rStyle w:val="Emphasis"/>
        </w:rPr>
        <w:t xml:space="preserve"> to dunk — by which I mean, </w:t>
      </w:r>
      <w:r w:rsidRPr="006562CA">
        <w:rPr>
          <w:rStyle w:val="Emphasis"/>
          <w:highlight w:val="green"/>
        </w:rPr>
        <w:t>violently collide with Earth</w:t>
      </w:r>
      <w:r w:rsidRPr="006562CA">
        <w:rPr>
          <w:highlight w:val="green"/>
        </w:rPr>
        <w:t xml:space="preserve">. </w:t>
      </w:r>
      <w:r w:rsidRPr="006562CA">
        <w:rPr>
          <w:rStyle w:val="StyleUnderline"/>
        </w:rPr>
        <w:t>This 1,000-foot-wide asteroid has a non-zero chance (0.00015 percent) of hitting Earth on June 30, 2047.</w:t>
      </w:r>
      <w:r w:rsidRPr="006562CA">
        <w:t xml:space="preserve"> Those aren’t great odds, but </w:t>
      </w:r>
      <w:r w:rsidRPr="006562CA">
        <w:rPr>
          <w:rStyle w:val="Emphasis"/>
        </w:rPr>
        <w:t>still a much better chance than you have of winning the lottery</w:t>
      </w:r>
      <w:r w:rsidRPr="006562CA">
        <w:t>. I suspect some actuary at Lloyd’s of London is selling 2017 YZ1 insurance by now.</w:t>
      </w:r>
    </w:p>
    <w:p w14:paraId="6FFC8241" w14:textId="77777777" w:rsidR="00972F52" w:rsidRPr="006562CA" w:rsidRDefault="00972F52" w:rsidP="00972F52">
      <w:r w:rsidRPr="006562CA">
        <w:t xml:space="preserve">Fortunately, </w:t>
      </w:r>
      <w:r w:rsidRPr="006562CA">
        <w:rPr>
          <w:rStyle w:val="StyleUnderline"/>
        </w:rPr>
        <w:t>2017 YZ1</w:t>
      </w:r>
      <w:r w:rsidRPr="006562CA">
        <w:t xml:space="preserve"> is only about a thousand feet in diameter, which </w:t>
      </w:r>
      <w:r w:rsidRPr="006562CA">
        <w:rPr>
          <w:rStyle w:val="StyleUnderline"/>
        </w:rPr>
        <w:t xml:space="preserve">isn’t big enough to cause an </w:t>
      </w:r>
      <w:r w:rsidRPr="006562CA">
        <w:t xml:space="preserve">extinction event. Yet if it struck land </w:t>
      </w:r>
      <w:r w:rsidRPr="006562CA">
        <w:rPr>
          <w:rStyle w:val="Emphasis"/>
          <w:highlight w:val="green"/>
        </w:rPr>
        <w:t>it might create a cataclysmic explosion</w:t>
      </w:r>
      <w:r w:rsidRPr="006562CA">
        <w:rPr>
          <w:rStyle w:val="Emphasis"/>
        </w:rPr>
        <w:t xml:space="preserve"> that would mess up our weather for a few years.</w:t>
      </w:r>
    </w:p>
    <w:p w14:paraId="451DF245" w14:textId="77777777" w:rsidR="00972F52" w:rsidRPr="006562CA" w:rsidRDefault="00972F52" w:rsidP="00972F52">
      <w:r w:rsidRPr="006562CA">
        <w:t>Jot down June 30, 2047, in your calendar, and then pull out your telescope, watch it sail by and toast your good fortune.</w:t>
      </w:r>
    </w:p>
    <w:p w14:paraId="28E4283F" w14:textId="77777777" w:rsidR="00972F52" w:rsidRPr="006562CA" w:rsidRDefault="00972F52" w:rsidP="00972F52">
      <w:pPr>
        <w:rPr>
          <w:rStyle w:val="Emphasis"/>
        </w:rPr>
      </w:pPr>
      <w:r w:rsidRPr="006562CA">
        <w:rPr>
          <w:rStyle w:val="Emphasis"/>
          <w:highlight w:val="green"/>
        </w:rPr>
        <w:t>2018 AE2</w:t>
      </w:r>
    </w:p>
    <w:p w14:paraId="53E8B0EF" w14:textId="77777777" w:rsidR="00972F52" w:rsidRPr="006562CA" w:rsidRDefault="00972F52" w:rsidP="00972F52">
      <w:r w:rsidRPr="006562CA">
        <w:t xml:space="preserve">As its “2018” designation hints, </w:t>
      </w:r>
      <w:r w:rsidRPr="006562CA">
        <w:rPr>
          <w:rStyle w:val="StyleUnderline"/>
        </w:rPr>
        <w:t>2018 AE2 is hot off the observational data tables</w:t>
      </w:r>
      <w:r w:rsidRPr="006562CA">
        <w:t xml:space="preserve">. Between 2094 and 2112, </w:t>
      </w:r>
      <w:r w:rsidRPr="006562CA">
        <w:rPr>
          <w:rStyle w:val="StyleUnderline"/>
        </w:rPr>
        <w:t xml:space="preserve">2018 AE2 </w:t>
      </w:r>
      <w:r w:rsidRPr="006562CA">
        <w:rPr>
          <w:rStyle w:val="StyleUnderline"/>
          <w:highlight w:val="green"/>
        </w:rPr>
        <w:t>will have a number of</w:t>
      </w:r>
      <w:r w:rsidRPr="006562CA">
        <w:rPr>
          <w:rStyle w:val="StyleUnderline"/>
        </w:rPr>
        <w:t xml:space="preserve"> low-probability </w:t>
      </w:r>
      <w:r w:rsidRPr="006562CA">
        <w:rPr>
          <w:rStyle w:val="StyleUnderline"/>
          <w:highlight w:val="green"/>
        </w:rPr>
        <w:t>chances to hit Earth</w:t>
      </w:r>
      <w:r w:rsidRPr="006562CA">
        <w:rPr>
          <w:rStyle w:val="StyleUnderline"/>
        </w:rPr>
        <w:t>. At 50 million tons with an impact velocity of 53,000 miles per hour</w:t>
      </w:r>
      <w:r w:rsidRPr="006562CA">
        <w:t xml:space="preserve">, 2018 </w:t>
      </w:r>
      <w:r w:rsidRPr="006562CA">
        <w:rPr>
          <w:rStyle w:val="StyleUnderline"/>
          <w:highlight w:val="green"/>
        </w:rPr>
        <w:t>AE2 would have a destructive capacity</w:t>
      </w:r>
      <w:r w:rsidRPr="006562CA">
        <w:t xml:space="preserve"> (3,200 megatons) </w:t>
      </w:r>
      <w:r w:rsidRPr="006562CA">
        <w:rPr>
          <w:rStyle w:val="StyleUnderline"/>
          <w:highlight w:val="green"/>
        </w:rPr>
        <w:t xml:space="preserve">equal to about </w:t>
      </w:r>
      <w:r w:rsidRPr="006562CA">
        <w:rPr>
          <w:rStyle w:val="Emphasis"/>
          <w:highlight w:val="green"/>
        </w:rPr>
        <w:t>half the world’s nuclear arsenal</w:t>
      </w:r>
      <w:r w:rsidRPr="006562CA">
        <w:rPr>
          <w:rStyle w:val="Emphasis"/>
        </w:rPr>
        <w:t>. If</w:t>
      </w:r>
      <w:r w:rsidRPr="006562CA">
        <w:t xml:space="preserve"> the theory of </w:t>
      </w:r>
      <w:r w:rsidRPr="006562CA">
        <w:rPr>
          <w:rStyle w:val="Emphasis"/>
        </w:rPr>
        <w:t>nuclear winter is true</w:t>
      </w:r>
      <w:r w:rsidRPr="006562CA">
        <w:t xml:space="preserve"> — </w:t>
      </w:r>
      <w:r w:rsidRPr="006562CA">
        <w:rPr>
          <w:rStyle w:val="StyleUnderline"/>
        </w:rPr>
        <w:t>that</w:t>
      </w:r>
      <w:r w:rsidRPr="006562CA">
        <w:t xml:space="preserve"> the amount of </w:t>
      </w:r>
      <w:r w:rsidRPr="006562CA">
        <w:rPr>
          <w:rStyle w:val="StyleUnderline"/>
        </w:rPr>
        <w:t>smoke and ash sent into the troposphere</w:t>
      </w:r>
      <w:r w:rsidRPr="006562CA">
        <w:t xml:space="preserve"> from such a large explosion </w:t>
      </w:r>
      <w:r w:rsidRPr="006562CA">
        <w:rPr>
          <w:rStyle w:val="StyleUnderline"/>
        </w:rPr>
        <w:t>could</w:t>
      </w:r>
      <w:r w:rsidRPr="006562CA">
        <w:t xml:space="preserve"> </w:t>
      </w:r>
      <w:r w:rsidRPr="006562CA">
        <w:rPr>
          <w:rStyle w:val="StyleUnderline"/>
        </w:rPr>
        <w:t>temporarily dim the Sun’s flux</w:t>
      </w:r>
      <w:r w:rsidRPr="006562CA">
        <w:t xml:space="preserve"> on Earth, </w:t>
      </w:r>
      <w:r w:rsidRPr="006562CA">
        <w:rPr>
          <w:rStyle w:val="StyleUnderline"/>
          <w:highlight w:val="green"/>
        </w:rPr>
        <w:t>resulting in crop loss</w:t>
      </w:r>
      <w:r w:rsidRPr="006562CA">
        <w:rPr>
          <w:rStyle w:val="StyleUnderline"/>
        </w:rPr>
        <w:t xml:space="preserve">, colder days, </w:t>
      </w:r>
      <w:r w:rsidRPr="006562CA">
        <w:rPr>
          <w:rStyle w:val="StyleUnderline"/>
          <w:highlight w:val="green"/>
        </w:rPr>
        <w:t>and the probable deaths of</w:t>
      </w:r>
      <w:r w:rsidRPr="006562CA">
        <w:rPr>
          <w:rStyle w:val="StyleUnderline"/>
        </w:rPr>
        <w:t xml:space="preserve"> millions or </w:t>
      </w:r>
      <w:r w:rsidRPr="006562CA">
        <w:rPr>
          <w:rStyle w:val="StyleUnderline"/>
          <w:highlight w:val="green"/>
        </w:rPr>
        <w:t>billions</w:t>
      </w:r>
      <w:r w:rsidRPr="006562CA">
        <w:t xml:space="preserve"> — </w:t>
      </w:r>
      <w:r w:rsidRPr="006562CA">
        <w:rPr>
          <w:rStyle w:val="Emphasis"/>
        </w:rPr>
        <w:t>we would indeed be in for trouble</w:t>
      </w:r>
      <w:r w:rsidRPr="006562CA">
        <w:t>.</w:t>
      </w:r>
    </w:p>
    <w:p w14:paraId="20D89592" w14:textId="77777777" w:rsidR="00972F52" w:rsidRPr="006562CA" w:rsidRDefault="00972F52" w:rsidP="00972F52">
      <w:r w:rsidRPr="006562CA">
        <w:t xml:space="preserve">If you glean any politics from this article, </w:t>
      </w:r>
      <w:r w:rsidRPr="006562CA">
        <w:rPr>
          <w:rStyle w:val="StyleUnderline"/>
        </w:rPr>
        <w:t xml:space="preserve">take away the moral imperative for our civilization to </w:t>
      </w:r>
      <w:r w:rsidRPr="006562CA">
        <w:rPr>
          <w:rStyle w:val="Emphasis"/>
        </w:rPr>
        <w:t>improve our long-term thinking and invest well in planetary asteroid detection and deflection</w:t>
      </w:r>
      <w:r w:rsidRPr="006562CA">
        <w:t xml:space="preserve">. </w:t>
      </w:r>
      <w:r w:rsidRPr="006562CA">
        <w:rPr>
          <w:rStyle w:val="Emphasis"/>
        </w:rPr>
        <w:t>We’re in the middle of a political era of “individual responsibility,” where it’s every person for themselves, but space hazards like these hint at the long-term absurdity of that kind of right-wing positioning</w:t>
      </w:r>
      <w:r w:rsidRPr="006562CA">
        <w:t xml:space="preserve">. </w:t>
      </w:r>
      <w:r w:rsidRPr="006562CA">
        <w:rPr>
          <w:rStyle w:val="Emphasis"/>
        </w:rPr>
        <w:t>No number of tax credits or bootstrap-yanks are going to stop the asteroid from personally affecting you</w:t>
      </w:r>
      <w:r w:rsidRPr="006562CA">
        <w:t xml:space="preserve"> (and everyone else); </w:t>
      </w:r>
      <w:r w:rsidRPr="006562CA">
        <w:rPr>
          <w:rStyle w:val="Emphasis"/>
        </w:rPr>
        <w:t>these are equal-opportunity planet destroyers that require cooperative solutions</w:t>
      </w:r>
      <w:r w:rsidRPr="006562CA">
        <w:t>. In a future article, I'll explore the ways that humanity might come together to deflect a hazardous asteroid, many of which are actually quite simple if done far enough in advance of impact.</w:t>
      </w:r>
    </w:p>
    <w:p w14:paraId="2FEEC63A" w14:textId="77777777" w:rsidR="00972F52" w:rsidRPr="006562CA" w:rsidRDefault="00972F52" w:rsidP="00972F52">
      <w:pPr>
        <w:rPr>
          <w:rStyle w:val="StyleUnderline"/>
          <w:b/>
          <w:sz w:val="16"/>
          <w:u w:val="none"/>
        </w:rPr>
      </w:pPr>
    </w:p>
    <w:p w14:paraId="76375DC8" w14:textId="77777777" w:rsidR="00972F52" w:rsidRPr="006562CA" w:rsidRDefault="00972F52" w:rsidP="00972F52">
      <w:pPr>
        <w:pStyle w:val="Heading4"/>
      </w:pPr>
      <w:r w:rsidRPr="006562CA">
        <w:t>Exoplanet studies are key to solving climate change.</w:t>
      </w:r>
    </w:p>
    <w:p w14:paraId="4515C322" w14:textId="77777777" w:rsidR="00972F52" w:rsidRPr="006562CA" w:rsidRDefault="00972F52" w:rsidP="00972F52">
      <w:r w:rsidRPr="006562CA">
        <w:rPr>
          <w:rStyle w:val="Style13ptBold"/>
        </w:rPr>
        <w:t xml:space="preserve">Mayne 16 </w:t>
      </w:r>
      <w:r w:rsidRPr="006562CA">
        <w:t xml:space="preserve">“How looking into space can help our understanding of climate change on Earth” October 11, 2016 Nathan Mayne Senior Lecturer in Astrophysics, University of Exeter </w:t>
      </w:r>
      <w:hyperlink r:id="rId14" w:history="1">
        <w:r w:rsidRPr="006562CA">
          <w:rPr>
            <w:rStyle w:val="Hyperlink"/>
          </w:rPr>
          <w:t>https://theconversation.com/how-looking-into-space-can-help-our-understanding-of-climate-change-on-earth-66313</w:t>
        </w:r>
      </w:hyperlink>
      <w:r w:rsidRPr="006562CA">
        <w:t xml:space="preserve"> SM</w:t>
      </w:r>
    </w:p>
    <w:p w14:paraId="6EEBC465" w14:textId="77777777" w:rsidR="00972F52" w:rsidRPr="006562CA" w:rsidRDefault="00972F52" w:rsidP="00972F52">
      <w:r w:rsidRPr="006562CA">
        <w:t xml:space="preserve">How </w:t>
      </w:r>
      <w:r w:rsidRPr="006562CA">
        <w:rPr>
          <w:rStyle w:val="StyleUnderline"/>
        </w:rPr>
        <w:t xml:space="preserve">looking into </w:t>
      </w:r>
      <w:r w:rsidRPr="006562CA">
        <w:rPr>
          <w:rStyle w:val="StyleUnderline"/>
          <w:highlight w:val="green"/>
        </w:rPr>
        <w:t>space can help our understanding of climate change</w:t>
      </w:r>
      <w:r w:rsidRPr="006562CA">
        <w:rPr>
          <w:rStyle w:val="StyleUnderline"/>
        </w:rPr>
        <w:t xml:space="preserve"> on Earth</w:t>
      </w:r>
    </w:p>
    <w:p w14:paraId="65DA36BF" w14:textId="77777777" w:rsidR="00972F52" w:rsidRPr="006562CA" w:rsidRDefault="00972F52" w:rsidP="00972F52">
      <w:pPr>
        <w:rPr>
          <w:rStyle w:val="StyleUnderline"/>
        </w:rPr>
      </w:pPr>
      <w:r w:rsidRPr="006562CA">
        <w:t xml:space="preserve">Looking deep into outer space begs an obvious question. Are we alone? Does intelligent life exist elsewhere? It is a question that has preoccupied mankind ever since we became capable of rational thought. But space exploration could also hold clues to questions that have only struck us in recent decades, with </w:t>
      </w:r>
      <w:r w:rsidRPr="006562CA">
        <w:rPr>
          <w:rStyle w:val="StyleUnderline"/>
        </w:rPr>
        <w:t>the gradual awareness that carbon dioxide emissions are changing our own planet’s climate. A situation that, if unabated, could lead to an “extinction level” event.</w:t>
      </w:r>
    </w:p>
    <w:p w14:paraId="7F73387E" w14:textId="77777777" w:rsidR="00972F52" w:rsidRPr="006562CA" w:rsidRDefault="00972F52" w:rsidP="00972F52">
      <w:pPr>
        <w:rPr>
          <w:rStyle w:val="StyleUnderline"/>
        </w:rPr>
      </w:pPr>
      <w:r w:rsidRPr="006562CA">
        <w:rPr>
          <w:rStyle w:val="StyleUnderline"/>
        </w:rPr>
        <w:t>This awareness coincided with the discovery of the first planet – or “exoplanet” – outside our own solar system. And we have now discovered thousands more.</w:t>
      </w:r>
    </w:p>
    <w:p w14:paraId="024B2453" w14:textId="77777777" w:rsidR="00972F52" w:rsidRPr="006562CA" w:rsidRDefault="00972F52" w:rsidP="00972F52">
      <w:pPr>
        <w:rPr>
          <w:b/>
          <w:u w:val="single"/>
        </w:rPr>
      </w:pPr>
      <w:r w:rsidRPr="006562CA">
        <w:t xml:space="preserve">Such exoplanets are incredibly diverse, but as many as two billion of them, within our galaxy, may be similar in size to Earth, and orbiting a star similar to our sun. </w:t>
      </w:r>
      <w:r w:rsidRPr="006562CA">
        <w:rPr>
          <w:rStyle w:val="StyleUnderline"/>
        </w:rPr>
        <w:t xml:space="preserve">The </w:t>
      </w:r>
      <w:r w:rsidRPr="006562CA">
        <w:rPr>
          <w:rStyle w:val="StyleUnderline"/>
          <w:highlight w:val="green"/>
        </w:rPr>
        <w:t>study of</w:t>
      </w:r>
      <w:r w:rsidRPr="006562CA">
        <w:rPr>
          <w:rStyle w:val="StyleUnderline"/>
        </w:rPr>
        <w:t xml:space="preserve"> these </w:t>
      </w:r>
      <w:r w:rsidRPr="006562CA">
        <w:rPr>
          <w:rStyle w:val="StyleUnderline"/>
          <w:highlight w:val="green"/>
        </w:rPr>
        <w:t>exoplanets has moved</w:t>
      </w:r>
      <w:r w:rsidRPr="006562CA">
        <w:rPr>
          <w:rStyle w:val="StyleUnderline"/>
        </w:rPr>
        <w:t xml:space="preserve"> from an era of simple detection </w:t>
      </w:r>
      <w:r w:rsidRPr="006562CA">
        <w:rPr>
          <w:rStyle w:val="StyleUnderline"/>
          <w:highlight w:val="green"/>
        </w:rPr>
        <w:t>to</w:t>
      </w:r>
      <w:r w:rsidRPr="006562CA">
        <w:rPr>
          <w:rStyle w:val="StyleUnderline"/>
        </w:rPr>
        <w:t xml:space="preserve"> one of </w:t>
      </w:r>
      <w:r w:rsidRPr="006562CA">
        <w:rPr>
          <w:rStyle w:val="StyleUnderline"/>
          <w:highlight w:val="green"/>
        </w:rPr>
        <w:t>detailed characterisation</w:t>
      </w:r>
      <w:r w:rsidRPr="006562CA">
        <w:rPr>
          <w:rStyle w:val="StyleUnderline"/>
        </w:rPr>
        <w:t xml:space="preserve">. For some, we even have information about their </w:t>
      </w:r>
      <w:r w:rsidRPr="006562CA">
        <w:rPr>
          <w:rStyle w:val="StyleUnderline"/>
          <w:highlight w:val="green"/>
        </w:rPr>
        <w:t>atmospheric temperatures, compositions, cloudiness and wind</w:t>
      </w:r>
      <w:r w:rsidRPr="006562CA">
        <w:rPr>
          <w:rStyle w:val="StyleUnderline"/>
        </w:rPr>
        <w:t xml:space="preserve"> speeds.</w:t>
      </w:r>
    </w:p>
    <w:p w14:paraId="17BD4305" w14:textId="77777777" w:rsidR="00972F52" w:rsidRPr="006562CA" w:rsidRDefault="00972F52" w:rsidP="00972F52">
      <w:r w:rsidRPr="006562CA">
        <w:t>Exoplanets explained.</w:t>
      </w:r>
    </w:p>
    <w:p w14:paraId="52C0D981" w14:textId="77777777" w:rsidR="00972F52" w:rsidRPr="006562CA" w:rsidRDefault="00972F52" w:rsidP="00972F52">
      <w:r w:rsidRPr="006562CA">
        <w:t>For now, these techniques are constrained to a sub-class of exoplanets termed “hot Jupiters”, large, Jupiter-sized planets, orbiting very close to their parent stars. Combining these observations with adapted Earth climate models has begun to provide information on subjects including the planets’ unexpected size, and the varying efficiency of how their atmospheric winds redistribute heat.</w:t>
      </w:r>
    </w:p>
    <w:p w14:paraId="4B650DAB" w14:textId="77777777" w:rsidR="00972F52" w:rsidRPr="006562CA" w:rsidRDefault="00972F52" w:rsidP="00972F52">
      <w:r w:rsidRPr="006562CA">
        <w:t>Extraterrestrial weather</w:t>
      </w:r>
    </w:p>
    <w:p w14:paraId="7ECA30DC" w14:textId="77777777" w:rsidR="00972F52" w:rsidRPr="006562CA" w:rsidRDefault="00972F52" w:rsidP="00972F52">
      <w:pPr>
        <w:rPr>
          <w:b/>
          <w:u w:val="single"/>
        </w:rPr>
      </w:pPr>
      <w:r w:rsidRPr="006562CA">
        <w:t xml:space="preserve">Fascinating as these puzzles are, however, </w:t>
      </w:r>
      <w:r w:rsidRPr="006562CA">
        <w:rPr>
          <w:rStyle w:val="StyleUnderline"/>
        </w:rPr>
        <w:t xml:space="preserve">the natural focus for me is to look towards smaller, more Earth-like planets. I have always been interested in </w:t>
      </w:r>
      <w:r w:rsidRPr="006562CA">
        <w:rPr>
          <w:rStyle w:val="StyleUnderline"/>
          <w:highlight w:val="green"/>
        </w:rPr>
        <w:t>combining</w:t>
      </w:r>
      <w:r w:rsidRPr="006562CA">
        <w:rPr>
          <w:rStyle w:val="StyleUnderline"/>
        </w:rPr>
        <w:t xml:space="preserve"> the study of </w:t>
      </w:r>
      <w:r w:rsidRPr="006562CA">
        <w:rPr>
          <w:rStyle w:val="StyleUnderline"/>
          <w:highlight w:val="green"/>
        </w:rPr>
        <w:t>exoplanet climatology with</w:t>
      </w:r>
      <w:r w:rsidRPr="006562CA">
        <w:rPr>
          <w:rStyle w:val="StyleUnderline"/>
        </w:rPr>
        <w:t xml:space="preserve"> that of </w:t>
      </w:r>
      <w:r w:rsidRPr="006562CA">
        <w:rPr>
          <w:rStyle w:val="StyleUnderline"/>
          <w:highlight w:val="green"/>
        </w:rPr>
        <w:t>Earth climate science</w:t>
      </w:r>
      <w:r w:rsidRPr="006562CA">
        <w:rPr>
          <w:rStyle w:val="StyleUnderline"/>
        </w:rPr>
        <w:t>, which draws me back to the question of life on another world.</w:t>
      </w:r>
    </w:p>
    <w:p w14:paraId="2DC15CA9" w14:textId="77777777" w:rsidR="00972F52" w:rsidRPr="006562CA" w:rsidRDefault="00972F52" w:rsidP="00972F52">
      <w:r w:rsidRPr="006562CA">
        <w:t>To keep things simple, we define a planet as being potentially life-harbouring in a very simple, Earth-centric way. Does it have a temperature range where liquid water, so fundamental to life here on Earth, could exist? This defines the “habitable zone”, a region around a star where the light received by the planet is neither so strong that it leads to total evaporation, nor so weak that it would lead to freezing of any water.</w:t>
      </w:r>
    </w:p>
    <w:p w14:paraId="6E0C993B" w14:textId="77777777" w:rsidR="00972F52" w:rsidRPr="006562CA" w:rsidRDefault="00972F52" w:rsidP="00972F52">
      <w:r w:rsidRPr="006562CA">
        <w:t>Of course, the details of how much water might be present and the actual planetary temperatures for a given amount of starlight are complex. We know in our own Solar system that the Earth, Venus and Mars are not extremely dissimilar in size, or in the amount of light they receive from the sun.</w:t>
      </w:r>
    </w:p>
    <w:p w14:paraId="745F6477" w14:textId="77777777" w:rsidR="00972F52" w:rsidRPr="006562CA" w:rsidRDefault="00972F52" w:rsidP="00972F52">
      <w:r w:rsidRPr="006562CA">
        <w:lastRenderedPageBreak/>
        <w:t>However, Venus is completely desiccated and very hot, whereas the water content of Mars is believed to be frozen at the poles.</w:t>
      </w:r>
    </w:p>
    <w:p w14:paraId="0A9E2923" w14:textId="77777777" w:rsidR="00972F52" w:rsidRPr="006562CA" w:rsidRDefault="00972F52" w:rsidP="00972F52">
      <w:r w:rsidRPr="006562CA">
        <w:t>Additionally, the earliest evidence of life on Earth dates from about three billion years ago, during the Archean period. During this time, the sun was much smaller and fainter than it is today, as sun-like stars expand over time.</w:t>
      </w:r>
    </w:p>
    <w:p w14:paraId="709CD996" w14:textId="77777777" w:rsidR="00972F52" w:rsidRPr="006562CA" w:rsidRDefault="00972F52" w:rsidP="00972F52">
      <w:r w:rsidRPr="006562CA">
        <w:t>Life matters</w:t>
      </w:r>
    </w:p>
    <w:p w14:paraId="4C544055" w14:textId="77777777" w:rsidR="00972F52" w:rsidRPr="006562CA" w:rsidRDefault="00972F52" w:rsidP="00972F52">
      <w:r w:rsidRPr="006562CA">
        <w:t>The sun will continue to expand, and in a few billion years this is likely to lead to the total evaporation of the water from Earth. So if we are to predict whether complex life might be present on an exoplanet, we must understand the reasons why Venus, Earth and Mars diverged in their evolution, how the Earth stayed “habitable” during the evolution of life, and when it might become uninhabitable.</w:t>
      </w:r>
    </w:p>
    <w:p w14:paraId="5734EBFF" w14:textId="77777777" w:rsidR="00972F52" w:rsidRPr="006562CA" w:rsidRDefault="00972F52" w:rsidP="00972F52">
      <w:r w:rsidRPr="006562CA">
        <w:t>Of course, life itself affects the environment around it, and there is significant evidence that life itself increased the “habitability” of Earth. This leads us to the next element in the search for intelligent life: a biosignature, a substance which provides evidence that life does, or did once, exist.</w:t>
      </w:r>
    </w:p>
    <w:p w14:paraId="244E7DCA" w14:textId="77777777" w:rsidR="00972F52" w:rsidRPr="006562CA" w:rsidRDefault="00972F52" w:rsidP="00972F52">
      <w:r w:rsidRPr="006562CA">
        <w:t>We know that our atmosphere is not in chemical balance, largely due to chemical emissions from life forms. Potentially, by measuring the balance of the gases in the atmospheres of Earth-like exoplanets, just as we are currently doing for hot Jupiters, we may find a similar imbalance – and a potential signature of extra-terrestrial life.</w:t>
      </w:r>
    </w:p>
    <w:p w14:paraId="723C744A" w14:textId="77777777" w:rsidR="00972F52" w:rsidRPr="006562CA" w:rsidRDefault="00972F52" w:rsidP="00972F52">
      <w:r w:rsidRPr="006562CA">
        <w:t>A potentially habitable Earth-like planet has been detected around the sun’s nearest neighbour, a cool, small star called Proxima Centauri. But we don’t yet really understand how its climate will differ from Earth’s given that it is exposed to the radiation from such a cool star. It also seems that photosynthesis, critical to life on Earth, is not likely to work there.</w:t>
      </w:r>
    </w:p>
    <w:p w14:paraId="144626C8" w14:textId="77777777" w:rsidR="00972F52" w:rsidRPr="006562CA" w:rsidRDefault="00972F52" w:rsidP="00972F52">
      <w:r w:rsidRPr="006562CA">
        <w:t>Out there.</w:t>
      </w:r>
    </w:p>
    <w:p w14:paraId="624A8FB6" w14:textId="77777777" w:rsidR="00972F52" w:rsidRPr="006562CA" w:rsidRDefault="00972F52" w:rsidP="00972F52">
      <w:r w:rsidRPr="006562CA">
        <w:t>And all of this brings us straight back down to Earth. Currently, despite the fact that a vast number of potentially habitable Earth-like planets exist in our galaxy we know of life existing in only one place: right here.</w:t>
      </w:r>
    </w:p>
    <w:p w14:paraId="617816C7" w14:textId="77777777" w:rsidR="00972F52" w:rsidRPr="006562CA" w:rsidRDefault="00972F52" w:rsidP="00972F52">
      <w:pPr>
        <w:rPr>
          <w:b/>
          <w:u w:val="single"/>
        </w:rPr>
      </w:pPr>
      <w:r w:rsidRPr="006562CA">
        <w:rPr>
          <w:rStyle w:val="StyleUnderline"/>
          <w:highlight w:val="green"/>
        </w:rPr>
        <w:t>We</w:t>
      </w:r>
      <w:r w:rsidRPr="006562CA">
        <w:rPr>
          <w:rStyle w:val="StyleUnderline"/>
        </w:rPr>
        <w:t xml:space="preserve"> now </w:t>
      </w:r>
      <w:r w:rsidRPr="006562CA">
        <w:rPr>
          <w:rStyle w:val="StyleUnderline"/>
          <w:highlight w:val="green"/>
        </w:rPr>
        <w:t>need to to understand</w:t>
      </w:r>
      <w:r w:rsidRPr="006562CA">
        <w:rPr>
          <w:rStyle w:val="StyleUnderline"/>
        </w:rPr>
        <w:t xml:space="preserve"> in more detail the multitude of various </w:t>
      </w:r>
      <w:r w:rsidRPr="006562CA">
        <w:rPr>
          <w:rStyle w:val="StyleUnderline"/>
          <w:highlight w:val="green"/>
        </w:rPr>
        <w:t>climates</w:t>
      </w:r>
      <w:r w:rsidRPr="006562CA">
        <w:rPr>
          <w:rStyle w:val="StyleUnderline"/>
        </w:rPr>
        <w:t xml:space="preserve"> that </w:t>
      </w:r>
      <w:r w:rsidRPr="006562CA">
        <w:rPr>
          <w:rStyle w:val="StyleUnderline"/>
          <w:highlight w:val="green"/>
        </w:rPr>
        <w:t>planets can support, and how they evolve over time</w:t>
      </w:r>
      <w:r w:rsidRPr="006562CA">
        <w:rPr>
          <w:rStyle w:val="StyleUnderline"/>
        </w:rPr>
        <w:t xml:space="preserve"> and with changing conditions.</w:t>
      </w:r>
    </w:p>
    <w:p w14:paraId="570EAC14" w14:textId="77777777" w:rsidR="00972F52" w:rsidRPr="006562CA" w:rsidRDefault="00972F52" w:rsidP="00972F52">
      <w:pPr>
        <w:rPr>
          <w:rStyle w:val="StyleUnderline"/>
        </w:rPr>
      </w:pPr>
      <w:r w:rsidRPr="006562CA">
        <w:rPr>
          <w:rStyle w:val="StyleUnderline"/>
        </w:rPr>
        <w:t xml:space="preserve">One of the biggest challenges facing us on our own planet is the increase in atmospheric carbon dioxide, causing an increase in the variability of our weather systems. As our climate evolves and changes, we must adapt. And this </w:t>
      </w:r>
      <w:r w:rsidRPr="006562CA">
        <w:rPr>
          <w:rStyle w:val="StyleUnderline"/>
          <w:highlight w:val="green"/>
        </w:rPr>
        <w:t>adaptation can</w:t>
      </w:r>
      <w:r w:rsidRPr="006562CA">
        <w:rPr>
          <w:rStyle w:val="StyleUnderline"/>
        </w:rPr>
        <w:t xml:space="preserve"> only </w:t>
      </w:r>
      <w:r w:rsidRPr="006562CA">
        <w:rPr>
          <w:rStyle w:val="StyleUnderline"/>
          <w:highlight w:val="green"/>
        </w:rPr>
        <w:t>be aided by</w:t>
      </w:r>
      <w:r w:rsidRPr="006562CA">
        <w:rPr>
          <w:rStyle w:val="StyleUnderline"/>
        </w:rPr>
        <w:t xml:space="preserve"> the lessons learned from </w:t>
      </w:r>
      <w:r w:rsidRPr="006562CA">
        <w:rPr>
          <w:rStyle w:val="StyleUnderline"/>
          <w:highlight w:val="green"/>
        </w:rPr>
        <w:t>forcing our theories</w:t>
      </w:r>
      <w:r w:rsidRPr="006562CA">
        <w:rPr>
          <w:rStyle w:val="StyleUnderline"/>
        </w:rPr>
        <w:t xml:space="preserve">, tools and brains </w:t>
      </w:r>
      <w:r w:rsidRPr="006562CA">
        <w:rPr>
          <w:rStyle w:val="StyleUnderline"/>
          <w:highlight w:val="green"/>
        </w:rPr>
        <w:t>to cope with</w:t>
      </w:r>
      <w:r w:rsidRPr="006562CA">
        <w:rPr>
          <w:rStyle w:val="StyleUnderline"/>
        </w:rPr>
        <w:t xml:space="preserve"> the diversity of </w:t>
      </w:r>
      <w:r w:rsidRPr="006562CA">
        <w:rPr>
          <w:rStyle w:val="StyleUnderline"/>
          <w:highlight w:val="green"/>
        </w:rPr>
        <w:t>climates presented by</w:t>
      </w:r>
      <w:r w:rsidRPr="006562CA">
        <w:rPr>
          <w:rStyle w:val="StyleUnderline"/>
        </w:rPr>
        <w:t xml:space="preserve"> the </w:t>
      </w:r>
      <w:r w:rsidRPr="006562CA">
        <w:rPr>
          <w:rStyle w:val="StyleUnderline"/>
          <w:highlight w:val="green"/>
        </w:rPr>
        <w:t>exoplanets.</w:t>
      </w:r>
    </w:p>
    <w:p w14:paraId="68EC68A9" w14:textId="77777777" w:rsidR="00972F52" w:rsidRPr="006562CA" w:rsidRDefault="00972F52" w:rsidP="00972F52">
      <w:pPr>
        <w:rPr>
          <w:rStyle w:val="Style13ptBold"/>
          <w:sz w:val="22"/>
          <w:u w:val="single"/>
        </w:rPr>
      </w:pPr>
    </w:p>
    <w:p w14:paraId="5077FCBA" w14:textId="77777777" w:rsidR="00972F52" w:rsidRPr="006562CA" w:rsidRDefault="00972F52" w:rsidP="00972F52">
      <w:pPr>
        <w:pStyle w:val="Heading4"/>
      </w:pPr>
      <w:r w:rsidRPr="006562CA">
        <w:lastRenderedPageBreak/>
        <w:t>Specifically, CCS technology.</w:t>
      </w:r>
    </w:p>
    <w:p w14:paraId="2627438A" w14:textId="77777777" w:rsidR="00972F52" w:rsidRPr="006562CA" w:rsidRDefault="00972F52" w:rsidP="00972F52">
      <w:r w:rsidRPr="006562CA">
        <w:rPr>
          <w:rStyle w:val="Style13ptBold"/>
        </w:rPr>
        <w:t xml:space="preserve">Xin 22 </w:t>
      </w:r>
      <w:r w:rsidRPr="006562CA">
        <w:rPr>
          <w:rFonts w:hint="eastAsia"/>
        </w:rPr>
        <w:t>Ling Xin (</w:t>
      </w:r>
      <w:r w:rsidRPr="006562CA">
        <w:rPr>
          <w:rFonts w:hint="eastAsia"/>
        </w:rPr>
        <w:t>辛玲</w:t>
      </w:r>
      <w:r w:rsidRPr="006562CA">
        <w:rPr>
          <w:rFonts w:hint="eastAsia"/>
        </w:rPr>
        <w:t>), Exoplanets, extraterrestrial life and beyond: an interview with Douglas Lin, National Science Review, Volume 9, Issue 2, February 2022, nwac008, https://doi.org/10.1093/nsr/nwac008</w:t>
      </w:r>
      <w:r w:rsidRPr="006562CA">
        <w:t xml:space="preserve"> SM</w:t>
      </w:r>
    </w:p>
    <w:p w14:paraId="4B56C20D" w14:textId="77777777" w:rsidR="00972F52" w:rsidRPr="006562CA" w:rsidRDefault="00972F52" w:rsidP="00972F52">
      <w:pPr>
        <w:rPr>
          <w:b/>
          <w:u w:val="single"/>
        </w:rPr>
      </w:pPr>
      <w:r w:rsidRPr="006562CA">
        <w:t xml:space="preserve">NSR: </w:t>
      </w:r>
      <w:r w:rsidRPr="006562CA">
        <w:rPr>
          <w:rStyle w:val="StyleUnderline"/>
        </w:rPr>
        <w:t>How does the search for exoplanets</w:t>
      </w:r>
      <w:r w:rsidRPr="006562CA">
        <w:t xml:space="preserve"> and life </w:t>
      </w:r>
      <w:r w:rsidRPr="006562CA">
        <w:rPr>
          <w:rStyle w:val="StyleUnderline"/>
        </w:rPr>
        <w:t>help us understand</w:t>
      </w:r>
      <w:r w:rsidRPr="006562CA">
        <w:t xml:space="preserve"> earthly problems, such </w:t>
      </w:r>
      <w:r w:rsidRPr="006562CA">
        <w:rPr>
          <w:rStyle w:val="StyleUnderline"/>
        </w:rPr>
        <w:t>as climate change?</w:t>
      </w:r>
    </w:p>
    <w:p w14:paraId="5A5F3A0C" w14:textId="77777777" w:rsidR="00972F52" w:rsidRPr="006562CA" w:rsidRDefault="00972F52" w:rsidP="00972F52">
      <w:r w:rsidRPr="006562CA">
        <w:t xml:space="preserve">Lin: </w:t>
      </w:r>
      <w:r w:rsidRPr="006562CA">
        <w:rPr>
          <w:rStyle w:val="StyleUnderline"/>
        </w:rPr>
        <w:t>If we look at Venus and Mars, we can already anticipate some consequences of global climate changes. It was a lot warmer here on Earth during the Cretaceous period, but the climate transitions in geological history happened over a really long period of time</w:t>
      </w:r>
      <w:r w:rsidRPr="006562CA">
        <w:t>. What is alarming about today is the astonishing rate at which carbon dioxide and other greenhouse gases accumulate in the atmosphere, largely due to human factors. Climatic models have predicted major changes in weather patterns and coastal boundaries within our children's generation. There is a sense of urgency to quell this trend.</w:t>
      </w:r>
    </w:p>
    <w:p w14:paraId="1242C996" w14:textId="77777777" w:rsidR="00972F52" w:rsidRDefault="00972F52" w:rsidP="00972F52">
      <w:pPr>
        <w:rPr>
          <w:rStyle w:val="StyleUnderline"/>
        </w:rPr>
      </w:pPr>
      <w:r w:rsidRPr="006562CA">
        <w:t xml:space="preserve">Although current political discussions by world leaders have mostly focused on cutting carbon emissions, </w:t>
      </w:r>
      <w:r w:rsidRPr="006562CA">
        <w:rPr>
          <w:rStyle w:val="StyleUnderline"/>
        </w:rPr>
        <w:t xml:space="preserve">it is also important </w:t>
      </w:r>
      <w:r w:rsidRPr="006562CA">
        <w:rPr>
          <w:rStyle w:val="StyleUnderline"/>
          <w:highlight w:val="green"/>
        </w:rPr>
        <w:t>to explore carbon capture technologies. We can get</w:t>
      </w:r>
      <w:r w:rsidRPr="006562CA">
        <w:rPr>
          <w:rStyle w:val="StyleUnderline"/>
        </w:rPr>
        <w:t xml:space="preserve"> some </w:t>
      </w:r>
      <w:r w:rsidRPr="006562CA">
        <w:rPr>
          <w:rStyle w:val="StyleUnderline"/>
          <w:highlight w:val="green"/>
        </w:rPr>
        <w:t>inspiration</w:t>
      </w:r>
      <w:r w:rsidRPr="006562CA">
        <w:rPr>
          <w:rStyle w:val="StyleUnderline"/>
        </w:rPr>
        <w:t xml:space="preserve"> in this regard </w:t>
      </w:r>
      <w:r w:rsidRPr="006562CA">
        <w:rPr>
          <w:rStyle w:val="StyleUnderline"/>
          <w:highlight w:val="green"/>
        </w:rPr>
        <w:t>by understanding atmospheric circulation and climatic dynamics on other planets</w:t>
      </w:r>
      <w:r w:rsidRPr="006562CA">
        <w:rPr>
          <w:rStyle w:val="StyleUnderline"/>
        </w:rPr>
        <w:t>. For instance, the greenhouse effect on Venus is so strong that rain evaporates before it reaches the ground</w:t>
      </w:r>
      <w:r w:rsidRPr="006562CA">
        <w:t xml:space="preserve">. We do not want this to happen on Earth, because it would cut off a major channel of carbon return from the Earth's atmosphere to the soil and rocks on Earth's surface. </w:t>
      </w:r>
      <w:r w:rsidRPr="006562CA">
        <w:rPr>
          <w:rStyle w:val="StyleUnderline"/>
        </w:rPr>
        <w:t xml:space="preserve">We need to unravel the complex </w:t>
      </w:r>
      <w:r w:rsidRPr="006562CA">
        <w:rPr>
          <w:rStyle w:val="StyleUnderline"/>
          <w:highlight w:val="green"/>
        </w:rPr>
        <w:t>interplay between air, ocean, sea ice, land</w:t>
      </w:r>
      <w:r w:rsidRPr="006562CA">
        <w:rPr>
          <w:rStyle w:val="StyleUnderline"/>
        </w:rPr>
        <w:t xml:space="preserve"> surface, </w:t>
      </w:r>
      <w:r w:rsidRPr="006562CA">
        <w:rPr>
          <w:rStyle w:val="StyleUnderline"/>
          <w:highlight w:val="green"/>
        </w:rPr>
        <w:t>atmosphere</w:t>
      </w:r>
      <w:r w:rsidRPr="006562CA">
        <w:rPr>
          <w:rStyle w:val="StyleUnderline"/>
        </w:rPr>
        <w:t xml:space="preserve"> chemistry </w:t>
      </w:r>
      <w:r w:rsidRPr="006562CA">
        <w:rPr>
          <w:rStyle w:val="StyleUnderline"/>
          <w:highlight w:val="green"/>
        </w:rPr>
        <w:t>and</w:t>
      </w:r>
      <w:r w:rsidRPr="006562CA">
        <w:rPr>
          <w:rStyle w:val="StyleUnderline"/>
        </w:rPr>
        <w:t xml:space="preserve"> biological and industrial activities on a global scale as well as to understand the </w:t>
      </w:r>
      <w:r w:rsidRPr="006562CA">
        <w:rPr>
          <w:rStyle w:val="StyleUnderline"/>
          <w:highlight w:val="green"/>
        </w:rPr>
        <w:t>long-term</w:t>
      </w:r>
      <w:r w:rsidRPr="006562CA">
        <w:rPr>
          <w:rStyle w:val="StyleUnderline"/>
        </w:rPr>
        <w:t xml:space="preserve"> </w:t>
      </w:r>
      <w:r w:rsidRPr="006562CA">
        <w:rPr>
          <w:rStyle w:val="StyleUnderline"/>
          <w:highlight w:val="green"/>
        </w:rPr>
        <w:t>carbon deposit-and-release</w:t>
      </w:r>
      <w:r w:rsidRPr="006562CA">
        <w:rPr>
          <w:rStyle w:val="StyleUnderline"/>
        </w:rPr>
        <w:t xml:space="preserve"> geophysical </w:t>
      </w:r>
      <w:r w:rsidRPr="006562CA">
        <w:rPr>
          <w:rStyle w:val="StyleUnderline"/>
          <w:highlight w:val="green"/>
        </w:rPr>
        <w:t>cycle</w:t>
      </w:r>
      <w:r w:rsidRPr="006562CA">
        <w:rPr>
          <w:rStyle w:val="StyleUnderline"/>
        </w:rPr>
        <w:t xml:space="preserve"> in and beneath the Earth's rocky crust. This comprehensive knowledge will be </w:t>
      </w:r>
      <w:r w:rsidRPr="006562CA">
        <w:rPr>
          <w:rStyle w:val="StyleUnderline"/>
          <w:highlight w:val="green"/>
        </w:rPr>
        <w:t>useful for strategizing effective</w:t>
      </w:r>
      <w:r w:rsidRPr="006562CA">
        <w:rPr>
          <w:rStyle w:val="StyleUnderline"/>
        </w:rPr>
        <w:t xml:space="preserve">, holistic </w:t>
      </w:r>
      <w:r w:rsidRPr="006562CA">
        <w:rPr>
          <w:rStyle w:val="StyleUnderline"/>
          <w:highlight w:val="green"/>
        </w:rPr>
        <w:t>approaches to</w:t>
      </w:r>
      <w:r w:rsidRPr="006562CA">
        <w:rPr>
          <w:rStyle w:val="StyleUnderline"/>
        </w:rPr>
        <w:t xml:space="preserve"> quench and hopefully to thwart the current trend of rapid </w:t>
      </w:r>
      <w:r w:rsidRPr="006562CA">
        <w:rPr>
          <w:rStyle w:val="StyleUnderline"/>
          <w:highlight w:val="green"/>
        </w:rPr>
        <w:t>global warming.</w:t>
      </w:r>
    </w:p>
    <w:p w14:paraId="273C3033" w14:textId="77777777" w:rsidR="00972F52" w:rsidRPr="00CF57A5" w:rsidRDefault="00972F52" w:rsidP="00972F52"/>
    <w:p w14:paraId="4B11CA8D" w14:textId="77777777" w:rsidR="00972F52" w:rsidRPr="006562CA" w:rsidRDefault="00972F52" w:rsidP="00972F52">
      <w:pPr>
        <w:pStyle w:val="Heading4"/>
        <w:rPr>
          <w:rFonts w:cs="Calibri"/>
        </w:rPr>
      </w:pPr>
      <w:r w:rsidRPr="006562CA">
        <w:rPr>
          <w:rFonts w:cs="Calibri"/>
        </w:rPr>
        <w:t xml:space="preserve">Short-term action to mitigate climate change solves </w:t>
      </w:r>
      <w:r w:rsidRPr="006562CA">
        <w:rPr>
          <w:rFonts w:cs="Calibri"/>
          <w:u w:val="single"/>
        </w:rPr>
        <w:t>extinction</w:t>
      </w:r>
      <w:r w:rsidRPr="006562CA">
        <w:rPr>
          <w:rFonts w:cs="Calibri"/>
        </w:rPr>
        <w:t xml:space="preserve"> and </w:t>
      </w:r>
      <w:r w:rsidRPr="006562CA">
        <w:rPr>
          <w:rFonts w:cs="Calibri"/>
          <w:u w:val="single"/>
        </w:rPr>
        <w:t xml:space="preserve">nuclear war </w:t>
      </w:r>
    </w:p>
    <w:p w14:paraId="04945BA4" w14:textId="77777777" w:rsidR="00972F52" w:rsidRPr="006562CA" w:rsidRDefault="00972F52" w:rsidP="00972F52">
      <w:r w:rsidRPr="006562CA">
        <w:rPr>
          <w:b/>
          <w:bCs/>
          <w:sz w:val="26"/>
          <w:szCs w:val="26"/>
        </w:rPr>
        <w:t>Pester 8/30/21</w:t>
      </w:r>
      <w:r w:rsidRPr="006562CA">
        <w:t xml:space="preserve"> </w:t>
      </w:r>
      <w:r w:rsidRPr="006562CA">
        <w:rPr>
          <w:szCs w:val="16"/>
        </w:rPr>
        <w:t xml:space="preserve">(Patrick, staff writer for Live Science. His background is in wildlife conservation and he has worked with endangered species around the world. Patrick holds a master's degree in international journalism from Cardiff University in the U.K. and is currently finishing a second master's degree in biodiversity, evolution and conservation in action at Middlesex University London. Citing </w:t>
      </w:r>
      <w:r w:rsidRPr="006562CA">
        <w:rPr>
          <w:b/>
          <w:bCs/>
          <w:szCs w:val="16"/>
        </w:rPr>
        <w:t>Luke Kemp, a research associate at the Centre for the Study of Existential Risk at the University of Cambridg</w:t>
      </w:r>
      <w:r w:rsidRPr="006562CA">
        <w:rPr>
          <w:szCs w:val="16"/>
        </w:rPr>
        <w:t xml:space="preserve">e in the United Kingdom AND </w:t>
      </w:r>
      <w:r w:rsidRPr="006562CA">
        <w:rPr>
          <w:b/>
          <w:bCs/>
          <w:szCs w:val="16"/>
          <w:u w:val="single"/>
        </w:rPr>
        <w:t xml:space="preserve">Michael Mann, PhD, </w:t>
      </w:r>
      <w:r w:rsidRPr="006562CA">
        <w:rPr>
          <w:b/>
          <w:bCs/>
          <w:szCs w:val="16"/>
        </w:rPr>
        <w:t>distinguished professor of atmospheric science at Penn State</w:t>
      </w:r>
      <w:r w:rsidRPr="006562CA">
        <w:rPr>
          <w:szCs w:val="16"/>
        </w:rPr>
        <w:t xml:space="preserve">. “Could climate change make humans go extinct?” </w:t>
      </w:r>
      <w:hyperlink r:id="rId15" w:history="1">
        <w:r w:rsidRPr="006562CA">
          <w:rPr>
            <w:rStyle w:val="Hyperlink"/>
            <w:szCs w:val="16"/>
          </w:rPr>
          <w:t>https://www.livescience.com/climate-change-humans-extinct.html August 30</w:t>
        </w:r>
      </w:hyperlink>
      <w:r w:rsidRPr="006562CA">
        <w:rPr>
          <w:szCs w:val="16"/>
        </w:rPr>
        <w:t>, 2021)DR 21</w:t>
      </w:r>
    </w:p>
    <w:p w14:paraId="4A8C62F1" w14:textId="77777777" w:rsidR="00972F52" w:rsidRPr="006562CA" w:rsidRDefault="00972F52" w:rsidP="00972F52">
      <w:pPr>
        <w:rPr>
          <w:u w:val="single"/>
        </w:rPr>
      </w:pPr>
      <w:r w:rsidRPr="006562CA">
        <w:lastRenderedPageBreak/>
        <w:t xml:space="preserve">According to Mann, </w:t>
      </w:r>
      <w:r w:rsidRPr="006562CA">
        <w:rPr>
          <w:highlight w:val="green"/>
          <w:u w:val="single"/>
        </w:rPr>
        <w:t>a global temperature increase of</w:t>
      </w:r>
      <w:r w:rsidRPr="006562CA">
        <w:t xml:space="preserve"> 5.4 degrees Fahrenheit (</w:t>
      </w:r>
      <w:r w:rsidRPr="006562CA">
        <w:rPr>
          <w:rStyle w:val="Emphasis"/>
          <w:highlight w:val="green"/>
        </w:rPr>
        <w:t>3</w:t>
      </w:r>
      <w:r w:rsidRPr="006562CA">
        <w:t xml:space="preserve"> degrees </w:t>
      </w:r>
      <w:r w:rsidRPr="006562CA">
        <w:rPr>
          <w:rStyle w:val="Emphasis"/>
          <w:highlight w:val="green"/>
        </w:rPr>
        <w:t>C</w:t>
      </w:r>
      <w:r w:rsidRPr="006562CA">
        <w:rPr>
          <w:rStyle w:val="Emphasis"/>
        </w:rPr>
        <w:t>elsius</w:t>
      </w:r>
      <w:r w:rsidRPr="006562CA">
        <w:t xml:space="preserve">) or more </w:t>
      </w:r>
      <w:r w:rsidRPr="006562CA">
        <w:rPr>
          <w:highlight w:val="green"/>
          <w:u w:val="single"/>
        </w:rPr>
        <w:t>could lead to</w:t>
      </w:r>
      <w:r w:rsidRPr="006562CA">
        <w:rPr>
          <w:u w:val="single"/>
        </w:rPr>
        <w:t xml:space="preserve"> </w:t>
      </w:r>
      <w:r w:rsidRPr="006562CA">
        <w:rPr>
          <w:rStyle w:val="Emphasis"/>
        </w:rPr>
        <w:t>a collapse of our societal infrastructure</w:t>
      </w:r>
      <w:r w:rsidRPr="006562CA">
        <w:rPr>
          <w:u w:val="single"/>
        </w:rPr>
        <w:t xml:space="preserve"> and </w:t>
      </w:r>
      <w:r w:rsidRPr="006562CA">
        <w:rPr>
          <w:rStyle w:val="Emphasis"/>
          <w:highlight w:val="green"/>
        </w:rPr>
        <w:t>massive unrest</w:t>
      </w:r>
      <w:r w:rsidRPr="006562CA">
        <w:rPr>
          <w:highlight w:val="green"/>
          <w:u w:val="single"/>
        </w:rPr>
        <w:t xml:space="preserve"> and </w:t>
      </w:r>
      <w:r w:rsidRPr="006562CA">
        <w:rPr>
          <w:rStyle w:val="Emphasis"/>
          <w:highlight w:val="green"/>
        </w:rPr>
        <w:t>conflict</w:t>
      </w:r>
      <w:r w:rsidRPr="006562CA">
        <w:rPr>
          <w:u w:val="single"/>
        </w:rPr>
        <w:t xml:space="preserve">, which, in turn, could lead to </w:t>
      </w:r>
      <w:r w:rsidRPr="006562CA">
        <w:rPr>
          <w:highlight w:val="green"/>
          <w:u w:val="single"/>
        </w:rPr>
        <w:t>a future that resembles</w:t>
      </w:r>
      <w:r w:rsidRPr="006562CA">
        <w:rPr>
          <w:u w:val="single"/>
        </w:rPr>
        <w:t xml:space="preserve"> some Hollywood </w:t>
      </w:r>
      <w:r w:rsidRPr="006562CA">
        <w:rPr>
          <w:rStyle w:val="Emphasis"/>
          <w:highlight w:val="green"/>
        </w:rPr>
        <w:t>dystopian films</w:t>
      </w:r>
      <w:r w:rsidRPr="006562CA">
        <w:rPr>
          <w:rStyle w:val="Emphasis"/>
        </w:rPr>
        <w:t>. </w:t>
      </w:r>
    </w:p>
    <w:p w14:paraId="06BC9284" w14:textId="77777777" w:rsidR="00972F52" w:rsidRPr="006562CA" w:rsidRDefault="00972F52" w:rsidP="00972F52">
      <w:r w:rsidRPr="006562CA">
        <w:rPr>
          <w:u w:val="single"/>
        </w:rPr>
        <w:t xml:space="preserve">One way climate change could trigger a societal collapse is by creating </w:t>
      </w:r>
      <w:r w:rsidRPr="006562CA">
        <w:rPr>
          <w:rStyle w:val="Emphasis"/>
          <w:highlight w:val="green"/>
        </w:rPr>
        <w:t>food insecurity</w:t>
      </w:r>
      <w:r w:rsidRPr="006562CA">
        <w:rPr>
          <w:highlight w:val="green"/>
        </w:rPr>
        <w:t>.</w:t>
      </w:r>
      <w:r w:rsidRPr="006562CA">
        <w:t xml:space="preserve"> </w:t>
      </w:r>
      <w:r w:rsidRPr="006562CA">
        <w:rPr>
          <w:u w:val="single"/>
        </w:rPr>
        <w:t>Warming the planet has a range of negative impacts on food production, including increasing the water deficit and thereby reducing food harvests, </w:t>
      </w:r>
      <w:hyperlink r:id="rId16" w:history="1">
        <w:r w:rsidRPr="006562CA">
          <w:rPr>
            <w:rStyle w:val="Hyperlink"/>
          </w:rPr>
          <w:t>Live Science previously reported</w:t>
        </w:r>
      </w:hyperlink>
      <w:r w:rsidRPr="006562CA">
        <w:t xml:space="preserve">. </w:t>
      </w:r>
      <w:r w:rsidRPr="006562CA">
        <w:rPr>
          <w:u w:val="single"/>
        </w:rPr>
        <w:t xml:space="preserve">Food production losses can </w:t>
      </w:r>
      <w:r w:rsidRPr="006562CA">
        <w:rPr>
          <w:highlight w:val="green"/>
          <w:u w:val="single"/>
        </w:rPr>
        <w:t>increase</w:t>
      </w:r>
      <w:r w:rsidRPr="006562CA">
        <w:rPr>
          <w:u w:val="single"/>
        </w:rPr>
        <w:t xml:space="preserve"> </w:t>
      </w:r>
      <w:r w:rsidRPr="006562CA">
        <w:rPr>
          <w:rStyle w:val="Emphasis"/>
        </w:rPr>
        <w:t xml:space="preserve">human </w:t>
      </w:r>
      <w:r w:rsidRPr="006562CA">
        <w:rPr>
          <w:rStyle w:val="Emphasis"/>
          <w:highlight w:val="green"/>
        </w:rPr>
        <w:t>death</w:t>
      </w:r>
      <w:r w:rsidRPr="006562CA">
        <w:rPr>
          <w:rStyle w:val="Emphasis"/>
        </w:rPr>
        <w:t>s</w:t>
      </w:r>
      <w:r w:rsidRPr="006562CA">
        <w:rPr>
          <w:u w:val="single"/>
        </w:rPr>
        <w:t xml:space="preserve"> and </w:t>
      </w:r>
      <w:r w:rsidRPr="006562CA">
        <w:rPr>
          <w:rStyle w:val="Emphasis"/>
          <w:highlight w:val="green"/>
        </w:rPr>
        <w:t>drive economic loss</w:t>
      </w:r>
      <w:r w:rsidRPr="006562CA">
        <w:rPr>
          <w:highlight w:val="green"/>
          <w:u w:val="single"/>
        </w:rPr>
        <w:t xml:space="preserve"> and</w:t>
      </w:r>
      <w:r w:rsidRPr="006562CA">
        <w:rPr>
          <w:u w:val="single"/>
        </w:rPr>
        <w:t xml:space="preserve"> </w:t>
      </w:r>
      <w:r w:rsidRPr="006562CA">
        <w:rPr>
          <w:rStyle w:val="Emphasis"/>
        </w:rPr>
        <w:t>socio-</w:t>
      </w:r>
      <w:r w:rsidRPr="006562CA">
        <w:rPr>
          <w:rStyle w:val="Emphasis"/>
          <w:highlight w:val="green"/>
        </w:rPr>
        <w:t>political instability</w:t>
      </w:r>
      <w:r w:rsidRPr="006562CA">
        <w:rPr>
          <w:u w:val="single"/>
        </w:rPr>
        <w:t>,</w:t>
      </w:r>
      <w:r w:rsidRPr="006562CA">
        <w:t xml:space="preserve"> among other factors, that </w:t>
      </w:r>
      <w:r w:rsidRPr="006562CA">
        <w:rPr>
          <w:u w:val="single"/>
        </w:rPr>
        <w:t xml:space="preserve">may trigger a breakdown of our institutions </w:t>
      </w:r>
      <w:r w:rsidRPr="006562CA">
        <w:rPr>
          <w:highlight w:val="green"/>
          <w:u w:val="single"/>
        </w:rPr>
        <w:t>and</w:t>
      </w:r>
      <w:r w:rsidRPr="006562CA">
        <w:rPr>
          <w:u w:val="single"/>
        </w:rPr>
        <w:t xml:space="preserve"> increase the </w:t>
      </w:r>
      <w:r w:rsidRPr="006562CA">
        <w:rPr>
          <w:highlight w:val="green"/>
          <w:u w:val="single"/>
        </w:rPr>
        <w:t>risk</w:t>
      </w:r>
      <w:r w:rsidRPr="006562CA">
        <w:rPr>
          <w:u w:val="single"/>
        </w:rPr>
        <w:t xml:space="preserve"> of </w:t>
      </w:r>
      <w:r w:rsidRPr="006562CA">
        <w:rPr>
          <w:rStyle w:val="Emphasis"/>
        </w:rPr>
        <w:t xml:space="preserve">a </w:t>
      </w:r>
      <w:r w:rsidRPr="006562CA">
        <w:rPr>
          <w:rStyle w:val="Emphasis"/>
          <w:highlight w:val="green"/>
        </w:rPr>
        <w:t>societal collapse</w:t>
      </w:r>
      <w:r w:rsidRPr="006562CA">
        <w:t>, according to a study published Feb. 21 in the journal </w:t>
      </w:r>
      <w:hyperlink r:id="rId17" w:tgtFrame="_blank" w:history="1">
        <w:r w:rsidRPr="006562CA">
          <w:rPr>
            <w:rStyle w:val="Hyperlink"/>
          </w:rPr>
          <w:t>Climatic Change</w:t>
        </w:r>
      </w:hyperlink>
      <w:r w:rsidRPr="006562CA">
        <w:t>. </w:t>
      </w:r>
    </w:p>
    <w:p w14:paraId="0B4D9910" w14:textId="77777777" w:rsidR="00972F52" w:rsidRPr="006562CA" w:rsidRDefault="00972F52" w:rsidP="00972F52">
      <w:pPr>
        <w:rPr>
          <w:sz w:val="12"/>
          <w:szCs w:val="12"/>
        </w:rPr>
      </w:pPr>
      <w:r w:rsidRPr="006562CA">
        <w:rPr>
          <w:sz w:val="12"/>
          <w:szCs w:val="12"/>
        </w:rPr>
        <w:t>Related: </w:t>
      </w:r>
      <w:hyperlink r:id="rId18" w:history="1">
        <w:r w:rsidRPr="006562CA">
          <w:rPr>
            <w:rStyle w:val="Hyperlink"/>
            <w:sz w:val="12"/>
            <w:szCs w:val="12"/>
          </w:rPr>
          <w:t>Has the Earth ever been this hot before?</w:t>
        </w:r>
      </w:hyperlink>
    </w:p>
    <w:p w14:paraId="3AF5BCC0" w14:textId="77777777" w:rsidR="00972F52" w:rsidRPr="006562CA" w:rsidRDefault="00972F52" w:rsidP="00972F52">
      <w:pPr>
        <w:rPr>
          <w:sz w:val="12"/>
          <w:szCs w:val="12"/>
        </w:rPr>
      </w:pPr>
      <w:r w:rsidRPr="006562CA">
        <w:rPr>
          <w:sz w:val="12"/>
          <w:szCs w:val="12"/>
        </w:rPr>
        <w:t>Past extinctions and collapses </w:t>
      </w:r>
    </w:p>
    <w:p w14:paraId="0056E599" w14:textId="77777777" w:rsidR="00972F52" w:rsidRPr="006562CA" w:rsidRDefault="00972F52" w:rsidP="00972F52">
      <w:r w:rsidRPr="006562CA">
        <w:t>Kemp studies previous civilization collapses and the risk of climate change. Extinctions and catastrophes almost always involve multiple factors, he said, but he thinks</w:t>
      </w:r>
      <w:r w:rsidRPr="006562CA">
        <w:rPr>
          <w:u w:val="single"/>
        </w:rPr>
        <w:t xml:space="preserve"> </w:t>
      </w:r>
      <w:r w:rsidRPr="006562CA">
        <w:rPr>
          <w:highlight w:val="green"/>
          <w:u w:val="single"/>
        </w:rPr>
        <w:t xml:space="preserve">if humans were to go </w:t>
      </w:r>
      <w:r w:rsidRPr="006562CA">
        <w:rPr>
          <w:rStyle w:val="Emphasis"/>
          <w:highlight w:val="green"/>
        </w:rPr>
        <w:t>extinct</w:t>
      </w:r>
      <w:r w:rsidRPr="006562CA">
        <w:rPr>
          <w:highlight w:val="green"/>
          <w:u w:val="single"/>
        </w:rPr>
        <w:t>, climate change would</w:t>
      </w:r>
      <w:r w:rsidRPr="006562CA">
        <w:rPr>
          <w:u w:val="single"/>
        </w:rPr>
        <w:t xml:space="preserve"> likely </w:t>
      </w:r>
      <w:r w:rsidRPr="006562CA">
        <w:rPr>
          <w:rStyle w:val="Emphasis"/>
          <w:highlight w:val="green"/>
        </w:rPr>
        <w:t>be the main culprit.</w:t>
      </w:r>
      <w:r w:rsidRPr="006562CA">
        <w:rPr>
          <w:u w:val="single"/>
        </w:rPr>
        <w:t> </w:t>
      </w:r>
    </w:p>
    <w:p w14:paraId="20B2DBE0" w14:textId="77777777" w:rsidR="00972F52" w:rsidRPr="006562CA" w:rsidRDefault="00972F52" w:rsidP="00972F52">
      <w:pPr>
        <w:rPr>
          <w:u w:val="single"/>
        </w:rPr>
      </w:pPr>
      <w:r w:rsidRPr="006562CA">
        <w:rPr>
          <w:u w:val="single"/>
        </w:rPr>
        <w:t>"If I'm to say, what do I think is the biggest contributor to the potential for human extinction going towards the future? Then climate change, no doubt," Kemp told Live Science. </w:t>
      </w:r>
    </w:p>
    <w:p w14:paraId="08A9EA2F" w14:textId="77777777" w:rsidR="00972F52" w:rsidRPr="006562CA" w:rsidRDefault="00972F52" w:rsidP="00972F52">
      <w:r w:rsidRPr="006562CA">
        <w:rPr>
          <w:rStyle w:val="Emphasis"/>
          <w:highlight w:val="green"/>
        </w:rPr>
        <w:t>All</w:t>
      </w:r>
      <w:r w:rsidRPr="006562CA">
        <w:rPr>
          <w:u w:val="single"/>
        </w:rPr>
        <w:t xml:space="preserve"> of the major </w:t>
      </w:r>
      <w:hyperlink r:id="rId19" w:history="1">
        <w:r w:rsidRPr="006562CA">
          <w:rPr>
            <w:rStyle w:val="Emphasis"/>
            <w:highlight w:val="green"/>
          </w:rPr>
          <w:t>mass-extinction events</w:t>
        </w:r>
      </w:hyperlink>
      <w:r w:rsidRPr="006562CA">
        <w:rPr>
          <w:rStyle w:val="Emphasis"/>
          <w:highlight w:val="green"/>
        </w:rPr>
        <w:t> in</w:t>
      </w:r>
      <w:r w:rsidRPr="006562CA">
        <w:rPr>
          <w:rStyle w:val="Emphasis"/>
        </w:rPr>
        <w:t xml:space="preserve"> Earth's </w:t>
      </w:r>
      <w:r w:rsidRPr="006562CA">
        <w:rPr>
          <w:rStyle w:val="Emphasis"/>
          <w:highlight w:val="green"/>
        </w:rPr>
        <w:t>history have involved</w:t>
      </w:r>
      <w:r w:rsidRPr="006562CA">
        <w:rPr>
          <w:u w:val="single"/>
        </w:rPr>
        <w:t xml:space="preserve"> some kind of </w:t>
      </w:r>
      <w:r w:rsidRPr="006562CA">
        <w:rPr>
          <w:rStyle w:val="Emphasis"/>
          <w:highlight w:val="green"/>
        </w:rPr>
        <w:t>climatic change</w:t>
      </w:r>
      <w:r w:rsidRPr="006562CA">
        <w:t>, according to Kemp. These events include cooling during the Ordovician-</w:t>
      </w:r>
      <w:hyperlink r:id="rId20" w:history="1">
        <w:r w:rsidRPr="006562CA">
          <w:rPr>
            <w:rStyle w:val="Hyperlink"/>
          </w:rPr>
          <w:t>Silurian</w:t>
        </w:r>
      </w:hyperlink>
      <w:r w:rsidRPr="006562CA">
        <w:t> extinction about 440 million years ago that wiped out 85% of species, and warming during the </w:t>
      </w:r>
      <w:hyperlink r:id="rId21" w:history="1">
        <w:r w:rsidRPr="006562CA">
          <w:rPr>
            <w:rStyle w:val="Hyperlink"/>
          </w:rPr>
          <w:t>Triassic</w:t>
        </w:r>
      </w:hyperlink>
      <w:r w:rsidRPr="006562CA">
        <w:t>-</w:t>
      </w:r>
      <w:hyperlink r:id="rId22" w:history="1">
        <w:r w:rsidRPr="006562CA">
          <w:rPr>
            <w:rStyle w:val="Hyperlink"/>
          </w:rPr>
          <w:t>Jurassic</w:t>
        </w:r>
      </w:hyperlink>
      <w:r w:rsidRPr="006562CA">
        <w:t> extinction about 200 million years ago that killed 80% of species, Live Science previously reported. And more recently, climate change affected the fate of early human relatives. </w:t>
      </w:r>
    </w:p>
    <w:p w14:paraId="7989CBB6" w14:textId="77777777" w:rsidR="00972F52" w:rsidRPr="006562CA" w:rsidRDefault="00972F52" w:rsidP="00972F52">
      <w:pPr>
        <w:rPr>
          <w:sz w:val="12"/>
          <w:szCs w:val="12"/>
        </w:rPr>
      </w:pPr>
      <w:r w:rsidRPr="006562CA">
        <w:rPr>
          <w:sz w:val="12"/>
          <w:szCs w:val="12"/>
        </w:rPr>
        <w:t>While </w:t>
      </w:r>
      <w:hyperlink r:id="rId23" w:history="1">
        <w:r w:rsidRPr="006562CA">
          <w:rPr>
            <w:rStyle w:val="Hyperlink"/>
            <w:sz w:val="12"/>
            <w:szCs w:val="12"/>
          </w:rPr>
          <w:t>Homo sapiens</w:t>
        </w:r>
      </w:hyperlink>
      <w:r w:rsidRPr="006562CA">
        <w:rPr>
          <w:sz w:val="12"/>
          <w:szCs w:val="12"/>
        </w:rPr>
        <w:t> are obviously not extinct, "we do have a track record of other hominid species going extinct, such as </w:t>
      </w:r>
      <w:hyperlink r:id="rId24" w:history="1">
        <w:r w:rsidRPr="006562CA">
          <w:rPr>
            <w:rStyle w:val="Hyperlink"/>
            <w:sz w:val="12"/>
            <w:szCs w:val="12"/>
          </w:rPr>
          <w:t>Neanderthals</w:t>
        </w:r>
      </w:hyperlink>
      <w:r w:rsidRPr="006562CA">
        <w:rPr>
          <w:sz w:val="12"/>
          <w:szCs w:val="12"/>
        </w:rPr>
        <w:t>," Kemp said. "And in each of these cases, it appears that again, climatic change plays some kind of role." </w:t>
      </w:r>
    </w:p>
    <w:p w14:paraId="3658FFA0" w14:textId="77777777" w:rsidR="00972F52" w:rsidRPr="006562CA" w:rsidRDefault="00972F52" w:rsidP="00972F52">
      <w:pPr>
        <w:rPr>
          <w:sz w:val="12"/>
          <w:szCs w:val="12"/>
        </w:rPr>
      </w:pPr>
      <w:r w:rsidRPr="006562CA">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5" w:history="1">
        <w:r w:rsidRPr="006562CA">
          <w:rPr>
            <w:rStyle w:val="Hyperlink"/>
            <w:sz w:val="12"/>
            <w:szCs w:val="12"/>
          </w:rPr>
          <w:t>Natural History Museum</w:t>
        </w:r>
      </w:hyperlink>
      <w:r w:rsidRPr="006562CA">
        <w:rPr>
          <w:sz w:val="12"/>
          <w:szCs w:val="12"/>
        </w:rPr>
        <w:t> in London. Food loss, driven by climate change, may have also led to a tiny drop in Neanderthal fertility rates, contributing to their extinction, </w:t>
      </w:r>
      <w:hyperlink r:id="rId26" w:history="1">
        <w:r w:rsidRPr="006562CA">
          <w:rPr>
            <w:rStyle w:val="Hyperlink"/>
            <w:sz w:val="12"/>
            <w:szCs w:val="12"/>
          </w:rPr>
          <w:t>Live Science previously reported</w:t>
        </w:r>
      </w:hyperlink>
      <w:r w:rsidRPr="006562CA">
        <w:rPr>
          <w:sz w:val="12"/>
          <w:szCs w:val="12"/>
        </w:rPr>
        <w:t>.</w:t>
      </w:r>
    </w:p>
    <w:p w14:paraId="0F53765E" w14:textId="77777777" w:rsidR="00972F52" w:rsidRPr="006562CA" w:rsidRDefault="00972F52" w:rsidP="00972F52">
      <w:pPr>
        <w:rPr>
          <w:sz w:val="12"/>
          <w:szCs w:val="12"/>
        </w:rPr>
      </w:pPr>
      <w:r w:rsidRPr="006562CA">
        <w:rPr>
          <w:sz w:val="12"/>
          <w:szCs w:val="12"/>
        </w:rPr>
        <w:t>Climate change has also played a role in the collapse of past human civilizations. A </w:t>
      </w:r>
      <w:hyperlink r:id="rId27" w:history="1">
        <w:r w:rsidRPr="006562CA">
          <w:rPr>
            <w:rStyle w:val="Hyperlink"/>
            <w:sz w:val="12"/>
            <w:szCs w:val="12"/>
          </w:rPr>
          <w:t>300-year-long drought</w:t>
        </w:r>
      </w:hyperlink>
      <w:r w:rsidRPr="006562CA">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0FF0B471" w14:textId="77777777" w:rsidR="00972F52" w:rsidRPr="006562CA" w:rsidRDefault="00972F52" w:rsidP="00972F52">
      <w:pPr>
        <w:rPr>
          <w:sz w:val="12"/>
          <w:szCs w:val="12"/>
        </w:rPr>
      </w:pPr>
      <w:r w:rsidRPr="006562CA">
        <w:rPr>
          <w:sz w:val="12"/>
          <w:szCs w:val="12"/>
        </w:rPr>
        <w:t>Homo sapiens have proven themselves to be highly adaptable and able to cope with many different climates, be they hot, cold, dry or wet. We can use resources from many different plants and animals and share those resources, along with information, to help us survive in a changing world, according to the </w:t>
      </w:r>
      <w:hyperlink r:id="rId28" w:history="1">
        <w:r w:rsidRPr="006562CA">
          <w:rPr>
            <w:rStyle w:val="Hyperlink"/>
            <w:sz w:val="12"/>
            <w:szCs w:val="12"/>
          </w:rPr>
          <w:t>Smithsonian’s National Museum of Natural History</w:t>
        </w:r>
      </w:hyperlink>
      <w:r w:rsidRPr="006562CA">
        <w:rPr>
          <w:sz w:val="12"/>
          <w:szCs w:val="12"/>
        </w:rPr>
        <w:t>.</w:t>
      </w:r>
    </w:p>
    <w:p w14:paraId="204700AF" w14:textId="77777777" w:rsidR="00972F52" w:rsidRPr="006562CA" w:rsidRDefault="00972F52" w:rsidP="00972F52">
      <w:pPr>
        <w:rPr>
          <w:sz w:val="12"/>
          <w:szCs w:val="12"/>
        </w:rPr>
      </w:pPr>
      <w:r w:rsidRPr="006562CA">
        <w:rPr>
          <w:sz w:val="12"/>
          <w:szCs w:val="12"/>
        </w:rPr>
        <w:t>Related: </w:t>
      </w:r>
      <w:hyperlink r:id="rId29" w:history="1">
        <w:r w:rsidRPr="006562CA">
          <w:rPr>
            <w:rStyle w:val="Hyperlink"/>
            <w:sz w:val="12"/>
            <w:szCs w:val="12"/>
          </w:rPr>
          <w:t>How would just 2 degrees of warming change the planet?</w:t>
        </w:r>
      </w:hyperlink>
    </w:p>
    <w:p w14:paraId="5EF204CD" w14:textId="77777777" w:rsidR="00972F52" w:rsidRPr="006562CA" w:rsidRDefault="00972F52" w:rsidP="00972F52">
      <w:pPr>
        <w:rPr>
          <w:sz w:val="12"/>
          <w:szCs w:val="12"/>
        </w:rPr>
      </w:pPr>
      <w:r w:rsidRPr="006562CA">
        <w:rPr>
          <w:sz w:val="12"/>
          <w:szCs w:val="12"/>
        </w:rPr>
        <w:t>Today, we live in a global, interconnected civilization, but there's reason to believe our species could survive its collapse. A study published on July 21 in the journal </w:t>
      </w:r>
      <w:hyperlink r:id="rId30" w:history="1">
        <w:r w:rsidRPr="006562CA">
          <w:rPr>
            <w:rStyle w:val="Hyperlink"/>
            <w:sz w:val="12"/>
            <w:szCs w:val="12"/>
          </w:rPr>
          <w:t>Sustainability</w:t>
        </w:r>
      </w:hyperlink>
      <w:r w:rsidRPr="006562CA">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05AF1467" w14:textId="77777777" w:rsidR="00972F52" w:rsidRPr="006562CA" w:rsidRDefault="00972F52" w:rsidP="00972F52">
      <w:pPr>
        <w:rPr>
          <w:sz w:val="12"/>
          <w:szCs w:val="12"/>
        </w:rPr>
      </w:pPr>
      <w:r w:rsidRPr="006562CA">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28AE646C" w14:textId="77777777" w:rsidR="00972F52" w:rsidRPr="006562CA" w:rsidRDefault="00972F52" w:rsidP="00972F52">
      <w:pPr>
        <w:rPr>
          <w:sz w:val="12"/>
          <w:szCs w:val="12"/>
        </w:rPr>
      </w:pPr>
      <w:r w:rsidRPr="006562CA">
        <w:rPr>
          <w:sz w:val="12"/>
          <w:szCs w:val="12"/>
        </w:rPr>
        <w:t>Turning on ourselves </w:t>
      </w:r>
    </w:p>
    <w:p w14:paraId="454F5522" w14:textId="77777777" w:rsidR="00972F52" w:rsidRPr="006562CA" w:rsidRDefault="00972F52" w:rsidP="00972F52">
      <w:r w:rsidRPr="006562CA">
        <w:lastRenderedPageBreak/>
        <w:t xml:space="preserve">The last scenario to consider is </w:t>
      </w:r>
      <w:r w:rsidRPr="006562CA">
        <w:rPr>
          <w:rStyle w:val="Emphasis"/>
        </w:rPr>
        <w:t>climate-driven conflict</w:t>
      </w:r>
      <w:r w:rsidRPr="006562CA">
        <w:t xml:space="preserve">. Kemp explained that in the future, </w:t>
      </w:r>
      <w:r w:rsidRPr="006562CA">
        <w:rPr>
          <w:u w:val="single"/>
        </w:rPr>
        <w:t xml:space="preserve">a scarcity of resources that diminish because of </w:t>
      </w:r>
      <w:r w:rsidRPr="006562CA">
        <w:rPr>
          <w:b/>
          <w:bCs/>
          <w:highlight w:val="green"/>
          <w:u w:val="single"/>
        </w:rPr>
        <w:t>climate change could</w:t>
      </w:r>
      <w:r w:rsidRPr="006562CA">
        <w:rPr>
          <w:u w:val="single"/>
        </w:rPr>
        <w:t xml:space="preserve"> potentially </w:t>
      </w:r>
      <w:r w:rsidRPr="006562CA">
        <w:rPr>
          <w:rStyle w:val="Emphasis"/>
          <w:highlight w:val="green"/>
        </w:rPr>
        <w:t>create conditions for wars that threaten humanity</w:t>
      </w:r>
      <w:r w:rsidRPr="006562CA">
        <w:rPr>
          <w:u w:val="single"/>
        </w:rPr>
        <w:t xml:space="preserve">. "There's reasons to be concerned that </w:t>
      </w:r>
      <w:r w:rsidRPr="006562CA">
        <w:rPr>
          <w:highlight w:val="green"/>
          <w:u w:val="single"/>
        </w:rPr>
        <w:t xml:space="preserve">as </w:t>
      </w:r>
      <w:r w:rsidRPr="006562CA">
        <w:rPr>
          <w:rStyle w:val="Emphasis"/>
          <w:highlight w:val="green"/>
        </w:rPr>
        <w:t>water resources dry up</w:t>
      </w:r>
      <w:r w:rsidRPr="006562CA">
        <w:rPr>
          <w:u w:val="single"/>
        </w:rPr>
        <w:t xml:space="preserve"> and </w:t>
      </w:r>
      <w:r w:rsidRPr="006562CA">
        <w:rPr>
          <w:rStyle w:val="Emphasis"/>
        </w:rPr>
        <w:t>scarcity becomes worse</w:t>
      </w:r>
      <w:r w:rsidRPr="006562CA">
        <w:rPr>
          <w:u w:val="single"/>
        </w:rPr>
        <w:t xml:space="preserve">, and the general conditions of living today become much, much worse, then suddenly, the </w:t>
      </w:r>
      <w:r w:rsidRPr="006562CA">
        <w:rPr>
          <w:rStyle w:val="Emphasis"/>
          <w:highlight w:val="green"/>
        </w:rPr>
        <w:t>threat of potential nuclear war becomes much higher</w:t>
      </w:r>
      <w:r w:rsidRPr="006562CA">
        <w:rPr>
          <w:highlight w:val="green"/>
          <w:u w:val="single"/>
        </w:rPr>
        <w:t>,</w:t>
      </w:r>
      <w:r w:rsidRPr="006562CA">
        <w:t>" Kemp said. </w:t>
      </w:r>
    </w:p>
    <w:p w14:paraId="0F81C149" w14:textId="77777777" w:rsidR="00972F52" w:rsidRPr="006562CA" w:rsidRDefault="00972F52" w:rsidP="00972F52">
      <w:pPr>
        <w:rPr>
          <w:u w:val="single"/>
        </w:rPr>
      </w:pPr>
      <w:r w:rsidRPr="006562CA">
        <w:t xml:space="preserve">Put another way, climate change impacts might not directly cause humans to go extinct, but it could lead to events that seriously endanger hundreds of millions, if not billions, of lives. </w:t>
      </w:r>
      <w:r w:rsidRPr="006562CA">
        <w:rPr>
          <w:u w:val="single"/>
        </w:rPr>
        <w:t>A 2019 study published in the journal </w:t>
      </w:r>
      <w:hyperlink r:id="rId31" w:history="1">
        <w:r w:rsidRPr="006562CA">
          <w:rPr>
            <w:rStyle w:val="Hyperlink"/>
            <w:u w:val="single"/>
          </w:rPr>
          <w:t>Science Advances</w:t>
        </w:r>
      </w:hyperlink>
      <w:r w:rsidRPr="006562CA">
        <w:rPr>
          <w:u w:val="single"/>
        </w:rPr>
        <w:t xml:space="preserve"> found that </w:t>
      </w:r>
      <w:r w:rsidRPr="006562CA">
        <w:rPr>
          <w:rStyle w:val="Emphasis"/>
          <w:highlight w:val="green"/>
        </w:rPr>
        <w:t>a nuclear conflict</w:t>
      </w:r>
      <w:r w:rsidRPr="006562CA">
        <w:t xml:space="preserve"> between just India and Pakistan, </w:t>
      </w:r>
      <w:r w:rsidRPr="006562CA">
        <w:rPr>
          <w:u w:val="single"/>
        </w:rPr>
        <w:t>with</w:t>
      </w:r>
      <w:r w:rsidRPr="006562CA">
        <w:rPr>
          <w:highlight w:val="green"/>
          <w:u w:val="single"/>
        </w:rPr>
        <w:t xml:space="preserve"> a small fraction of the world's nuclear weapons</w:t>
      </w:r>
      <w:r w:rsidRPr="006562CA">
        <w:rPr>
          <w:u w:val="single"/>
        </w:rPr>
        <w:t xml:space="preserve">, </w:t>
      </w:r>
      <w:r w:rsidRPr="006562CA">
        <w:rPr>
          <w:highlight w:val="green"/>
          <w:u w:val="single"/>
        </w:rPr>
        <w:t>could kill</w:t>
      </w:r>
      <w:r w:rsidRPr="006562CA">
        <w:rPr>
          <w:u w:val="single"/>
        </w:rPr>
        <w:t xml:space="preserve"> 50 million to </w:t>
      </w:r>
      <w:r w:rsidRPr="006562CA">
        <w:rPr>
          <w:rStyle w:val="Emphasis"/>
          <w:highlight w:val="green"/>
        </w:rPr>
        <w:t>125 million people</w:t>
      </w:r>
      <w:r w:rsidRPr="006562CA">
        <w:rPr>
          <w:u w:val="single"/>
        </w:rPr>
        <w:t xml:space="preserve"> in those two countries alone. Nuclear war would also change the climate, such as through temperature drops as burning cities fill the atmosphere with smoke, threatening food production worldwide and potentially </w:t>
      </w:r>
      <w:r w:rsidRPr="006562CA">
        <w:rPr>
          <w:highlight w:val="green"/>
          <w:u w:val="single"/>
        </w:rPr>
        <w:t xml:space="preserve">causing </w:t>
      </w:r>
      <w:r w:rsidRPr="006562CA">
        <w:rPr>
          <w:rStyle w:val="Emphasis"/>
          <w:highlight w:val="green"/>
        </w:rPr>
        <w:t>mass starvation</w:t>
      </w:r>
      <w:r w:rsidRPr="006562CA">
        <w:rPr>
          <w:highlight w:val="green"/>
          <w:u w:val="single"/>
        </w:rPr>
        <w:t>.</w:t>
      </w:r>
    </w:p>
    <w:p w14:paraId="7FE0CF61" w14:textId="77777777" w:rsidR="00972F52" w:rsidRPr="006562CA" w:rsidRDefault="00972F52" w:rsidP="00972F52">
      <w:pPr>
        <w:rPr>
          <w:sz w:val="12"/>
          <w:szCs w:val="12"/>
        </w:rPr>
      </w:pPr>
      <w:r w:rsidRPr="006562CA">
        <w:rPr>
          <w:sz w:val="12"/>
          <w:szCs w:val="12"/>
        </w:rPr>
        <w:t>What's next?  </w:t>
      </w:r>
    </w:p>
    <w:p w14:paraId="6E80AF7A" w14:textId="77777777" w:rsidR="00972F52" w:rsidRPr="006562CA" w:rsidRDefault="00972F52" w:rsidP="00972F52">
      <w:pPr>
        <w:rPr>
          <w:u w:val="single"/>
        </w:rPr>
      </w:pPr>
      <w:r w:rsidRPr="006562CA">
        <w:t xml:space="preserve">While avoiding complete extinction doesn't sound like much of a climate change silver lining, there is reason for hope. </w:t>
      </w:r>
      <w:r w:rsidRPr="006562CA">
        <w:rPr>
          <w:u w:val="single"/>
        </w:rPr>
        <w:t xml:space="preserve">Experts say </w:t>
      </w:r>
      <w:r w:rsidRPr="006562CA">
        <w:rPr>
          <w:rStyle w:val="Emphasis"/>
          <w:highlight w:val="green"/>
        </w:rPr>
        <w:t>it isn't too late to avoid the worst-case scenarios</w:t>
      </w:r>
      <w:r w:rsidRPr="006562CA">
        <w:rPr>
          <w:u w:val="single"/>
        </w:rPr>
        <w:t xml:space="preserve"> with significant cuts to greenhouse gas emissions.</w:t>
      </w:r>
    </w:p>
    <w:p w14:paraId="59D8C33F" w14:textId="77777777" w:rsidR="00972F52" w:rsidRPr="006562CA" w:rsidRDefault="00972F52" w:rsidP="00972F52">
      <w:pPr>
        <w:rPr>
          <w:u w:val="single"/>
        </w:rPr>
      </w:pPr>
      <w:r w:rsidRPr="006562CA">
        <w:rPr>
          <w:u w:val="single"/>
        </w:rPr>
        <w:t>"It is up to us," Mann said. "</w:t>
      </w:r>
      <w:r w:rsidRPr="006562CA">
        <w:rPr>
          <w:highlight w:val="green"/>
          <w:u w:val="single"/>
        </w:rPr>
        <w:t>If we fail to reduce</w:t>
      </w:r>
      <w:r w:rsidRPr="006562CA">
        <w:rPr>
          <w:u w:val="single"/>
        </w:rPr>
        <w:t xml:space="preserve"> carbon </w:t>
      </w:r>
      <w:r w:rsidRPr="006562CA">
        <w:rPr>
          <w:highlight w:val="green"/>
          <w:u w:val="single"/>
        </w:rPr>
        <w:t xml:space="preserve">emissions substantially </w:t>
      </w:r>
      <w:r w:rsidRPr="006562CA">
        <w:rPr>
          <w:rStyle w:val="Emphasis"/>
          <w:highlight w:val="green"/>
        </w:rPr>
        <w:t>in the decade ahead</w:t>
      </w:r>
      <w:r w:rsidRPr="006562CA">
        <w:rPr>
          <w:u w:val="single"/>
        </w:rPr>
        <w:t xml:space="preserve">, </w:t>
      </w:r>
      <w:r w:rsidRPr="006562CA">
        <w:rPr>
          <w:highlight w:val="green"/>
          <w:u w:val="single"/>
        </w:rPr>
        <w:t>we are likely committed to</w:t>
      </w:r>
      <w:r w:rsidRPr="006562CA">
        <w:rPr>
          <w:u w:val="single"/>
        </w:rPr>
        <w:t xml:space="preserve"> a worsening of already dangerous </w:t>
      </w:r>
      <w:r w:rsidRPr="006562CA">
        <w:rPr>
          <w:rStyle w:val="Emphasis"/>
          <w:highlight w:val="green"/>
        </w:rPr>
        <w:t>extreme weather events</w:t>
      </w:r>
      <w:r w:rsidRPr="006562CA">
        <w:rPr>
          <w:u w:val="single"/>
        </w:rPr>
        <w:t xml:space="preserve">, inundation of coastlines around the world due to melting ice and rising sea level, more pressure on limited resources as a growing global population competes for less food, water and space due to climate change </w:t>
      </w:r>
      <w:r w:rsidRPr="006562CA">
        <w:rPr>
          <w:rStyle w:val="Emphasis"/>
        </w:rPr>
        <w:t>impacts</w:t>
      </w:r>
      <w:r w:rsidRPr="006562CA">
        <w:rPr>
          <w:u w:val="single"/>
        </w:rPr>
        <w:t>. If we act boldly now, we can avoid the worst impacts."</w:t>
      </w:r>
    </w:p>
    <w:p w14:paraId="6BC71F53" w14:textId="77777777" w:rsidR="00972F52" w:rsidRPr="006562CA" w:rsidRDefault="00972F52" w:rsidP="00972F52">
      <w:pPr>
        <w:pStyle w:val="Heading4"/>
      </w:pPr>
      <w:r w:rsidRPr="006562CA">
        <w:t>Advertising independently accelerates debris creation</w:t>
      </w:r>
    </w:p>
    <w:p w14:paraId="5109B261" w14:textId="77777777" w:rsidR="00972F52" w:rsidRPr="006562CA" w:rsidRDefault="00972F52" w:rsidP="00972F52">
      <w:r w:rsidRPr="006562CA">
        <w:rPr>
          <w:rStyle w:val="Style13ptBold"/>
        </w:rPr>
        <w:t xml:space="preserve">O’Brien 15 </w:t>
      </w:r>
      <w:r w:rsidRPr="006562CA">
        <w:t xml:space="preserve">“Advertising in Space: Sales at the Outer Limits” Zeldine O’Brien in “Commercial space exploration [ethics, policy and governance]” 2015 </w:t>
      </w:r>
      <w:hyperlink r:id="rId32" w:history="1">
        <w:r w:rsidRPr="006562CA">
          <w:rPr>
            <w:rStyle w:val="Hyperlink"/>
          </w:rPr>
          <w:t>https://www.taylorfrancis.com/books/edit/10.4324/9781315572857/commercial-space-exploration-jai-galliott</w:t>
        </w:r>
      </w:hyperlink>
      <w:r w:rsidRPr="006562CA">
        <w:t xml:space="preserve"> SM</w:t>
      </w:r>
    </w:p>
    <w:p w14:paraId="7C0D1D8F" w14:textId="77777777" w:rsidR="00972F52" w:rsidRPr="006562CA" w:rsidRDefault="00972F52" w:rsidP="00972F52">
      <w:pPr>
        <w:rPr>
          <w:rStyle w:val="StyleUnderline"/>
        </w:rPr>
      </w:pPr>
      <w:r w:rsidRPr="006562CA">
        <w:rPr>
          <w:rStyle w:val="StyleUnderline"/>
        </w:rPr>
        <w:t>Environmental Concerns: Space Debris</w:t>
      </w:r>
    </w:p>
    <w:p w14:paraId="1E33ED7D" w14:textId="77777777" w:rsidR="00972F52" w:rsidRPr="006562CA" w:rsidRDefault="00972F52" w:rsidP="00972F52">
      <w:r w:rsidRPr="006562CA">
        <w:t xml:space="preserve">All </w:t>
      </w:r>
      <w:r w:rsidRPr="006562CA">
        <w:rPr>
          <w:rStyle w:val="StyleUnderline"/>
        </w:rPr>
        <w:t>space objects generate space debris. Space advertising is no different</w:t>
      </w:r>
      <w:r w:rsidRPr="006562CA">
        <w:t xml:space="preserve">. It is presumed that the object generating the debris has a purpose that outweighs the environmental consequences such as scientific experimentation, refuelling the ISS or remote sensing. In the case of space advertising, there are two concerns: first, whether that presumption is appropriate in the context of a space object whose sole purpose is to advertise and, secondly, </w:t>
      </w:r>
      <w:r w:rsidRPr="006562CA">
        <w:rPr>
          <w:rStyle w:val="StyleUnderline"/>
        </w:rPr>
        <w:t xml:space="preserve">whether the nature of </w:t>
      </w:r>
      <w:r w:rsidRPr="006562CA">
        <w:rPr>
          <w:rStyle w:val="StyleUnderline"/>
          <w:highlight w:val="green"/>
        </w:rPr>
        <w:t>space advertising generates a greater degree of risk of proliferation</w:t>
      </w:r>
      <w:r w:rsidRPr="006562CA">
        <w:rPr>
          <w:highlight w:val="green"/>
        </w:rPr>
        <w:t>s</w:t>
      </w:r>
      <w:r w:rsidRPr="006562CA">
        <w:t>. On this second point, the IAU comments:</w:t>
      </w:r>
    </w:p>
    <w:p w14:paraId="492A95AC" w14:textId="77777777" w:rsidR="00972F52" w:rsidRPr="006562CA" w:rsidRDefault="00972F52" w:rsidP="00972F52">
      <w:r w:rsidRPr="006562CA">
        <w:lastRenderedPageBreak/>
        <w:t>In fact</w:t>
      </w:r>
      <w:r w:rsidRPr="006562CA">
        <w:rPr>
          <w:rStyle w:val="StyleUnderline"/>
        </w:rPr>
        <w:t xml:space="preserve"> most space advertising is </w:t>
      </w:r>
      <w:r w:rsidRPr="006562CA">
        <w:rPr>
          <w:rStyle w:val="StyleUnderline"/>
          <w:highlight w:val="green"/>
        </w:rPr>
        <w:t>likely to</w:t>
      </w:r>
      <w:r w:rsidRPr="006562CA">
        <w:rPr>
          <w:rStyle w:val="StyleUnderline"/>
        </w:rPr>
        <w:t xml:space="preserve"> greatly </w:t>
      </w:r>
      <w:r w:rsidRPr="006562CA">
        <w:rPr>
          <w:rStyle w:val="StyleUnderline"/>
          <w:highlight w:val="green"/>
        </w:rPr>
        <w:t>outlast the enterprise that launched</w:t>
      </w:r>
      <w:r w:rsidRPr="006562CA">
        <w:rPr>
          <w:rStyle w:val="StyleUnderline"/>
        </w:rPr>
        <w:t xml:space="preserve"> it</w:t>
      </w:r>
      <w:r w:rsidRPr="006562CA">
        <w:t xml:space="preserve">, unless end-of-mission deorbiting procedures are required and implemented. Moreover, </w:t>
      </w:r>
      <w:r w:rsidRPr="006562CA">
        <w:rPr>
          <w:rStyle w:val="StyleUnderline"/>
          <w:highlight w:val="green"/>
        </w:rPr>
        <w:t>because</w:t>
      </w:r>
      <w:r w:rsidRPr="006562CA">
        <w:rPr>
          <w:rStyle w:val="StyleUnderline"/>
        </w:rPr>
        <w:t xml:space="preserve"> space objects used for </w:t>
      </w:r>
      <w:r w:rsidRPr="006562CA">
        <w:rPr>
          <w:rStyle w:val="StyleUnderline"/>
          <w:highlight w:val="green"/>
        </w:rPr>
        <w:t>advertising</w:t>
      </w:r>
      <w:r w:rsidRPr="006562CA">
        <w:rPr>
          <w:rStyle w:val="StyleUnderline"/>
        </w:rPr>
        <w:t xml:space="preserve"> purposes </w:t>
      </w:r>
      <w:r w:rsidRPr="006562CA">
        <w:rPr>
          <w:rStyle w:val="StyleUnderline"/>
          <w:highlight w:val="green"/>
        </w:rPr>
        <w:t>need to be very large, they</w:t>
      </w:r>
      <w:r w:rsidRPr="006562CA">
        <w:rPr>
          <w:rStyle w:val="StyleUnderline"/>
        </w:rPr>
        <w:t xml:space="preserve"> also </w:t>
      </w:r>
      <w:r w:rsidRPr="006562CA">
        <w:rPr>
          <w:rStyle w:val="StyleUnderline"/>
          <w:highlight w:val="green"/>
        </w:rPr>
        <w:t>present a large cross-section to</w:t>
      </w:r>
      <w:r w:rsidRPr="006562CA">
        <w:rPr>
          <w:rStyle w:val="StyleUnderline"/>
        </w:rPr>
        <w:t xml:space="preserve"> impacts of </w:t>
      </w:r>
      <w:r w:rsidRPr="006562CA">
        <w:rPr>
          <w:rStyle w:val="StyleUnderline"/>
          <w:highlight w:val="green"/>
        </w:rPr>
        <w:t>existing space debris, resulting</w:t>
      </w:r>
      <w:r w:rsidRPr="006562CA">
        <w:rPr>
          <w:rStyle w:val="StyleUnderline"/>
        </w:rPr>
        <w:t xml:space="preserve"> in the creation of </w:t>
      </w:r>
      <w:r w:rsidRPr="006562CA">
        <w:rPr>
          <w:rStyle w:val="StyleUnderline"/>
          <w:highlight w:val="green"/>
        </w:rPr>
        <w:t>even more</w:t>
      </w:r>
      <w:r w:rsidRPr="006562CA">
        <w:rPr>
          <w:rStyle w:val="StyleUnderline"/>
        </w:rPr>
        <w:t xml:space="preserve"> such debris.</w:t>
      </w:r>
      <w:r w:rsidRPr="006562CA">
        <w:t xml:space="preserve"> (2001, p. 3)</w:t>
      </w:r>
    </w:p>
    <w:p w14:paraId="01BCC958" w14:textId="77777777" w:rsidR="00972F52" w:rsidRPr="006562CA" w:rsidRDefault="00972F52" w:rsidP="00972F52">
      <w:pPr>
        <w:rPr>
          <w:rStyle w:val="StyleUnderline"/>
        </w:rPr>
      </w:pPr>
      <w:r w:rsidRPr="006562CA">
        <w:t>For states without explicit bans, each project would require a case-by-case analysis, including consideration of the impact to existing debris, the creation of debris, compliance with any applicable debris mitigation guidelines and any proposed end-of-life measures. Liability for component parts of space objects will lie on the launching state for harm on an absolute basis to the surface of Earth or aircraft in flight or on a fault basis to other space objects (Liability Convention 1972, Arts II and III).</w:t>
      </w:r>
      <w:r w:rsidRPr="006562CA">
        <w:rPr>
          <w:rStyle w:val="StyleUnderline"/>
        </w:rPr>
        <w:t xml:space="preserve"> While the launching state may be able to recoup any damages paid out from the licensee, this is only if that party is still extant.</w:t>
      </w:r>
    </w:p>
    <w:p w14:paraId="4284F0FD" w14:textId="77777777" w:rsidR="00972F52" w:rsidRPr="006562CA" w:rsidRDefault="00972F52" w:rsidP="00972F52">
      <w:pPr>
        <w:pStyle w:val="Heading4"/>
        <w:rPr>
          <w:rFonts w:cs="Calibri"/>
        </w:rPr>
      </w:pPr>
      <w:r w:rsidRPr="006562CA">
        <w:rPr>
          <w:rFonts w:cs="Calibri"/>
        </w:rPr>
        <w:t>Debris particles wrecks satellites and collisions multiply particles</w:t>
      </w:r>
    </w:p>
    <w:p w14:paraId="011DE059" w14:textId="77777777" w:rsidR="00972F52" w:rsidRPr="006562CA" w:rsidRDefault="00972F52" w:rsidP="00972F52">
      <w:r w:rsidRPr="006562CA">
        <w:rPr>
          <w:rStyle w:val="StyleUnderline"/>
          <w:szCs w:val="26"/>
        </w:rPr>
        <w:t>Intagliata 17</w:t>
      </w:r>
      <w:r w:rsidRPr="006562CA">
        <w:t xml:space="preserve"> [(Christopher Intagliata, MA Journalism from NYU, Editor for NPRs All Things Considered, Reporter/Host for Scientific American’s 60 Second Science) “The Sneaky Danger of Space Dust,” Scientific American, May 11, 2017, </w:t>
      </w:r>
      <w:hyperlink r:id="rId33" w:history="1">
        <w:r w:rsidRPr="006562CA">
          <w:rPr>
            <w:rStyle w:val="Hyperlink"/>
          </w:rPr>
          <w:t>https://www.scientificamerican.com/podcast/episode/the-sneaky-danger-of-space-dust/</w:t>
        </w:r>
      </w:hyperlink>
      <w:r w:rsidRPr="006562CA">
        <w:t>] TDI</w:t>
      </w:r>
    </w:p>
    <w:p w14:paraId="723476EB" w14:textId="77777777" w:rsidR="00972F52" w:rsidRPr="006562CA" w:rsidRDefault="00972F52" w:rsidP="00972F52">
      <w:r w:rsidRPr="006562CA">
        <w:rPr>
          <w:rStyle w:val="StyleUnderline"/>
        </w:rPr>
        <w:t xml:space="preserve">When </w:t>
      </w:r>
      <w:r w:rsidRPr="006562CA">
        <w:rPr>
          <w:rStyle w:val="StyleUnderline"/>
          <w:highlight w:val="green"/>
        </w:rPr>
        <w:t>tiny particles of space debris</w:t>
      </w:r>
      <w:r w:rsidRPr="006562CA">
        <w:rPr>
          <w:rStyle w:val="StyleUnderline"/>
        </w:rPr>
        <w:t xml:space="preserve"> slam into satellites, the </w:t>
      </w:r>
      <w:r w:rsidRPr="006562CA">
        <w:rPr>
          <w:rStyle w:val="StyleUnderline"/>
          <w:highlight w:val="green"/>
        </w:rPr>
        <w:t>collision</w:t>
      </w:r>
      <w:r w:rsidRPr="006562CA">
        <w:rPr>
          <w:rStyle w:val="StyleUnderline"/>
        </w:rPr>
        <w:t xml:space="preserve"> could </w:t>
      </w:r>
      <w:r w:rsidRPr="006562CA">
        <w:rPr>
          <w:rStyle w:val="StyleUnderline"/>
          <w:highlight w:val="green"/>
        </w:rPr>
        <w:t>cause</w:t>
      </w:r>
      <w:r w:rsidRPr="006562CA">
        <w:rPr>
          <w:rStyle w:val="StyleUnderline"/>
        </w:rPr>
        <w:t xml:space="preserve"> the emission of </w:t>
      </w:r>
      <w:r w:rsidRPr="006562CA">
        <w:rPr>
          <w:rStyle w:val="StyleUnderline"/>
          <w:highlight w:val="green"/>
        </w:rPr>
        <w:t>hardware-frying radiation</w:t>
      </w:r>
      <w:r w:rsidRPr="006562CA">
        <w:t>, Christopher Intagliata reports. </w:t>
      </w:r>
    </w:p>
    <w:p w14:paraId="61C3053D" w14:textId="77777777" w:rsidR="00972F52" w:rsidRPr="006562CA" w:rsidRDefault="00972F52" w:rsidP="00972F52">
      <w:pPr>
        <w:rPr>
          <w:rStyle w:val="StyleUnderline"/>
        </w:rPr>
      </w:pPr>
      <w:r w:rsidRPr="006562CA">
        <w:t xml:space="preserve">Aside from all the satellites, and the space station orbiting the Earth, there's a lot of </w:t>
      </w:r>
      <w:r w:rsidRPr="006562CA">
        <w:rPr>
          <w:rStyle w:val="StyleUnderline"/>
        </w:rPr>
        <w:t>trash circling the planet</w:t>
      </w:r>
      <w:r w:rsidRPr="006562CA">
        <w:t>, too. Twenty-one thousand </w:t>
      </w:r>
      <w:hyperlink r:id="rId34" w:history="1">
        <w:r w:rsidRPr="006562CA">
          <w:rPr>
            <w:rStyle w:val="Hyperlink"/>
          </w:rPr>
          <w:t>baseball-sized chunks</w:t>
        </w:r>
      </w:hyperlink>
      <w:r w:rsidRPr="006562CA">
        <w:t> of debris, </w:t>
      </w:r>
      <w:hyperlink r:id="rId35" w:history="1">
        <w:r w:rsidRPr="006562CA">
          <w:rPr>
            <w:rStyle w:val="Hyperlink"/>
          </w:rPr>
          <w:t>according to NASA</w:t>
        </w:r>
      </w:hyperlink>
      <w:r w:rsidRPr="006562CA">
        <w:t xml:space="preserve">. But that </w:t>
      </w:r>
      <w:r w:rsidRPr="006562CA">
        <w:rPr>
          <w:rStyle w:val="StyleUnderline"/>
        </w:rPr>
        <w:t xml:space="preserve">number's dwarfed by the number of small particles. </w:t>
      </w:r>
      <w:r w:rsidRPr="006562CA">
        <w:rPr>
          <w:rStyle w:val="StyleUnderline"/>
          <w:highlight w:val="green"/>
        </w:rPr>
        <w:t>There's hundreds of millions of those</w:t>
      </w:r>
      <w:r w:rsidRPr="006562CA">
        <w:rPr>
          <w:rStyle w:val="StyleUnderline"/>
        </w:rPr>
        <w:t>.</w:t>
      </w:r>
    </w:p>
    <w:p w14:paraId="11ACE1E2" w14:textId="77777777" w:rsidR="00972F52" w:rsidRPr="006562CA" w:rsidRDefault="00972F52" w:rsidP="00972F52">
      <w:r w:rsidRPr="006562CA">
        <w:t xml:space="preserve">"And those </w:t>
      </w:r>
      <w:r w:rsidRPr="006562CA">
        <w:rPr>
          <w:rStyle w:val="StyleUnderline"/>
        </w:rPr>
        <w:t>smaller particles tend to be going fast</w:t>
      </w:r>
      <w:r w:rsidRPr="006562CA">
        <w:t xml:space="preserve">. Think of picking up a grain of sand at the beach, and that would be on the large side. But </w:t>
      </w:r>
      <w:r w:rsidRPr="006562CA">
        <w:rPr>
          <w:rStyle w:val="StyleUnderline"/>
        </w:rPr>
        <w:t xml:space="preserve">they're </w:t>
      </w:r>
      <w:r w:rsidRPr="006562CA">
        <w:rPr>
          <w:rStyle w:val="StyleUnderline"/>
          <w:highlight w:val="green"/>
        </w:rPr>
        <w:t>going 60 kilometers per second</w:t>
      </w:r>
      <w:r w:rsidRPr="006562CA">
        <w:t>." </w:t>
      </w:r>
    </w:p>
    <w:p w14:paraId="30626415" w14:textId="77777777" w:rsidR="00972F52" w:rsidRPr="006562CA" w:rsidRDefault="00972F52" w:rsidP="00972F52">
      <w:r w:rsidRPr="006562CA">
        <w:rPr>
          <w:rStyle w:val="StyleUnderline"/>
        </w:rPr>
        <w:t>Sigrid Close, an applied physicist and astronautical engineer at Stanford University</w:t>
      </w:r>
      <w:r w:rsidRPr="006562CA">
        <w:t xml:space="preserve">. Close says that whereas </w:t>
      </w:r>
      <w:r w:rsidRPr="006562CA">
        <w:rPr>
          <w:rStyle w:val="StyleUnderline"/>
        </w:rPr>
        <w:t>mechanical damage—like punctures—is the worry with the bigger chunks, the dust-sized stuff might leave more insidious, invisible marks on satellites—by causing electrical damage</w:t>
      </w:r>
      <w:r w:rsidRPr="006562CA">
        <w:t>.</w:t>
      </w:r>
    </w:p>
    <w:p w14:paraId="49A65052" w14:textId="77777777" w:rsidR="00972F52" w:rsidRPr="006562CA" w:rsidRDefault="00972F52" w:rsidP="00972F52">
      <w:pPr>
        <w:rPr>
          <w:rStyle w:val="StyleUnderline"/>
        </w:rPr>
      </w:pPr>
      <w:r w:rsidRPr="006562CA">
        <w:rPr>
          <w:rStyle w:val="StyleUnderline"/>
        </w:rPr>
        <w:t xml:space="preserve">"We also think this phenomenon </w:t>
      </w:r>
      <w:r w:rsidRPr="006562CA">
        <w:rPr>
          <w:rStyle w:val="StyleUnderline"/>
          <w:highlight w:val="green"/>
        </w:rPr>
        <w:t>can be attributed to</w:t>
      </w:r>
      <w:r w:rsidRPr="006562CA">
        <w:rPr>
          <w:rStyle w:val="StyleUnderline"/>
        </w:rPr>
        <w:t xml:space="preserve"> some of the </w:t>
      </w:r>
      <w:r w:rsidRPr="006562CA">
        <w:rPr>
          <w:rStyle w:val="StyleUnderline"/>
          <w:highlight w:val="green"/>
        </w:rPr>
        <w:t>failures</w:t>
      </w:r>
      <w:r w:rsidRPr="006562CA">
        <w:rPr>
          <w:rStyle w:val="StyleUnderline"/>
        </w:rPr>
        <w:t xml:space="preserve"> and anomalies </w:t>
      </w:r>
      <w:r w:rsidRPr="006562CA">
        <w:rPr>
          <w:rStyle w:val="StyleUnderline"/>
          <w:highlight w:val="green"/>
        </w:rPr>
        <w:t>we see</w:t>
      </w:r>
      <w:r w:rsidRPr="006562CA">
        <w:rPr>
          <w:rStyle w:val="StyleUnderline"/>
        </w:rPr>
        <w:t xml:space="preserve"> on orbit, that right </w:t>
      </w:r>
      <w:r w:rsidRPr="006562CA">
        <w:rPr>
          <w:rStyle w:val="StyleUnderline"/>
          <w:highlight w:val="green"/>
        </w:rPr>
        <w:t>now</w:t>
      </w:r>
      <w:r w:rsidRPr="006562CA">
        <w:rPr>
          <w:rStyle w:val="StyleUnderline"/>
        </w:rPr>
        <w:t xml:space="preserve"> are basically tagged as 'unknown cause.'"</w:t>
      </w:r>
    </w:p>
    <w:p w14:paraId="0C6439B3" w14:textId="77777777" w:rsidR="00972F52" w:rsidRPr="006562CA" w:rsidRDefault="00972F52" w:rsidP="00972F52">
      <w:r w:rsidRPr="006562CA">
        <w:rPr>
          <w:rStyle w:val="StyleUnderline"/>
        </w:rPr>
        <w:t>Close and her colleague Alex Fletcher modeled this phenomenon mathematically, based on plasma physics behavior</w:t>
      </w:r>
      <w:r w:rsidRPr="006562CA">
        <w:t xml:space="preserve">. And here's what they think happens. </w:t>
      </w:r>
      <w:r w:rsidRPr="006562CA">
        <w:rPr>
          <w:rStyle w:val="StyleUnderline"/>
        </w:rPr>
        <w:t xml:space="preserve">First, the </w:t>
      </w:r>
      <w:r w:rsidRPr="006562CA">
        <w:rPr>
          <w:rStyle w:val="StyleUnderline"/>
          <w:highlight w:val="green"/>
        </w:rPr>
        <w:t>dust</w:t>
      </w:r>
      <w:r w:rsidRPr="006562CA">
        <w:rPr>
          <w:rStyle w:val="StyleUnderline"/>
        </w:rPr>
        <w:t xml:space="preserve"> </w:t>
      </w:r>
      <w:r w:rsidRPr="006562CA">
        <w:rPr>
          <w:rStyle w:val="StyleUnderline"/>
        </w:rPr>
        <w:lastRenderedPageBreak/>
        <w:t xml:space="preserve">slams into the spacecraft. Incredibly fast. It </w:t>
      </w:r>
      <w:r w:rsidRPr="006562CA">
        <w:rPr>
          <w:rStyle w:val="StyleUnderline"/>
          <w:highlight w:val="green"/>
        </w:rPr>
        <w:t>vaporizes</w:t>
      </w:r>
      <w:r w:rsidRPr="006562CA">
        <w:rPr>
          <w:rStyle w:val="StyleUnderline"/>
        </w:rPr>
        <w:t xml:space="preserve"> and ionizes a bit of the ship—and </w:t>
      </w:r>
      <w:r w:rsidRPr="006562CA">
        <w:rPr>
          <w:rStyle w:val="StyleUnderline"/>
          <w:highlight w:val="green"/>
        </w:rPr>
        <w:t>itself. Which generates a cloud of ions</w:t>
      </w:r>
      <w:r w:rsidRPr="006562CA">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6562CA">
        <w:rPr>
          <w:rStyle w:val="StyleUnderline"/>
          <w:highlight w:val="green"/>
        </w:rPr>
        <w:t>and</w:t>
      </w:r>
      <w:r w:rsidRPr="006562CA">
        <w:rPr>
          <w:rStyle w:val="StyleUnderline"/>
        </w:rPr>
        <w:t xml:space="preserve"> then </w:t>
      </w:r>
      <w:r w:rsidRPr="006562CA">
        <w:rPr>
          <w:rStyle w:val="StyleUnderline"/>
          <w:highlight w:val="green"/>
        </w:rPr>
        <w:t>they go back out</w:t>
      </w:r>
      <w:r w:rsidRPr="006562CA">
        <w:rPr>
          <w:rStyle w:val="StyleUnderline"/>
        </w:rPr>
        <w:t xml:space="preserve"> again.”</w:t>
      </w:r>
    </w:p>
    <w:p w14:paraId="7C064EAE" w14:textId="77777777" w:rsidR="00972F52" w:rsidRPr="006562CA" w:rsidRDefault="00972F52" w:rsidP="00972F52">
      <w:r w:rsidRPr="006562CA">
        <w:rPr>
          <w:rStyle w:val="StyleUnderline"/>
        </w:rPr>
        <w:t>That movement of electrons creates a pulse of electromagnetic radiation</w:t>
      </w:r>
      <w:r w:rsidRPr="006562CA">
        <w:t>, which Close says could be the culprit for some of that electrical damage to satellites. The study is in the journal Physics of Plasmas. [Alex C. Fletcher and Sigrid Close, </w:t>
      </w:r>
      <w:hyperlink r:id="rId36" w:history="1">
        <w:r w:rsidRPr="006562CA">
          <w:rPr>
            <w:rStyle w:val="Hyperlink"/>
          </w:rPr>
          <w:t>Particle-in-cell simulations of an RF emission mechanism associated with hypervelocity impact plasmas</w:t>
        </w:r>
      </w:hyperlink>
      <w:r w:rsidRPr="006562CA">
        <w:t>]</w:t>
      </w:r>
    </w:p>
    <w:p w14:paraId="1905746E" w14:textId="77777777" w:rsidR="00972F52" w:rsidRPr="006562CA" w:rsidRDefault="00972F52" w:rsidP="00972F52">
      <w:pPr>
        <w:rPr>
          <w:rStyle w:val="StyleUnderline"/>
        </w:rPr>
      </w:pPr>
    </w:p>
    <w:p w14:paraId="01506653" w14:textId="77777777" w:rsidR="00972F52" w:rsidRPr="006562CA" w:rsidRDefault="00972F52" w:rsidP="00972F52">
      <w:pPr>
        <w:pStyle w:val="Heading4"/>
        <w:rPr>
          <w:rFonts w:cs="Calibri"/>
        </w:rPr>
      </w:pPr>
      <w:r w:rsidRPr="006562CA">
        <w:rPr>
          <w:rFonts w:cs="Calibri"/>
        </w:rPr>
        <w:t>Collisions with early warning satellites causes miscalc and goes nuclear</w:t>
      </w:r>
    </w:p>
    <w:p w14:paraId="047220C6" w14:textId="77777777" w:rsidR="00972F52" w:rsidRPr="006562CA" w:rsidRDefault="00972F52" w:rsidP="00972F52">
      <w:r w:rsidRPr="006562CA">
        <w:rPr>
          <w:rStyle w:val="StyleUnderline"/>
        </w:rPr>
        <w:t>Blatt 20</w:t>
      </w:r>
      <w:r w:rsidRPr="006562CA">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7" w:history="1">
        <w:r w:rsidRPr="006562CA">
          <w:rPr>
            <w:rStyle w:val="Hyperlink"/>
          </w:rPr>
          <w:t>https://hir.harvard.edu/anti-satellite-weapons-and-the-emerging-space-arms-race/</w:t>
        </w:r>
      </w:hyperlink>
      <w:r w:rsidRPr="006562CA">
        <w:t xml:space="preserve"> TG</w:t>
      </w:r>
    </w:p>
    <w:p w14:paraId="295FFC43" w14:textId="77777777" w:rsidR="00972F52" w:rsidRPr="006562CA" w:rsidRDefault="00972F52" w:rsidP="00972F52">
      <w:r w:rsidRPr="006562CA">
        <w:t xml:space="preserve">Despite their deterrent functions, ASATs are more likely to provoke or exacerbate conflicts than dampen them, especially given the </w:t>
      </w:r>
      <w:r w:rsidRPr="006562CA">
        <w:rPr>
          <w:rStyle w:val="StyleUnderline"/>
        </w:rPr>
        <w:t>risk</w:t>
      </w:r>
      <w:r w:rsidRPr="006562CA">
        <w:t xml:space="preserve"> they </w:t>
      </w:r>
      <w:hyperlink r:id="rId38" w:history="1">
        <w:r w:rsidRPr="006562CA">
          <w:rPr>
            <w:rStyle w:val="Hyperlink"/>
          </w:rPr>
          <w:t>pose</w:t>
        </w:r>
      </w:hyperlink>
      <w:r w:rsidRPr="006562CA">
        <w:t> </w:t>
      </w:r>
      <w:r w:rsidRPr="006562CA">
        <w:rPr>
          <w:rStyle w:val="StyleUnderline"/>
        </w:rPr>
        <w:t xml:space="preserve">to early warning satellites. These </w:t>
      </w:r>
      <w:r w:rsidRPr="006562CA">
        <w:rPr>
          <w:rStyle w:val="StyleUnderline"/>
          <w:highlight w:val="green"/>
        </w:rPr>
        <w:t>sat</w:t>
      </w:r>
      <w:r w:rsidRPr="006562CA">
        <w:rPr>
          <w:rStyle w:val="StyleUnderline"/>
        </w:rPr>
        <w:t>ellite</w:t>
      </w:r>
      <w:r w:rsidRPr="006562CA">
        <w:rPr>
          <w:rStyle w:val="StyleUnderline"/>
          <w:highlight w:val="green"/>
        </w:rPr>
        <w:t>s are</w:t>
      </w:r>
      <w:r w:rsidRPr="006562CA">
        <w:rPr>
          <w:rStyle w:val="StyleUnderline"/>
        </w:rPr>
        <w:t xml:space="preserve"> a </w:t>
      </w:r>
      <w:r w:rsidRPr="006562CA">
        <w:rPr>
          <w:rStyle w:val="StyleUnderline"/>
          <w:highlight w:val="green"/>
        </w:rPr>
        <w:t>crucial</w:t>
      </w:r>
      <w:r w:rsidRPr="006562CA">
        <w:rPr>
          <w:rStyle w:val="StyleUnderline"/>
        </w:rPr>
        <w:t xml:space="preserve"> element of US ballistic missile defense, </w:t>
      </w:r>
      <w:r w:rsidRPr="006562CA">
        <w:rPr>
          <w:rStyle w:val="StyleUnderline"/>
          <w:highlight w:val="green"/>
        </w:rPr>
        <w:t>capable of </w:t>
      </w:r>
      <w:hyperlink r:id="rId39" w:history="1">
        <w:r w:rsidRPr="006562CA">
          <w:rPr>
            <w:rStyle w:val="StyleUnderline"/>
            <w:highlight w:val="green"/>
          </w:rPr>
          <w:t>detecting missiles</w:t>
        </w:r>
      </w:hyperlink>
      <w:r w:rsidRPr="006562CA">
        <w:rPr>
          <w:rStyle w:val="StyleUnderline"/>
        </w:rPr>
        <w:t xml:space="preserve"> immediately after launch </w:t>
      </w:r>
      <w:r w:rsidRPr="006562CA">
        <w:rPr>
          <w:rStyle w:val="StyleUnderline"/>
          <w:highlight w:val="green"/>
        </w:rPr>
        <w:t>and tracking</w:t>
      </w:r>
      <w:r w:rsidRPr="006562CA">
        <w:rPr>
          <w:rStyle w:val="StyleUnderline"/>
        </w:rPr>
        <w:t xml:space="preserve"> their paths</w:t>
      </w:r>
      <w:r w:rsidRPr="006562CA">
        <w:t>.</w:t>
      </w:r>
    </w:p>
    <w:p w14:paraId="625D5B61" w14:textId="77777777" w:rsidR="00972F52" w:rsidRPr="006562CA" w:rsidRDefault="00972F52" w:rsidP="00972F52">
      <w:r w:rsidRPr="006562CA">
        <w:rPr>
          <w:rStyle w:val="StyleUnderline"/>
        </w:rPr>
        <w:t xml:space="preserve">Suppose a US </w:t>
      </w:r>
      <w:r w:rsidRPr="006562CA">
        <w:rPr>
          <w:rStyle w:val="StyleUnderline"/>
          <w:highlight w:val="green"/>
        </w:rPr>
        <w:t>early warning sat</w:t>
      </w:r>
      <w:r w:rsidRPr="006562CA">
        <w:rPr>
          <w:rStyle w:val="StyleUnderline"/>
        </w:rPr>
        <w:t xml:space="preserve">ellite goes dark, or is shut down. </w:t>
      </w:r>
      <w:r w:rsidRPr="006562CA">
        <w:rPr>
          <w:rStyle w:val="StyleUnderline"/>
          <w:highlight w:val="green"/>
        </w:rPr>
        <w:t>Going dark could signal</w:t>
      </w:r>
      <w:r w:rsidRPr="006562CA">
        <w:t xml:space="preserve"> a glitch, but in a world in which other countries have ASATs, it could also signal </w:t>
      </w:r>
      <w:r w:rsidRPr="006562CA">
        <w:rPr>
          <w:rStyle w:val="StyleUnderline"/>
        </w:rPr>
        <w:t xml:space="preserve">the beginning of </w:t>
      </w:r>
      <w:r w:rsidRPr="006562CA">
        <w:rPr>
          <w:rStyle w:val="StyleUnderline"/>
          <w:highlight w:val="green"/>
        </w:rPr>
        <w:t xml:space="preserve">an attack. </w:t>
      </w:r>
      <w:r w:rsidRPr="006562CA">
        <w:rPr>
          <w:rStyle w:val="StyleUnderline"/>
        </w:rPr>
        <w:t>Without early warning satellites, the United States is much more susceptible to nuclear missiles. Given the strategy of counterforcing—</w:t>
      </w:r>
      <w:hyperlink r:id="rId40" w:history="1">
        <w:r w:rsidRPr="006562CA">
          <w:rPr>
            <w:rStyle w:val="StyleUnderline"/>
          </w:rPr>
          <w:t>targeting</w:t>
        </w:r>
      </w:hyperlink>
      <w:r w:rsidRPr="006562CA">
        <w:rPr>
          <w:rStyle w:val="StyleUnderline"/>
        </w:rPr>
        <w:t xml:space="preserve"> nuclear silos rather than populous cities to prevent a nuclear counterattack—the </w:t>
      </w:r>
      <w:r w:rsidRPr="006562CA">
        <w:rPr>
          <w:rStyle w:val="StyleUnderline"/>
          <w:highlight w:val="green"/>
        </w:rPr>
        <w:t>Americans</w:t>
      </w:r>
      <w:r w:rsidRPr="006562CA">
        <w:rPr>
          <w:rStyle w:val="StyleUnderline"/>
        </w:rPr>
        <w:t xml:space="preserve"> might </w:t>
      </w:r>
      <w:r w:rsidRPr="006562CA">
        <w:rPr>
          <w:rStyle w:val="StyleUnderline"/>
          <w:highlight w:val="green"/>
        </w:rPr>
        <w:t>believe</w:t>
      </w:r>
      <w:r w:rsidRPr="006562CA">
        <w:rPr>
          <w:rStyle w:val="StyleUnderline"/>
        </w:rPr>
        <w:t xml:space="preserve"> their </w:t>
      </w:r>
      <w:r w:rsidRPr="006562CA">
        <w:rPr>
          <w:rStyle w:val="StyleUnderline"/>
          <w:highlight w:val="green"/>
        </w:rPr>
        <w:t>nuc</w:t>
      </w:r>
      <w:r w:rsidRPr="006562CA">
        <w:rPr>
          <w:rStyle w:val="StyleUnderline"/>
        </w:rPr>
        <w:t>lear weapon</w:t>
      </w:r>
      <w:r w:rsidRPr="006562CA">
        <w:rPr>
          <w:rStyle w:val="StyleUnderline"/>
          <w:highlight w:val="green"/>
        </w:rPr>
        <w:t>s are</w:t>
      </w:r>
      <w:r w:rsidRPr="006562CA">
        <w:rPr>
          <w:rStyle w:val="StyleUnderline"/>
        </w:rPr>
        <w:t xml:space="preserve"> imminently </w:t>
      </w:r>
      <w:r w:rsidRPr="006562CA">
        <w:rPr>
          <w:rStyle w:val="StyleUnderline"/>
          <w:highlight w:val="green"/>
        </w:rPr>
        <w:t>at risk</w:t>
      </w:r>
      <w:r w:rsidRPr="006562CA">
        <w:rPr>
          <w:rStyle w:val="StyleUnderline"/>
        </w:rPr>
        <w:t>. It could be </w:t>
      </w:r>
      <w:hyperlink r:id="rId41" w:anchor="v=onepage&amp;q=%22Protecting%20Space%20Assets%22%20johnson-freese&amp;f=false" w:history="1">
        <w:r w:rsidRPr="006562CA">
          <w:rPr>
            <w:rStyle w:val="StyleUnderline"/>
            <w:highlight w:val="green"/>
          </w:rPr>
          <w:t>twelve hours</w:t>
        </w:r>
      </w:hyperlink>
      <w:r w:rsidRPr="006562CA">
        <w:rPr>
          <w:rStyle w:val="StyleUnderline"/>
          <w:highlight w:val="green"/>
        </w:rPr>
        <w:t> before</w:t>
      </w:r>
      <w:r w:rsidRPr="006562CA">
        <w:rPr>
          <w:rStyle w:val="StyleUnderline"/>
        </w:rPr>
        <w:t xml:space="preserve"> the United States </w:t>
      </w:r>
      <w:r w:rsidRPr="006562CA">
        <w:rPr>
          <w:rStyle w:val="StyleUnderline"/>
          <w:highlight w:val="green"/>
        </w:rPr>
        <w:t>regains sat</w:t>
      </w:r>
      <w:r w:rsidRPr="006562CA">
        <w:rPr>
          <w:rStyle w:val="StyleUnderline"/>
        </w:rPr>
        <w:t xml:space="preserve">ellite </w:t>
      </w:r>
      <w:r w:rsidRPr="006562CA">
        <w:rPr>
          <w:rStyle w:val="StyleUnderline"/>
          <w:highlight w:val="green"/>
        </w:rPr>
        <w:t>function</w:t>
      </w:r>
      <w:r w:rsidRPr="006562CA">
        <w:rPr>
          <w:rStyle w:val="StyleUnderline"/>
        </w:rPr>
        <w:t xml:space="preserve">, which is too long to wait to put together a nuclear counterattack. The </w:t>
      </w:r>
      <w:r w:rsidRPr="006562CA">
        <w:rPr>
          <w:rStyle w:val="StyleUnderline"/>
          <w:highlight w:val="green"/>
        </w:rPr>
        <w:t>U</w:t>
      </w:r>
      <w:r w:rsidRPr="006562CA">
        <w:rPr>
          <w:rStyle w:val="StyleUnderline"/>
        </w:rPr>
        <w:t xml:space="preserve">nited </w:t>
      </w:r>
      <w:r w:rsidRPr="006562CA">
        <w:rPr>
          <w:rStyle w:val="StyleUnderline"/>
          <w:highlight w:val="green"/>
        </w:rPr>
        <w:t>S</w:t>
      </w:r>
      <w:r w:rsidRPr="006562CA">
        <w:rPr>
          <w:rStyle w:val="StyleUnderline"/>
        </w:rPr>
        <w:t xml:space="preserve">tates, therefore, might move to </w:t>
      </w:r>
      <w:r w:rsidRPr="006562CA">
        <w:rPr>
          <w:rStyle w:val="StyleUnderline"/>
          <w:highlight w:val="green"/>
        </w:rPr>
        <w:t>mobilize a nuclear attack</w:t>
      </w:r>
      <w:r w:rsidRPr="006562CA">
        <w:rPr>
          <w:rStyle w:val="StyleUnderline"/>
        </w:rPr>
        <w:t xml:space="preserve"> against Russia or China over what might just be a piece of debris shutting off a satellite.</w:t>
      </w:r>
    </w:p>
    <w:p w14:paraId="32878C44" w14:textId="77777777" w:rsidR="00972F52" w:rsidRPr="006562CA" w:rsidRDefault="00972F52" w:rsidP="00972F52">
      <w:pPr>
        <w:rPr>
          <w:rStyle w:val="StyleUnderline"/>
        </w:rPr>
      </w:pPr>
      <w:r w:rsidRPr="006562CA">
        <w:t xml:space="preserve">Additionally, </w:t>
      </w:r>
      <w:r w:rsidRPr="006562CA">
        <w:rPr>
          <w:rStyle w:val="StyleUnderline"/>
        </w:rPr>
        <w:t xml:space="preserve">accidental warfare, or strategic </w:t>
      </w:r>
      <w:r w:rsidRPr="006562CA">
        <w:rPr>
          <w:rStyle w:val="StyleUnderline"/>
          <w:highlight w:val="green"/>
        </w:rPr>
        <w:t>miscalc</w:t>
      </w:r>
      <w:r w:rsidRPr="006562CA">
        <w:rPr>
          <w:rStyle w:val="StyleUnderline"/>
        </w:rPr>
        <w:t xml:space="preserve">ulation, is </w:t>
      </w:r>
      <w:r w:rsidRPr="006562CA">
        <w:rPr>
          <w:rStyle w:val="StyleUnderline"/>
          <w:highlight w:val="green"/>
        </w:rPr>
        <w:t>uniquely likely in space</w:t>
      </w:r>
      <w:r w:rsidRPr="006562CA">
        <w:t>. It is </w:t>
      </w:r>
      <w:hyperlink r:id="rId42" w:anchor="v=onepage&amp;q=space%20offense%20dominant&amp;f=false" w:history="1">
        <w:r w:rsidRPr="006562CA">
          <w:rPr>
            <w:rStyle w:val="Hyperlink"/>
          </w:rPr>
          <w:t>much easier</w:t>
        </w:r>
      </w:hyperlink>
      <w:r w:rsidRPr="006562CA">
        <w:t> to hold an adversary’s space systems in jeopardy with destructive ASATs than it is to </w:t>
      </w:r>
      <w:hyperlink r:id="rId43" w:history="1">
        <w:r w:rsidRPr="006562CA">
          <w:rPr>
            <w:rStyle w:val="Hyperlink"/>
          </w:rPr>
          <w:t>sustainably defend</w:t>
        </w:r>
      </w:hyperlink>
      <w:r w:rsidRPr="006562CA">
        <w:t xml:space="preserve"> a system, which is expensive and in some cases not technologically feasible because of limitations on satellite movement. </w:t>
      </w:r>
      <w:r w:rsidRPr="006562CA">
        <w:rPr>
          <w:rStyle w:val="StyleUnderline"/>
          <w:highlight w:val="green"/>
        </w:rPr>
        <w:t>Space is</w:t>
      </w:r>
      <w:r w:rsidRPr="006562CA">
        <w:rPr>
          <w:rStyle w:val="StyleUnderline"/>
        </w:rPr>
        <w:t xml:space="preserve"> therefore </w:t>
      </w:r>
      <w:hyperlink r:id="rId44" w:anchor="v=onepage&amp;q=space%20offense%20dominant&amp;f=false" w:history="1">
        <w:r w:rsidRPr="006562CA">
          <w:rPr>
            <w:rStyle w:val="StyleUnderline"/>
          </w:rPr>
          <w:t>considered</w:t>
        </w:r>
      </w:hyperlink>
      <w:r w:rsidRPr="006562CA">
        <w:rPr>
          <w:rStyle w:val="StyleUnderline"/>
        </w:rPr>
        <w:t> </w:t>
      </w:r>
      <w:r w:rsidRPr="006562CA">
        <w:rPr>
          <w:rStyle w:val="StyleUnderline"/>
          <w:highlight w:val="green"/>
        </w:rPr>
        <w:t>offense-dominant;</w:t>
      </w:r>
      <w:r w:rsidRPr="006562CA">
        <w:rPr>
          <w:rStyle w:val="StyleUnderline"/>
        </w:rPr>
        <w:t xml:space="preserve"> offensive tactics like weapons </w:t>
      </w:r>
      <w:r w:rsidRPr="006562CA">
        <w:rPr>
          <w:rStyle w:val="StyleUnderline"/>
        </w:rPr>
        <w:lastRenderedPageBreak/>
        <w:t>development are prioritized over defensive measures, such as </w:t>
      </w:r>
      <w:hyperlink r:id="rId45" w:history="1">
        <w:r w:rsidRPr="006562CA">
          <w:rPr>
            <w:rStyle w:val="StyleUnderline"/>
          </w:rPr>
          <w:t>improving GPS</w:t>
        </w:r>
      </w:hyperlink>
      <w:r w:rsidRPr="006562CA">
        <w:rPr>
          <w:rStyle w:val="StyleUnderline"/>
        </w:rPr>
        <w:t> or making satellites more resistant to jamming.</w:t>
      </w:r>
    </w:p>
    <w:p w14:paraId="151CDDC7" w14:textId="77777777" w:rsidR="00972F52" w:rsidRPr="006562CA" w:rsidRDefault="00972F52" w:rsidP="00972F52">
      <w:pPr>
        <w:rPr>
          <w:rStyle w:val="StyleUnderline"/>
        </w:rPr>
      </w:pPr>
      <w:r w:rsidRPr="006562CA">
        <w:t xml:space="preserve">As a result, </w:t>
      </w:r>
      <w:r w:rsidRPr="006562CA">
        <w:rPr>
          <w:rStyle w:val="StyleUnderline"/>
          <w:highlight w:val="green"/>
        </w:rPr>
        <w:t>countries</w:t>
      </w:r>
      <w:r w:rsidRPr="006562CA">
        <w:rPr>
          <w:rStyle w:val="StyleUnderline"/>
        </w:rPr>
        <w:t xml:space="preserve"> are left with poorly defended space systems and </w:t>
      </w:r>
      <w:r w:rsidRPr="006562CA">
        <w:rPr>
          <w:rStyle w:val="StyleUnderline"/>
          <w:highlight w:val="green"/>
        </w:rPr>
        <w:t>rely on offensive posturing</w:t>
      </w:r>
      <w:r w:rsidRPr="006562CA">
        <w:rPr>
          <w:rStyle w:val="StyleUnderline"/>
        </w:rPr>
        <w:t xml:space="preserve">, which increases the risk that their </w:t>
      </w:r>
      <w:r w:rsidRPr="006562CA">
        <w:rPr>
          <w:rStyle w:val="StyleUnderline"/>
          <w:highlight w:val="green"/>
        </w:rPr>
        <w:t xml:space="preserve">actions </w:t>
      </w:r>
      <w:r w:rsidRPr="006562CA">
        <w:rPr>
          <w:rStyle w:val="StyleUnderline"/>
        </w:rPr>
        <w:t xml:space="preserve">are perceived as aggressive and </w:t>
      </w:r>
      <w:r w:rsidRPr="006562CA">
        <w:rPr>
          <w:rStyle w:val="StyleUnderline"/>
          <w:highlight w:val="green"/>
        </w:rPr>
        <w:t>incentivizes rapid</w:t>
      </w:r>
      <w:r w:rsidRPr="006562CA">
        <w:rPr>
          <w:rStyle w:val="StyleUnderline"/>
        </w:rPr>
        <w:t xml:space="preserve">, risky </w:t>
      </w:r>
      <w:r w:rsidRPr="006562CA">
        <w:rPr>
          <w:rStyle w:val="StyleUnderline"/>
          <w:highlight w:val="green"/>
        </w:rPr>
        <w:t>counterattacks</w:t>
      </w:r>
      <w:r w:rsidRPr="006562CA">
        <w:rPr>
          <w:rStyle w:val="StyleUnderline"/>
        </w:rPr>
        <w:t xml:space="preserve"> because militaries cannot rely on their spaced-based systems after first strikes.</w:t>
      </w:r>
    </w:p>
    <w:p w14:paraId="0F74E34D" w14:textId="77777777" w:rsidR="00972F52" w:rsidRPr="006562CA" w:rsidRDefault="00972F52" w:rsidP="00972F52">
      <w:pPr>
        <w:rPr>
          <w:rStyle w:val="StyleUnderline"/>
        </w:rPr>
      </w:pPr>
      <w:r w:rsidRPr="006562CA">
        <w:rPr>
          <w:rStyle w:val="StyleUnderline"/>
        </w:rPr>
        <w:t>There are several hotspots in</w:t>
      </w:r>
      <w:r w:rsidRPr="006562CA">
        <w:t xml:space="preserve"> which ASATs and offensive-dominant systems are particularly relevant. </w:t>
      </w:r>
      <w:r w:rsidRPr="006562CA">
        <w:rPr>
          <w:rStyle w:val="StyleUnderline"/>
        </w:rPr>
        <w:t>Early warning satellites </w:t>
      </w:r>
      <w:hyperlink r:id="rId46" w:history="1">
        <w:r w:rsidRPr="006562CA">
          <w:rPr>
            <w:rStyle w:val="StyleUnderline"/>
          </w:rPr>
          <w:t>play</w:t>
        </w:r>
      </w:hyperlink>
      <w:r w:rsidRPr="006562CA">
        <w:rPr>
          <w:rStyle w:val="StyleUnderline"/>
        </w:rPr>
        <w:t xml:space="preserve"> a central role in US readiness in the event of a conflict involving North Korea. </w:t>
      </w:r>
      <w:r w:rsidRPr="006562CA">
        <w:rPr>
          <w:rStyle w:val="StyleUnderline"/>
          <w:highlight w:val="green"/>
        </w:rPr>
        <w:t>News of No</w:t>
      </w:r>
      <w:r w:rsidRPr="006562CA">
        <w:rPr>
          <w:rStyle w:val="StyleUnderline"/>
        </w:rPr>
        <w:t xml:space="preserve">rth </w:t>
      </w:r>
      <w:r w:rsidRPr="006562CA">
        <w:rPr>
          <w:rStyle w:val="StyleUnderline"/>
          <w:highlight w:val="green"/>
        </w:rPr>
        <w:t>Ko</w:t>
      </w:r>
      <w:r w:rsidRPr="006562CA">
        <w:rPr>
          <w:rStyle w:val="StyleUnderline"/>
        </w:rPr>
        <w:t xml:space="preserve">rean </w:t>
      </w:r>
      <w:r w:rsidRPr="006562CA">
        <w:rPr>
          <w:rStyle w:val="StyleUnderline"/>
          <w:highlight w:val="green"/>
        </w:rPr>
        <w:t>missile launches comes from</w:t>
      </w:r>
      <w:r w:rsidRPr="006562CA">
        <w:rPr>
          <w:rStyle w:val="StyleUnderline"/>
        </w:rPr>
        <w:t xml:space="preserve"> these </w:t>
      </w:r>
      <w:r w:rsidRPr="006562CA">
        <w:rPr>
          <w:rStyle w:val="StyleUnderline"/>
          <w:highlight w:val="green"/>
        </w:rPr>
        <w:t>sat</w:t>
      </w:r>
      <w:r w:rsidRPr="006562CA">
        <w:rPr>
          <w:rStyle w:val="StyleUnderline"/>
        </w:rPr>
        <w:t>ellite</w:t>
      </w:r>
      <w:r w:rsidRPr="006562CA">
        <w:rPr>
          <w:rStyle w:val="StyleUnderline"/>
          <w:highlight w:val="green"/>
        </w:rPr>
        <w:t>s</w:t>
      </w:r>
      <w:r w:rsidRPr="006562CA">
        <w:rPr>
          <w:rStyle w:val="StyleUnderline"/>
        </w:rPr>
        <w:t>. Given North Korea’s </w:t>
      </w:r>
      <w:hyperlink r:id="rId47" w:history="1">
        <w:r w:rsidRPr="006562CA">
          <w:rPr>
            <w:rStyle w:val="StyleUnderline"/>
          </w:rPr>
          <w:t>history</w:t>
        </w:r>
      </w:hyperlink>
      <w:r w:rsidRPr="006562CA">
        <w:rPr>
          <w:rStyle w:val="StyleUnderline"/>
        </w:rPr>
        <w:t xml:space="preserve"> of nuclear provocations, unflinchingly hostile rhetoric towards the United States and South Korea, and diplomatic opacity, North Korea is always a threatening, unknowable adversary, but recent </w:t>
      </w:r>
      <w:r w:rsidRPr="006562CA">
        <w:rPr>
          <w:rStyle w:val="StyleUnderline"/>
          <w:highlight w:val="green"/>
        </w:rPr>
        <w:t>developments</w:t>
      </w:r>
      <w:r w:rsidRPr="006562CA">
        <w:rPr>
          <w:rStyle w:val="StyleUnderline"/>
        </w:rPr>
        <w:t xml:space="preserve"> have </w:t>
      </w:r>
      <w:r w:rsidRPr="006562CA">
        <w:rPr>
          <w:rStyle w:val="StyleUnderline"/>
          <w:highlight w:val="green"/>
        </w:rPr>
        <w:t>magnified</w:t>
      </w:r>
      <w:r w:rsidRPr="006562CA">
        <w:rPr>
          <w:rStyle w:val="StyleUnderline"/>
        </w:rPr>
        <w:t xml:space="preserve"> the </w:t>
      </w:r>
      <w:r w:rsidRPr="006562CA">
        <w:rPr>
          <w:rStyle w:val="StyleUnderline"/>
          <w:highlight w:val="green"/>
        </w:rPr>
        <w:t>risk</w:t>
      </w:r>
      <w:r w:rsidRPr="006562CA">
        <w:t>. With the health of Kim Jong-un </w:t>
      </w:r>
      <w:hyperlink r:id="rId48" w:history="1">
        <w:r w:rsidRPr="006562CA">
          <w:rPr>
            <w:rStyle w:val="Hyperlink"/>
          </w:rPr>
          <w:t>potentially in jeopardy</w:t>
        </w:r>
      </w:hyperlink>
      <w:r w:rsidRPr="006562CA">
        <w:t>, a succession battle or even civil war on the peninsula </w:t>
      </w:r>
      <w:hyperlink r:id="rId49" w:history="1">
        <w:r w:rsidRPr="006562CA">
          <w:rPr>
            <w:rStyle w:val="Hyperlink"/>
          </w:rPr>
          <w:t>raises the chances</w:t>
        </w:r>
      </w:hyperlink>
      <w:r w:rsidRPr="006562CA">
        <w:t> </w:t>
      </w:r>
      <w:r w:rsidRPr="006562CA">
        <w:rPr>
          <w:rStyle w:val="StyleUnderline"/>
        </w:rPr>
        <w:t xml:space="preserve">of loose nukes. If the regime is terminal, traditional </w:t>
      </w:r>
      <w:r w:rsidRPr="006562CA">
        <w:rPr>
          <w:rStyle w:val="StyleUnderline"/>
          <w:highlight w:val="green"/>
        </w:rPr>
        <w:t>MAD risk calc</w:t>
      </w:r>
      <w:r w:rsidRPr="006562CA">
        <w:rPr>
          <w:rStyle w:val="StyleUnderline"/>
        </w:rPr>
        <w:t xml:space="preserve">ulus </w:t>
      </w:r>
      <w:r w:rsidRPr="006562CA">
        <w:rPr>
          <w:rStyle w:val="StyleUnderline"/>
          <w:highlight w:val="green"/>
        </w:rPr>
        <w:t>will become</w:t>
      </w:r>
      <w:r w:rsidRPr="006562CA">
        <w:rPr>
          <w:rStyle w:val="StyleUnderline"/>
        </w:rPr>
        <w:t xml:space="preserve"> </w:t>
      </w:r>
      <w:r w:rsidRPr="006562CA">
        <w:rPr>
          <w:rStyle w:val="StyleUnderline"/>
          <w:highlight w:val="green"/>
        </w:rPr>
        <w:t>moot</w:t>
      </w:r>
      <w:r w:rsidRPr="006562CA">
        <w:rPr>
          <w:rStyle w:val="StyleUnderline"/>
        </w:rPr>
        <w:t>; with nothing to lose, North Korea would have no reason to hold back its nuclear arsenal</w:t>
      </w:r>
      <w:r w:rsidRPr="006562CA">
        <w:t>. Or China </w:t>
      </w:r>
      <w:hyperlink r:id="rId50" w:history="1">
        <w:r w:rsidRPr="006562CA">
          <w:rPr>
            <w:rStyle w:val="Hyperlink"/>
          </w:rPr>
          <w:t>might decide</w:t>
        </w:r>
      </w:hyperlink>
      <w:r w:rsidRPr="006562CA">
        <w:t xml:space="preserve"> to seize military assets and infrastructure of the regime. </w:t>
      </w:r>
      <w:r w:rsidRPr="006562CA">
        <w:rPr>
          <w:rStyle w:val="StyleUnderline"/>
        </w:rPr>
        <w:t>If the US does not have its early warning satellites</w:t>
      </w:r>
      <w:r w:rsidRPr="006562CA">
        <w:t xml:space="preserve"> because they have been taken out in an ASAT attack, </w:t>
      </w:r>
      <w:r w:rsidRPr="006562CA">
        <w:rPr>
          <w:rStyle w:val="StyleUnderline"/>
        </w:rPr>
        <w:t xml:space="preserve">the </w:t>
      </w:r>
      <w:r w:rsidRPr="006562CA">
        <w:rPr>
          <w:rStyle w:val="StyleUnderline"/>
          <w:highlight w:val="green"/>
        </w:rPr>
        <w:t>US, So</w:t>
      </w:r>
      <w:r w:rsidRPr="006562CA">
        <w:rPr>
          <w:rStyle w:val="StyleUnderline"/>
        </w:rPr>
        <w:t xml:space="preserve">uth </w:t>
      </w:r>
      <w:r w:rsidRPr="006562CA">
        <w:rPr>
          <w:rStyle w:val="StyleUnderline"/>
          <w:highlight w:val="green"/>
        </w:rPr>
        <w:t>Ko</w:t>
      </w:r>
      <w:r w:rsidRPr="006562CA">
        <w:rPr>
          <w:rStyle w:val="StyleUnderline"/>
        </w:rPr>
        <w:t xml:space="preserve">rea, and </w:t>
      </w:r>
      <w:r w:rsidRPr="006562CA">
        <w:rPr>
          <w:rStyle w:val="StyleUnderline"/>
          <w:highlight w:val="green"/>
        </w:rPr>
        <w:t>Japan</w:t>
      </w:r>
      <w:r w:rsidRPr="006562CA">
        <w:rPr>
          <w:rStyle w:val="StyleUnderline"/>
        </w:rPr>
        <w:t xml:space="preserve"> are all </w:t>
      </w:r>
      <w:r w:rsidRPr="006562CA">
        <w:rPr>
          <w:rStyle w:val="StyleUnderline"/>
          <w:highlight w:val="green"/>
        </w:rPr>
        <w:t>in</w:t>
      </w:r>
      <w:r w:rsidRPr="006562CA">
        <w:rPr>
          <w:rStyle w:val="StyleUnderline"/>
        </w:rPr>
        <w:t xml:space="preserve"> imminent </w:t>
      </w:r>
      <w:r w:rsidRPr="006562CA">
        <w:rPr>
          <w:rStyle w:val="StyleUnderline"/>
          <w:highlight w:val="green"/>
        </w:rPr>
        <w:t>nuclear peril</w:t>
      </w:r>
      <w:r w:rsidRPr="006562CA">
        <w:rPr>
          <w:rStyle w:val="StyleUnderline"/>
        </w:rPr>
        <w:t>, while China could be in a position to fundamentally reshape East Asian geopolitics.</w:t>
      </w:r>
    </w:p>
    <w:p w14:paraId="1240C9CE" w14:textId="77777777" w:rsidR="00972F52" w:rsidRPr="006562CA" w:rsidRDefault="00972F52" w:rsidP="00972F52">
      <w:pPr>
        <w:rPr>
          <w:rStyle w:val="StyleUnderline"/>
        </w:rPr>
      </w:pPr>
      <w:r w:rsidRPr="006562CA">
        <w:rPr>
          <w:rStyle w:val="StyleUnderline"/>
        </w:rPr>
        <w:t xml:space="preserve">The </w:t>
      </w:r>
      <w:r w:rsidRPr="006562CA">
        <w:rPr>
          <w:rStyle w:val="StyleUnderline"/>
          <w:highlight w:val="green"/>
        </w:rPr>
        <w:t>S</w:t>
      </w:r>
      <w:r w:rsidRPr="006562CA">
        <w:rPr>
          <w:rStyle w:val="StyleUnderline"/>
        </w:rPr>
        <w:t xml:space="preserve">outh </w:t>
      </w:r>
      <w:r w:rsidRPr="006562CA">
        <w:rPr>
          <w:rStyle w:val="StyleUnderline"/>
          <w:highlight w:val="green"/>
        </w:rPr>
        <w:t>C</w:t>
      </w:r>
      <w:r w:rsidRPr="006562CA">
        <w:rPr>
          <w:rStyle w:val="StyleUnderline"/>
        </w:rPr>
        <w:t xml:space="preserve">hina </w:t>
      </w:r>
      <w:r w:rsidRPr="006562CA">
        <w:rPr>
          <w:rStyle w:val="StyleUnderline"/>
          <w:highlight w:val="green"/>
        </w:rPr>
        <w:t>S</w:t>
      </w:r>
      <w:r w:rsidRPr="006562CA">
        <w:rPr>
          <w:rStyle w:val="StyleUnderline"/>
        </w:rPr>
        <w:t xml:space="preserve">ea is another </w:t>
      </w:r>
      <w:r w:rsidRPr="006562CA">
        <w:rPr>
          <w:rStyle w:val="StyleUnderline"/>
          <w:highlight w:val="green"/>
        </w:rPr>
        <w:t>hotspot</w:t>
      </w:r>
      <w:r w:rsidRPr="006562CA">
        <w:t xml:space="preserve"> in which ASATs could risk escalation. </w:t>
      </w:r>
      <w:r w:rsidRPr="006562CA">
        <w:rPr>
          <w:rStyle w:val="StyleUnderline"/>
        </w:rPr>
        <w:t>China </w:t>
      </w:r>
      <w:hyperlink r:id="rId51" w:history="1">
        <w:r w:rsidRPr="006562CA">
          <w:rPr>
            <w:rStyle w:val="StyleUnderline"/>
          </w:rPr>
          <w:t>is developing</w:t>
        </w:r>
      </w:hyperlink>
      <w:r w:rsidRPr="006562CA">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A8AAC97" w14:textId="77777777" w:rsidR="00972F52" w:rsidRPr="00511036" w:rsidRDefault="00972F52" w:rsidP="00972F52"/>
    <w:p w14:paraId="150C0502" w14:textId="77777777" w:rsidR="00972F52" w:rsidRPr="006562CA" w:rsidRDefault="00972F52" w:rsidP="00972F52">
      <w:pPr>
        <w:pStyle w:val="Heading4"/>
      </w:pPr>
      <w:r w:rsidRPr="006562CA">
        <w:t>Astronomy in Africa growing now</w:t>
      </w:r>
    </w:p>
    <w:p w14:paraId="0928E3A3" w14:textId="77777777" w:rsidR="00972F52" w:rsidRPr="006562CA" w:rsidRDefault="00972F52" w:rsidP="00972F52">
      <w:r w:rsidRPr="006562CA">
        <w:rPr>
          <w:rStyle w:val="Style13ptBold"/>
        </w:rPr>
        <w:t>Povic et al. 18</w:t>
      </w:r>
      <w:r w:rsidRPr="006562CA">
        <w:t xml:space="preserve"> (Mirjana Povi</w:t>
      </w:r>
      <w:bdo w:val="ltr">
        <w:r w:rsidRPr="006562CA">
          <w:t>ć</w:t>
        </w:r>
        <w:r w:rsidRPr="006562CA">
          <w:t xml:space="preserve">‬, Michael Backes, Paul Baki, David Baratoux, Solomon Belay Tessema, Zouhair Benkhaldoun, Michael Bode, Nana A. Browne Klutse, Phil Charles, Kevin Govender, Ernst van Groningen, Edward Jurua, Alemiye Mamo, Sivuyile Manxoyi, Vanessa McBride, Jamal Mimouni, Takalani Nemaungani, Pheneas Nkundabakura, Bonaventure Okere, Somaya Saad, Prospery C. Simpemba, Tefera Walwa and Abdissa Yilma,  [], July 2018, “(PDF) Development in Astronomy and Space Science in Africa“, ResearchGate, accessed: 12-17-2021, </w:t>
        </w:r>
        <w:r w:rsidRPr="006562CA">
          <w:lastRenderedPageBreak/>
          <w:t>https://www.researchgate.net/publication/326158537_Development_in_Astronomy_and_Space_Science_in_Africa)  ajs</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rsidRPr="006562CA">
          <w:t>‬</w:t>
        </w:r>
        <w:r>
          <w:t>‬</w:t>
        </w:r>
        <w:r>
          <w:t>‬</w:t>
        </w:r>
        <w:r>
          <w:t>‬</w:t>
        </w:r>
        <w:r>
          <w:t>‬</w:t>
        </w:r>
        <w:r>
          <w:t>‬</w:t>
        </w:r>
        <w:r>
          <w:t>‬</w:t>
        </w:r>
        <w:r>
          <w:t>‬</w:t>
        </w:r>
        <w:r>
          <w:t>‬</w:t>
        </w:r>
        <w:r>
          <w:t>‬</w:t>
        </w:r>
        <w:r>
          <w:t>‬</w:t>
        </w:r>
        <w:r>
          <w:t>‬</w:t>
        </w:r>
        <w:r>
          <w:t>‬</w:t>
        </w:r>
        <w:r>
          <w:t>‬</w:t>
        </w:r>
        <w:r>
          <w:t>‬</w:t>
        </w:r>
        <w:r>
          <w:t>‬</w:t>
        </w:r>
        <w:r>
          <w:t>‬</w:t>
        </w:r>
        <w:r>
          <w:t>‬</w:t>
        </w:r>
        <w:r>
          <w:t>‬</w:t>
        </w:r>
        <w:r>
          <w:t>‬</w:t>
        </w:r>
        <w:r w:rsidR="00945784">
          <w:t>‬</w:t>
        </w:r>
      </w:bdo>
    </w:p>
    <w:p w14:paraId="00B1A9C1" w14:textId="77777777" w:rsidR="00972F52" w:rsidRPr="006562CA" w:rsidRDefault="00972F52" w:rsidP="00972F52">
      <w:r w:rsidRPr="006562CA">
        <w:t xml:space="preserve">The </w:t>
      </w:r>
      <w:r w:rsidRPr="006562CA">
        <w:rPr>
          <w:rStyle w:val="StyleUnderline"/>
          <w:highlight w:val="green"/>
        </w:rPr>
        <w:t>dev</w:t>
      </w:r>
      <w:r w:rsidRPr="00EE67BA">
        <w:rPr>
          <w:rStyle w:val="StyleUnderline"/>
        </w:rPr>
        <w:t xml:space="preserve">elopment </w:t>
      </w:r>
      <w:r w:rsidRPr="006562CA">
        <w:rPr>
          <w:rStyle w:val="StyleUnderline"/>
          <w:highlight w:val="green"/>
        </w:rPr>
        <w:t>of astronomy</w:t>
      </w:r>
      <w:r w:rsidRPr="006562CA">
        <w:t xml:space="preserve"> and space science </w:t>
      </w:r>
      <w:r w:rsidRPr="006562CA">
        <w:rPr>
          <w:rStyle w:val="StyleUnderline"/>
          <w:highlight w:val="green"/>
        </w:rPr>
        <w:t>in Africa has grown signiﬁcantly</w:t>
      </w:r>
      <w:r w:rsidRPr="006562CA">
        <w:rPr>
          <w:rStyle w:val="StyleUnderline"/>
        </w:rPr>
        <w:t xml:space="preserve"> </w:t>
      </w:r>
      <w:r w:rsidRPr="00EE67BA">
        <w:rPr>
          <w:rStyle w:val="StyleUnderline"/>
        </w:rPr>
        <w:t>over the past few years</w:t>
      </w:r>
      <w:r w:rsidRPr="00EE67BA">
        <w:t>. These advancements make the United Nations Sustainable Development Goals m</w:t>
      </w:r>
      <w:r w:rsidRPr="006562CA">
        <w:t xml:space="preserve">ore achievable, and open up the possibility of new beneﬁcial collaborations </w:t>
      </w:r>
    </w:p>
    <w:p w14:paraId="3AC9F3CE" w14:textId="77777777" w:rsidR="00972F52" w:rsidRDefault="00972F52" w:rsidP="00972F52">
      <w:r w:rsidRPr="006562CA">
        <w:t xml:space="preserve">Until </w:t>
      </w:r>
      <w:r w:rsidRPr="00EE67BA">
        <w:t xml:space="preserve">recently, </w:t>
      </w:r>
      <w:r w:rsidRPr="00EE67BA">
        <w:rPr>
          <w:rStyle w:val="StyleUnderline"/>
        </w:rPr>
        <w:t>South Africa with the Southern African Astronomical Observatory (SAAO) and Hartebeesthoek Radio Astronomy Observatory (HartRAO), Namibia with the High Energy Stereoscopic System (HESS)</w:t>
      </w:r>
      <w:r w:rsidRPr="00EE67BA">
        <w:t xml:space="preserve">, and </w:t>
      </w:r>
      <w:r w:rsidRPr="00EE67BA">
        <w:rPr>
          <w:rStyle w:val="StyleUnderline"/>
        </w:rPr>
        <w:t xml:space="preserve">Morocco, Algeria and Egypt with their optical observatories, were almost the only astronomy references in Africa. </w:t>
      </w:r>
      <w:r w:rsidRPr="00EE67BA">
        <w:t>Also, South Africa, Egypt, Nigeria and Algeria were the only four African countries with established satellite</w:t>
      </w:r>
      <w:r w:rsidRPr="006562CA">
        <w:t xml:space="preserve"> programmes. </w:t>
      </w:r>
      <w:r w:rsidRPr="006562CA">
        <w:rPr>
          <w:rStyle w:val="StyleUnderline"/>
          <w:highlight w:val="green"/>
        </w:rPr>
        <w:t xml:space="preserve">In recent years, many </w:t>
      </w:r>
      <w:r w:rsidRPr="00EE67BA">
        <w:rPr>
          <w:rStyle w:val="StyleUnderline"/>
        </w:rPr>
        <w:t xml:space="preserve">other </w:t>
      </w:r>
      <w:r w:rsidRPr="006562CA">
        <w:rPr>
          <w:rStyle w:val="StyleUnderline"/>
          <w:highlight w:val="green"/>
        </w:rPr>
        <w:t>countries began</w:t>
      </w:r>
      <w:r w:rsidRPr="006562CA">
        <w:rPr>
          <w:rStyle w:val="StyleUnderline"/>
        </w:rPr>
        <w:t xml:space="preserve"> </w:t>
      </w:r>
      <w:r w:rsidRPr="006562CA">
        <w:rPr>
          <w:rStyle w:val="StyleUnderline"/>
          <w:highlight w:val="green"/>
        </w:rPr>
        <w:t>research</w:t>
      </w:r>
      <w:r w:rsidRPr="006562CA">
        <w:rPr>
          <w:rStyle w:val="StyleUnderline"/>
        </w:rPr>
        <w:t xml:space="preserve"> activities </w:t>
      </w:r>
      <w:r w:rsidRPr="006562CA">
        <w:rPr>
          <w:rStyle w:val="StyleUnderline"/>
          <w:highlight w:val="green"/>
        </w:rPr>
        <w:t>in astronomy</w:t>
      </w:r>
      <w:r w:rsidRPr="006562CA">
        <w:rPr>
          <w:rStyle w:val="StyleUnderline"/>
        </w:rPr>
        <w:t xml:space="preserve"> and space science (A&amp;SS), starting with institutional development, human capacity development (HCD), scientific research and networking. </w:t>
      </w:r>
      <w:r w:rsidRPr="006562CA">
        <w:rPr>
          <w:rStyle w:val="StyleUnderline"/>
          <w:highlight w:val="green"/>
        </w:rPr>
        <w:t>The</w:t>
      </w:r>
      <w:r w:rsidRPr="006562CA">
        <w:rPr>
          <w:rStyle w:val="StyleUnderline"/>
        </w:rPr>
        <w:t xml:space="preserve"> African Union (</w:t>
      </w:r>
      <w:r w:rsidRPr="006562CA">
        <w:rPr>
          <w:rStyle w:val="StyleUnderline"/>
          <w:highlight w:val="green"/>
        </w:rPr>
        <w:t>AU</w:t>
      </w:r>
      <w:r w:rsidRPr="006562CA">
        <w:rPr>
          <w:rStyle w:val="StyleUnderline"/>
        </w:rPr>
        <w:t xml:space="preserve">) took important steps in </w:t>
      </w:r>
      <w:r w:rsidRPr="006562CA">
        <w:rPr>
          <w:rStyle w:val="StyleUnderline"/>
          <w:highlight w:val="green"/>
        </w:rPr>
        <w:t xml:space="preserve">promoting </w:t>
      </w:r>
      <w:r w:rsidRPr="00EE67BA">
        <w:rPr>
          <w:rStyle w:val="StyleUnderline"/>
        </w:rPr>
        <w:t xml:space="preserve">the </w:t>
      </w:r>
      <w:r w:rsidRPr="006562CA">
        <w:rPr>
          <w:rStyle w:val="StyleUnderline"/>
          <w:highlight w:val="green"/>
        </w:rPr>
        <w:t>development</w:t>
      </w:r>
      <w:r w:rsidRPr="006562CA">
        <w:rPr>
          <w:rStyle w:val="StyleUnderline"/>
        </w:rPr>
        <w:t xml:space="preserve"> of A&amp;SS on a continental scale </w:t>
      </w:r>
      <w:r w:rsidRPr="006562CA">
        <w:rPr>
          <w:rStyle w:val="StyleUnderline"/>
          <w:highlight w:val="green"/>
        </w:rPr>
        <w:t>for improving</w:t>
      </w:r>
      <w:r w:rsidRPr="006562CA">
        <w:rPr>
          <w:rStyle w:val="StyleUnderline"/>
        </w:rPr>
        <w:t xml:space="preserve"> some of the main </w:t>
      </w:r>
      <w:r w:rsidRPr="00EE67BA">
        <w:rPr>
          <w:rStyle w:val="StyleUnderline"/>
        </w:rPr>
        <w:t>socio</w:t>
      </w:r>
      <w:r w:rsidRPr="006562CA">
        <w:rPr>
          <w:rStyle w:val="StyleUnderline"/>
          <w:highlight w:val="green"/>
        </w:rPr>
        <w:t xml:space="preserve">economic </w:t>
      </w:r>
      <w:r w:rsidRPr="00EE67BA">
        <w:rPr>
          <w:rStyle w:val="StyleUnderline"/>
        </w:rPr>
        <w:t>and environmental</w:t>
      </w:r>
      <w:r w:rsidRPr="006562CA">
        <w:rPr>
          <w:rStyle w:val="StyleUnderline"/>
          <w:highlight w:val="green"/>
        </w:rPr>
        <w:t xml:space="preserve"> challenges </w:t>
      </w:r>
      <w:r w:rsidRPr="00EE67BA">
        <w:rPr>
          <w:rStyle w:val="StyleUnderline"/>
        </w:rPr>
        <w:t>that Africa is facing</w:t>
      </w:r>
      <w:r w:rsidRPr="006562CA">
        <w:rPr>
          <w:rStyle w:val="StyleUnderline"/>
        </w:rPr>
        <w:t>, and for achieving United Nations Sustainable Development Goals (UN SDGs)</w:t>
      </w:r>
      <w:r w:rsidRPr="006562CA">
        <w:t>. This Comment aims to provide an overview of the current status and future prospects of A&amp;SS in Africa.</w:t>
      </w:r>
    </w:p>
    <w:p w14:paraId="709B037F" w14:textId="77777777" w:rsidR="00972F52" w:rsidRPr="006562CA" w:rsidRDefault="00972F52" w:rsidP="00972F52"/>
    <w:p w14:paraId="05E20664" w14:textId="77777777" w:rsidR="00972F52" w:rsidRPr="006562CA" w:rsidRDefault="00972F52" w:rsidP="00972F52">
      <w:pPr>
        <w:pStyle w:val="Heading4"/>
      </w:pPr>
      <w:r w:rsidRPr="006562CA">
        <w:t xml:space="preserve">Key to African scientific and technological research–backbone of other fields </w:t>
      </w:r>
    </w:p>
    <w:p w14:paraId="4B1BE97E" w14:textId="77777777" w:rsidR="00972F52" w:rsidRPr="006562CA" w:rsidRDefault="00972F52" w:rsidP="00972F52">
      <w:r w:rsidRPr="006562CA">
        <w:rPr>
          <w:rFonts w:eastAsiaTheme="majorEastAsia" w:cstheme="majorBidi"/>
          <w:b/>
          <w:bCs/>
          <w:sz w:val="26"/>
          <w:szCs w:val="26"/>
        </w:rPr>
        <w:t>Govender 11</w:t>
      </w:r>
      <w:r w:rsidRPr="006562CA">
        <w:t xml:space="preserve"> (Kevin Govender, [Director @ International Astronomical Union (IAU) Office of Astronomy for Development (OAD]. 6-29-2011, “Astronomy for African development“, Cambridge Core, accessed: 12-17-2021, https://www.cambridge.org/core/journals/proceedings-of-the-international-astronomical-union/article/astronomy-for-african-development/1948AF853CD49C5FAC04748FAFFB433B)  ajs</w:t>
      </w:r>
    </w:p>
    <w:p w14:paraId="08D96556" w14:textId="77777777" w:rsidR="00972F52" w:rsidRPr="006562CA" w:rsidRDefault="00972F52" w:rsidP="00972F52">
      <w:r w:rsidRPr="00EE67BA">
        <w:t>2. Ov</w:t>
      </w:r>
      <w:r w:rsidRPr="006562CA">
        <w:t xml:space="preserve">erview of astronomy for African development Through various discussions with rˆole players across Africa, there arose </w:t>
      </w:r>
      <w:r w:rsidRPr="006562CA">
        <w:rPr>
          <w:rStyle w:val="StyleUnderline"/>
        </w:rPr>
        <w:t xml:space="preserve">5 </w:t>
      </w:r>
      <w:r w:rsidRPr="006562CA">
        <w:rPr>
          <w:rStyle w:val="StyleUnderline"/>
          <w:highlight w:val="green"/>
        </w:rPr>
        <w:t xml:space="preserve">areas </w:t>
      </w:r>
      <w:r w:rsidRPr="00EE67BA">
        <w:rPr>
          <w:rStyle w:val="StyleUnderline"/>
        </w:rPr>
        <w:t xml:space="preserve">of development in which </w:t>
      </w:r>
      <w:r w:rsidRPr="006562CA">
        <w:rPr>
          <w:rStyle w:val="StyleUnderline"/>
          <w:highlight w:val="green"/>
        </w:rPr>
        <w:t xml:space="preserve">astronomy </w:t>
      </w:r>
      <w:r w:rsidRPr="00EE67BA">
        <w:rPr>
          <w:rStyle w:val="StyleUnderline"/>
        </w:rPr>
        <w:t xml:space="preserve">can </w:t>
      </w:r>
      <w:r w:rsidRPr="006562CA">
        <w:rPr>
          <w:rStyle w:val="StyleUnderline"/>
          <w:highlight w:val="green"/>
        </w:rPr>
        <w:t xml:space="preserve">play </w:t>
      </w:r>
      <w:r w:rsidRPr="00EE67BA">
        <w:rPr>
          <w:rStyle w:val="StyleUnderline"/>
        </w:rPr>
        <w:t xml:space="preserve">a </w:t>
      </w:r>
      <w:r w:rsidRPr="006562CA">
        <w:rPr>
          <w:rStyle w:val="StyleUnderline"/>
          <w:highlight w:val="green"/>
        </w:rPr>
        <w:t xml:space="preserve">key role: </w:t>
      </w:r>
      <w:r w:rsidRPr="006562CA">
        <w:rPr>
          <w:rStyle w:val="StyleUnderline"/>
        </w:rPr>
        <w:t>Educa</w:t>
      </w:r>
      <w:r w:rsidRPr="00EE67BA">
        <w:rPr>
          <w:rStyle w:val="StyleUnderline"/>
        </w:rPr>
        <w:t>tion; Research; Public understanding of Science</w:t>
      </w:r>
      <w:r w:rsidRPr="006562CA">
        <w:rPr>
          <w:rStyle w:val="StyleUnderline"/>
        </w:rPr>
        <w:t xml:space="preserve">; </w:t>
      </w:r>
      <w:r w:rsidRPr="006562CA">
        <w:rPr>
          <w:rStyle w:val="StyleUnderline"/>
          <w:highlight w:val="green"/>
        </w:rPr>
        <w:t>Partnerships; and Job Creation</w:t>
      </w:r>
      <w:r w:rsidRPr="006562CA">
        <w:rPr>
          <w:rStyle w:val="StyleUnderline"/>
        </w:rPr>
        <w:t xml:space="preserve"> </w:t>
      </w:r>
      <w:r w:rsidRPr="006562CA">
        <w:t xml:space="preserve">(specifically in the field of tourism or ‘astro-tourism’). 2.1. </w:t>
      </w:r>
      <w:r w:rsidRPr="006562CA">
        <w:rPr>
          <w:rStyle w:val="StyleUnderline"/>
        </w:rPr>
        <w:t>Education</w:t>
      </w:r>
      <w:r w:rsidRPr="006562CA">
        <w:t xml:space="preserve"> In keeping with the spirit of the New Partnership for Africa’s Development (NEPAD), which identifies education as a priority,</w:t>
      </w:r>
      <w:r w:rsidRPr="006562CA">
        <w:rPr>
          <w:rStyle w:val="StyleUnderline"/>
        </w:rPr>
        <w:t xml:space="preserve"> astronomy, through its innate ability to stimulate curiosity, can be used as a rallying point</w:t>
      </w:r>
      <w:r w:rsidRPr="006562CA">
        <w:t xml:space="preserve"> for the development of a strong learning culture. This is with the view that </w:t>
      </w:r>
      <w:r w:rsidRPr="006562CA">
        <w:rPr>
          <w:rStyle w:val="StyleUnderline"/>
        </w:rPr>
        <w:t>education</w:t>
      </w:r>
      <w:r w:rsidRPr="006562CA">
        <w:t xml:space="preserve">, which is probably the </w:t>
      </w:r>
      <w:r w:rsidRPr="006562CA">
        <w:rPr>
          <w:rStyle w:val="StyleUnderline"/>
        </w:rPr>
        <w:t>most sustainable form of development</w:t>
      </w:r>
      <w:r w:rsidRPr="006562CA">
        <w:t>, remains one of the most important and crucial challenges facing the African continent, a challenge which could be the single most significant barrier to peace and dev</w:t>
      </w:r>
      <w:r w:rsidRPr="00EE67BA">
        <w:t>elop</w:t>
      </w:r>
      <w:r w:rsidRPr="006562CA">
        <w:t>ment</w:t>
      </w:r>
      <w:r w:rsidRPr="006562CA">
        <w:rPr>
          <w:rStyle w:val="StyleUnderline"/>
          <w:highlight w:val="green"/>
        </w:rPr>
        <w:t xml:space="preserve">. In Africa, astronomy </w:t>
      </w:r>
      <w:r w:rsidRPr="00EE67BA">
        <w:rPr>
          <w:rStyle w:val="StyleUnderline"/>
        </w:rPr>
        <w:t>remains one o</w:t>
      </w:r>
      <w:r w:rsidRPr="006562CA">
        <w:rPr>
          <w:rStyle w:val="StyleUnderline"/>
        </w:rPr>
        <w:t xml:space="preserve">f </w:t>
      </w:r>
      <w:r w:rsidRPr="006562CA">
        <w:rPr>
          <w:rStyle w:val="StyleUnderline"/>
          <w:highlight w:val="green"/>
        </w:rPr>
        <w:t xml:space="preserve">the most accessible </w:t>
      </w:r>
      <w:r w:rsidRPr="00EE67BA">
        <w:rPr>
          <w:rStyle w:val="StyleUnderline"/>
        </w:rPr>
        <w:t>of all</w:t>
      </w:r>
      <w:r w:rsidRPr="006562CA">
        <w:rPr>
          <w:rStyle w:val="StyleUnderline"/>
        </w:rPr>
        <w:t xml:space="preserve"> </w:t>
      </w:r>
      <w:r w:rsidRPr="006562CA">
        <w:rPr>
          <w:rStyle w:val="StyleUnderline"/>
          <w:highlight w:val="green"/>
        </w:rPr>
        <w:t>sciences, with</w:t>
      </w:r>
      <w:r w:rsidRPr="006562CA">
        <w:rPr>
          <w:rStyle w:val="StyleUnderline"/>
        </w:rPr>
        <w:t xml:space="preserve"> the </w:t>
      </w:r>
      <w:r w:rsidRPr="006562CA">
        <w:rPr>
          <w:rStyle w:val="StyleUnderline"/>
          <w:highlight w:val="green"/>
        </w:rPr>
        <w:t>biggest laboratory</w:t>
      </w:r>
      <w:r w:rsidRPr="006562CA">
        <w:t xml:space="preserve"> (a dark night sky) being most available to people in rural areas. Night-time satellite images of the earth clearly illustrate this. </w:t>
      </w:r>
      <w:r w:rsidRPr="006562CA">
        <w:rPr>
          <w:rStyle w:val="StyleUnderline"/>
        </w:rPr>
        <w:t xml:space="preserve">The widespread buy-in by </w:t>
      </w:r>
      <w:r w:rsidRPr="00EE67BA">
        <w:rPr>
          <w:rStyle w:val="StyleUnderline"/>
        </w:rPr>
        <w:t xml:space="preserve">the education and outreach sectors in South Africa has proven how powerful the impact of astronomy can be on education. </w:t>
      </w:r>
      <w:r w:rsidRPr="00EE67BA">
        <w:t xml:space="preserve">2.2. Research </w:t>
      </w:r>
      <w:r w:rsidRPr="00EE67BA">
        <w:rPr>
          <w:rStyle w:val="StyleUnderline"/>
        </w:rPr>
        <w:t>The need for the development of a strong research community is clear from policies and structures already in place within the African Union</w:t>
      </w:r>
      <w:r w:rsidRPr="00EE67BA">
        <w:t xml:space="preserve">, more specifically NEPAD‡,not to mention the policies of individual countries such as South Africa who aim to invest over 1% of their Gross Domestic Product (GDP) in science and technology. In such an environment </w:t>
      </w:r>
      <w:r w:rsidRPr="00EE67BA">
        <w:rPr>
          <w:rStyle w:val="StyleUnderline"/>
        </w:rPr>
        <w:t>astronomy can stimulate research in many other science fields</w:t>
      </w:r>
      <w:r w:rsidRPr="00EE67BA">
        <w:t xml:space="preserve">. In South Africa for example </w:t>
      </w:r>
      <w:r w:rsidRPr="00EE67BA">
        <w:rPr>
          <w:rStyle w:val="StyleUnderline"/>
        </w:rPr>
        <w:t>the development of large telescopes have had an impact on technological capabilities begging the need for high level optical, construction and data manipulation expertise.</w:t>
      </w:r>
      <w:r w:rsidRPr="00EE67BA">
        <w:t xml:space="preserve"> The mathematics and theoretical physics communities tend also to overlap or interact closely with the astronomy community. In fact the pre-requisite for following a career in astronomy is a solid mathematics or physics background. </w:t>
      </w:r>
      <w:r w:rsidRPr="00EE67BA">
        <w:rPr>
          <w:rStyle w:val="StyleUnderline"/>
        </w:rPr>
        <w:t>The development of astronomy thus leads inevitably to the development of those respective university research departments</w:t>
      </w:r>
      <w:r w:rsidRPr="00EE67BA">
        <w:t xml:space="preserve">. 2.3. Public Understanding of Science </w:t>
      </w:r>
      <w:r w:rsidRPr="00EE67BA">
        <w:rPr>
          <w:rStyle w:val="StyleUnderline"/>
        </w:rPr>
        <w:t>In many developing countries one finds that modern scientific knowledge amongst the public is not very</w:t>
      </w:r>
      <w:r w:rsidRPr="006562CA">
        <w:rPr>
          <w:rStyle w:val="StyleUnderline"/>
        </w:rPr>
        <w:t xml:space="preserve"> strong</w:t>
      </w:r>
      <w:r w:rsidRPr="006562CA">
        <w:t xml:space="preserve">. In many cases traditional knowledge or superstitions dominate, leading to many misconceptions. </w:t>
      </w:r>
      <w:r w:rsidRPr="006562CA">
        <w:rPr>
          <w:rStyle w:val="StyleUnderline"/>
        </w:rPr>
        <w:t>Astronomy plays a key rˆole in addressing this often sensitive relationship between traditional and scientific knowledge systems since the sky is something that virtually every culture is already familiar with</w:t>
      </w:r>
      <w:r w:rsidRPr="006562CA">
        <w:t xml:space="preserve"> (in one way or the other). Indigenous </w:t>
      </w:r>
      <w:r w:rsidRPr="006562CA">
        <w:rPr>
          <w:rStyle w:val="StyleUnderline"/>
        </w:rPr>
        <w:t>astronomy</w:t>
      </w:r>
      <w:r w:rsidRPr="006562CA">
        <w:t xml:space="preserve"> is usually a very interesting topic of conversation and </w:t>
      </w:r>
      <w:r w:rsidRPr="006562CA">
        <w:rPr>
          <w:rStyle w:val="StyleUnderline"/>
        </w:rPr>
        <w:t>an easy way to start a gradual process of introducing people to the modern understanding of the universe.</w:t>
      </w:r>
      <w:r w:rsidRPr="006562CA">
        <w:t xml:space="preserve"> For example, a conversation about beliefs surrounding an eclipse followed by a practical demonstration of the principle has been found to be very effective in stimulating scientific thinking. By bringing to the public the things we know about the universe and more importantly, how we know them (technologies employed, scientific method, etc), we stimulate a public understanding and appreciation of science and technology. One must stress though that the conversation certainly goes both ways, and an acknowledgement of indigenous knowledge is important and essential in building the relationship with and pride of a people. Indigenous astronomical knowledge in Africa (such as the asterism isiLimela, aka Pleiades, which indicated the start of the planting season) serves as proof of the advanced thinking and observations of our ancestors†. In fact, archaeological finds in Timbuktu and other parts of Africa strongly suggest that Africans were doing astronomy hundreds if not thousands of years ago. </w:t>
      </w:r>
      <w:r w:rsidRPr="006562CA">
        <w:rPr>
          <w:rStyle w:val="StyleUnderline"/>
        </w:rPr>
        <w:t>Such discussions support the fact that the field of astronomy does in fact belong to us all as human beings, and is certainly not something exclusive that can only be enjoyed by the wealthy or privileged</w:t>
      </w:r>
      <w:r w:rsidRPr="006562CA">
        <w:t xml:space="preserve">. 2.4. Partnerships The 8th United Nations Millennium Development Goal is to ‘Develop a Global Partnership for Development’‡. </w:t>
      </w:r>
      <w:r w:rsidRPr="00EE67BA">
        <w:rPr>
          <w:rStyle w:val="StyleUnderline"/>
        </w:rPr>
        <w:t xml:space="preserve">The need for </w:t>
      </w:r>
      <w:r w:rsidRPr="006562CA">
        <w:rPr>
          <w:rStyle w:val="StyleUnderline"/>
          <w:highlight w:val="green"/>
        </w:rPr>
        <w:t>partnerships</w:t>
      </w:r>
      <w:r w:rsidRPr="006562CA">
        <w:rPr>
          <w:rStyle w:val="StyleUnderline"/>
        </w:rPr>
        <w:t xml:space="preserve"> are </w:t>
      </w:r>
      <w:r w:rsidRPr="00EE67BA">
        <w:rPr>
          <w:rStyle w:val="StyleUnderline"/>
        </w:rPr>
        <w:t xml:space="preserve">also </w:t>
      </w:r>
      <w:r w:rsidRPr="006562CA">
        <w:rPr>
          <w:rStyle w:val="StyleUnderline"/>
          <w:highlight w:val="green"/>
        </w:rPr>
        <w:t xml:space="preserve">highlighted in </w:t>
      </w:r>
      <w:r w:rsidRPr="00EE67BA">
        <w:rPr>
          <w:rStyle w:val="StyleUnderline"/>
        </w:rPr>
        <w:t>the sentiments and spirit of</w:t>
      </w:r>
      <w:r w:rsidRPr="006562CA">
        <w:rPr>
          <w:rStyle w:val="StyleUnderline"/>
        </w:rPr>
        <w:t xml:space="preserve"> the </w:t>
      </w:r>
      <w:r w:rsidRPr="006562CA">
        <w:rPr>
          <w:rStyle w:val="StyleUnderline"/>
          <w:highlight w:val="green"/>
        </w:rPr>
        <w:t>A</w:t>
      </w:r>
      <w:r w:rsidRPr="00EE67BA">
        <w:rPr>
          <w:rStyle w:val="StyleUnderline"/>
        </w:rPr>
        <w:t xml:space="preserve">frican </w:t>
      </w:r>
      <w:r w:rsidRPr="006562CA">
        <w:rPr>
          <w:rStyle w:val="StyleUnderline"/>
          <w:highlight w:val="green"/>
        </w:rPr>
        <w:t>U</w:t>
      </w:r>
      <w:r w:rsidRPr="00EE67BA">
        <w:rPr>
          <w:rStyle w:val="StyleUnderline"/>
        </w:rPr>
        <w:t>nion and regional co-operation bodies such as the</w:t>
      </w:r>
      <w:r w:rsidRPr="006562CA">
        <w:rPr>
          <w:rStyle w:val="StyleUnderline"/>
        </w:rPr>
        <w:t xml:space="preserve"> Southern African Development Community (</w:t>
      </w:r>
      <w:r w:rsidRPr="006562CA">
        <w:rPr>
          <w:rStyle w:val="StyleUnderline"/>
          <w:highlight w:val="green"/>
        </w:rPr>
        <w:t>SADC</w:t>
      </w:r>
      <w:r w:rsidRPr="006562CA">
        <w:rPr>
          <w:rStyle w:val="StyleUnderline"/>
        </w:rPr>
        <w:t>), the East African Community (</w:t>
      </w:r>
      <w:r w:rsidRPr="006562CA">
        <w:rPr>
          <w:rStyle w:val="StyleUnderline"/>
          <w:highlight w:val="green"/>
        </w:rPr>
        <w:t>EAC</w:t>
      </w:r>
      <w:r w:rsidRPr="006562CA">
        <w:rPr>
          <w:rStyle w:val="StyleUnderline"/>
        </w:rPr>
        <w:t>), and the Economic Community for West African States (</w:t>
      </w:r>
      <w:r w:rsidRPr="006562CA">
        <w:rPr>
          <w:rStyle w:val="StyleUnderline"/>
          <w:highlight w:val="green"/>
        </w:rPr>
        <w:t>ECOWAS</w:t>
      </w:r>
      <w:r w:rsidRPr="006562CA">
        <w:rPr>
          <w:rStyle w:val="StyleUnderline"/>
        </w:rPr>
        <w:t>).</w:t>
      </w:r>
      <w:r w:rsidRPr="006562CA">
        <w:t xml:space="preserve"> By its very nature </w:t>
      </w:r>
      <w:r w:rsidRPr="006562CA">
        <w:rPr>
          <w:rStyle w:val="StyleUnderline"/>
          <w:highlight w:val="green"/>
        </w:rPr>
        <w:t xml:space="preserve">astronomy stimulates </w:t>
      </w:r>
      <w:r w:rsidRPr="00EE67BA">
        <w:rPr>
          <w:rStyle w:val="StyleUnderline"/>
        </w:rPr>
        <w:t xml:space="preserve">a </w:t>
      </w:r>
      <w:r w:rsidRPr="006562CA">
        <w:rPr>
          <w:rStyle w:val="StyleUnderline"/>
          <w:highlight w:val="green"/>
        </w:rPr>
        <w:t xml:space="preserve">need to form partnerships </w:t>
      </w:r>
      <w:r w:rsidRPr="00EE67BA">
        <w:rPr>
          <w:rStyle w:val="StyleUnderline"/>
        </w:rPr>
        <w:t>with other countries, not j</w:t>
      </w:r>
      <w:r w:rsidRPr="006562CA">
        <w:rPr>
          <w:rStyle w:val="StyleUnderline"/>
        </w:rPr>
        <w:t xml:space="preserve">ust </w:t>
      </w:r>
      <w:r w:rsidRPr="006562CA">
        <w:rPr>
          <w:rStyle w:val="StyleUnderline"/>
          <w:highlight w:val="green"/>
        </w:rPr>
        <w:t>for</w:t>
      </w:r>
      <w:r w:rsidRPr="006562CA">
        <w:rPr>
          <w:rStyle w:val="StyleUnderline"/>
        </w:rPr>
        <w:t xml:space="preserve"> the </w:t>
      </w:r>
      <w:r w:rsidRPr="006562CA">
        <w:rPr>
          <w:rStyle w:val="StyleUnderline"/>
          <w:highlight w:val="green"/>
        </w:rPr>
        <w:t>large financial investments</w:t>
      </w:r>
      <w:r w:rsidRPr="006562CA">
        <w:rPr>
          <w:rStyle w:val="StyleUnderline"/>
        </w:rPr>
        <w:t xml:space="preserve"> but also for the geographic distribution of observatories</w:t>
      </w:r>
      <w:r w:rsidRPr="006562CA">
        <w:t xml:space="preserve">. The process </w:t>
      </w:r>
      <w:r w:rsidRPr="006562CA">
        <w:rPr>
          <w:rStyle w:val="StyleUnderline"/>
        </w:rPr>
        <w:t xml:space="preserve">of </w:t>
      </w:r>
      <w:r w:rsidRPr="00DA3136">
        <w:rPr>
          <w:rStyle w:val="StyleUnderline"/>
        </w:rPr>
        <w:t>developing astronomy would speak directly to and support a number of bilateral and multilateral agreements already in place across Africa.</w:t>
      </w:r>
      <w:r w:rsidRPr="00DA3136">
        <w:t xml:space="preserve"> 2</w:t>
      </w:r>
      <w:r w:rsidRPr="006562CA">
        <w:t xml:space="preserve">.5. Job Creation (astro-tourism) With appropriate marketing and media coverage the field of </w:t>
      </w:r>
      <w:r w:rsidRPr="006562CA">
        <w:rPr>
          <w:rStyle w:val="StyleUnderline"/>
          <w:highlight w:val="green"/>
        </w:rPr>
        <w:t xml:space="preserve">astronomy </w:t>
      </w:r>
      <w:r w:rsidRPr="00DA3136">
        <w:rPr>
          <w:rStyle w:val="StyleUnderline"/>
        </w:rPr>
        <w:t>in South Africa is growing into</w:t>
      </w:r>
      <w:r w:rsidRPr="006562CA">
        <w:rPr>
          <w:rStyle w:val="StyleUnderline"/>
        </w:rPr>
        <w:t xml:space="preserve"> a </w:t>
      </w:r>
      <w:r w:rsidRPr="006562CA">
        <w:rPr>
          <w:rStyle w:val="StyleUnderline"/>
          <w:highlight w:val="green"/>
        </w:rPr>
        <w:t>sig</w:t>
      </w:r>
      <w:r w:rsidRPr="006562CA">
        <w:rPr>
          <w:rStyle w:val="StyleUnderline"/>
        </w:rPr>
        <w:t xml:space="preserve">nificant </w:t>
      </w:r>
      <w:r w:rsidRPr="006562CA">
        <w:rPr>
          <w:rStyle w:val="StyleUnderline"/>
          <w:highlight w:val="green"/>
        </w:rPr>
        <w:t>attraction for tourists</w:t>
      </w:r>
      <w:r w:rsidRPr="006562CA">
        <w:rPr>
          <w:rStyle w:val="StyleUnderline"/>
        </w:rPr>
        <w:t>.</w:t>
      </w:r>
      <w:r w:rsidRPr="006562CA">
        <w:t xml:space="preserve"> The number of </w:t>
      </w:r>
      <w:r w:rsidRPr="006562CA">
        <w:rPr>
          <w:rStyle w:val="StyleUnderline"/>
          <w:highlight w:val="green"/>
        </w:rPr>
        <w:t>tourists to</w:t>
      </w:r>
      <w:r w:rsidRPr="006562CA">
        <w:rPr>
          <w:rStyle w:val="StyleUnderline"/>
        </w:rPr>
        <w:t xml:space="preserve"> the small town of </w:t>
      </w:r>
      <w:r w:rsidRPr="00DA3136">
        <w:rPr>
          <w:rStyle w:val="StyleUnderline"/>
        </w:rPr>
        <w:t xml:space="preserve">Sutherland (home to the SAAO and SALT) has become </w:t>
      </w:r>
      <w:r w:rsidRPr="006562CA">
        <w:rPr>
          <w:rStyle w:val="StyleUnderline"/>
          <w:highlight w:val="green"/>
        </w:rPr>
        <w:t xml:space="preserve">so significant </w:t>
      </w:r>
      <w:r w:rsidRPr="00DA3136">
        <w:rPr>
          <w:rStyle w:val="StyleUnderline"/>
        </w:rPr>
        <w:t xml:space="preserve">that a number of small </w:t>
      </w:r>
      <w:r w:rsidRPr="006562CA">
        <w:rPr>
          <w:rStyle w:val="StyleUnderline"/>
          <w:highlight w:val="green"/>
        </w:rPr>
        <w:t>businesses</w:t>
      </w:r>
      <w:r w:rsidRPr="006562CA">
        <w:rPr>
          <w:rStyle w:val="StyleUnderline"/>
        </w:rPr>
        <w:t xml:space="preserve"> have </w:t>
      </w:r>
      <w:r w:rsidRPr="006562CA">
        <w:rPr>
          <w:rStyle w:val="StyleUnderline"/>
          <w:highlight w:val="green"/>
        </w:rPr>
        <w:t xml:space="preserve">sprung up </w:t>
      </w:r>
      <w:r w:rsidRPr="00DA3136">
        <w:rPr>
          <w:rStyle w:val="StyleUnderline"/>
        </w:rPr>
        <w:t>all around the town,</w:t>
      </w:r>
      <w:r w:rsidRPr="00DA3136">
        <w:t xml:space="preserve"> ranging</w:t>
      </w:r>
      <w:r w:rsidRPr="006562CA">
        <w:t xml:space="preserve"> from accommodation to restaurants to souvenir shops. The demand for tours at SALT during certain times of the year far exceeds the capacity of the observatory which has resulted in the training and involvement of unemployed individuals from Sutherland. As the lights of cities continue to grow</w:t>
      </w:r>
      <w:r w:rsidRPr="006562CA">
        <w:rPr>
          <w:rStyle w:val="StyleUnderline"/>
        </w:rPr>
        <w:t>, Africa has been holding on to one of its gr</w:t>
      </w:r>
      <w:r w:rsidRPr="006562CA">
        <w:rPr>
          <w:rStyle w:val="StyleUnderline"/>
          <w:highlight w:val="green"/>
        </w:rPr>
        <w:t>eatest untapped resources: a dark and clear night sky</w:t>
      </w:r>
      <w:r w:rsidRPr="006562CA">
        <w:t xml:space="preserve">. A growing number of commercial African tourism companies are making the most of this valuable resource using ‘amateur’ telescopes and attracting business from foreign visitors as well as corporate companies. </w:t>
      </w:r>
      <w:r w:rsidRPr="006562CA">
        <w:rPr>
          <w:rStyle w:val="StyleUnderline"/>
        </w:rPr>
        <w:t>In Africa there is great potential for ‘astro-tourism’</w:t>
      </w:r>
      <w:r w:rsidRPr="006562CA">
        <w:t xml:space="preserve"> to be developed just as much as ‘eco-tourism’ already has been. The International Year of Astronomy, in bringing attention to the field, is the opportune time to explore this potential further.</w:t>
      </w:r>
    </w:p>
    <w:p w14:paraId="17115090" w14:textId="77777777" w:rsidR="00972F52" w:rsidRPr="006562CA" w:rsidRDefault="00972F52" w:rsidP="00972F52"/>
    <w:p w14:paraId="0E4C6042" w14:textId="77777777" w:rsidR="00972F52" w:rsidRPr="006562CA" w:rsidRDefault="00972F52" w:rsidP="00972F52">
      <w:pPr>
        <w:pStyle w:val="Heading4"/>
      </w:pPr>
      <w:r w:rsidRPr="006562CA">
        <w:t xml:space="preserve">Space </w:t>
      </w:r>
      <w:r>
        <w:t>solves African development via</w:t>
      </w:r>
      <w:r w:rsidRPr="006562CA">
        <w:t xml:space="preserve"> tourism </w:t>
      </w:r>
    </w:p>
    <w:p w14:paraId="23158371" w14:textId="77777777" w:rsidR="00972F52" w:rsidRPr="006562CA" w:rsidRDefault="00972F52" w:rsidP="00972F52">
      <w:r w:rsidRPr="006562CA">
        <w:rPr>
          <w:rFonts w:eastAsiaTheme="majorEastAsia" w:cstheme="majorBidi"/>
          <w:b/>
          <w:bCs/>
          <w:sz w:val="26"/>
          <w:szCs w:val="26"/>
        </w:rPr>
        <w:t>Manikumar 21</w:t>
      </w:r>
      <w:r w:rsidRPr="006562CA">
        <w:t xml:space="preserve"> (Samyukta Manikumar, [science communicator, ], 4-7-2021, “How Dark Skies Can Contribute to Africa’s Development“, Space in Africa, accessed: 12-17-2021, https://africanews.space/how-dark-skies-can-contribute-to-africas-development/)  ajs</w:t>
      </w:r>
    </w:p>
    <w:p w14:paraId="0B605A20" w14:textId="77777777" w:rsidR="00972F52" w:rsidRPr="006562CA" w:rsidRDefault="00972F52" w:rsidP="00972F52">
      <w:pPr>
        <w:rPr>
          <w:rStyle w:val="StyleUnderline"/>
        </w:rPr>
      </w:pPr>
      <w:r w:rsidRPr="006562CA">
        <w:t xml:space="preserve">If you have lived in or visited parts of </w:t>
      </w:r>
      <w:r w:rsidRPr="006562CA">
        <w:rPr>
          <w:rStyle w:val="StyleUnderline"/>
          <w:highlight w:val="green"/>
        </w:rPr>
        <w:t>Africa</w:t>
      </w:r>
      <w:r w:rsidRPr="006562CA">
        <w:t xml:space="preserve">, you have probably had the chance to experience </w:t>
      </w:r>
      <w:r w:rsidRPr="006562CA">
        <w:rPr>
          <w:rStyle w:val="StyleUnderline"/>
          <w:highlight w:val="green"/>
        </w:rPr>
        <w:t>a truly dark night sky</w:t>
      </w:r>
      <w:r w:rsidRPr="006562CA">
        <w:rPr>
          <w:rStyle w:val="StyleUnderline"/>
        </w:rPr>
        <w:t xml:space="preserve"> away from city lights</w:t>
      </w:r>
      <w:r w:rsidRPr="006562CA">
        <w:t xml:space="preserve">. You might have noticed the staggering number of stars in the sky. You may even have seen the faint glow of the band of our galaxy, the Milky Way. </w:t>
      </w:r>
      <w:r w:rsidRPr="006562CA">
        <w:rPr>
          <w:rStyle w:val="StyleUnderline"/>
        </w:rPr>
        <w:t xml:space="preserve">This is </w:t>
      </w:r>
      <w:r w:rsidRPr="006562CA">
        <w:rPr>
          <w:rStyle w:val="StyleUnderline"/>
          <w:highlight w:val="green"/>
        </w:rPr>
        <w:t>a rare sight</w:t>
      </w:r>
      <w:r w:rsidRPr="006562CA">
        <w:rPr>
          <w:rStyle w:val="StyleUnderline"/>
        </w:rPr>
        <w:t xml:space="preserve">. </w:t>
      </w:r>
      <w:r w:rsidRPr="006562CA">
        <w:rPr>
          <w:rStyle w:val="StyleUnderline"/>
          <w:highlight w:val="green"/>
        </w:rPr>
        <w:t>More than 80%</w:t>
      </w:r>
      <w:r w:rsidRPr="006562CA">
        <w:rPr>
          <w:rStyle w:val="StyleUnderline"/>
        </w:rPr>
        <w:t xml:space="preserve"> of the world’s population lives under </w:t>
      </w:r>
      <w:r w:rsidRPr="006562CA">
        <w:rPr>
          <w:rStyle w:val="StyleUnderline"/>
          <w:highlight w:val="green"/>
        </w:rPr>
        <w:t>light-polluted</w:t>
      </w:r>
      <w:r w:rsidRPr="006562CA">
        <w:rPr>
          <w:rStyle w:val="StyleUnderline"/>
        </w:rPr>
        <w:t xml:space="preserve"> skies.</w:t>
      </w:r>
    </w:p>
    <w:p w14:paraId="0A6E2976" w14:textId="77777777" w:rsidR="00972F52" w:rsidRPr="006562CA" w:rsidRDefault="00972F52" w:rsidP="00972F52">
      <w:r w:rsidRPr="006562CA">
        <w:rPr>
          <w:rStyle w:val="StyleUnderline"/>
        </w:rPr>
        <w:t xml:space="preserve">The </w:t>
      </w:r>
      <w:r w:rsidRPr="006562CA">
        <w:rPr>
          <w:rStyle w:val="StyleUnderline"/>
          <w:highlight w:val="green"/>
        </w:rPr>
        <w:t>tourism industry</w:t>
      </w:r>
      <w:r w:rsidRPr="006562CA">
        <w:rPr>
          <w:rStyle w:val="StyleUnderline"/>
        </w:rPr>
        <w:t xml:space="preserve"> contributes about </w:t>
      </w:r>
      <w:hyperlink r:id="rId52" w:anchor=":~:text=%E2%80%9CTourism%20is%20one%20of%20the,Africa's%20GDP,%E2%80%9D%20says%20Dr." w:history="1">
        <w:r w:rsidRPr="006562CA">
          <w:rPr>
            <w:rStyle w:val="StyleUnderline"/>
            <w:highlight w:val="green"/>
          </w:rPr>
          <w:t>7%</w:t>
        </w:r>
        <w:r w:rsidRPr="006562CA">
          <w:rPr>
            <w:rStyle w:val="StyleUnderline"/>
          </w:rPr>
          <w:t xml:space="preserve"> to A</w:t>
        </w:r>
        <w:r w:rsidRPr="006562CA">
          <w:rPr>
            <w:rStyle w:val="StyleUnderline"/>
            <w:highlight w:val="green"/>
          </w:rPr>
          <w:t>frica’s total GDP</w:t>
        </w:r>
      </w:hyperlink>
      <w:r w:rsidRPr="006562CA">
        <w:t xml:space="preserve">. Like the rest of the world, the </w:t>
      </w:r>
      <w:r w:rsidRPr="006562CA">
        <w:rPr>
          <w:rStyle w:val="StyleUnderline"/>
        </w:rPr>
        <w:t xml:space="preserve">African tourism sector has been </w:t>
      </w:r>
      <w:r w:rsidRPr="006562CA">
        <w:rPr>
          <w:rStyle w:val="StyleUnderline"/>
          <w:highlight w:val="green"/>
        </w:rPr>
        <w:t>hit hard by the COVID</w:t>
      </w:r>
      <w:r w:rsidRPr="006562CA">
        <w:rPr>
          <w:rStyle w:val="StyleUnderline"/>
        </w:rPr>
        <w:t>-19</w:t>
      </w:r>
      <w:r w:rsidRPr="006562CA">
        <w:t xml:space="preserve"> pandemic. In order </w:t>
      </w:r>
      <w:r w:rsidRPr="006562CA">
        <w:rPr>
          <w:rStyle w:val="StyleUnderline"/>
          <w:highlight w:val="green"/>
        </w:rPr>
        <w:t>to bounce back</w:t>
      </w:r>
      <w:r w:rsidRPr="006562CA">
        <w:rPr>
          <w:rStyle w:val="StyleUnderline"/>
        </w:rPr>
        <w:t xml:space="preserve"> from the economic effects of this crisis, the </w:t>
      </w:r>
      <w:r w:rsidRPr="006562CA">
        <w:rPr>
          <w:rStyle w:val="StyleUnderline"/>
          <w:highlight w:val="green"/>
        </w:rPr>
        <w:t>tourism industry needs robust rebuilding</w:t>
      </w:r>
      <w:r w:rsidRPr="006562CA">
        <w:rPr>
          <w:rStyle w:val="StyleUnderline"/>
        </w:rPr>
        <w:t>.</w:t>
      </w:r>
      <w:r w:rsidRPr="006562CA">
        <w:t xml:space="preserve"> </w:t>
      </w:r>
      <w:r w:rsidRPr="006562CA">
        <w:rPr>
          <w:rStyle w:val="StyleUnderline"/>
        </w:rPr>
        <w:t xml:space="preserve">We have to consider </w:t>
      </w:r>
      <w:r w:rsidRPr="006562CA">
        <w:rPr>
          <w:rStyle w:val="StyleUnderline"/>
          <w:highlight w:val="green"/>
        </w:rPr>
        <w:t>ways to innovate</w:t>
      </w:r>
      <w:r w:rsidRPr="006562CA">
        <w:rPr>
          <w:rStyle w:val="StyleUnderline"/>
        </w:rPr>
        <w:t xml:space="preserve"> and improve it </w:t>
      </w:r>
      <w:r w:rsidRPr="006562CA">
        <w:rPr>
          <w:rStyle w:val="StyleUnderline"/>
          <w:highlight w:val="green"/>
        </w:rPr>
        <w:t>so</w:t>
      </w:r>
      <w:r w:rsidRPr="006562CA">
        <w:rPr>
          <w:rStyle w:val="StyleUnderline"/>
        </w:rPr>
        <w:t xml:space="preserve"> that </w:t>
      </w:r>
      <w:r w:rsidRPr="006562CA">
        <w:rPr>
          <w:rStyle w:val="StyleUnderline"/>
          <w:highlight w:val="green"/>
        </w:rPr>
        <w:t>international tourists</w:t>
      </w:r>
      <w:r w:rsidRPr="006562CA">
        <w:rPr>
          <w:rStyle w:val="StyleUnderline"/>
        </w:rPr>
        <w:t xml:space="preserve"> are encouraged to </w:t>
      </w:r>
      <w:r w:rsidRPr="006562CA">
        <w:rPr>
          <w:rStyle w:val="StyleUnderline"/>
          <w:highlight w:val="green"/>
        </w:rPr>
        <w:t>visit again</w:t>
      </w:r>
      <w:r w:rsidRPr="006562CA">
        <w:rPr>
          <w:rStyle w:val="StyleUnderline"/>
        </w:rPr>
        <w:t>, while also tapping into the domestic tourism market</w:t>
      </w:r>
      <w:r w:rsidRPr="006562CA">
        <w:t xml:space="preserve">. One way to approach this is to use </w:t>
      </w:r>
      <w:r w:rsidRPr="006562CA">
        <w:rPr>
          <w:rStyle w:val="StyleUnderline"/>
          <w:highlight w:val="green"/>
        </w:rPr>
        <w:t>freely available resources</w:t>
      </w:r>
      <w:r w:rsidRPr="006562CA">
        <w:t xml:space="preserve"> that we may not have considered yet</w:t>
      </w:r>
      <w:r w:rsidRPr="006562CA">
        <w:rPr>
          <w:rStyle w:val="StyleUnderline"/>
        </w:rPr>
        <w:t xml:space="preserve">. </w:t>
      </w:r>
      <w:r w:rsidRPr="006562CA">
        <w:rPr>
          <w:rStyle w:val="StyleUnderline"/>
          <w:highlight w:val="green"/>
        </w:rPr>
        <w:t>Dark skies</w:t>
      </w:r>
      <w:r w:rsidRPr="006562CA">
        <w:t xml:space="preserve"> are one of these resources. Here are some ways that darkness can help revitalise the tourism industry and contribute to development:</w:t>
      </w:r>
    </w:p>
    <w:p w14:paraId="3F39514F" w14:textId="77777777" w:rsidR="00972F52" w:rsidRPr="006562CA" w:rsidRDefault="00972F52" w:rsidP="00972F52">
      <w:r w:rsidRPr="006562CA">
        <w:t>Terrestrial astrotourism</w:t>
      </w:r>
    </w:p>
    <w:p w14:paraId="14F11B71" w14:textId="77777777" w:rsidR="00972F52" w:rsidRPr="006562CA" w:rsidRDefault="00972F52" w:rsidP="00972F52">
      <w:r w:rsidRPr="006562CA">
        <w:t>Terrestrial astrotourism is any kind of travel on Earth that enables you to observe astronomical phenomena. It involves travel for special celestial events like eclipses, meteor showers, planetary conjunctions, but it also includes travelling just to see a dark starry sky. Anyone can engage in this kind of tourism, including amateur and professional astronomers, astrophotographers, or generally curious people.</w:t>
      </w:r>
    </w:p>
    <w:p w14:paraId="00B68C6E" w14:textId="77777777" w:rsidR="00972F52" w:rsidRDefault="00972F52" w:rsidP="00972F52">
      <w:r w:rsidRPr="00E8020B">
        <w:rPr>
          <w:rStyle w:val="StyleUnderline"/>
          <w:highlight w:val="green"/>
        </w:rPr>
        <w:t xml:space="preserve">Africa </w:t>
      </w:r>
      <w:r w:rsidRPr="00E8020B">
        <w:rPr>
          <w:rStyle w:val="StyleUnderline"/>
        </w:rPr>
        <w:t xml:space="preserve">offers lots of rich and unpolluted skies, making it an </w:t>
      </w:r>
      <w:r w:rsidRPr="00E8020B">
        <w:rPr>
          <w:rStyle w:val="StyleUnderline"/>
          <w:highlight w:val="green"/>
        </w:rPr>
        <w:t>ideal destination for astrotourist</w:t>
      </w:r>
      <w:r w:rsidRPr="006562CA">
        <w:rPr>
          <w:rStyle w:val="StyleUnderline"/>
        </w:rPr>
        <w:t>s. Countries on and below the equator have an added advantage: the visibility of the southern night sky, with its many nebulae and the Small and Large Magellanic Clouds</w:t>
      </w:r>
      <w:r w:rsidRPr="006562CA">
        <w:t>. Building tourism products around objects and events in the night sky can attract lots of curious international tourists. It is also a novelty for domestic tourists, who often reside in the city and don’t get the chance to explore the night sky.</w:t>
      </w:r>
    </w:p>
    <w:p w14:paraId="76360B49" w14:textId="77777777" w:rsidR="00972F52" w:rsidRPr="006562CA" w:rsidRDefault="00972F52" w:rsidP="00972F52"/>
    <w:p w14:paraId="125BD99F" w14:textId="77777777" w:rsidR="00972F52" w:rsidRPr="006562CA" w:rsidRDefault="00972F52" w:rsidP="00972F52">
      <w:pPr>
        <w:pStyle w:val="Heading4"/>
      </w:pPr>
      <w:r w:rsidRPr="006562CA">
        <w:t xml:space="preserve">African Economy is </w:t>
      </w:r>
      <w:r w:rsidRPr="006562CA">
        <w:rPr>
          <w:u w:val="single"/>
        </w:rPr>
        <w:t>teetering</w:t>
      </w:r>
      <w:r w:rsidRPr="006562CA">
        <w:t xml:space="preserve"> – triggers </w:t>
      </w:r>
      <w:r w:rsidRPr="006562CA">
        <w:rPr>
          <w:u w:val="single"/>
        </w:rPr>
        <w:t>instability</w:t>
      </w:r>
      <w:r w:rsidRPr="006562CA">
        <w:t xml:space="preserve"> – only focus on </w:t>
      </w:r>
      <w:r w:rsidRPr="006562CA">
        <w:rPr>
          <w:u w:val="single"/>
        </w:rPr>
        <w:t>development</w:t>
      </w:r>
      <w:r w:rsidRPr="006562CA">
        <w:t xml:space="preserve"> can survive COVID’s aftermath. </w:t>
      </w:r>
    </w:p>
    <w:p w14:paraId="68B86F91" w14:textId="77777777" w:rsidR="00972F52" w:rsidRPr="006562CA" w:rsidRDefault="00972F52" w:rsidP="00972F52">
      <w:r w:rsidRPr="006562CA">
        <w:rPr>
          <w:rStyle w:val="Style13ptBold"/>
        </w:rPr>
        <w:t>Burke 21</w:t>
      </w:r>
      <w:r w:rsidRPr="006562CA">
        <w:t xml:space="preserve"> Jason Burke 8-13-2021 "‘An economic calamity’: Africa faces years of post-Covid instability" https://www.theguardian.com/world/2021/aug/13/an-economic-calamity-africa-faces-years-of-post-covid-instability  (Jason Burke is the Africa correspondent of the Guardian, based in Johannesburg. In 20 years as a foreign correspondent, he has covered stories throughout the Middle East, Europe and South Asia. He has written extensively on Islamic extremism and covered the wars of 2001 in Afghanistan and 2003 in Iraq.)//Elmer </w:t>
      </w:r>
    </w:p>
    <w:p w14:paraId="069D0078" w14:textId="77777777" w:rsidR="00972F52" w:rsidRDefault="00972F52" w:rsidP="00972F52">
      <w:r w:rsidRPr="006562CA">
        <w:rPr>
          <w:rStyle w:val="StyleUnderline"/>
        </w:rPr>
        <w:t xml:space="preserve">Analysts and </w:t>
      </w:r>
      <w:r w:rsidRPr="006562CA">
        <w:rPr>
          <w:rStyle w:val="Emphasis"/>
          <w:highlight w:val="green"/>
        </w:rPr>
        <w:t>experts</w:t>
      </w:r>
      <w:r w:rsidRPr="006562CA">
        <w:rPr>
          <w:rStyle w:val="StyleUnderline"/>
          <w:highlight w:val="green"/>
        </w:rPr>
        <w:t xml:space="preserve"> </w:t>
      </w:r>
      <w:r w:rsidRPr="006562CA">
        <w:rPr>
          <w:rStyle w:val="StyleUnderline"/>
        </w:rPr>
        <w:t xml:space="preserve">are </w:t>
      </w:r>
      <w:r w:rsidRPr="006562CA">
        <w:rPr>
          <w:rStyle w:val="Emphasis"/>
          <w:highlight w:val="green"/>
        </w:rPr>
        <w:t>warning</w:t>
      </w:r>
      <w:r w:rsidRPr="006562CA">
        <w:rPr>
          <w:rStyle w:val="StyleUnderline"/>
          <w:highlight w:val="green"/>
        </w:rPr>
        <w:t xml:space="preserve"> </w:t>
      </w:r>
      <w:r w:rsidRPr="006562CA">
        <w:rPr>
          <w:rStyle w:val="Emphasis"/>
          <w:highlight w:val="green"/>
        </w:rPr>
        <w:t>of</w:t>
      </w:r>
      <w:r w:rsidRPr="006562CA">
        <w:rPr>
          <w:rStyle w:val="StyleUnderline"/>
          <w:highlight w:val="green"/>
        </w:rPr>
        <w:t xml:space="preserve"> </w:t>
      </w:r>
      <w:r w:rsidRPr="006562CA">
        <w:rPr>
          <w:rStyle w:val="StyleUnderline"/>
        </w:rPr>
        <w:t xml:space="preserve">many </w:t>
      </w:r>
      <w:r w:rsidRPr="006562CA">
        <w:rPr>
          <w:rStyle w:val="Emphasis"/>
          <w:highlight w:val="green"/>
          <w:bdr w:val="single" w:sz="18" w:space="0" w:color="auto"/>
        </w:rPr>
        <w:t>years of instability across Africa</w:t>
      </w:r>
      <w:r w:rsidRPr="006562CA">
        <w:rPr>
          <w:rStyle w:val="StyleUnderline"/>
        </w:rPr>
        <w:t xml:space="preserve">, possibly </w:t>
      </w:r>
      <w:r w:rsidRPr="006562CA">
        <w:rPr>
          <w:rStyle w:val="Emphasis"/>
          <w:highlight w:val="green"/>
        </w:rPr>
        <w:t>leading to wars and political upheavals</w:t>
      </w:r>
      <w:r w:rsidRPr="006562CA">
        <w:rPr>
          <w:rStyle w:val="StyleUnderline"/>
        </w:rPr>
        <w:t xml:space="preserve">, </w:t>
      </w:r>
      <w:r w:rsidRPr="006562CA">
        <w:rPr>
          <w:rStyle w:val="Emphasis"/>
          <w:highlight w:val="green"/>
        </w:rPr>
        <w:t>as the economic impact</w:t>
      </w:r>
      <w:r w:rsidRPr="006562CA">
        <w:rPr>
          <w:rStyle w:val="StyleUnderline"/>
          <w:highlight w:val="green"/>
        </w:rPr>
        <w:t xml:space="preserve"> </w:t>
      </w:r>
      <w:r w:rsidRPr="006562CA">
        <w:rPr>
          <w:rStyle w:val="StyleUnderline"/>
        </w:rPr>
        <w:t xml:space="preserve">of the Covid-19 pandemic </w:t>
      </w:r>
      <w:r w:rsidRPr="006562CA">
        <w:rPr>
          <w:rStyle w:val="Emphasis"/>
          <w:highlight w:val="green"/>
          <w:bdr w:val="single" w:sz="18" w:space="0" w:color="auto"/>
        </w:rPr>
        <w:t>deepens</w:t>
      </w:r>
      <w:r w:rsidRPr="006562CA">
        <w:rPr>
          <w:rStyle w:val="StyleUnderline"/>
          <w:highlight w:val="green"/>
        </w:rPr>
        <w:t xml:space="preserve"> </w:t>
      </w:r>
      <w:r w:rsidRPr="006562CA">
        <w:rPr>
          <w:rStyle w:val="StyleUnderline"/>
        </w:rPr>
        <w:t xml:space="preserve">across the continent. </w:t>
      </w:r>
      <w:r w:rsidRPr="006562CA">
        <w:t xml:space="preserve">Though many of the likely consequences are yet to become evident, </w:t>
      </w:r>
      <w:r w:rsidRPr="006562CA">
        <w:rPr>
          <w:rStyle w:val="StyleUnderline"/>
        </w:rPr>
        <w:t xml:space="preserve">recent </w:t>
      </w:r>
      <w:r w:rsidRPr="006562CA">
        <w:rPr>
          <w:rStyle w:val="Emphasis"/>
          <w:highlight w:val="green"/>
        </w:rPr>
        <w:t>unrest in southern Africa</w:t>
      </w:r>
      <w:r w:rsidRPr="006562CA">
        <w:rPr>
          <w:rStyle w:val="StyleUnderline"/>
        </w:rPr>
        <w:t xml:space="preserve">, increased </w:t>
      </w:r>
      <w:r w:rsidRPr="006562CA">
        <w:rPr>
          <w:rStyle w:val="Emphasis"/>
          <w:highlight w:val="green"/>
        </w:rPr>
        <w:t>extremist violence in</w:t>
      </w:r>
      <w:r w:rsidRPr="006562CA">
        <w:rPr>
          <w:rStyle w:val="StyleUnderline"/>
          <w:highlight w:val="green"/>
        </w:rPr>
        <w:t xml:space="preserve"> </w:t>
      </w:r>
      <w:r w:rsidRPr="006562CA">
        <w:rPr>
          <w:rStyle w:val="StyleUnderline"/>
        </w:rPr>
        <w:t xml:space="preserve">the </w:t>
      </w:r>
      <w:r w:rsidRPr="006562CA">
        <w:rPr>
          <w:rStyle w:val="Emphasis"/>
          <w:highlight w:val="green"/>
        </w:rPr>
        <w:t>Sahel</w:t>
      </w:r>
      <w:r w:rsidRPr="006562CA">
        <w:rPr>
          <w:rStyle w:val="StyleUnderline"/>
          <w:highlight w:val="green"/>
        </w:rPr>
        <w:t xml:space="preserve"> </w:t>
      </w:r>
      <w:r w:rsidRPr="006562CA">
        <w:rPr>
          <w:rStyle w:val="StyleUnderline"/>
        </w:rPr>
        <w:t xml:space="preserve">and growing </w:t>
      </w:r>
      <w:r w:rsidRPr="006562CA">
        <w:rPr>
          <w:rStyle w:val="Emphasis"/>
          <w:highlight w:val="green"/>
        </w:rPr>
        <w:t>instability in</w:t>
      </w:r>
      <w:r w:rsidRPr="006562CA">
        <w:rPr>
          <w:rStyle w:val="StyleUnderline"/>
          <w:highlight w:val="green"/>
        </w:rPr>
        <w:t xml:space="preserve"> </w:t>
      </w:r>
      <w:r w:rsidRPr="006562CA">
        <w:rPr>
          <w:rStyle w:val="StyleUnderline"/>
        </w:rPr>
        <w:t xml:space="preserve">parts of </w:t>
      </w:r>
      <w:r w:rsidRPr="006562CA">
        <w:rPr>
          <w:rStyle w:val="Emphasis"/>
          <w:highlight w:val="green"/>
        </w:rPr>
        <w:t>west Africa</w:t>
      </w:r>
      <w:r w:rsidRPr="006562CA">
        <w:rPr>
          <w:rStyle w:val="StyleUnderline"/>
          <w:highlight w:val="green"/>
        </w:rPr>
        <w:t xml:space="preserve"> </w:t>
      </w:r>
      <w:r w:rsidRPr="006562CA">
        <w:rPr>
          <w:rStyle w:val="StyleUnderline"/>
        </w:rPr>
        <w:t>can all be attributed in part to the outbreak,</w:t>
      </w:r>
      <w:r w:rsidRPr="006562CA">
        <w:t xml:space="preserve"> observers say. However, there has also been strong leadership and effective action by large organisations that provide hope that the worst effects of the pandemic may be avoided. “It is a story in two parts,” said Dr Comfort Ero, the Africa programme director at the International Crisis Group. “</w:t>
      </w:r>
      <w:r w:rsidRPr="006562CA">
        <w:rPr>
          <w:rStyle w:val="StyleUnderline"/>
        </w:rPr>
        <w:t>In the first chapter, the continent appeared more resilient in the face of the pandemic than many more developed parts of the world</w:t>
      </w:r>
      <w:r w:rsidRPr="006562CA">
        <w:t xml:space="preserve">. There were lots of concerns that it would all go to hell but it didn’t. The next chapter may see all the things that didn’t play out in 2020 beginning to reveal themselves.” More than 7m cases and 180,000 deaths have been recorded in Africa, totals that most researchers believe are significant underestimates. Though many have been encouraged and inspired by the response of African countries to the pandemic, led by the newly created African Union’s Centres for Disease Control and Prevention, </w:t>
      </w:r>
      <w:r w:rsidRPr="006562CA">
        <w:rPr>
          <w:rStyle w:val="StyleUnderline"/>
        </w:rPr>
        <w:t>the economic effects of the pandemic have been drastic</w:t>
      </w:r>
      <w:r w:rsidRPr="006562CA">
        <w:t xml:space="preserve">. One recent international study found that Covid-19 may hit Africa harder than any other recent global crisis, including the 1997 Asian financial crisis, the 2008 Great Recession, and the Ebola outbreak of 2014. Ahunna Eziakonwa, the director of the United Nations Development Programme’s regional bureau for Africa, said </w:t>
      </w:r>
      <w:r w:rsidRPr="006562CA">
        <w:rPr>
          <w:rStyle w:val="Emphasis"/>
          <w:highlight w:val="green"/>
        </w:rPr>
        <w:t>African countries</w:t>
      </w:r>
      <w:r w:rsidRPr="006562CA">
        <w:rPr>
          <w:rStyle w:val="StyleUnderline"/>
          <w:highlight w:val="green"/>
        </w:rPr>
        <w:t xml:space="preserve"> </w:t>
      </w:r>
      <w:r w:rsidRPr="006562CA">
        <w:rPr>
          <w:rStyle w:val="StyleUnderline"/>
        </w:rPr>
        <w:t xml:space="preserve">had been </w:t>
      </w:r>
      <w:r w:rsidRPr="006562CA">
        <w:rPr>
          <w:rStyle w:val="Emphasis"/>
          <w:highlight w:val="green"/>
        </w:rPr>
        <w:t>disproportionately hit by</w:t>
      </w:r>
      <w:r w:rsidRPr="006562CA">
        <w:rPr>
          <w:rStyle w:val="StyleUnderline"/>
          <w:highlight w:val="green"/>
        </w:rPr>
        <w:t xml:space="preserve"> </w:t>
      </w:r>
      <w:r w:rsidRPr="006562CA">
        <w:rPr>
          <w:rStyle w:val="StyleUnderline"/>
        </w:rPr>
        <w:t xml:space="preserve">the </w:t>
      </w:r>
      <w:r w:rsidRPr="006562CA">
        <w:rPr>
          <w:rStyle w:val="Emphasis"/>
          <w:highlight w:val="green"/>
          <w:bdr w:val="single" w:sz="18" w:space="0" w:color="auto"/>
        </w:rPr>
        <w:t>economic shock</w:t>
      </w:r>
      <w:r w:rsidRPr="006562CA">
        <w:rPr>
          <w:rStyle w:val="StyleUnderline"/>
          <w:highlight w:val="green"/>
        </w:rPr>
        <w:t xml:space="preserve"> </w:t>
      </w:r>
      <w:r w:rsidRPr="006562CA">
        <w:rPr>
          <w:rStyle w:val="StyleUnderline"/>
        </w:rPr>
        <w:t>from Covid-</w:t>
      </w:r>
      <w:r w:rsidRPr="006562CA">
        <w:t>19. “</w:t>
      </w:r>
      <w:r w:rsidRPr="006562CA">
        <w:rPr>
          <w:rStyle w:val="StyleUnderline"/>
        </w:rPr>
        <w:t xml:space="preserve">There is a </w:t>
      </w:r>
      <w:r w:rsidRPr="006562CA">
        <w:rPr>
          <w:rStyle w:val="Emphasis"/>
          <w:highlight w:val="green"/>
        </w:rPr>
        <w:t>faster recovery elsewhere because money is being poured into</w:t>
      </w:r>
      <w:r w:rsidRPr="006562CA">
        <w:rPr>
          <w:rStyle w:val="StyleUnderline"/>
          <w:highlight w:val="green"/>
        </w:rPr>
        <w:t xml:space="preserve"> </w:t>
      </w:r>
      <w:r w:rsidRPr="006562CA">
        <w:rPr>
          <w:rStyle w:val="StyleUnderline"/>
        </w:rPr>
        <w:t xml:space="preserve">the system. The continent is at a big disadvantage. Many </w:t>
      </w:r>
      <w:r w:rsidRPr="006562CA">
        <w:rPr>
          <w:rStyle w:val="Emphasis"/>
          <w:highlight w:val="green"/>
        </w:rPr>
        <w:t>African countries</w:t>
      </w:r>
      <w:r w:rsidRPr="006562CA">
        <w:rPr>
          <w:rStyle w:val="StyleUnderline"/>
          <w:highlight w:val="green"/>
        </w:rPr>
        <w:t xml:space="preserve"> </w:t>
      </w:r>
      <w:r w:rsidRPr="006562CA">
        <w:rPr>
          <w:rStyle w:val="StyleUnderline"/>
        </w:rPr>
        <w:t xml:space="preserve">are </w:t>
      </w:r>
      <w:r w:rsidRPr="006562CA">
        <w:rPr>
          <w:rStyle w:val="Emphasis"/>
          <w:highlight w:val="green"/>
        </w:rPr>
        <w:t>still lifting the key basic things</w:t>
      </w:r>
      <w:r w:rsidRPr="006562CA">
        <w:rPr>
          <w:rStyle w:val="StyleUnderline"/>
        </w:rPr>
        <w:t xml:space="preserve">, people out of poverty, providing basic eduction and health services. Now </w:t>
      </w:r>
      <w:r w:rsidRPr="006562CA">
        <w:rPr>
          <w:rStyle w:val="Emphasis"/>
          <w:highlight w:val="green"/>
        </w:rPr>
        <w:t xml:space="preserve">spending and investment </w:t>
      </w:r>
      <w:r w:rsidRPr="006562CA">
        <w:rPr>
          <w:rStyle w:val="Emphasis"/>
          <w:highlight w:val="green"/>
          <w:bdr w:val="single" w:sz="18" w:space="0" w:color="auto"/>
        </w:rPr>
        <w:t>are drying up</w:t>
      </w:r>
      <w:r w:rsidRPr="006562CA">
        <w:rPr>
          <w:rStyle w:val="StyleUnderline"/>
          <w:highlight w:val="green"/>
          <w:bdr w:val="single" w:sz="18" w:space="0" w:color="auto"/>
        </w:rPr>
        <w:t xml:space="preserve"> </w:t>
      </w:r>
      <w:r w:rsidRPr="006562CA">
        <w:rPr>
          <w:rStyle w:val="StyleUnderline"/>
        </w:rPr>
        <w:t>and that translates into distress and destitution</w:t>
      </w:r>
      <w:r w:rsidRPr="006562CA">
        <w:t xml:space="preserve">,” Eziakonwa said. Some observers describe </w:t>
      </w:r>
      <w:r w:rsidRPr="006562CA">
        <w:rPr>
          <w:rStyle w:val="StyleUnderline"/>
        </w:rPr>
        <w:t xml:space="preserve">a historic divergence between the developed world and Africa as normality returns in Europe, the US and much of the Asia Pacific region, while African economies falter </w:t>
      </w:r>
      <w:r w:rsidRPr="006562CA">
        <w:t>and populations remain without vaccine for years to come. Kristalina Georgieva, the managing director of the International Monetary Fund, warned in June of “a two-track pandemic … leading to a two-track recovery.” She said: “</w:t>
      </w:r>
      <w:r w:rsidRPr="006562CA">
        <w:rPr>
          <w:rStyle w:val="Emphasis"/>
          <w:highlight w:val="green"/>
        </w:rPr>
        <w:t>Africa</w:t>
      </w:r>
      <w:r w:rsidRPr="006562CA">
        <w:rPr>
          <w:rStyle w:val="StyleUnderline"/>
          <w:highlight w:val="green"/>
        </w:rPr>
        <w:t xml:space="preserve"> </w:t>
      </w:r>
      <w:r w:rsidRPr="006562CA">
        <w:rPr>
          <w:rStyle w:val="StyleUnderline"/>
        </w:rPr>
        <w:t xml:space="preserve">is </w:t>
      </w:r>
      <w:r w:rsidRPr="006562CA">
        <w:rPr>
          <w:rStyle w:val="Emphasis"/>
          <w:highlight w:val="green"/>
        </w:rPr>
        <w:t xml:space="preserve">already falling </w:t>
      </w:r>
      <w:r w:rsidRPr="006562CA">
        <w:rPr>
          <w:rStyle w:val="Emphasis"/>
          <w:highlight w:val="green"/>
          <w:bdr w:val="single" w:sz="18" w:space="0" w:color="auto"/>
        </w:rPr>
        <w:t>behind in terms of growth</w:t>
      </w:r>
      <w:r w:rsidRPr="006562CA">
        <w:rPr>
          <w:rStyle w:val="StyleUnderline"/>
          <w:highlight w:val="green"/>
        </w:rPr>
        <w:t xml:space="preserve"> </w:t>
      </w:r>
      <w:r w:rsidRPr="006562CA">
        <w:rPr>
          <w:rStyle w:val="StyleUnderline"/>
        </w:rPr>
        <w:t>prospects. It is a human tragedy and an economic calamity</w:t>
      </w:r>
      <w:r w:rsidRPr="006562CA">
        <w:t xml:space="preserve">.” The IMF projects that the global economy will grow by 6% this year, and the African economy by only 3.2%. </w:t>
      </w:r>
      <w:r w:rsidRPr="006562CA">
        <w:rPr>
          <w:rStyle w:val="Emphasis"/>
          <w:highlight w:val="green"/>
        </w:rPr>
        <w:t>Inflation</w:t>
      </w:r>
      <w:r w:rsidRPr="006562CA">
        <w:rPr>
          <w:rStyle w:val="StyleUnderline"/>
          <w:highlight w:val="green"/>
        </w:rPr>
        <w:t xml:space="preserve"> </w:t>
      </w:r>
      <w:r w:rsidRPr="006562CA">
        <w:rPr>
          <w:rStyle w:val="StyleUnderline"/>
        </w:rPr>
        <w:t xml:space="preserve">is </w:t>
      </w:r>
      <w:r w:rsidRPr="006562CA">
        <w:rPr>
          <w:rStyle w:val="Emphasis"/>
          <w:highlight w:val="green"/>
        </w:rPr>
        <w:t>soaring</w:t>
      </w:r>
      <w:r w:rsidRPr="006562CA">
        <w:rPr>
          <w:rStyle w:val="StyleUnderline"/>
          <w:highlight w:val="green"/>
        </w:rPr>
        <w:t xml:space="preserve"> </w:t>
      </w:r>
      <w:r w:rsidRPr="006562CA">
        <w:rPr>
          <w:rStyle w:val="StyleUnderline"/>
        </w:rPr>
        <w:t xml:space="preserve">in many places, with </w:t>
      </w:r>
      <w:r w:rsidRPr="006562CA">
        <w:rPr>
          <w:rStyle w:val="Emphasis"/>
          <w:highlight w:val="green"/>
        </w:rPr>
        <w:t>food prices</w:t>
      </w:r>
      <w:r w:rsidRPr="006562CA">
        <w:rPr>
          <w:rStyle w:val="StyleUnderline"/>
          <w:highlight w:val="green"/>
        </w:rPr>
        <w:t xml:space="preserve"> </w:t>
      </w:r>
      <w:r w:rsidRPr="006562CA">
        <w:rPr>
          <w:rStyle w:val="StyleUnderline"/>
        </w:rPr>
        <w:t xml:space="preserve">in Nigeria </w:t>
      </w:r>
      <w:r w:rsidRPr="006562CA">
        <w:rPr>
          <w:rStyle w:val="Emphasis"/>
          <w:highlight w:val="green"/>
        </w:rPr>
        <w:t>increasing</w:t>
      </w:r>
      <w:r w:rsidRPr="006562CA">
        <w:rPr>
          <w:rStyle w:val="StyleUnderline"/>
          <w:highlight w:val="green"/>
        </w:rPr>
        <w:t xml:space="preserve"> </w:t>
      </w:r>
      <w:r w:rsidRPr="006562CA">
        <w:rPr>
          <w:rStyle w:val="StyleUnderline"/>
        </w:rPr>
        <w:t xml:space="preserve">by almost a quarter since the start of the pandemic, </w:t>
      </w:r>
      <w:r w:rsidRPr="006562CA">
        <w:rPr>
          <w:rStyle w:val="Emphasis"/>
          <w:highlight w:val="green"/>
        </w:rPr>
        <w:t>pushing</w:t>
      </w:r>
      <w:r w:rsidRPr="006562CA">
        <w:rPr>
          <w:rStyle w:val="StyleUnderline"/>
          <w:highlight w:val="green"/>
        </w:rPr>
        <w:t xml:space="preserve"> </w:t>
      </w:r>
      <w:r w:rsidRPr="006562CA">
        <w:rPr>
          <w:rStyle w:val="StyleUnderline"/>
        </w:rPr>
        <w:t xml:space="preserve">7 million </w:t>
      </w:r>
      <w:r w:rsidRPr="006562CA">
        <w:rPr>
          <w:rStyle w:val="Emphasis"/>
          <w:highlight w:val="green"/>
        </w:rPr>
        <w:t>people into poverty</w:t>
      </w:r>
      <w:r w:rsidRPr="006562CA">
        <w:t xml:space="preserve">. The World Bank said the pandemic had pushed up to 40 million people into extreme poverty, even before a third wave of Covid infections broke on the continent between May and July. In South Africa, 1 million jobs are thought to have been destroyed by a month’s hard lockdown last year, and there has been a significant rise in reporting of hunger among citizens of Africa’s most industrialised nation. In Nigeria, a severe depression has caused the graduate unemployment rate to surge to more than 40%. One particularly badly hit sector has been tourism. </w:t>
      </w:r>
      <w:r w:rsidRPr="006562CA">
        <w:rPr>
          <w:rStyle w:val="Emphasis"/>
          <w:highlight w:val="green"/>
        </w:rPr>
        <w:t>Before</w:t>
      </w:r>
      <w:r w:rsidRPr="006562CA">
        <w:rPr>
          <w:rStyle w:val="StyleUnderline"/>
          <w:highlight w:val="green"/>
        </w:rPr>
        <w:t xml:space="preserve"> </w:t>
      </w:r>
      <w:r w:rsidRPr="006562CA">
        <w:rPr>
          <w:rStyle w:val="StyleUnderline"/>
        </w:rPr>
        <w:t xml:space="preserve">the pandemic, </w:t>
      </w:r>
      <w:r w:rsidRPr="006562CA">
        <w:rPr>
          <w:rStyle w:val="Emphasis"/>
          <w:highlight w:val="green"/>
        </w:rPr>
        <w:t>Africa ha</w:t>
      </w:r>
      <w:r w:rsidRPr="006562CA">
        <w:rPr>
          <w:rStyle w:val="StyleUnderline"/>
        </w:rPr>
        <w:t xml:space="preserve">d the second-fasting </w:t>
      </w:r>
      <w:r w:rsidRPr="006562CA">
        <w:rPr>
          <w:rStyle w:val="Emphasis"/>
          <w:highlight w:val="green"/>
        </w:rPr>
        <w:t>growing tourism sector</w:t>
      </w:r>
      <w:r w:rsidRPr="006562CA">
        <w:rPr>
          <w:rStyle w:val="StyleUnderline"/>
          <w:highlight w:val="green"/>
        </w:rPr>
        <w:t xml:space="preserve"> </w:t>
      </w:r>
      <w:r w:rsidRPr="006562CA">
        <w:rPr>
          <w:rStyle w:val="StyleUnderline"/>
        </w:rPr>
        <w:t xml:space="preserve">in the world, </w:t>
      </w:r>
      <w:r w:rsidRPr="006562CA">
        <w:rPr>
          <w:rStyle w:val="Emphasis"/>
          <w:highlight w:val="green"/>
          <w:bdr w:val="single" w:sz="18" w:space="0" w:color="auto"/>
        </w:rPr>
        <w:t>contributing 8.5% of the continent’s GDP</w:t>
      </w:r>
      <w:r w:rsidRPr="006562CA">
        <w:rPr>
          <w:rStyle w:val="StyleUnderline"/>
          <w:highlight w:val="green"/>
        </w:rPr>
        <w:t xml:space="preserve"> </w:t>
      </w:r>
      <w:r w:rsidRPr="006562CA">
        <w:rPr>
          <w:rStyle w:val="StyleUnderline"/>
        </w:rPr>
        <w:t>and employing 24 million people. “</w:t>
      </w:r>
      <w:r w:rsidRPr="006562CA">
        <w:t xml:space="preserve">It’s been really hard. We’ve had nothing for more than a year,” said Boniface Kenn, a Tanzanian guide. </w:t>
      </w:r>
      <w:r w:rsidRPr="006562CA">
        <w:rPr>
          <w:rStyle w:val="StyleUnderline"/>
        </w:rPr>
        <w:t xml:space="preserve">The </w:t>
      </w:r>
      <w:r w:rsidRPr="006562CA">
        <w:rPr>
          <w:rStyle w:val="Emphasis"/>
          <w:highlight w:val="green"/>
        </w:rPr>
        <w:t>economic damage</w:t>
      </w:r>
      <w:r w:rsidRPr="006562CA">
        <w:rPr>
          <w:rStyle w:val="StyleUnderline"/>
          <w:highlight w:val="green"/>
        </w:rPr>
        <w:t xml:space="preserve"> </w:t>
      </w:r>
      <w:r w:rsidRPr="006562CA">
        <w:rPr>
          <w:rStyle w:val="StyleUnderline"/>
        </w:rPr>
        <w:t xml:space="preserve">inflicted by the outbreak will make it harder for governments to fulfil the aspirations of increasingly globalised youthful populations, will </w:t>
      </w:r>
      <w:r w:rsidRPr="006562CA">
        <w:rPr>
          <w:rStyle w:val="Emphasis"/>
          <w:highlight w:val="green"/>
        </w:rPr>
        <w:t>exacerbate tensions</w:t>
      </w:r>
      <w:r w:rsidRPr="006562CA">
        <w:rPr>
          <w:rStyle w:val="StyleUnderline"/>
          <w:highlight w:val="green"/>
        </w:rPr>
        <w:t xml:space="preserve"> </w:t>
      </w:r>
      <w:r w:rsidRPr="006562CA">
        <w:rPr>
          <w:rStyle w:val="StyleUnderline"/>
        </w:rPr>
        <w:t xml:space="preserve">in places where competition for scarce resources already </w:t>
      </w:r>
      <w:r w:rsidRPr="006562CA">
        <w:rPr>
          <w:rStyle w:val="Emphasis"/>
          <w:highlight w:val="green"/>
        </w:rPr>
        <w:t>causes conflict</w:t>
      </w:r>
      <w:r w:rsidRPr="006562CA">
        <w:rPr>
          <w:rStyle w:val="StyleUnderline"/>
        </w:rPr>
        <w:t xml:space="preserve">, and could </w:t>
      </w:r>
      <w:r w:rsidRPr="006562CA">
        <w:rPr>
          <w:rStyle w:val="Emphasis"/>
          <w:highlight w:val="green"/>
        </w:rPr>
        <w:t>force</w:t>
      </w:r>
      <w:r w:rsidRPr="006562CA">
        <w:rPr>
          <w:rStyle w:val="StyleUnderline"/>
          <w:highlight w:val="green"/>
        </w:rPr>
        <w:t xml:space="preserve"> </w:t>
      </w:r>
      <w:r w:rsidRPr="006562CA">
        <w:rPr>
          <w:rStyle w:val="StyleUnderline"/>
        </w:rPr>
        <w:t xml:space="preserve">some </w:t>
      </w:r>
      <w:r w:rsidRPr="006562CA">
        <w:rPr>
          <w:rStyle w:val="Emphasis"/>
          <w:highlight w:val="green"/>
        </w:rPr>
        <w:t>authoritarian regimes</w:t>
      </w:r>
      <w:r w:rsidRPr="006562CA">
        <w:rPr>
          <w:rStyle w:val="StyleUnderline"/>
          <w:highlight w:val="green"/>
        </w:rPr>
        <w:t xml:space="preserve"> </w:t>
      </w:r>
      <w:r w:rsidRPr="006562CA">
        <w:rPr>
          <w:rStyle w:val="StyleUnderline"/>
        </w:rPr>
        <w:t>to reinforce repression to head off widespread dissent</w:t>
      </w:r>
      <w:r w:rsidRPr="006562CA">
        <w:t>. “</w:t>
      </w:r>
      <w:r w:rsidRPr="006562CA">
        <w:rPr>
          <w:rStyle w:val="StyleUnderline"/>
        </w:rPr>
        <w:t xml:space="preserve">The pandemic has been </w:t>
      </w:r>
      <w:r w:rsidRPr="006562CA">
        <w:rPr>
          <w:rStyle w:val="Emphasis"/>
          <w:highlight w:val="green"/>
          <w:bdr w:val="single" w:sz="18" w:space="0" w:color="auto"/>
        </w:rPr>
        <w:t>a major destabilising force</w:t>
      </w:r>
      <w:r w:rsidRPr="006562CA">
        <w:t>,” said Nic Cheeseman, a professor of African politics at Birmingham University. “</w:t>
      </w:r>
      <w:r w:rsidRPr="006562CA">
        <w:rPr>
          <w:rStyle w:val="StyleUnderline"/>
        </w:rPr>
        <w:t>It will disrupt some democracies and some autocracies, but all governments will struggle with unsustainable debts and less income,</w:t>
      </w:r>
      <w:r w:rsidRPr="006562CA">
        <w:t xml:space="preserve"> and that is simply not being highlighted at the moment. The reality is that Africa’s Covid crisis is yet to come.” In the Sahel, </w:t>
      </w:r>
      <w:r w:rsidRPr="006562CA">
        <w:rPr>
          <w:rStyle w:val="StyleUnderline"/>
        </w:rPr>
        <w:t>the economic impact of the pandemic has further weakened administrations that were already struggling to find resources for security forces, and has aggravated tensions between communities that have helped Islamic extremists make inroads in recent</w:t>
      </w:r>
      <w:r w:rsidRPr="006562CA">
        <w:t xml:space="preserve"> years. Across the region, </w:t>
      </w:r>
      <w:r w:rsidRPr="006562CA">
        <w:rPr>
          <w:rStyle w:val="StyleUnderline"/>
        </w:rPr>
        <w:t>as elsewhere on the continent, trade routes have been blocked, investments abandoned, and the flow of the remittances from overseas workers and the diaspora on which millions depend for everything from school fees to food has been significantly reduced.</w:t>
      </w:r>
      <w:r w:rsidRPr="006562CA">
        <w:t xml:space="preserve"> Overseas aid is also likely to be reduced. Local and national elections have been postponed due to the virus, </w:t>
      </w:r>
      <w:r w:rsidRPr="006562CA">
        <w:rPr>
          <w:rStyle w:val="StyleUnderline"/>
        </w:rPr>
        <w:t>raising tensions and causing instability</w:t>
      </w:r>
      <w:r w:rsidRPr="006562CA">
        <w:t>. “People have nothing to lose any more. When they are on the edge, they are that much more given to being violent or being instrumentalised by politicians who exploit their anger, and that is a clear and present danger,” said Eziakonwa, who co-authored a UN study on the impact of Covid on the continent. There are tensions too in Ghana, long seen as a paragon of democracy and stability in west Africa, while an outbreak of vandalism and looting in July in South Africa, one of the most unequal countries in the world, was exacerbated by the pandemic, experts say. “</w:t>
      </w:r>
      <w:r w:rsidRPr="006562CA">
        <w:rPr>
          <w:rStyle w:val="StyleUnderline"/>
        </w:rPr>
        <w:t>A million people lost their jobs [in South Africa] last year and Covid definitely increased hunger. So there are a lot more desperate people</w:t>
      </w:r>
      <w:r w:rsidRPr="006562CA">
        <w:t>. The lockdown had a very negative effect on the economy and that is definitely contributing to the number of people involved in looting,” said Gareth Newham, the head of justice and violence prevention at the Institute for Security Studies, Pretoria. “</w:t>
      </w:r>
      <w:r w:rsidRPr="006562CA">
        <w:rPr>
          <w:rStyle w:val="StyleUnderline"/>
        </w:rPr>
        <w:t>The trigger was economic sabotage, then there was opportunistic looting for personal gain and by local criminal networks too</w:t>
      </w:r>
      <w:r w:rsidRPr="006562CA">
        <w:t xml:space="preserve">.” Much of the unrest in South Africa was instigated by supporters of the </w:t>
      </w:r>
      <w:r w:rsidRPr="006562CA">
        <w:rPr>
          <w:rStyle w:val="StyleUnderline"/>
        </w:rPr>
        <w:t>jailed former president Jacob Zuma, who sought to exploit the deteriorating economic context in the country for political ends</w:t>
      </w:r>
      <w:r w:rsidRPr="006562CA">
        <w:t xml:space="preserve">. But analysts </w:t>
      </w:r>
      <w:r w:rsidRPr="006562CA">
        <w:rPr>
          <w:rStyle w:val="StyleUnderline"/>
        </w:rPr>
        <w:t>say the violence was a foretaste of the instability the Covid pandemic may leave in its wake, threatening autocratic and democratic government</w:t>
      </w:r>
      <w:r w:rsidRPr="006562CA">
        <w:t>. “The concern is that South Africa is a harbinger of what is to come on the continent. It is going to be uneven but the overall picture looks terribly worrying,” said Ero. Protests have gathered strength in Eswatini, Africa’s last remaining monarchy, where public sector salaries have gone unpaid for months, and repression and ostentatious consumption by elites has prompted anger. “We are fighting for democracy, freedom, jobs, and for food. We are fighting a liberation struggle,” said a 26-year-old student leader in Eswatini, who requested anonymity for fear of arrest. Eziakonwa said any increase in malnutrition and the likely diversion of resources from immunisation programmes as a result of the Covid-19 outbreak would have a significant impact on young people and infants. “It will take children’s lives and that will be unbearable,” she said.</w:t>
      </w:r>
    </w:p>
    <w:p w14:paraId="5027B98F" w14:textId="77777777" w:rsidR="00972F52" w:rsidRPr="006562CA" w:rsidRDefault="00972F52" w:rsidP="00972F52"/>
    <w:p w14:paraId="1F06851C" w14:textId="77777777" w:rsidR="00972F52" w:rsidRPr="006562CA" w:rsidRDefault="00972F52" w:rsidP="00972F52">
      <w:pPr>
        <w:pStyle w:val="Heading4"/>
      </w:pPr>
      <w:r w:rsidRPr="006562CA">
        <w:t xml:space="preserve">It's </w:t>
      </w:r>
      <w:r w:rsidRPr="006562CA">
        <w:rPr>
          <w:u w:val="single"/>
        </w:rPr>
        <w:t>existential</w:t>
      </w:r>
      <w:r w:rsidRPr="006562CA">
        <w:t>---</w:t>
      </w:r>
      <w:r w:rsidRPr="006562CA">
        <w:rPr>
          <w:u w:val="single"/>
        </w:rPr>
        <w:t>state collapse</w:t>
      </w:r>
      <w:r w:rsidRPr="006562CA">
        <w:t xml:space="preserve">, </w:t>
      </w:r>
      <w:r w:rsidRPr="006562CA">
        <w:rPr>
          <w:u w:val="single"/>
        </w:rPr>
        <w:t>refugees,</w:t>
      </w:r>
      <w:r w:rsidRPr="006562CA">
        <w:t xml:space="preserve"> and </w:t>
      </w:r>
      <w:r w:rsidRPr="006562CA">
        <w:rPr>
          <w:u w:val="single"/>
        </w:rPr>
        <w:t>terror</w:t>
      </w:r>
      <w:r w:rsidRPr="006562CA">
        <w:t>.</w:t>
      </w:r>
    </w:p>
    <w:p w14:paraId="582D34B3" w14:textId="77777777" w:rsidR="00972F52" w:rsidRPr="006562CA" w:rsidRDefault="00972F52" w:rsidP="00972F52">
      <w:pPr>
        <w:rPr>
          <w:b/>
          <w:bCs/>
        </w:rPr>
      </w:pPr>
      <w:r w:rsidRPr="006562CA">
        <w:rPr>
          <w:rStyle w:val="Style13ptBold"/>
        </w:rPr>
        <w:t>Perez ‘18</w:t>
      </w:r>
      <w:r w:rsidRPr="006562CA">
        <w:t xml:space="preserve"> [Alexandra; 2018; Pepperdine University, School of Public Policy. Masters in Public Policy at Pepperdine. Project Manager, Health Policy at Cato Institute; "Food Security as U.S. National Security: Why Fragile States in Africa Matter." https://digitalcommons.pepperdine.edu/cgi/viewcontent.cgi?article=1169&amp;context=ppr]</w:t>
      </w:r>
    </w:p>
    <w:p w14:paraId="594B9356" w14:textId="77777777" w:rsidR="00972F52" w:rsidRDefault="00972F52" w:rsidP="00972F52">
      <w:r w:rsidRPr="006562CA">
        <w:rPr>
          <w:rStyle w:val="StyleUnderline"/>
        </w:rPr>
        <w:t>The</w:t>
      </w:r>
      <w:r w:rsidRPr="006562CA">
        <w:t xml:space="preserve"> </w:t>
      </w:r>
      <w:r w:rsidRPr="006562CA">
        <w:rPr>
          <w:rStyle w:val="Emphasis"/>
        </w:rPr>
        <w:t>U</w:t>
      </w:r>
      <w:r w:rsidRPr="006562CA">
        <w:t xml:space="preserve">nited </w:t>
      </w:r>
      <w:r w:rsidRPr="006562CA">
        <w:rPr>
          <w:rStyle w:val="Emphasis"/>
        </w:rPr>
        <w:t>S</w:t>
      </w:r>
      <w:r w:rsidRPr="006562CA">
        <w:t xml:space="preserve">tates’ </w:t>
      </w:r>
      <w:r w:rsidRPr="006562CA">
        <w:rPr>
          <w:rStyle w:val="StyleUnderline"/>
        </w:rPr>
        <w:t xml:space="preserve">role in foreign affairs is guided by an interest to keep the general </w:t>
      </w:r>
      <w:r w:rsidRPr="006562CA">
        <w:rPr>
          <w:rStyle w:val="Emphasis"/>
        </w:rPr>
        <w:t>peace</w:t>
      </w:r>
      <w:r w:rsidRPr="006562CA">
        <w:t xml:space="preserve"> </w:t>
      </w:r>
      <w:r w:rsidRPr="006562CA">
        <w:rPr>
          <w:rStyle w:val="StyleUnderline"/>
        </w:rPr>
        <w:t xml:space="preserve">around the world while protecting national </w:t>
      </w:r>
      <w:r w:rsidRPr="006562CA">
        <w:rPr>
          <w:rStyle w:val="Emphasis"/>
        </w:rPr>
        <w:t>security</w:t>
      </w:r>
      <w:r w:rsidRPr="006562CA">
        <w:t xml:space="preserve"> and economic interests. </w:t>
      </w:r>
      <w:r w:rsidRPr="006562CA">
        <w:rPr>
          <w:rStyle w:val="Emphasis"/>
          <w:highlight w:val="green"/>
        </w:rPr>
        <w:t>Stability</w:t>
      </w:r>
      <w:r w:rsidRPr="006562CA">
        <w:rPr>
          <w:highlight w:val="green"/>
        </w:rPr>
        <w:t xml:space="preserve"> </w:t>
      </w:r>
      <w:r w:rsidRPr="006562CA">
        <w:rPr>
          <w:rStyle w:val="StyleUnderline"/>
          <w:highlight w:val="green"/>
        </w:rPr>
        <w:t>in</w:t>
      </w:r>
      <w:r w:rsidRPr="006562CA">
        <w:t xml:space="preserve"> regions such as sub-Saharan </w:t>
      </w:r>
      <w:r w:rsidRPr="006562CA">
        <w:rPr>
          <w:rStyle w:val="StyleUnderline"/>
          <w:highlight w:val="green"/>
        </w:rPr>
        <w:t xml:space="preserve">Africa is </w:t>
      </w:r>
      <w:r w:rsidRPr="006562CA">
        <w:rPr>
          <w:rStyle w:val="Emphasis"/>
          <w:highlight w:val="green"/>
        </w:rPr>
        <w:t>crucial</w:t>
      </w:r>
      <w:r w:rsidRPr="006562CA">
        <w:rPr>
          <w:rStyle w:val="StyleUnderline"/>
          <w:highlight w:val="green"/>
        </w:rPr>
        <w:t xml:space="preserve"> to</w:t>
      </w:r>
      <w:r w:rsidRPr="006562CA">
        <w:rPr>
          <w:rStyle w:val="StyleUnderline"/>
        </w:rPr>
        <w:t xml:space="preserve"> national</w:t>
      </w:r>
      <w:r w:rsidRPr="006562CA">
        <w:t xml:space="preserve"> </w:t>
      </w:r>
      <w:r w:rsidRPr="006562CA">
        <w:rPr>
          <w:rStyle w:val="Emphasis"/>
          <w:highlight w:val="green"/>
        </w:rPr>
        <w:t>security</w:t>
      </w:r>
      <w:r w:rsidRPr="006562CA">
        <w:t xml:space="preserve">, </w:t>
      </w:r>
      <w:r w:rsidRPr="006562CA">
        <w:rPr>
          <w:rStyle w:val="StyleUnderline"/>
        </w:rPr>
        <w:t>and one way to keep peace is by supplying the basic human need of food</w:t>
      </w:r>
      <w:r w:rsidRPr="006562CA">
        <w:t xml:space="preserve">. According to the Fund for Peace, </w:t>
      </w:r>
      <w:r w:rsidRPr="006562CA">
        <w:rPr>
          <w:rStyle w:val="StyleUnderline"/>
          <w:highlight w:val="green"/>
        </w:rPr>
        <w:t>the</w:t>
      </w:r>
      <w:r w:rsidRPr="006562CA">
        <w:rPr>
          <w:rStyle w:val="StyleUnderline"/>
        </w:rPr>
        <w:t xml:space="preserve"> three </w:t>
      </w:r>
      <w:r w:rsidRPr="006562CA">
        <w:rPr>
          <w:rStyle w:val="StyleUnderline"/>
          <w:highlight w:val="green"/>
        </w:rPr>
        <w:t>most fragile states</w:t>
      </w:r>
      <w:r w:rsidRPr="006562CA">
        <w:t xml:space="preserve"> </w:t>
      </w:r>
      <w:r w:rsidRPr="006562CA">
        <w:rPr>
          <w:rStyle w:val="StyleUnderline"/>
        </w:rPr>
        <w:t xml:space="preserve">in 2017 </w:t>
      </w:r>
      <w:r w:rsidRPr="006562CA">
        <w:rPr>
          <w:rStyle w:val="StyleUnderline"/>
          <w:highlight w:val="green"/>
        </w:rPr>
        <w:t>were in Africa</w:t>
      </w:r>
      <w:r w:rsidRPr="006562CA">
        <w:t xml:space="preserve">— the Central African Republic, South Sudan, and Somalia. 1 </w:t>
      </w:r>
      <w:r w:rsidRPr="006562CA">
        <w:rPr>
          <w:rStyle w:val="StyleUnderline"/>
        </w:rPr>
        <w:t xml:space="preserve">Several other African countries are fragile, suffering from standard measures of </w:t>
      </w:r>
      <w:r w:rsidRPr="006562CA">
        <w:rPr>
          <w:rStyle w:val="Emphasis"/>
          <w:highlight w:val="green"/>
        </w:rPr>
        <w:t>instability</w:t>
      </w:r>
      <w:r w:rsidRPr="006562CA">
        <w:t xml:space="preserve">, </w:t>
      </w:r>
      <w:r w:rsidRPr="006562CA">
        <w:rPr>
          <w:rStyle w:val="StyleUnderline"/>
        </w:rPr>
        <w:t>such as</w:t>
      </w:r>
      <w:r w:rsidRPr="006562CA">
        <w:t xml:space="preserve"> widespread </w:t>
      </w:r>
      <w:r w:rsidRPr="006562CA">
        <w:rPr>
          <w:rStyle w:val="StyleUnderline"/>
        </w:rPr>
        <w:t>corruption, weak institutions, and resource scarcity</w:t>
      </w:r>
      <w:r w:rsidRPr="006562CA">
        <w:t xml:space="preserve">. Together, </w:t>
      </w:r>
      <w:r w:rsidRPr="006562CA">
        <w:rPr>
          <w:rStyle w:val="StyleUnderline"/>
        </w:rPr>
        <w:t xml:space="preserve">these problems </w:t>
      </w:r>
      <w:r w:rsidRPr="006562CA">
        <w:rPr>
          <w:rStyle w:val="StyleUnderline"/>
          <w:highlight w:val="green"/>
        </w:rPr>
        <w:t xml:space="preserve">create </w:t>
      </w:r>
      <w:r w:rsidRPr="006562CA">
        <w:rPr>
          <w:rStyle w:val="Emphasis"/>
          <w:highlight w:val="green"/>
        </w:rPr>
        <w:t>displacement</w:t>
      </w:r>
      <w:r w:rsidRPr="006562CA">
        <w:t xml:space="preserve">, human-rights violations, </w:t>
      </w:r>
      <w:r w:rsidRPr="006562CA">
        <w:rPr>
          <w:rStyle w:val="StyleUnderline"/>
          <w:highlight w:val="green"/>
        </w:rPr>
        <w:t xml:space="preserve">and </w:t>
      </w:r>
      <w:r w:rsidRPr="006562CA">
        <w:rPr>
          <w:rStyle w:val="Emphasis"/>
          <w:highlight w:val="green"/>
        </w:rPr>
        <w:t>power vacuums</w:t>
      </w:r>
      <w:r w:rsidRPr="006562CA">
        <w:rPr>
          <w:highlight w:val="green"/>
        </w:rPr>
        <w:t xml:space="preserve"> </w:t>
      </w:r>
      <w:r w:rsidRPr="006562CA">
        <w:rPr>
          <w:rStyle w:val="StyleUnderline"/>
          <w:highlight w:val="green"/>
        </w:rPr>
        <w:t>where non-state actors</w:t>
      </w:r>
      <w:r w:rsidRPr="006562CA">
        <w:rPr>
          <w:rStyle w:val="StyleUnderline"/>
        </w:rPr>
        <w:t xml:space="preserve"> can </w:t>
      </w:r>
      <w:r w:rsidRPr="006562CA">
        <w:rPr>
          <w:rStyle w:val="Emphasis"/>
          <w:highlight w:val="green"/>
        </w:rPr>
        <w:t>flourish</w:t>
      </w:r>
      <w:r w:rsidRPr="006562CA">
        <w:t xml:space="preserve">. These issues should concern the United States not only for moral reasons, but also because they negatively affect American interests. Food aid and agricultural systems must be used as a tool to promote peace in Africa to decrease the region’s burden on the United States and to help stabilize a region that is often referred to as a lost continent. With bipartisan support, the Global Food Security Act became law in July of 2016. It requires the President and appropriate agencies—including USAID, State Department, and the Office of US Trade—to formulate a plan to address food-insecure countries and report on that plan annually.2 The bill cited the Worldwide Threat Assessment of the US Intelligence Community (2014): “[l]ack of adequate food will be a destabilizing factor in countries important to US national security that do not have the financial or technical abilities to solve their internal food security problems.”3 Though it is uncertain whether annual reports will continue under the Trump administration, the US has demonstrated (at least through the Global Food Security Act) that it views food security as a matter of national security. According to the most recent Worldwide Threat Assessment, Africa is among the regions most susceptible to terrorism, especially in Somalia and South Sudan.4 This paper explores the ways in which food insecurity can enable conflict, how the US can improve the ways it offers food aid, and why African food security is in America’s national security interest. Consequences of Food Insecurity Enforcing and communicating a universal conception of human rights by any party is difficult. Nevertheless, </w:t>
      </w:r>
      <w:r w:rsidRPr="006562CA">
        <w:rPr>
          <w:rStyle w:val="Emphasis"/>
        </w:rPr>
        <w:t>US</w:t>
      </w:r>
      <w:r w:rsidRPr="006562CA">
        <w:t xml:space="preserve"> national </w:t>
      </w:r>
      <w:r w:rsidRPr="006562CA">
        <w:rPr>
          <w:rStyle w:val="StyleUnderline"/>
        </w:rPr>
        <w:t>security strategy has placed an emphasis on human rights</w:t>
      </w:r>
      <w:r w:rsidRPr="006562CA">
        <w:t xml:space="preserve"> in recent years. The former Secretary of State under President George W. Bush, Condoleezza Rice, once remarked that: “[f]or the United States, supporting international development is a vital investment in the free, prosperous, and peaceful international order that fundamentally serves our national interest.”5 </w:t>
      </w:r>
      <w:r w:rsidRPr="006562CA">
        <w:rPr>
          <w:rStyle w:val="Emphasis"/>
        </w:rPr>
        <w:t>Fragile regimes</w:t>
      </w:r>
      <w:r w:rsidRPr="006562CA">
        <w:t xml:space="preserve"> </w:t>
      </w:r>
      <w:r w:rsidRPr="006562CA">
        <w:rPr>
          <w:rStyle w:val="StyleUnderline"/>
        </w:rPr>
        <w:t>in Africa cannot successfully maintain themselves</w:t>
      </w:r>
      <w:r w:rsidRPr="006562CA">
        <w:t xml:space="preserve">, </w:t>
      </w:r>
      <w:r w:rsidRPr="006562CA">
        <w:rPr>
          <w:rStyle w:val="StyleUnderline"/>
        </w:rPr>
        <w:t>let alone pose an immediate threat to the</w:t>
      </w:r>
      <w:r w:rsidRPr="006562CA">
        <w:t xml:space="preserve"> </w:t>
      </w:r>
      <w:r w:rsidRPr="006562CA">
        <w:rPr>
          <w:rStyle w:val="Emphasis"/>
        </w:rPr>
        <w:t>U</w:t>
      </w:r>
      <w:r w:rsidRPr="006562CA">
        <w:t xml:space="preserve">nited </w:t>
      </w:r>
      <w:r w:rsidRPr="006562CA">
        <w:rPr>
          <w:rStyle w:val="Emphasis"/>
        </w:rPr>
        <w:t>S</w:t>
      </w:r>
      <w:r w:rsidRPr="006562CA">
        <w:t xml:space="preserve">tates. However, </w:t>
      </w:r>
      <w:r w:rsidRPr="006562CA">
        <w:rPr>
          <w:rStyle w:val="StyleUnderline"/>
        </w:rPr>
        <w:t xml:space="preserve">these regimes are likely to seek </w:t>
      </w:r>
      <w:r w:rsidRPr="006562CA">
        <w:rPr>
          <w:rStyle w:val="Emphasis"/>
        </w:rPr>
        <w:t>alliances</w:t>
      </w:r>
      <w:r w:rsidRPr="006562CA">
        <w:rPr>
          <w:rStyle w:val="StyleUnderline"/>
        </w:rPr>
        <w:t xml:space="preserve"> with </w:t>
      </w:r>
      <w:r w:rsidRPr="006562CA">
        <w:rPr>
          <w:rStyle w:val="Emphasis"/>
        </w:rPr>
        <w:t>adversaries</w:t>
      </w:r>
      <w:r w:rsidRPr="006562CA">
        <w:t xml:space="preserve"> </w:t>
      </w:r>
      <w:r w:rsidRPr="006562CA">
        <w:rPr>
          <w:rStyle w:val="StyleUnderline"/>
        </w:rPr>
        <w:t xml:space="preserve">that may pose a threat, such as </w:t>
      </w:r>
      <w:r w:rsidRPr="006562CA">
        <w:rPr>
          <w:rStyle w:val="Emphasis"/>
        </w:rPr>
        <w:t>China</w:t>
      </w:r>
      <w:r w:rsidRPr="006562CA">
        <w:t xml:space="preserve">, </w:t>
      </w:r>
      <w:r w:rsidRPr="006562CA">
        <w:rPr>
          <w:rStyle w:val="StyleUnderline"/>
        </w:rPr>
        <w:t xml:space="preserve">creating a region of the world </w:t>
      </w:r>
      <w:r w:rsidRPr="006562CA">
        <w:rPr>
          <w:rStyle w:val="Emphasis"/>
        </w:rPr>
        <w:t>adverse</w:t>
      </w:r>
      <w:r w:rsidRPr="006562CA">
        <w:rPr>
          <w:rStyle w:val="StyleUnderline"/>
        </w:rPr>
        <w:t xml:space="preserve"> to American interests and values. Secondly, migrant and </w:t>
      </w:r>
      <w:r w:rsidRPr="006562CA">
        <w:rPr>
          <w:rStyle w:val="Emphasis"/>
          <w:highlight w:val="green"/>
        </w:rPr>
        <w:t>refugee flows</w:t>
      </w:r>
      <w:r w:rsidRPr="006562CA">
        <w:rPr>
          <w:rStyle w:val="StyleUnderline"/>
          <w:highlight w:val="green"/>
        </w:rPr>
        <w:t xml:space="preserve"> are concerns</w:t>
      </w:r>
      <w:r w:rsidRPr="006562CA">
        <w:rPr>
          <w:rStyle w:val="StyleUnderline"/>
        </w:rPr>
        <w:t xml:space="preserve"> for the</w:t>
      </w:r>
      <w:r w:rsidRPr="006562CA">
        <w:t xml:space="preserve"> </w:t>
      </w:r>
      <w:r w:rsidRPr="006562CA">
        <w:rPr>
          <w:rStyle w:val="Emphasis"/>
        </w:rPr>
        <w:t>U</w:t>
      </w:r>
      <w:r w:rsidRPr="006562CA">
        <w:t xml:space="preserve">nited </w:t>
      </w:r>
      <w:r w:rsidRPr="006562CA">
        <w:rPr>
          <w:rStyle w:val="Emphasis"/>
        </w:rPr>
        <w:t>S</w:t>
      </w:r>
      <w:r w:rsidRPr="006562CA">
        <w:t xml:space="preserve">tates </w:t>
      </w:r>
      <w:r w:rsidRPr="006562CA">
        <w:rPr>
          <w:rStyle w:val="StyleUnderline"/>
        </w:rPr>
        <w:t xml:space="preserve">due to their </w:t>
      </w:r>
      <w:r w:rsidRPr="006562CA">
        <w:rPr>
          <w:rStyle w:val="Emphasis"/>
        </w:rPr>
        <w:t>economic</w:t>
      </w:r>
      <w:r w:rsidRPr="006562CA">
        <w:rPr>
          <w:rStyle w:val="StyleUnderline"/>
        </w:rPr>
        <w:t xml:space="preserve"> and </w:t>
      </w:r>
      <w:r w:rsidRPr="006562CA">
        <w:rPr>
          <w:rStyle w:val="Emphasis"/>
        </w:rPr>
        <w:t>social consequences</w:t>
      </w:r>
      <w:r w:rsidRPr="006562CA">
        <w:t xml:space="preserve">. </w:t>
      </w:r>
      <w:r w:rsidRPr="006562CA">
        <w:rPr>
          <w:rStyle w:val="StyleUnderline"/>
        </w:rPr>
        <w:t xml:space="preserve">While many of the most serious cases of refugee crises today are nowhere near the US, they do affect some of the United States’ </w:t>
      </w:r>
      <w:r w:rsidRPr="006562CA">
        <w:rPr>
          <w:rStyle w:val="Emphasis"/>
        </w:rPr>
        <w:t>key allies</w:t>
      </w:r>
      <w:r w:rsidRPr="006562CA">
        <w:t xml:space="preserve"> around the globe. A clear example of this is Syrian migration into NATO member countries. In addition to military conflict, bipartisan research has shown that climate can also contribute to mass migrations by impacting harvest yields in regions still reliant on subsistence agriculture. For example, the famines in Somalia and Yemen have sparked emigration caused by food insecurity. </w:t>
      </w:r>
      <w:r w:rsidRPr="006562CA">
        <w:rPr>
          <w:rStyle w:val="StyleUnderline"/>
        </w:rPr>
        <w:t xml:space="preserve">Such </w:t>
      </w:r>
      <w:r w:rsidRPr="006562CA">
        <w:rPr>
          <w:rStyle w:val="StyleUnderline"/>
          <w:highlight w:val="green"/>
        </w:rPr>
        <w:t>crises</w:t>
      </w:r>
      <w:r w:rsidRPr="006562CA">
        <w:rPr>
          <w:rStyle w:val="StyleUnderline"/>
        </w:rPr>
        <w:t xml:space="preserve"> may not be </w:t>
      </w:r>
      <w:r w:rsidRPr="006562CA">
        <w:rPr>
          <w:rStyle w:val="Emphasis"/>
        </w:rPr>
        <w:t>front page news</w:t>
      </w:r>
      <w:r w:rsidRPr="006562CA">
        <w:rPr>
          <w:rStyle w:val="StyleUnderline"/>
        </w:rPr>
        <w:t xml:space="preserve"> compared to </w:t>
      </w:r>
      <w:r w:rsidRPr="006562CA">
        <w:rPr>
          <w:rStyle w:val="Emphasis"/>
        </w:rPr>
        <w:t>violent conflicts</w:t>
      </w:r>
      <w:r w:rsidRPr="006562CA">
        <w:rPr>
          <w:rStyle w:val="StyleUnderline"/>
        </w:rPr>
        <w:t xml:space="preserve"> in surrounding states, but they </w:t>
      </w:r>
      <w:r w:rsidRPr="006562CA">
        <w:rPr>
          <w:rStyle w:val="StyleUnderline"/>
          <w:highlight w:val="green"/>
        </w:rPr>
        <w:t>present</w:t>
      </w:r>
      <w:r w:rsidRPr="006562CA">
        <w:rPr>
          <w:rStyle w:val="StyleUnderline"/>
        </w:rPr>
        <w:t xml:space="preserve"> just as </w:t>
      </w:r>
      <w:r w:rsidRPr="006562CA">
        <w:rPr>
          <w:rStyle w:val="Emphasis"/>
        </w:rPr>
        <w:t xml:space="preserve">real </w:t>
      </w:r>
      <w:r w:rsidRPr="006562CA">
        <w:rPr>
          <w:rStyle w:val="Emphasis"/>
          <w:highlight w:val="green"/>
        </w:rPr>
        <w:t>a threat</w:t>
      </w:r>
      <w:r w:rsidRPr="006562CA">
        <w:rPr>
          <w:rStyle w:val="StyleUnderline"/>
        </w:rPr>
        <w:t>. The</w:t>
      </w:r>
      <w:r w:rsidRPr="006562CA">
        <w:t xml:space="preserve"> </w:t>
      </w:r>
      <w:r w:rsidRPr="006562CA">
        <w:rPr>
          <w:rStyle w:val="Emphasis"/>
        </w:rPr>
        <w:t>third reason</w:t>
      </w:r>
      <w:r w:rsidRPr="006562CA">
        <w:t xml:space="preserve"> </w:t>
      </w:r>
      <w:r w:rsidRPr="006562CA">
        <w:rPr>
          <w:rStyle w:val="StyleUnderline"/>
        </w:rPr>
        <w:t xml:space="preserve">why the </w:t>
      </w:r>
      <w:r w:rsidRPr="006562CA">
        <w:rPr>
          <w:rStyle w:val="Emphasis"/>
        </w:rPr>
        <w:t>US</w:t>
      </w:r>
      <w:r w:rsidRPr="006562CA">
        <w:rPr>
          <w:rStyle w:val="StyleUnderline"/>
        </w:rPr>
        <w:t xml:space="preserve"> should care about weak states is that </w:t>
      </w:r>
      <w:r w:rsidRPr="006562CA">
        <w:rPr>
          <w:rStyle w:val="Emphasis"/>
          <w:highlight w:val="green"/>
        </w:rPr>
        <w:t>terrorist</w:t>
      </w:r>
      <w:r w:rsidRPr="006562CA">
        <w:rPr>
          <w:rStyle w:val="StyleUnderline"/>
        </w:rPr>
        <w:t xml:space="preserve"> organization</w:t>
      </w:r>
      <w:r w:rsidRPr="006562CA">
        <w:rPr>
          <w:rStyle w:val="StyleUnderline"/>
          <w:highlight w:val="green"/>
        </w:rPr>
        <w:t xml:space="preserve">s </w:t>
      </w:r>
      <w:r w:rsidRPr="006562CA">
        <w:rPr>
          <w:rStyle w:val="Emphasis"/>
          <w:highlight w:val="green"/>
        </w:rPr>
        <w:t>thrive</w:t>
      </w:r>
      <w:r w:rsidRPr="006562CA">
        <w:rPr>
          <w:rStyle w:val="StyleUnderline"/>
        </w:rPr>
        <w:t xml:space="preserve"> in such environments</w:t>
      </w:r>
      <w:r w:rsidRPr="006562CA">
        <w:t xml:space="preserve">. Since September 11, 2001, US national security policy has been primarily driven by the war on terror. While the fear of a repeat attack on American soil has calmed since 2001, </w:t>
      </w:r>
      <w:r w:rsidRPr="006562CA">
        <w:rPr>
          <w:rStyle w:val="StyleUnderline"/>
        </w:rPr>
        <w:t xml:space="preserve">the </w:t>
      </w:r>
      <w:r w:rsidRPr="006562CA">
        <w:rPr>
          <w:rStyle w:val="Emphasis"/>
          <w:highlight w:val="green"/>
        </w:rPr>
        <w:t>threat of terrorism is still present</w:t>
      </w:r>
      <w:r w:rsidRPr="006562CA">
        <w:t xml:space="preserve">, </w:t>
      </w:r>
      <w:r w:rsidRPr="006562CA">
        <w:rPr>
          <w:rStyle w:val="StyleUnderline"/>
        </w:rPr>
        <w:t>and the</w:t>
      </w:r>
      <w:r w:rsidRPr="006562CA">
        <w:t xml:space="preserve"> </w:t>
      </w:r>
      <w:r w:rsidRPr="006562CA">
        <w:rPr>
          <w:rStyle w:val="Emphasis"/>
        </w:rPr>
        <w:t>U</w:t>
      </w:r>
      <w:r w:rsidRPr="006562CA">
        <w:t xml:space="preserve">nited </w:t>
      </w:r>
      <w:r w:rsidRPr="006562CA">
        <w:rPr>
          <w:rStyle w:val="Emphasis"/>
        </w:rPr>
        <w:t>S</w:t>
      </w:r>
      <w:r w:rsidRPr="006562CA">
        <w:t xml:space="preserve">tates </w:t>
      </w:r>
      <w:r w:rsidRPr="006562CA">
        <w:rPr>
          <w:rStyle w:val="StyleUnderline"/>
        </w:rPr>
        <w:t>must be proactive to stay ahead of terrorist threats</w:t>
      </w:r>
      <w:r w:rsidRPr="006562CA">
        <w:t xml:space="preserve">. </w:t>
      </w:r>
      <w:r w:rsidRPr="006562CA">
        <w:rPr>
          <w:rStyle w:val="StyleUnderline"/>
        </w:rPr>
        <w:t xml:space="preserve">Terrorists thrive in </w:t>
      </w:r>
      <w:r w:rsidRPr="006562CA">
        <w:rPr>
          <w:rStyle w:val="Emphasis"/>
          <w:highlight w:val="green"/>
        </w:rPr>
        <w:t>weak state environments</w:t>
      </w:r>
      <w:r w:rsidRPr="006562CA">
        <w:rPr>
          <w:highlight w:val="green"/>
        </w:rPr>
        <w:t xml:space="preserve"> </w:t>
      </w:r>
      <w:r w:rsidRPr="006562CA">
        <w:rPr>
          <w:rStyle w:val="StyleUnderline"/>
        </w:rPr>
        <w:t xml:space="preserve">because either the lack of rule of law </w:t>
      </w:r>
      <w:r w:rsidRPr="006562CA">
        <w:rPr>
          <w:rStyle w:val="Emphasis"/>
          <w:highlight w:val="green"/>
        </w:rPr>
        <w:t>inhibits</w:t>
      </w:r>
      <w:r w:rsidRPr="006562CA">
        <w:rPr>
          <w:rStyle w:val="StyleUnderline"/>
          <w:highlight w:val="green"/>
        </w:rPr>
        <w:t xml:space="preserve"> </w:t>
      </w:r>
      <w:r w:rsidRPr="006562CA">
        <w:rPr>
          <w:rStyle w:val="StyleUnderline"/>
        </w:rPr>
        <w:t xml:space="preserve">the </w:t>
      </w:r>
      <w:r w:rsidRPr="006562CA">
        <w:rPr>
          <w:rStyle w:val="Emphasis"/>
          <w:highlight w:val="green"/>
          <w:bdr w:val="single" w:sz="18" w:space="0" w:color="auto"/>
        </w:rPr>
        <w:t>host state’s ability to act against them, or because corrupt governments refuse to act</w:t>
      </w:r>
      <w:r w:rsidRPr="006562CA">
        <w:t xml:space="preserve">, such as when Sudan provided refuge to Osama bin Laden in the 1990s.6 As a developing region, </w:t>
      </w:r>
      <w:r w:rsidRPr="006562CA">
        <w:rPr>
          <w:rStyle w:val="StyleUnderline"/>
        </w:rPr>
        <w:t>Africa is full of potential</w:t>
      </w:r>
      <w:r w:rsidRPr="006562CA">
        <w:t xml:space="preserve">, and </w:t>
      </w:r>
      <w:r w:rsidRPr="006562CA">
        <w:rPr>
          <w:rStyle w:val="StyleUnderline"/>
          <w:highlight w:val="green"/>
        </w:rPr>
        <w:t>the</w:t>
      </w:r>
      <w:r w:rsidRPr="006562CA">
        <w:rPr>
          <w:highlight w:val="green"/>
        </w:rPr>
        <w:t xml:space="preserve"> </w:t>
      </w:r>
      <w:r w:rsidRPr="006562CA">
        <w:rPr>
          <w:rStyle w:val="Emphasis"/>
          <w:highlight w:val="green"/>
        </w:rPr>
        <w:t>U</w:t>
      </w:r>
      <w:r w:rsidRPr="006562CA">
        <w:t xml:space="preserve">nited </w:t>
      </w:r>
      <w:r w:rsidRPr="006562CA">
        <w:rPr>
          <w:rStyle w:val="Emphasis"/>
          <w:highlight w:val="green"/>
        </w:rPr>
        <w:t>S</w:t>
      </w:r>
      <w:r w:rsidRPr="006562CA">
        <w:t xml:space="preserve">tates </w:t>
      </w:r>
      <w:r w:rsidRPr="006562CA">
        <w:rPr>
          <w:rStyle w:val="StyleUnderline"/>
        </w:rPr>
        <w:t xml:space="preserve">will </w:t>
      </w:r>
      <w:r w:rsidRPr="006562CA">
        <w:rPr>
          <w:rStyle w:val="StyleUnderline"/>
          <w:highlight w:val="green"/>
        </w:rPr>
        <w:t>have to decide whether it will</w:t>
      </w:r>
      <w:r w:rsidRPr="006562CA">
        <w:rPr>
          <w:rStyle w:val="StyleUnderline"/>
        </w:rPr>
        <w:t xml:space="preserve"> help it </w:t>
      </w:r>
      <w:r w:rsidRPr="006562CA">
        <w:rPr>
          <w:rStyle w:val="Emphasis"/>
          <w:highlight w:val="green"/>
        </w:rPr>
        <w:t>stabilize</w:t>
      </w:r>
      <w:r w:rsidRPr="006562CA">
        <w:rPr>
          <w:highlight w:val="green"/>
        </w:rPr>
        <w:t xml:space="preserve"> </w:t>
      </w:r>
      <w:r w:rsidRPr="006562CA">
        <w:rPr>
          <w:rStyle w:val="StyleUnderline"/>
          <w:highlight w:val="green"/>
        </w:rPr>
        <w:t>or allow</w:t>
      </w:r>
      <w:r w:rsidRPr="006562CA">
        <w:rPr>
          <w:rStyle w:val="StyleUnderline"/>
        </w:rPr>
        <w:t xml:space="preserve"> it to become </w:t>
      </w:r>
      <w:r w:rsidRPr="006562CA">
        <w:rPr>
          <w:rStyle w:val="StyleUnderline"/>
          <w:highlight w:val="green"/>
        </w:rPr>
        <w:t>a</w:t>
      </w:r>
      <w:r w:rsidRPr="006562CA">
        <w:rPr>
          <w:rStyle w:val="StyleUnderline"/>
        </w:rPr>
        <w:t xml:space="preserve"> </w:t>
      </w:r>
      <w:r w:rsidRPr="006562CA">
        <w:rPr>
          <w:rStyle w:val="Emphasis"/>
        </w:rPr>
        <w:t>refuge</w:t>
      </w:r>
      <w:r w:rsidRPr="006562CA">
        <w:rPr>
          <w:rStyle w:val="StyleUnderline"/>
        </w:rPr>
        <w:t xml:space="preserve"> and</w:t>
      </w:r>
      <w:r w:rsidRPr="006562CA">
        <w:t xml:space="preserve"> </w:t>
      </w:r>
      <w:r w:rsidRPr="006562CA">
        <w:rPr>
          <w:rStyle w:val="Emphasis"/>
          <w:highlight w:val="green"/>
        </w:rPr>
        <w:t>breeding ground for terror</w:t>
      </w:r>
      <w:r w:rsidRPr="006562CA">
        <w:rPr>
          <w:rStyle w:val="Emphasis"/>
        </w:rPr>
        <w:t>ism</w:t>
      </w:r>
      <w:r w:rsidRPr="006562CA">
        <w:t xml:space="preserve">. Africa can potentially threaten or support American interests. As stated above, </w:t>
      </w:r>
      <w:r w:rsidRPr="006562CA">
        <w:rPr>
          <w:rStyle w:val="Emphasis"/>
          <w:highlight w:val="green"/>
        </w:rPr>
        <w:t>food insecurity</w:t>
      </w:r>
      <w:r w:rsidRPr="006562CA">
        <w:t xml:space="preserve"> </w:t>
      </w:r>
      <w:r w:rsidRPr="006562CA">
        <w:rPr>
          <w:rStyle w:val="StyleUnderline"/>
        </w:rPr>
        <w:t xml:space="preserve">in Africa </w:t>
      </w:r>
      <w:r w:rsidRPr="006562CA">
        <w:rPr>
          <w:rStyle w:val="StyleUnderline"/>
          <w:highlight w:val="green"/>
        </w:rPr>
        <w:t>creates</w:t>
      </w:r>
      <w:r w:rsidRPr="006562CA">
        <w:rPr>
          <w:rStyle w:val="StyleUnderline"/>
        </w:rPr>
        <w:t xml:space="preserve"> problems</w:t>
      </w:r>
      <w:r w:rsidRPr="006562CA">
        <w:t xml:space="preserve"> for the US. </w:t>
      </w:r>
      <w:r w:rsidRPr="006562CA">
        <w:rPr>
          <w:rStyle w:val="StyleUnderline"/>
        </w:rPr>
        <w:t xml:space="preserve">The potential to politically align with other </w:t>
      </w:r>
      <w:r w:rsidRPr="006562CA">
        <w:rPr>
          <w:rStyle w:val="Emphasis"/>
        </w:rPr>
        <w:t>major powers</w:t>
      </w:r>
      <w:r w:rsidRPr="006562CA">
        <w:t xml:space="preserve">, </w:t>
      </w:r>
      <w:r w:rsidRPr="006562CA">
        <w:rPr>
          <w:rStyle w:val="StyleUnderline"/>
        </w:rPr>
        <w:t xml:space="preserve">the </w:t>
      </w:r>
      <w:r w:rsidRPr="006562CA">
        <w:rPr>
          <w:rStyle w:val="Emphasis"/>
          <w:highlight w:val="green"/>
        </w:rPr>
        <w:t>destabilizing effect</w:t>
      </w:r>
      <w:r w:rsidRPr="006562CA">
        <w:rPr>
          <w:highlight w:val="green"/>
        </w:rPr>
        <w:t xml:space="preserve"> </w:t>
      </w:r>
      <w:r w:rsidRPr="006562CA">
        <w:rPr>
          <w:rStyle w:val="StyleUnderline"/>
          <w:highlight w:val="green"/>
        </w:rPr>
        <w:t>of refugees</w:t>
      </w:r>
      <w:r w:rsidRPr="006562CA">
        <w:rPr>
          <w:rStyle w:val="StyleUnderline"/>
        </w:rPr>
        <w:t xml:space="preserve"> on the US and its allies</w:t>
      </w:r>
      <w:r w:rsidRPr="006562CA">
        <w:t xml:space="preserve">, </w:t>
      </w:r>
      <w:r w:rsidRPr="006562CA">
        <w:rPr>
          <w:rStyle w:val="StyleUnderline"/>
        </w:rPr>
        <w:t xml:space="preserve">and the propensity to </w:t>
      </w:r>
      <w:r w:rsidRPr="006562CA">
        <w:rPr>
          <w:rStyle w:val="Emphasis"/>
        </w:rPr>
        <w:t>breed terrorism</w:t>
      </w:r>
      <w:r w:rsidRPr="006562CA">
        <w:t xml:space="preserve"> </w:t>
      </w:r>
      <w:r w:rsidRPr="006562CA">
        <w:rPr>
          <w:rStyle w:val="StyleUnderline"/>
        </w:rPr>
        <w:t>are all reasons to take Africa seriously</w:t>
      </w:r>
      <w:r w:rsidRPr="006562CA">
        <w:t xml:space="preserve"> as a national security concern. US interests include promoting international market economies that it can easily access, so to increase economic power at home. </w:t>
      </w:r>
      <w:r w:rsidRPr="006562CA">
        <w:rPr>
          <w:rStyle w:val="StyleUnderline"/>
        </w:rPr>
        <w:t xml:space="preserve">If the US ignores stability measures in Africa, this could negatively affect both American </w:t>
      </w:r>
      <w:r w:rsidRPr="006562CA">
        <w:rPr>
          <w:rStyle w:val="Emphasis"/>
        </w:rPr>
        <w:t>security</w:t>
      </w:r>
      <w:r w:rsidRPr="006562CA">
        <w:rPr>
          <w:rStyle w:val="StyleUnderline"/>
        </w:rPr>
        <w:t xml:space="preserve"> interests</w:t>
      </w:r>
      <w:r w:rsidRPr="006562CA">
        <w:t xml:space="preserve"> </w:t>
      </w:r>
      <w:r w:rsidRPr="006562CA">
        <w:rPr>
          <w:rStyle w:val="StyleUnderline"/>
        </w:rPr>
        <w:t>and</w:t>
      </w:r>
      <w:r w:rsidRPr="006562CA">
        <w:t xml:space="preserve"> </w:t>
      </w:r>
      <w:r w:rsidRPr="006562CA">
        <w:rPr>
          <w:rStyle w:val="Emphasis"/>
        </w:rPr>
        <w:t>global economic growth</w:t>
      </w:r>
      <w:r w:rsidRPr="006562CA">
        <w:t xml:space="preserve">, 7 which are both American priorities. The US needs a strategy that promotes food security in fragile states to address these concerns. </w:t>
      </w:r>
      <w:r w:rsidRPr="006562CA">
        <w:rPr>
          <w:rStyle w:val="StyleUnderline"/>
        </w:rPr>
        <w:t>Food prices</w:t>
      </w:r>
      <w:r w:rsidRPr="006562CA">
        <w:t xml:space="preserve"> in Africa </w:t>
      </w:r>
      <w:r w:rsidRPr="006562CA">
        <w:rPr>
          <w:rStyle w:val="StyleUnderline"/>
        </w:rPr>
        <w:t xml:space="preserve">are expected to rise in the next few years due to </w:t>
      </w:r>
      <w:r w:rsidRPr="006562CA">
        <w:rPr>
          <w:rStyle w:val="Emphasis"/>
        </w:rPr>
        <w:t>famine</w:t>
      </w:r>
      <w:r w:rsidRPr="006562CA">
        <w:t xml:space="preserve">,8 </w:t>
      </w:r>
      <w:r w:rsidRPr="006562CA">
        <w:rPr>
          <w:rStyle w:val="StyleUnderline"/>
        </w:rPr>
        <w:t xml:space="preserve">which means there is a risk that </w:t>
      </w:r>
      <w:r w:rsidRPr="006562CA">
        <w:rPr>
          <w:rStyle w:val="Emphasis"/>
        </w:rPr>
        <w:t>instability will grow</w:t>
      </w:r>
      <w:r w:rsidRPr="006562CA">
        <w:t xml:space="preserve">, </w:t>
      </w:r>
      <w:r w:rsidRPr="006562CA">
        <w:rPr>
          <w:rStyle w:val="StyleUnderline"/>
        </w:rPr>
        <w:t>heightening the security concern</w:t>
      </w:r>
      <w:r w:rsidRPr="006562CA">
        <w:t xml:space="preserve"> to the United States. </w:t>
      </w:r>
      <w:r w:rsidRPr="006562CA">
        <w:rPr>
          <w:rStyle w:val="Emphasis"/>
        </w:rPr>
        <w:t>Food insecurity</w:t>
      </w:r>
      <w:r w:rsidRPr="006562CA">
        <w:t xml:space="preserve">, like any social ailment, does not necessarily cause instability, but the two do reinforce each other. Obviously, </w:t>
      </w:r>
      <w:r w:rsidRPr="006562CA">
        <w:rPr>
          <w:rStyle w:val="StyleUnderline"/>
        </w:rPr>
        <w:t xml:space="preserve">American food assistance </w:t>
      </w:r>
      <w:r w:rsidRPr="006562CA">
        <w:rPr>
          <w:rStyle w:val="Emphasis"/>
        </w:rPr>
        <w:t>by itself cannot solve</w:t>
      </w:r>
      <w:r w:rsidRPr="006562CA">
        <w:t xml:space="preserve"> </w:t>
      </w:r>
      <w:r w:rsidRPr="006562CA">
        <w:rPr>
          <w:rStyle w:val="StyleUnderline"/>
        </w:rPr>
        <w:t>every problem in these fragile states</w:t>
      </w:r>
      <w:r w:rsidRPr="006562CA">
        <w:t xml:space="preserve">. </w:t>
      </w:r>
      <w:r w:rsidRPr="006562CA">
        <w:rPr>
          <w:rStyle w:val="StyleUnderline"/>
        </w:rPr>
        <w:t>Success will ultimately depend on these countries establishing and enforcing</w:t>
      </w:r>
      <w:r w:rsidRPr="006562CA">
        <w:t xml:space="preserve"> </w:t>
      </w:r>
      <w:r w:rsidRPr="006562CA">
        <w:rPr>
          <w:rStyle w:val="StyleUnderline"/>
        </w:rPr>
        <w:t>the</w:t>
      </w:r>
      <w:r w:rsidRPr="006562CA">
        <w:t xml:space="preserve"> </w:t>
      </w:r>
      <w:r w:rsidRPr="006562CA">
        <w:rPr>
          <w:rStyle w:val="Emphasis"/>
        </w:rPr>
        <w:t>rule of law</w:t>
      </w:r>
      <w:r w:rsidRPr="006562CA">
        <w:t xml:space="preserve"> </w:t>
      </w:r>
      <w:r w:rsidRPr="006562CA">
        <w:rPr>
          <w:rStyle w:val="StyleUnderline"/>
        </w:rPr>
        <w:t>and</w:t>
      </w:r>
      <w:r w:rsidRPr="006562CA">
        <w:t xml:space="preserve"> </w:t>
      </w:r>
      <w:r w:rsidRPr="006562CA">
        <w:rPr>
          <w:rStyle w:val="Emphasis"/>
        </w:rPr>
        <w:t>shoring up</w:t>
      </w:r>
      <w:r w:rsidRPr="006562CA">
        <w:t xml:space="preserve"> </w:t>
      </w:r>
      <w:r w:rsidRPr="006562CA">
        <w:rPr>
          <w:rStyle w:val="StyleUnderline"/>
        </w:rPr>
        <w:t>government legitimacy</w:t>
      </w:r>
      <w:r w:rsidRPr="006562CA">
        <w:t xml:space="preserve">. That said, </w:t>
      </w:r>
      <w:r w:rsidRPr="006562CA">
        <w:rPr>
          <w:rStyle w:val="StyleUnderline"/>
        </w:rPr>
        <w:t xml:space="preserve">nation building is </w:t>
      </w:r>
      <w:r w:rsidRPr="006562CA">
        <w:rPr>
          <w:rStyle w:val="Emphasis"/>
        </w:rPr>
        <w:t>not a viable option</w:t>
      </w:r>
      <w:r w:rsidRPr="006562CA">
        <w:t xml:space="preserve"> in this region, as the US has already committed itself to this in the Middle East and largely failed. The US can, however, provide developmental aid to help promote stability and provide a foundation for future institutional growth. Therefore, </w:t>
      </w:r>
      <w:r w:rsidRPr="006562CA">
        <w:rPr>
          <w:rStyle w:val="StyleUnderline"/>
        </w:rPr>
        <w:t xml:space="preserve">it is important that the </w:t>
      </w:r>
      <w:r w:rsidRPr="006562CA">
        <w:rPr>
          <w:rStyle w:val="Emphasis"/>
        </w:rPr>
        <w:t>US</w:t>
      </w:r>
      <w:r w:rsidRPr="006562CA">
        <w:rPr>
          <w:rStyle w:val="StyleUnderline"/>
        </w:rPr>
        <w:t xml:space="preserve"> not only maintain food security efforts in weak states but also </w:t>
      </w:r>
      <w:r w:rsidRPr="006562CA">
        <w:rPr>
          <w:rStyle w:val="Emphasis"/>
        </w:rPr>
        <w:t>incentivize</w:t>
      </w:r>
      <w:r w:rsidRPr="006562CA">
        <w:rPr>
          <w:rStyle w:val="StyleUnderline"/>
        </w:rPr>
        <w:t xml:space="preserve"> recipient behavior that will make such </w:t>
      </w:r>
      <w:r w:rsidRPr="006562CA">
        <w:rPr>
          <w:rStyle w:val="Emphasis"/>
        </w:rPr>
        <w:t>aid more effective</w:t>
      </w:r>
      <w:r w:rsidRPr="006562CA">
        <w:t>.</w:t>
      </w:r>
    </w:p>
    <w:p w14:paraId="4360420D" w14:textId="77777777" w:rsidR="00972F52" w:rsidRPr="006562CA" w:rsidRDefault="00972F52" w:rsidP="00972F52"/>
    <w:p w14:paraId="5ED2D792" w14:textId="77777777" w:rsidR="00972F52" w:rsidRPr="00623846" w:rsidRDefault="00972F52" w:rsidP="00972F52">
      <w:pPr>
        <w:pStyle w:val="Heading4"/>
        <w:rPr>
          <w:rFonts w:cs="Calibri"/>
        </w:rPr>
      </w:pPr>
      <w:r>
        <w:rPr>
          <w:rFonts w:cs="Calibri"/>
        </w:rPr>
        <w:t>That means nuke terror</w:t>
      </w:r>
    </w:p>
    <w:p w14:paraId="59A4D6A0" w14:textId="77777777" w:rsidR="00972F52" w:rsidRPr="00623846" w:rsidRDefault="00972F52" w:rsidP="00972F52">
      <w:r w:rsidRPr="00623846">
        <w:rPr>
          <w:rStyle w:val="Style13ptBold"/>
        </w:rPr>
        <w:t>Bunn et al 19</w:t>
      </w:r>
      <w:r w:rsidRPr="00623846">
        <w:t xml:space="preserve"> – Matthew Bunn is a Professor of Practice at Harvard University’s John F. Kennedy School of Government, and the faculty leader of the Project on Managing the Atom. Nickolas Roth is a Research Associate at the Belfer Center’s Project on Managing the Atom. William H. Tobey is a Senior Fellow at the Belfer Center for Science and International Affairs at Harvard Kennedy School. (“Revitalizing Nuclear Security in an Era of Uncertainty”, Harvard Belfer Center for International Affairs, Jan 2019, https://scholar.harvard.edu/files/matthew_bunn/files/bunn_revitalizing_nuclear_security_in_an_era_of_uncertainty_2019.pdf)</w:t>
      </w:r>
    </w:p>
    <w:p w14:paraId="23CAA91E" w14:textId="77777777" w:rsidR="00972F52" w:rsidRPr="00623846" w:rsidRDefault="00972F52" w:rsidP="00972F52">
      <w:pPr>
        <w:rPr>
          <w:sz w:val="14"/>
        </w:rPr>
      </w:pPr>
      <w:r w:rsidRPr="00623846">
        <w:rPr>
          <w:rStyle w:val="Emphasis"/>
        </w:rPr>
        <w:t>The risk that terrorists could get and use a nuclear bomb</w:t>
      </w:r>
      <w:r w:rsidRPr="00623846">
        <w:rPr>
          <w:sz w:val="14"/>
        </w:rPr>
        <w:t>—</w:t>
      </w:r>
      <w:r w:rsidRPr="00623846">
        <w:rPr>
          <w:rStyle w:val="StyleUnderline"/>
        </w:rPr>
        <w:t>turning the heart of a modern city into a smoldering radioactive ruin</w:t>
      </w:r>
      <w:r w:rsidRPr="00623846">
        <w:rPr>
          <w:sz w:val="14"/>
        </w:rPr>
        <w:t>—</w:t>
      </w:r>
      <w:r w:rsidRPr="00623846">
        <w:rPr>
          <w:rStyle w:val="Emphasis"/>
        </w:rPr>
        <w:t>remains very real</w:t>
      </w:r>
      <w:r w:rsidRPr="00623846">
        <w:rPr>
          <w:sz w:val="14"/>
        </w:rPr>
        <w:t xml:space="preserve">. </w:t>
      </w:r>
      <w:r w:rsidRPr="00623846">
        <w:rPr>
          <w:rStyle w:val="Emphasis"/>
        </w:rPr>
        <w:t>Sabotage of major nuclear facilities</w:t>
      </w:r>
      <w:r w:rsidRPr="00623846">
        <w:rPr>
          <w:sz w:val="14"/>
        </w:rPr>
        <w:t xml:space="preserve"> </w:t>
      </w:r>
      <w:r w:rsidRPr="00623846">
        <w:rPr>
          <w:rStyle w:val="StyleUnderline"/>
        </w:rPr>
        <w:t>or</w:t>
      </w:r>
      <w:r w:rsidRPr="00623846">
        <w:rPr>
          <w:sz w:val="14"/>
        </w:rPr>
        <w:t xml:space="preserve"> </w:t>
      </w:r>
      <w:r w:rsidRPr="00623846">
        <w:rPr>
          <w:rStyle w:val="Emphasis"/>
        </w:rPr>
        <w:t>dispersal of radioactive material in a disruptive “dirty bomb”</w:t>
      </w:r>
      <w:r w:rsidRPr="00623846">
        <w:rPr>
          <w:sz w:val="14"/>
        </w:rPr>
        <w:t xml:space="preserve"> </w:t>
      </w:r>
      <w:r w:rsidRPr="00623846">
        <w:rPr>
          <w:rStyle w:val="StyleUnderline"/>
        </w:rPr>
        <w:t xml:space="preserve">also remain </w:t>
      </w:r>
      <w:r w:rsidRPr="00623846">
        <w:rPr>
          <w:rStyle w:val="Emphasis"/>
        </w:rPr>
        <w:t>real risks</w:t>
      </w:r>
      <w:r w:rsidRPr="00623846">
        <w:rPr>
          <w:sz w:val="14"/>
        </w:rPr>
        <w:t>.</w:t>
      </w:r>
    </w:p>
    <w:p w14:paraId="30C6BA71" w14:textId="77777777" w:rsidR="00972F52" w:rsidRPr="00623846" w:rsidRDefault="00972F52" w:rsidP="00972F52">
      <w:pPr>
        <w:rPr>
          <w:sz w:val="14"/>
        </w:rPr>
      </w:pPr>
      <w:r w:rsidRPr="00343EA9">
        <w:rPr>
          <w:rStyle w:val="Emphasis"/>
          <w:highlight w:val="green"/>
        </w:rPr>
        <w:t>Motive</w:t>
      </w:r>
      <w:r w:rsidRPr="00343EA9">
        <w:rPr>
          <w:sz w:val="14"/>
          <w:highlight w:val="green"/>
        </w:rPr>
        <w:t xml:space="preserve">. </w:t>
      </w:r>
      <w:r w:rsidRPr="00343EA9">
        <w:rPr>
          <w:rStyle w:val="StyleUnderline"/>
          <w:highlight w:val="green"/>
        </w:rPr>
        <w:t>Apocalyptic visions</w:t>
      </w:r>
      <w:r w:rsidRPr="00623846">
        <w:rPr>
          <w:rStyle w:val="StyleUnderline"/>
        </w:rPr>
        <w:t xml:space="preserve"> or global ambitions </w:t>
      </w:r>
      <w:r w:rsidRPr="00343EA9">
        <w:rPr>
          <w:rStyle w:val="StyleUnderline"/>
          <w:highlight w:val="green"/>
        </w:rPr>
        <w:t>drove</w:t>
      </w:r>
      <w:r w:rsidRPr="00623846">
        <w:rPr>
          <w:rStyle w:val="StyleUnderline"/>
        </w:rPr>
        <w:t xml:space="preserve"> groups such as </w:t>
      </w:r>
      <w:r w:rsidRPr="00343EA9">
        <w:rPr>
          <w:rStyle w:val="StyleUnderline"/>
          <w:highlight w:val="green"/>
        </w:rPr>
        <w:t>al Qaeda</w:t>
      </w:r>
      <w:r w:rsidRPr="00623846">
        <w:rPr>
          <w:rStyle w:val="StyleUnderline"/>
        </w:rPr>
        <w:t xml:space="preserve"> and the Japanese terror cult Aum Shinrikyo to seek nuclear weapons</w:t>
      </w:r>
      <w:r w:rsidRPr="00623846">
        <w:rPr>
          <w:sz w:val="14"/>
        </w:rPr>
        <w:t xml:space="preserve">. </w:t>
      </w:r>
      <w:r w:rsidRPr="00623846">
        <w:rPr>
          <w:rStyle w:val="StyleUnderline"/>
        </w:rPr>
        <w:t xml:space="preserve">From the </w:t>
      </w:r>
      <w:r w:rsidRPr="00623846">
        <w:rPr>
          <w:rStyle w:val="Emphasis"/>
        </w:rPr>
        <w:t>9/11 attackers</w:t>
      </w:r>
      <w:r w:rsidRPr="00623846">
        <w:rPr>
          <w:rStyle w:val="StyleUnderline"/>
        </w:rPr>
        <w:t xml:space="preserve"> to </w:t>
      </w:r>
      <w:r w:rsidRPr="00623846">
        <w:rPr>
          <w:rStyle w:val="Emphasis"/>
        </w:rPr>
        <w:t>Chechen rebels</w:t>
      </w:r>
      <w:r w:rsidRPr="00623846">
        <w:rPr>
          <w:sz w:val="14"/>
        </w:rPr>
        <w:t xml:space="preserve">, who killed hundreds of children and their parents at a school in Beslan, Russia, </w:t>
      </w:r>
      <w:r w:rsidRPr="00623846">
        <w:rPr>
          <w:rStyle w:val="StyleUnderline"/>
        </w:rPr>
        <w:t>to the</w:t>
      </w:r>
      <w:r w:rsidRPr="00623846">
        <w:rPr>
          <w:sz w:val="14"/>
        </w:rPr>
        <w:t xml:space="preserve"> </w:t>
      </w:r>
      <w:r w:rsidRPr="00343EA9">
        <w:rPr>
          <w:rStyle w:val="Emphasis"/>
          <w:highlight w:val="green"/>
        </w:rPr>
        <w:t>Islamic State</w:t>
      </w:r>
      <w:r w:rsidRPr="00623846">
        <w:rPr>
          <w:sz w:val="14"/>
        </w:rPr>
        <w:t xml:space="preserve">, </w:t>
      </w:r>
      <w:r w:rsidRPr="00623846">
        <w:rPr>
          <w:rStyle w:val="StyleUnderline"/>
        </w:rPr>
        <w:t>which regularly televised its atrocities</w:t>
      </w:r>
      <w:r w:rsidRPr="00623846">
        <w:rPr>
          <w:sz w:val="14"/>
        </w:rPr>
        <w:t xml:space="preserve">, </w:t>
      </w:r>
      <w:r w:rsidRPr="00623846">
        <w:rPr>
          <w:rStyle w:val="StyleUnderline"/>
        </w:rPr>
        <w:t>it is clear that some terrorist groups seek to inflict as many casualties as possible, as cruelly as possible</w:t>
      </w:r>
      <w:r w:rsidRPr="00623846">
        <w:rPr>
          <w:sz w:val="14"/>
        </w:rPr>
        <w:t>.</w:t>
      </w:r>
    </w:p>
    <w:p w14:paraId="52EB5306" w14:textId="77777777" w:rsidR="00972F52" w:rsidRPr="00623846" w:rsidRDefault="00972F52" w:rsidP="00972F52">
      <w:pPr>
        <w:rPr>
          <w:sz w:val="14"/>
        </w:rPr>
      </w:pPr>
      <w:r w:rsidRPr="00343EA9">
        <w:rPr>
          <w:rStyle w:val="Emphasis"/>
          <w:highlight w:val="green"/>
        </w:rPr>
        <w:t>Means</w:t>
      </w:r>
      <w:r w:rsidRPr="00343EA9">
        <w:rPr>
          <w:sz w:val="14"/>
          <w:highlight w:val="green"/>
        </w:rPr>
        <w:t xml:space="preserve">. </w:t>
      </w:r>
      <w:r w:rsidRPr="00623846">
        <w:rPr>
          <w:rStyle w:val="Emphasis"/>
        </w:rPr>
        <w:t xml:space="preserve">There have been </w:t>
      </w:r>
      <w:r w:rsidRPr="00343EA9">
        <w:rPr>
          <w:rStyle w:val="Emphasis"/>
          <w:highlight w:val="green"/>
        </w:rPr>
        <w:t xml:space="preserve">repeated </w:t>
      </w:r>
      <w:r w:rsidRPr="00623846">
        <w:rPr>
          <w:rStyle w:val="Emphasis"/>
        </w:rPr>
        <w:t xml:space="preserve">cases of </w:t>
      </w:r>
      <w:r w:rsidRPr="00343EA9">
        <w:rPr>
          <w:rStyle w:val="Emphasis"/>
          <w:highlight w:val="green"/>
        </w:rPr>
        <w:t>seizure of</w:t>
      </w:r>
      <w:r w:rsidRPr="00623846">
        <w:rPr>
          <w:rStyle w:val="Emphasis"/>
        </w:rPr>
        <w:t xml:space="preserve"> stolen HEU or </w:t>
      </w:r>
      <w:r w:rsidRPr="00343EA9">
        <w:rPr>
          <w:rStyle w:val="Emphasis"/>
          <w:highlight w:val="green"/>
        </w:rPr>
        <w:t>plutonium</w:t>
      </w:r>
      <w:r w:rsidRPr="00623846">
        <w:rPr>
          <w:sz w:val="14"/>
        </w:rPr>
        <w:t xml:space="preserve">. While there have been no such seizures since 2011, </w:t>
      </w:r>
      <w:r w:rsidRPr="00343EA9">
        <w:rPr>
          <w:rStyle w:val="StyleUnderline"/>
          <w:highlight w:val="green"/>
        </w:rPr>
        <w:t>security</w:t>
      </w:r>
      <w:r w:rsidRPr="00623846">
        <w:rPr>
          <w:rStyle w:val="StyleUnderline"/>
        </w:rPr>
        <w:t xml:space="preserve"> assessments and tests continue to reveal important </w:t>
      </w:r>
      <w:r w:rsidRPr="00343EA9">
        <w:rPr>
          <w:rStyle w:val="StyleUnderline"/>
          <w:highlight w:val="green"/>
        </w:rPr>
        <w:t>vulnerabilities</w:t>
      </w:r>
      <w:r w:rsidRPr="00623846">
        <w:rPr>
          <w:sz w:val="14"/>
        </w:rPr>
        <w:t xml:space="preserve">, </w:t>
      </w:r>
      <w:r w:rsidRPr="00623846">
        <w:rPr>
          <w:rStyle w:val="StyleUnderline"/>
        </w:rPr>
        <w:t>in the United States and elsewhere</w:t>
      </w:r>
      <w:r w:rsidRPr="00623846">
        <w:rPr>
          <w:sz w:val="14"/>
        </w:rPr>
        <w:t xml:space="preserve">. Moreover, </w:t>
      </w:r>
      <w:r w:rsidRPr="00623846">
        <w:rPr>
          <w:rStyle w:val="StyleUnderline"/>
        </w:rPr>
        <w:t>non-nuclear criminal thefts and terrorist attacks continue to occur that use tactics and capabilities that the security systems at many nuclear facilities would be hard-pressed to defend against</w:t>
      </w:r>
      <w:r w:rsidRPr="00623846">
        <w:rPr>
          <w:sz w:val="14"/>
        </w:rPr>
        <w:t xml:space="preserve">—ranging from </w:t>
      </w:r>
      <w:r w:rsidRPr="00623846">
        <w:rPr>
          <w:rStyle w:val="Emphasis"/>
        </w:rPr>
        <w:t xml:space="preserve">substantial teams of </w:t>
      </w:r>
      <w:r w:rsidRPr="00343EA9">
        <w:rPr>
          <w:rStyle w:val="Emphasis"/>
          <w:highlight w:val="green"/>
        </w:rPr>
        <w:t>heavily armed, well-trained attackers</w:t>
      </w:r>
      <w:r w:rsidRPr="00623846">
        <w:rPr>
          <w:sz w:val="14"/>
        </w:rPr>
        <w:t xml:space="preserve">, to </w:t>
      </w:r>
      <w:r w:rsidRPr="00343EA9">
        <w:rPr>
          <w:rStyle w:val="Emphasis"/>
          <w:highlight w:val="green"/>
        </w:rPr>
        <w:t>insider conspiracies</w:t>
      </w:r>
      <w:r w:rsidRPr="00623846">
        <w:rPr>
          <w:sz w:val="14"/>
        </w:rPr>
        <w:t xml:space="preserve">, to </w:t>
      </w:r>
      <w:r w:rsidRPr="00623846">
        <w:rPr>
          <w:rStyle w:val="Emphasis"/>
        </w:rPr>
        <w:t>the use of vehicles such as helicopters to get past multiple layers of site security systems</w:t>
      </w:r>
      <w:r w:rsidRPr="00623846">
        <w:rPr>
          <w:sz w:val="14"/>
        </w:rPr>
        <w:t>.</w:t>
      </w:r>
    </w:p>
    <w:p w14:paraId="28DCDC15" w14:textId="77777777" w:rsidR="00972F52" w:rsidRPr="00623846" w:rsidRDefault="00972F52" w:rsidP="00972F52">
      <w:pPr>
        <w:rPr>
          <w:sz w:val="14"/>
        </w:rPr>
      </w:pPr>
      <w:r w:rsidRPr="00343EA9">
        <w:rPr>
          <w:rStyle w:val="Emphasis"/>
          <w:highlight w:val="green"/>
        </w:rPr>
        <w:t>Opportunity</w:t>
      </w:r>
      <w:r w:rsidRPr="00623846">
        <w:rPr>
          <w:sz w:val="14"/>
        </w:rPr>
        <w:t xml:space="preserve">. </w:t>
      </w:r>
      <w:r w:rsidRPr="00623846">
        <w:rPr>
          <w:rStyle w:val="StyleUnderline"/>
        </w:rPr>
        <w:t>Government studies in multiple countries have concluded that sophisticated terrorist groups could plausibly make a crude nuclear device</w:t>
      </w:r>
      <w:r w:rsidRPr="00623846">
        <w:rPr>
          <w:sz w:val="14"/>
        </w:rPr>
        <w:t xml:space="preserve">. </w:t>
      </w:r>
      <w:r w:rsidRPr="00623846">
        <w:rPr>
          <w:rStyle w:val="Emphasis"/>
        </w:rPr>
        <w:t>Stopping such a device from being brought into a country and detonated remains a very challenging task</w:t>
      </w:r>
      <w:r w:rsidRPr="00623846">
        <w:rPr>
          <w:sz w:val="14"/>
        </w:rPr>
        <w:t xml:space="preserve">, </w:t>
      </w:r>
      <w:r w:rsidRPr="00623846">
        <w:rPr>
          <w:rStyle w:val="StyleUnderline"/>
        </w:rPr>
        <w:t xml:space="preserve">given the </w:t>
      </w:r>
      <w:r w:rsidRPr="00343EA9">
        <w:rPr>
          <w:rStyle w:val="Emphasis"/>
          <w:highlight w:val="green"/>
        </w:rPr>
        <w:t>huge length of national borders</w:t>
      </w:r>
      <w:r w:rsidRPr="00623846">
        <w:rPr>
          <w:sz w:val="14"/>
        </w:rPr>
        <w:t xml:space="preserve">, </w:t>
      </w:r>
      <w:r w:rsidRPr="00623846">
        <w:rPr>
          <w:rStyle w:val="StyleUnderline"/>
        </w:rPr>
        <w:t>the immensity of normal traffic across them</w:t>
      </w:r>
      <w:r w:rsidRPr="00623846">
        <w:rPr>
          <w:sz w:val="14"/>
        </w:rPr>
        <w:t xml:space="preserve">, </w:t>
      </w:r>
      <w:r w:rsidRPr="00623846">
        <w:rPr>
          <w:rStyle w:val="StyleUnderline"/>
        </w:rPr>
        <w:t xml:space="preserve">and the </w:t>
      </w:r>
      <w:r w:rsidRPr="00343EA9">
        <w:rPr>
          <w:rStyle w:val="StyleUnderline"/>
          <w:highlight w:val="green"/>
        </w:rPr>
        <w:t>small size and weak radiation of</w:t>
      </w:r>
      <w:r w:rsidRPr="00623846">
        <w:rPr>
          <w:rStyle w:val="StyleUnderline"/>
        </w:rPr>
        <w:t xml:space="preserve"> the </w:t>
      </w:r>
      <w:r w:rsidRPr="00343EA9">
        <w:rPr>
          <w:rStyle w:val="StyleUnderline"/>
          <w:highlight w:val="green"/>
        </w:rPr>
        <w:t>materials needed</w:t>
      </w:r>
      <w:r w:rsidRPr="00623846">
        <w:rPr>
          <w:rStyle w:val="StyleUnderline"/>
        </w:rPr>
        <w:t xml:space="preserve"> for a nuclear bomb</w:t>
      </w:r>
      <w:r w:rsidRPr="00623846">
        <w:rPr>
          <w:sz w:val="14"/>
        </w:rPr>
        <w:t>.</w:t>
      </w:r>
    </w:p>
    <w:p w14:paraId="3BF3CF5F" w14:textId="77777777" w:rsidR="00972F52" w:rsidRPr="00623846" w:rsidRDefault="00972F52" w:rsidP="00972F52">
      <w:pPr>
        <w:rPr>
          <w:sz w:val="14"/>
        </w:rPr>
      </w:pPr>
      <w:r w:rsidRPr="00623846">
        <w:rPr>
          <w:sz w:val="14"/>
        </w:rPr>
        <w:t>Since our last report in 2016:</w:t>
      </w:r>
    </w:p>
    <w:p w14:paraId="13673CC4" w14:textId="77777777" w:rsidR="00972F52" w:rsidRPr="00623846" w:rsidRDefault="00972F52" w:rsidP="00972F52">
      <w:pPr>
        <w:rPr>
          <w:sz w:val="14"/>
        </w:rPr>
      </w:pPr>
      <w:r w:rsidRPr="00623846">
        <w:rPr>
          <w:sz w:val="14"/>
        </w:rPr>
        <w:t>• Al Qaeda and particularly the Islamic State have suffered numerous defeats which must necessarily make it more difficult for them to mount the organized effort necessary to perpetrate nuclear terrorism, although their intent to inflict massive damage abides;</w:t>
      </w:r>
    </w:p>
    <w:p w14:paraId="7A92E917" w14:textId="77777777" w:rsidR="00972F52" w:rsidRPr="00623846" w:rsidRDefault="00972F52" w:rsidP="00972F52">
      <w:pPr>
        <w:rPr>
          <w:sz w:val="14"/>
        </w:rPr>
      </w:pPr>
      <w:r w:rsidRPr="00623846">
        <w:rPr>
          <w:sz w:val="14"/>
        </w:rPr>
        <w:t xml:space="preserve">• </w:t>
      </w:r>
      <w:r w:rsidRPr="00343EA9">
        <w:rPr>
          <w:rStyle w:val="Emphasis"/>
          <w:highlight w:val="green"/>
        </w:rPr>
        <w:t>Rapid</w:t>
      </w:r>
      <w:r w:rsidRPr="00623846">
        <w:rPr>
          <w:rStyle w:val="StyleUnderline"/>
        </w:rPr>
        <w:t xml:space="preserve"> and </w:t>
      </w:r>
      <w:r w:rsidRPr="00623846">
        <w:rPr>
          <w:rStyle w:val="Emphasis"/>
        </w:rPr>
        <w:t xml:space="preserve">clandestine </w:t>
      </w:r>
      <w:r w:rsidRPr="00343EA9">
        <w:rPr>
          <w:rStyle w:val="Emphasis"/>
          <w:highlight w:val="green"/>
        </w:rPr>
        <w:t>radicalization of insiders</w:t>
      </w:r>
      <w:r w:rsidRPr="00623846">
        <w:rPr>
          <w:rStyle w:val="StyleUnderline"/>
        </w:rPr>
        <w:t xml:space="preserve"> has continued to present a threat that most personnel reliability programs have been </w:t>
      </w:r>
      <w:r w:rsidRPr="00623846">
        <w:rPr>
          <w:rStyle w:val="Emphasis"/>
        </w:rPr>
        <w:t>unable to address successfully</w:t>
      </w:r>
      <w:r w:rsidRPr="00623846">
        <w:rPr>
          <w:sz w:val="14"/>
        </w:rPr>
        <w:t>;</w:t>
      </w:r>
    </w:p>
    <w:p w14:paraId="710518E7" w14:textId="77777777" w:rsidR="00972F52" w:rsidRPr="00623846" w:rsidRDefault="00972F52" w:rsidP="00972F52">
      <w:pPr>
        <w:rPr>
          <w:sz w:val="14"/>
        </w:rPr>
      </w:pPr>
      <w:r w:rsidRPr="00623846">
        <w:rPr>
          <w:sz w:val="14"/>
        </w:rPr>
        <w:t>• The pace of seizures of fissile material outside of authorized control appears to have slowed, although what is known publicly about earlier cases offers little confidence that the leaks have been plugged;</w:t>
      </w:r>
    </w:p>
    <w:p w14:paraId="6B99585E" w14:textId="77777777" w:rsidR="00972F52" w:rsidRPr="00623846" w:rsidRDefault="00972F52" w:rsidP="00972F52">
      <w:pPr>
        <w:rPr>
          <w:sz w:val="14"/>
        </w:rPr>
      </w:pPr>
      <w:r w:rsidRPr="00623846">
        <w:rPr>
          <w:sz w:val="14"/>
        </w:rPr>
        <w:t xml:space="preserve">• </w:t>
      </w:r>
      <w:r w:rsidRPr="00623846">
        <w:rPr>
          <w:rStyle w:val="StyleUnderline"/>
        </w:rPr>
        <w:t xml:space="preserve">New technologies such as </w:t>
      </w:r>
      <w:r w:rsidRPr="00623846">
        <w:rPr>
          <w:rStyle w:val="Emphasis"/>
        </w:rPr>
        <w:t>drones</w:t>
      </w:r>
      <w:r w:rsidRPr="00623846">
        <w:rPr>
          <w:rStyle w:val="StyleUnderline"/>
        </w:rPr>
        <w:t xml:space="preserve"> and </w:t>
      </w:r>
      <w:r w:rsidRPr="00623846">
        <w:rPr>
          <w:rStyle w:val="Emphasis"/>
        </w:rPr>
        <w:t>cyber</w:t>
      </w:r>
      <w:r w:rsidRPr="00623846">
        <w:rPr>
          <w:sz w:val="14"/>
        </w:rPr>
        <w:t xml:space="preserve">, </w:t>
      </w:r>
      <w:r w:rsidRPr="00623846">
        <w:rPr>
          <w:rStyle w:val="StyleUnderline"/>
        </w:rPr>
        <w:t xml:space="preserve">expanded deployments of </w:t>
      </w:r>
      <w:r w:rsidRPr="00623846">
        <w:rPr>
          <w:rStyle w:val="Emphasis"/>
        </w:rPr>
        <w:t>small</w:t>
      </w:r>
      <w:r w:rsidRPr="00623846">
        <w:rPr>
          <w:sz w:val="14"/>
        </w:rPr>
        <w:t xml:space="preserve">, </w:t>
      </w:r>
      <w:r w:rsidRPr="00623846">
        <w:rPr>
          <w:rStyle w:val="Emphasis"/>
        </w:rPr>
        <w:t>mobile nuclear weapons</w:t>
      </w:r>
      <w:r w:rsidRPr="00623846">
        <w:rPr>
          <w:sz w:val="14"/>
        </w:rPr>
        <w:t xml:space="preserve">, and construction of </w:t>
      </w:r>
      <w:r w:rsidRPr="00623846">
        <w:rPr>
          <w:rStyle w:val="Emphasis"/>
        </w:rPr>
        <w:t>bulk processing facilities</w:t>
      </w:r>
      <w:r w:rsidRPr="00623846">
        <w:rPr>
          <w:sz w:val="14"/>
        </w:rPr>
        <w:t xml:space="preserve"> </w:t>
      </w:r>
      <w:r w:rsidRPr="00623846">
        <w:rPr>
          <w:rStyle w:val="StyleUnderline"/>
        </w:rPr>
        <w:t xml:space="preserve">will offer </w:t>
      </w:r>
      <w:r w:rsidRPr="00623846">
        <w:rPr>
          <w:rStyle w:val="Emphasis"/>
        </w:rPr>
        <w:t>new opportunities</w:t>
      </w:r>
      <w:r w:rsidRPr="00623846">
        <w:rPr>
          <w:rStyle w:val="StyleUnderline"/>
        </w:rPr>
        <w:t xml:space="preserve"> for terrorists to strike</w:t>
      </w:r>
      <w:r w:rsidRPr="00623846">
        <w:rPr>
          <w:sz w:val="14"/>
        </w:rPr>
        <w:t xml:space="preserve"> and present new challenges for those attempting to defend against them.</w:t>
      </w:r>
    </w:p>
    <w:p w14:paraId="74DFF120" w14:textId="77777777" w:rsidR="00972F52" w:rsidRDefault="00972F52" w:rsidP="00972F52">
      <w:pPr>
        <w:rPr>
          <w:sz w:val="14"/>
        </w:rPr>
      </w:pPr>
      <w:r w:rsidRPr="00623846">
        <w:rPr>
          <w:sz w:val="14"/>
        </w:rPr>
        <w:t xml:space="preserve">On balance, the combination of nuclear terrorist means, motives, and opportunities presents somewhat less of a threat than it did two years ago. But as past experience makes clear, </w:t>
      </w:r>
      <w:r w:rsidRPr="00623846">
        <w:rPr>
          <w:rStyle w:val="Emphasis"/>
        </w:rPr>
        <w:t>the future is highly uncertain</w:t>
      </w:r>
      <w:r w:rsidRPr="00623846">
        <w:rPr>
          <w:sz w:val="14"/>
        </w:rPr>
        <w:t xml:space="preserve">; </w:t>
      </w:r>
      <w:r w:rsidRPr="00623846">
        <w:rPr>
          <w:rStyle w:val="Emphasis"/>
        </w:rPr>
        <w:t>the world has likely not seen the last of powerful terrorist groups bent on mass destruction</w:t>
      </w:r>
      <w:r w:rsidRPr="00623846">
        <w:rPr>
          <w:sz w:val="14"/>
        </w:rPr>
        <w:t xml:space="preserve">. </w:t>
      </w:r>
      <w:r w:rsidRPr="00623846">
        <w:rPr>
          <w:rStyle w:val="StyleUnderline"/>
        </w:rPr>
        <w:t xml:space="preserve">And as adversaries make increasingly sophisticated use of technologies such as </w:t>
      </w:r>
      <w:r w:rsidRPr="00623846">
        <w:rPr>
          <w:rStyle w:val="Emphasis"/>
        </w:rPr>
        <w:t>cyber</w:t>
      </w:r>
      <w:r w:rsidRPr="00623846">
        <w:rPr>
          <w:rStyle w:val="StyleUnderline"/>
        </w:rPr>
        <w:t xml:space="preserve"> and </w:t>
      </w:r>
      <w:r w:rsidRPr="00623846">
        <w:rPr>
          <w:rStyle w:val="Emphasis"/>
        </w:rPr>
        <w:t>drones</w:t>
      </w:r>
      <w:r w:rsidRPr="00623846">
        <w:rPr>
          <w:rStyle w:val="StyleUnderline"/>
        </w:rPr>
        <w:t xml:space="preserve"> in the future</w:t>
      </w:r>
      <w:r w:rsidRPr="00623846">
        <w:rPr>
          <w:sz w:val="14"/>
        </w:rPr>
        <w:t xml:space="preserve">, </w:t>
      </w:r>
      <w:r w:rsidRPr="00623846">
        <w:rPr>
          <w:rStyle w:val="Emphasis"/>
        </w:rPr>
        <w:t>the threat to nuclear weapons</w:t>
      </w:r>
      <w:r w:rsidRPr="00623846">
        <w:rPr>
          <w:sz w:val="14"/>
        </w:rPr>
        <w:t xml:space="preserve">, materials, and facilities </w:t>
      </w:r>
      <w:r w:rsidRPr="00623846">
        <w:rPr>
          <w:rStyle w:val="Emphasis"/>
        </w:rPr>
        <w:t>could increase</w:t>
      </w:r>
      <w:r w:rsidRPr="00623846">
        <w:rPr>
          <w:sz w:val="14"/>
        </w:rPr>
        <w:t>. To minimize risk in this uncertain future, continuous and determined efforts to improve security remain essential.</w:t>
      </w:r>
    </w:p>
    <w:p w14:paraId="4E3256E1" w14:textId="77777777" w:rsidR="00972F52" w:rsidRPr="00623846" w:rsidRDefault="00972F52" w:rsidP="00972F52">
      <w:pPr>
        <w:rPr>
          <w:sz w:val="14"/>
        </w:rPr>
      </w:pPr>
    </w:p>
    <w:p w14:paraId="7C3BD21F" w14:textId="77777777" w:rsidR="00972F52" w:rsidRPr="00623846" w:rsidRDefault="00972F52" w:rsidP="00972F52">
      <w:pPr>
        <w:pStyle w:val="Heading4"/>
        <w:rPr>
          <w:rFonts w:cs="Calibri"/>
        </w:rPr>
      </w:pPr>
      <w:r w:rsidRPr="00623846">
        <w:rPr>
          <w:rFonts w:cs="Calibri"/>
        </w:rPr>
        <w:t>Nuke war causes extinction – Ice Age, famines, and war won’t stay limited</w:t>
      </w:r>
    </w:p>
    <w:p w14:paraId="1DF8EE0B" w14:textId="77777777" w:rsidR="00972F52" w:rsidRPr="00623846" w:rsidRDefault="00972F52" w:rsidP="00972F52">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1D0DC5B" w14:textId="77777777" w:rsidR="00972F52" w:rsidRPr="00623846" w:rsidRDefault="00972F52" w:rsidP="00972F52">
      <w:r w:rsidRPr="00623846">
        <w:t>In the nuclear conversation, what are we not talking about that we should be?</w:t>
      </w:r>
    </w:p>
    <w:p w14:paraId="74A29062" w14:textId="77777777" w:rsidR="00972F52" w:rsidRDefault="00972F52" w:rsidP="00972F52">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1B89ED39" w14:textId="77777777" w:rsidR="00972F52" w:rsidRPr="00C32388" w:rsidRDefault="00972F52" w:rsidP="00972F52"/>
    <w:p w14:paraId="155E73A9" w14:textId="77777777" w:rsidR="00972F52" w:rsidRPr="006562CA" w:rsidRDefault="00972F52" w:rsidP="00972F52">
      <w:pPr>
        <w:pStyle w:val="Heading4"/>
      </w:pPr>
      <w:r w:rsidRPr="006562CA">
        <w:t xml:space="preserve">Plan: Private entities ought not </w:t>
      </w:r>
      <w:r>
        <w:t xml:space="preserve">engage in the </w:t>
      </w:r>
      <w:r w:rsidRPr="006562CA">
        <w:t>appropriat</w:t>
      </w:r>
      <w:r>
        <w:t>ion of</w:t>
      </w:r>
      <w:r w:rsidRPr="006562CA">
        <w:t xml:space="preserve"> outer space via obtrusive space advertising.</w:t>
      </w:r>
    </w:p>
    <w:p w14:paraId="6387C69A" w14:textId="77777777" w:rsidR="00972F52" w:rsidRPr="006562CA" w:rsidRDefault="00972F52" w:rsidP="00972F52">
      <w:r w:rsidRPr="006562CA">
        <w:rPr>
          <w:rStyle w:val="Style13ptBold"/>
        </w:rPr>
        <w:t xml:space="preserve">Swaminathan 05 </w:t>
      </w:r>
      <w:r w:rsidRPr="006562CA">
        <w:t xml:space="preserve">“Making space law relevant to basic space science in the commercial space age” Sriram Swaminathan 2005 </w:t>
      </w:r>
      <w:hyperlink r:id="rId53" w:history="1">
        <w:r w:rsidRPr="006562CA">
          <w:rPr>
            <w:rStyle w:val="Hyperlink"/>
          </w:rPr>
          <w:t>https://reader.elsevier.com/reader/sd/pii/S0265964605000755?token=368CAFF18AE623166B0AFB2D5AF0FB792E5E75B7BD1A2886AEB029F38EB9886D0B981B9FEC85338FDA292DC91FD90678&amp;originRegion=us-east-1&amp;originCreation=20220317154247</w:t>
        </w:r>
      </w:hyperlink>
      <w:r w:rsidRPr="006562CA">
        <w:t xml:space="preserve"> SM</w:t>
      </w:r>
    </w:p>
    <w:p w14:paraId="6ADAE23A" w14:textId="77777777" w:rsidR="00972F52" w:rsidRPr="006562CA" w:rsidRDefault="00972F52" w:rsidP="00972F52">
      <w:r w:rsidRPr="006562CA">
        <w:t xml:space="preserve">There is a lack of clear regulation in the area of ‘space advertising’ which may be endangering the future of ground-based astronomy. The IAU has proposed a </w:t>
      </w:r>
      <w:r w:rsidRPr="006562CA">
        <w:rPr>
          <w:rStyle w:val="StyleUnderline"/>
          <w:highlight w:val="green"/>
        </w:rPr>
        <w:t>ban on ‘obtrusive space advertising’</w:t>
      </w:r>
      <w:r w:rsidRPr="006562CA">
        <w:t xml:space="preserve">, identifying two main characteristics of such objects. A project may be deemed as </w:t>
      </w:r>
      <w:r w:rsidRPr="006562CA">
        <w:rPr>
          <w:rStyle w:val="StyleUnderline"/>
        </w:rPr>
        <w:t>‘</w:t>
      </w:r>
      <w:r w:rsidRPr="006562CA">
        <w:rPr>
          <w:rStyle w:val="StyleUnderline"/>
          <w:highlight w:val="green"/>
        </w:rPr>
        <w:t>advertising</w:t>
      </w:r>
      <w:r w:rsidRPr="006562CA">
        <w:rPr>
          <w:rStyle w:val="StyleUnderline"/>
        </w:rPr>
        <w:t xml:space="preserve">’ if it is </w:t>
      </w:r>
      <w:r w:rsidRPr="006562CA">
        <w:rPr>
          <w:rStyle w:val="StyleUnderline"/>
          <w:highlight w:val="green"/>
        </w:rPr>
        <w:t>without ‘factual scientific or technical function’</w:t>
      </w:r>
      <w:r w:rsidRPr="006562CA">
        <w:rPr>
          <w:rStyle w:val="StyleUnderline"/>
        </w:rPr>
        <w:t xml:space="preserve">, and/or </w:t>
      </w:r>
      <w:r w:rsidRPr="006562CA">
        <w:rPr>
          <w:rStyle w:val="StyleUnderline"/>
          <w:highlight w:val="green"/>
        </w:rPr>
        <w:t>where</w:t>
      </w:r>
      <w:r w:rsidRPr="006562CA">
        <w:rPr>
          <w:rStyle w:val="StyleUnderline"/>
        </w:rPr>
        <w:t xml:space="preserve"> the </w:t>
      </w:r>
      <w:r w:rsidRPr="006562CA">
        <w:rPr>
          <w:rStyle w:val="StyleUnderline"/>
          <w:highlight w:val="green"/>
        </w:rPr>
        <w:t>revenues</w:t>
      </w:r>
      <w:r w:rsidRPr="006562CA">
        <w:rPr>
          <w:rStyle w:val="StyleUnderline"/>
        </w:rPr>
        <w:t xml:space="preserve"> gained </w:t>
      </w:r>
      <w:r w:rsidRPr="006562CA">
        <w:rPr>
          <w:rStyle w:val="StyleUnderline"/>
          <w:highlight w:val="green"/>
        </w:rPr>
        <w:t>flow only to</w:t>
      </w:r>
      <w:r w:rsidRPr="006562CA">
        <w:rPr>
          <w:rStyle w:val="StyleUnderline"/>
        </w:rPr>
        <w:t xml:space="preserve"> the </w:t>
      </w:r>
      <w:r w:rsidRPr="006562CA">
        <w:rPr>
          <w:rStyle w:val="StyleUnderline"/>
          <w:highlight w:val="green"/>
        </w:rPr>
        <w:t>originators</w:t>
      </w:r>
      <w:r w:rsidRPr="006562CA">
        <w:rPr>
          <w:rStyle w:val="StyleUnderline"/>
        </w:rPr>
        <w:t>.</w:t>
      </w:r>
      <w:r w:rsidRPr="006562CA">
        <w:t xml:space="preserve"> This would avoid genuine scientific missions from being prohibited, even though they are obtrusive in the astronomical sense (for example ISS). In determining the extent of obtrusiveness, the IAU names brightness, visibility period and extent of illumination as three critical criteria. It is interesting to note that the USA has already prohibited the issuing of launch licenses for ‘</w:t>
      </w:r>
      <w:r w:rsidRPr="006562CA">
        <w:rPr>
          <w:rStyle w:val="StyleUnderline"/>
        </w:rPr>
        <w:t xml:space="preserve">obtrusive space </w:t>
      </w:r>
      <w:r w:rsidRPr="006562CA">
        <w:rPr>
          <w:rStyle w:val="StyleUnderline"/>
          <w:highlight w:val="green"/>
        </w:rPr>
        <w:t>advertising</w:t>
      </w:r>
      <w:r w:rsidRPr="006562CA">
        <w:rPr>
          <w:rStyle w:val="StyleUnderline"/>
        </w:rPr>
        <w:t xml:space="preserve">’, which it defines as ‘advertis- ing in outer space that is </w:t>
      </w:r>
      <w:r w:rsidRPr="006562CA">
        <w:rPr>
          <w:rStyle w:val="StyleUnderline"/>
          <w:highlight w:val="green"/>
        </w:rPr>
        <w:t>capable of being recognized by a human</w:t>
      </w:r>
      <w:r w:rsidRPr="006562CA">
        <w:rPr>
          <w:rStyle w:val="StyleUnderline"/>
        </w:rPr>
        <w:t xml:space="preserve"> being </w:t>
      </w:r>
      <w:r w:rsidRPr="006562CA">
        <w:rPr>
          <w:rStyle w:val="StyleUnderline"/>
          <w:highlight w:val="green"/>
        </w:rPr>
        <w:t>on</w:t>
      </w:r>
      <w:r w:rsidRPr="006562CA">
        <w:rPr>
          <w:rStyle w:val="StyleUnderline"/>
        </w:rPr>
        <w:t xml:space="preserve"> the surface of the </w:t>
      </w:r>
      <w:r w:rsidRPr="006562CA">
        <w:rPr>
          <w:rStyle w:val="StyleUnderline"/>
          <w:highlight w:val="green"/>
        </w:rPr>
        <w:t>Earth without</w:t>
      </w:r>
      <w:r w:rsidRPr="006562CA">
        <w:rPr>
          <w:rStyle w:val="StyleUnderline"/>
        </w:rPr>
        <w:t xml:space="preserve"> the aid of a telescope or other </w:t>
      </w:r>
      <w:r w:rsidRPr="006562CA">
        <w:rPr>
          <w:rStyle w:val="StyleUnderline"/>
          <w:highlight w:val="green"/>
        </w:rPr>
        <w:t>technological device</w:t>
      </w:r>
      <w:r w:rsidRPr="006562CA">
        <w:rPr>
          <w:rStyle w:val="StyleUnderline"/>
        </w:rPr>
        <w:t>’</w:t>
      </w:r>
      <w:r w:rsidRPr="006562CA">
        <w:t xml:space="preserve"> [10]. The USA Federal Aviation Authority has recently proposed amend- ing its regulations to provide for the mandatory review of proposed payloads to see if they amount to ‘obtrusive space advertising’[11].</w:t>
      </w:r>
    </w:p>
    <w:p w14:paraId="6A25B491" w14:textId="77777777" w:rsidR="00972F52" w:rsidRPr="006562CA" w:rsidRDefault="00972F52" w:rsidP="00972F52"/>
    <w:p w14:paraId="438D154A" w14:textId="77777777" w:rsidR="00972F52" w:rsidRPr="006562CA" w:rsidRDefault="00972F52" w:rsidP="00972F52">
      <w:pPr>
        <w:pStyle w:val="Heading4"/>
      </w:pPr>
      <w:r w:rsidRPr="006562CA">
        <w:t>That solves and is key to protecting ground-based astronomy.</w:t>
      </w:r>
    </w:p>
    <w:p w14:paraId="16767FF7" w14:textId="77777777" w:rsidR="00972F52" w:rsidRPr="006562CA" w:rsidRDefault="00972F52" w:rsidP="00972F52">
      <w:r w:rsidRPr="006562CA">
        <w:rPr>
          <w:rStyle w:val="Style13ptBold"/>
        </w:rPr>
        <w:t xml:space="preserve">IAU 01 </w:t>
      </w:r>
      <w:r w:rsidRPr="006562CA">
        <w:t>International Astronomical Union “Obtrusive space advertising and astronomical research : background paper / by the International Astronomical Union” 18 December 2001  https://digitallibrary.un.org/record/461281?ln=en#record-files-collapse-header SM</w:t>
      </w:r>
    </w:p>
    <w:p w14:paraId="5B17F687" w14:textId="77777777" w:rsidR="00972F52" w:rsidRPr="006562CA" w:rsidRDefault="00972F52" w:rsidP="00972F52">
      <w:r w:rsidRPr="006562CA">
        <w:t xml:space="preserve">VII. </w:t>
      </w:r>
      <w:r w:rsidRPr="006562CA">
        <w:rPr>
          <w:rStyle w:val="StyleUnderline"/>
        </w:rPr>
        <w:t>Obtrusive space advertising</w:t>
      </w:r>
      <w:r w:rsidRPr="006562CA">
        <w:t>: astronomical classification</w:t>
      </w:r>
    </w:p>
    <w:p w14:paraId="4159840A" w14:textId="77777777" w:rsidR="00972F52" w:rsidRPr="006562CA" w:rsidRDefault="00972F52" w:rsidP="00972F52">
      <w:r w:rsidRPr="006562CA">
        <w:t>23. The severity of the impacts of obtrusive space advertising may be classified according to a few basic characteristics of the corresponding space object:</w:t>
      </w:r>
    </w:p>
    <w:p w14:paraId="222B5C29" w14:textId="77777777" w:rsidR="00972F52" w:rsidRPr="006562CA" w:rsidRDefault="00972F52" w:rsidP="00972F52">
      <w:r w:rsidRPr="006562CA">
        <w:t xml:space="preserve"> (a) Brightness as seen from the surface of the Earth;</w:t>
      </w:r>
    </w:p>
    <w:p w14:paraId="747B5347" w14:textId="77777777" w:rsidR="00972F52" w:rsidRPr="006562CA" w:rsidRDefault="00972F52" w:rsidP="00972F52">
      <w:r w:rsidRPr="006562CA">
        <w:t xml:space="preserve"> (b) Time of visibility from a given observing point on Earth; </w:t>
      </w:r>
    </w:p>
    <w:p w14:paraId="3A36C873" w14:textId="77777777" w:rsidR="00972F52" w:rsidRPr="006562CA" w:rsidRDefault="00972F52" w:rsidP="00972F52">
      <w:r w:rsidRPr="006562CA">
        <w:t>(c) Extent and positional control of the illuminated area on Earth.</w:t>
      </w:r>
    </w:p>
    <w:p w14:paraId="62B4AEC7" w14:textId="77777777" w:rsidR="00972F52" w:rsidRPr="006562CA" w:rsidRDefault="00972F52" w:rsidP="00972F52">
      <w:pPr>
        <w:rPr>
          <w:rStyle w:val="StyleUnderline"/>
        </w:rPr>
      </w:pPr>
      <w:r w:rsidRPr="006562CA">
        <w:t xml:space="preserve">24. </w:t>
      </w:r>
      <w:r w:rsidRPr="006562CA">
        <w:rPr>
          <w:rStyle w:val="StyleUnderline"/>
        </w:rPr>
        <w:t xml:space="preserve">The </w:t>
      </w:r>
      <w:r w:rsidRPr="006562CA">
        <w:rPr>
          <w:rStyle w:val="StyleUnderline"/>
          <w:highlight w:val="green"/>
        </w:rPr>
        <w:t>brightness of a space object</w:t>
      </w:r>
      <w:r w:rsidRPr="006562CA">
        <w:rPr>
          <w:rStyle w:val="StyleUnderline"/>
        </w:rPr>
        <w:t xml:space="preserve"> as seen from a ground-based observatory </w:t>
      </w:r>
      <w:r w:rsidRPr="006562CA">
        <w:rPr>
          <w:rStyle w:val="StyleUnderline"/>
          <w:highlight w:val="green"/>
        </w:rPr>
        <w:t>is</w:t>
      </w:r>
      <w:r w:rsidRPr="006562CA">
        <w:rPr>
          <w:rStyle w:val="StyleUnderline"/>
        </w:rPr>
        <w:t xml:space="preserve"> clearly </w:t>
      </w:r>
      <w:r w:rsidRPr="006562CA">
        <w:rPr>
          <w:rStyle w:val="StyleUnderline"/>
          <w:highlight w:val="green"/>
        </w:rPr>
        <w:t>the main parameter determining its impact on</w:t>
      </w:r>
      <w:r w:rsidRPr="006562CA">
        <w:rPr>
          <w:rStyle w:val="StyleUnderline"/>
        </w:rPr>
        <w:t xml:space="preserve"> the </w:t>
      </w:r>
      <w:r w:rsidRPr="006562CA">
        <w:rPr>
          <w:rStyle w:val="StyleUnderline"/>
          <w:highlight w:val="green"/>
        </w:rPr>
        <w:t>observation</w:t>
      </w:r>
      <w:r w:rsidRPr="006562CA">
        <w:rPr>
          <w:rStyle w:val="StyleUnderline"/>
        </w:rPr>
        <w:t>s</w:t>
      </w:r>
      <w:r w:rsidRPr="006562CA">
        <w:t xml:space="preserve">. Essentially, </w:t>
      </w:r>
      <w:r w:rsidRPr="006562CA">
        <w:rPr>
          <w:rStyle w:val="StyleUnderline"/>
          <w:highlight w:val="green"/>
        </w:rPr>
        <w:t>any object</w:t>
      </w:r>
      <w:r w:rsidRPr="006562CA">
        <w:rPr>
          <w:rStyle w:val="StyleUnderline"/>
        </w:rPr>
        <w:t xml:space="preserve"> that is </w:t>
      </w:r>
      <w:r w:rsidRPr="006562CA">
        <w:rPr>
          <w:rStyle w:val="StyleUnderline"/>
          <w:highlight w:val="green"/>
        </w:rPr>
        <w:t>visible with the naked eye will ruin</w:t>
      </w:r>
      <w:r w:rsidRPr="006562CA">
        <w:rPr>
          <w:rStyle w:val="StyleUnderline"/>
        </w:rPr>
        <w:t xml:space="preserve"> an </w:t>
      </w:r>
      <w:r w:rsidRPr="006562CA">
        <w:rPr>
          <w:rStyle w:val="StyleUnderline"/>
          <w:highlight w:val="green"/>
        </w:rPr>
        <w:t>astronomical observation</w:t>
      </w:r>
      <w:r w:rsidRPr="006562CA">
        <w:rPr>
          <w:rStyle w:val="StyleUnderline"/>
        </w:rPr>
        <w:t xml:space="preserve"> conducted in the same direction.</w:t>
      </w:r>
      <w:r w:rsidRPr="006562CA">
        <w:t xml:space="preserve"> For the faintest, fast-moving objects, recovery may be possible through multiple exposures and digital filtering, as is already necessary to cope with existing satellites and space debris. However, </w:t>
      </w:r>
      <w:r w:rsidRPr="006562CA">
        <w:rPr>
          <w:rStyle w:val="StyleUnderline"/>
        </w:rPr>
        <w:t xml:space="preserve">the brightest such objects—as bright as or brighter than Venus or Jupiter—may </w:t>
      </w:r>
      <w:r w:rsidRPr="006562CA">
        <w:rPr>
          <w:rStyle w:val="StyleUnderline"/>
          <w:highlight w:val="green"/>
        </w:rPr>
        <w:t>damage the ultra-sensitive</w:t>
      </w:r>
      <w:r w:rsidRPr="006562CA">
        <w:rPr>
          <w:rStyle w:val="StyleUnderline"/>
        </w:rPr>
        <w:t xml:space="preserve"> detector systems used on </w:t>
      </w:r>
      <w:r w:rsidRPr="006562CA">
        <w:rPr>
          <w:rStyle w:val="StyleUnderline"/>
          <w:highlight w:val="green"/>
        </w:rPr>
        <w:t>large telescopes</w:t>
      </w:r>
      <w:r w:rsidRPr="006562CA">
        <w:rPr>
          <w:rStyle w:val="StyleUnderline"/>
        </w:rPr>
        <w:t>. Protection of large telescopes by separate monitoring of the field for bright moving objects may soon become necessary.</w:t>
      </w:r>
    </w:p>
    <w:p w14:paraId="48A201AD" w14:textId="77777777" w:rsidR="00972F52" w:rsidRPr="006562CA" w:rsidRDefault="00972F52" w:rsidP="00972F52">
      <w:pPr>
        <w:rPr>
          <w:rStyle w:val="StyleUnderline"/>
        </w:rPr>
      </w:pPr>
      <w:r w:rsidRPr="006562CA">
        <w:t xml:space="preserve">25. In contrast, </w:t>
      </w:r>
      <w:r w:rsidRPr="006562CA">
        <w:rPr>
          <w:rStyle w:val="StyleUnderline"/>
        </w:rPr>
        <w:t xml:space="preserve">any object of a brightness comparable to the full Moon will, like the real Moon, generate so much scattered light in the Earth’s atmosphere that </w:t>
      </w:r>
      <w:r w:rsidRPr="006562CA">
        <w:rPr>
          <w:rStyle w:val="StyleUnderline"/>
          <w:highlight w:val="green"/>
        </w:rPr>
        <w:t>observations of all faint objects become impossible</w:t>
      </w:r>
      <w:r w:rsidRPr="006562CA">
        <w:rPr>
          <w:highlight w:val="green"/>
        </w:rPr>
        <w:t>.</w:t>
      </w:r>
      <w:r w:rsidRPr="006562CA">
        <w:t xml:space="preserve"> Whether or not such a disturbance would spell the end of ground-based observational cosmology depends on the temporal and geographical extent of the illumination</w:t>
      </w:r>
      <w:r w:rsidRPr="006562CA">
        <w:rPr>
          <w:rStyle w:val="StyleUnderline"/>
        </w:rPr>
        <w:t>. Space observatories would be immune to only some of this type of pollution, but are also so costly and specialized that the future of astronomy cannot be based on space observatories alone.</w:t>
      </w:r>
    </w:p>
    <w:p w14:paraId="0A272D95" w14:textId="77777777" w:rsidR="00972F52" w:rsidRPr="006562CA" w:rsidRDefault="00972F52" w:rsidP="00972F52">
      <w:pPr>
        <w:rPr>
          <w:rStyle w:val="StyleUnderline"/>
        </w:rPr>
      </w:pPr>
      <w:r w:rsidRPr="006562CA">
        <w:t xml:space="preserve">26. The fraction of night-time in which an object is visible is another key parameter. Objects which are visible and/or bright only in evening or morning twilight are generally less detrimental to astronomy than objects which remain visible all night. Importantly, however, </w:t>
      </w:r>
      <w:r w:rsidRPr="006562CA">
        <w:rPr>
          <w:rStyle w:val="StyleUnderline"/>
          <w:highlight w:val="green"/>
        </w:rPr>
        <w:t>observations of</w:t>
      </w:r>
      <w:r w:rsidRPr="006562CA">
        <w:rPr>
          <w:rStyle w:val="StyleUnderline"/>
        </w:rPr>
        <w:t xml:space="preserve"> other sunlit objects, such as </w:t>
      </w:r>
      <w:r w:rsidRPr="006562CA">
        <w:rPr>
          <w:rStyle w:val="StyleUnderline"/>
          <w:highlight w:val="green"/>
        </w:rPr>
        <w:t>near Earth asteroids</w:t>
      </w:r>
      <w:r w:rsidRPr="006562CA">
        <w:rPr>
          <w:rStyle w:val="StyleUnderline"/>
        </w:rPr>
        <w:t xml:space="preserve"> inside the Earth’s orbit or space debris, must also be done at twilight and </w:t>
      </w:r>
      <w:r w:rsidRPr="006562CA">
        <w:rPr>
          <w:rStyle w:val="StyleUnderline"/>
          <w:highlight w:val="green"/>
        </w:rPr>
        <w:t>would suffer</w:t>
      </w:r>
      <w:r w:rsidRPr="006562CA">
        <w:rPr>
          <w:rStyle w:val="StyleUnderline"/>
        </w:rPr>
        <w:t xml:space="preserve"> directly </w:t>
      </w:r>
      <w:r w:rsidRPr="006562CA">
        <w:rPr>
          <w:rStyle w:val="StyleUnderline"/>
          <w:highlight w:val="green"/>
        </w:rPr>
        <w:t>from</w:t>
      </w:r>
      <w:r w:rsidRPr="006562CA">
        <w:rPr>
          <w:rStyle w:val="StyleUnderline"/>
        </w:rPr>
        <w:t xml:space="preserve"> a </w:t>
      </w:r>
      <w:r w:rsidRPr="006562CA">
        <w:rPr>
          <w:rStyle w:val="StyleUnderline"/>
          <w:highlight w:val="green"/>
        </w:rPr>
        <w:t>proliferation of bright objects</w:t>
      </w:r>
      <w:r w:rsidRPr="006562CA">
        <w:rPr>
          <w:rStyle w:val="StyleUnderline"/>
        </w:rPr>
        <w:t xml:space="preserve"> at that time.</w:t>
      </w:r>
    </w:p>
    <w:p w14:paraId="1C0C578A" w14:textId="77777777" w:rsidR="00972F52" w:rsidRPr="006562CA" w:rsidRDefault="00972F52" w:rsidP="00972F52">
      <w:r w:rsidRPr="006562CA">
        <w:t>27</w:t>
      </w:r>
      <w:r w:rsidRPr="006562CA">
        <w:rPr>
          <w:rStyle w:val="StyleUnderline"/>
        </w:rPr>
        <w:t xml:space="preserve">. From a practical point of view, the </w:t>
      </w:r>
      <w:r w:rsidRPr="006562CA">
        <w:rPr>
          <w:rStyle w:val="StyleUnderline"/>
          <w:highlight w:val="green"/>
        </w:rPr>
        <w:t>most economical way to create a luminous object</w:t>
      </w:r>
      <w:r w:rsidRPr="006562CA">
        <w:rPr>
          <w:rStyle w:val="StyleUnderline"/>
        </w:rPr>
        <w:t xml:space="preserve"> in the sky </w:t>
      </w:r>
      <w:r w:rsidRPr="006562CA">
        <w:rPr>
          <w:rStyle w:val="StyleUnderline"/>
          <w:highlight w:val="green"/>
        </w:rPr>
        <w:t>is</w:t>
      </w:r>
      <w:r w:rsidRPr="006562CA">
        <w:rPr>
          <w:rStyle w:val="StyleUnderline"/>
        </w:rPr>
        <w:t xml:space="preserve"> to launch </w:t>
      </w:r>
      <w:r w:rsidRPr="006562CA">
        <w:rPr>
          <w:rStyle w:val="StyleUnderline"/>
          <w:highlight w:val="green"/>
        </w:rPr>
        <w:t>a</w:t>
      </w:r>
      <w:r w:rsidRPr="006562CA">
        <w:rPr>
          <w:rStyle w:val="StyleUnderline"/>
        </w:rPr>
        <w:t xml:space="preserve"> highly </w:t>
      </w:r>
      <w:r w:rsidRPr="006562CA">
        <w:rPr>
          <w:rStyle w:val="StyleUnderline"/>
          <w:highlight w:val="green"/>
        </w:rPr>
        <w:t>reflecting surface in low orbit</w:t>
      </w:r>
      <w:r w:rsidRPr="006562CA">
        <w:t>. The brightness and visibility of the object can be enhanced by increasing its size and optimizing its surface properties. The limitations of this type of illumination to the twilight hours can be alleviated by raising the object to a higher orbit, well out of the Earth’s shadow, and/or by installing artificial illumination on the spacecraft. Both of these techniques raise the complexity and cost of the experiment considerably.</w:t>
      </w:r>
    </w:p>
    <w:p w14:paraId="20871BA2" w14:textId="77777777" w:rsidR="00972F52" w:rsidRPr="006562CA" w:rsidRDefault="00972F52" w:rsidP="00972F52">
      <w:r w:rsidRPr="006562CA">
        <w:t xml:space="preserve">28. Finally, </w:t>
      </w:r>
      <w:r w:rsidRPr="006562CA">
        <w:rPr>
          <w:rStyle w:val="StyleUnderline"/>
        </w:rPr>
        <w:t xml:space="preserve">the size and position of the illuminated area are of importance. If an object illuminates the entire dark hemisphere of the Earth, </w:t>
      </w:r>
      <w:r w:rsidRPr="006562CA">
        <w:rPr>
          <w:rStyle w:val="StyleUnderline"/>
          <w:highlight w:val="green"/>
        </w:rPr>
        <w:t>all night-time astronomy suffers in proportion to</w:t>
      </w:r>
      <w:r w:rsidRPr="006562CA">
        <w:rPr>
          <w:rStyle w:val="StyleUnderline"/>
        </w:rPr>
        <w:t xml:space="preserve"> the </w:t>
      </w:r>
      <w:r w:rsidRPr="006562CA">
        <w:rPr>
          <w:rStyle w:val="StyleUnderline"/>
          <w:highlight w:val="green"/>
        </w:rPr>
        <w:t>brightness</w:t>
      </w:r>
      <w:r w:rsidRPr="006562CA">
        <w:rPr>
          <w:rStyle w:val="StyleUnderline"/>
        </w:rPr>
        <w:t xml:space="preserve"> of the illumination.</w:t>
      </w:r>
      <w:r w:rsidRPr="006562CA">
        <w:t xml:space="preserve"> However, some experiments are intended to intensify the illumination by focusing it, through the use of mirrors, onto a geographical area of limited size. Hence, if control could be maintained over the position of this area, astronomical observatories and other sensitive sites, such as national parks, could in principle be kept free of unwanted illumination. However, first, this would require precise on-board control mechanisms for the mirrors, including fallback systems in case of malfunctions. Second, there remains the issue of a suitable international mechanism to define the protected sites and enforce the regulations.</w:t>
      </w:r>
    </w:p>
    <w:p w14:paraId="7A3BC8CD" w14:textId="77777777" w:rsidR="00972F52" w:rsidRPr="006562CA" w:rsidRDefault="00972F52" w:rsidP="00972F52">
      <w:r w:rsidRPr="006562CA">
        <w:t>VIII. Previous international efforts to protect astronomy</w:t>
      </w:r>
    </w:p>
    <w:p w14:paraId="62934E17" w14:textId="77777777" w:rsidR="00972F52" w:rsidRPr="006562CA" w:rsidRDefault="00972F52" w:rsidP="00972F52">
      <w:r w:rsidRPr="006562CA">
        <w:t>29. As the main international scientific organization in the field of astronomy, IAU has made sustained efforts to call attention to the deterioration of the environment and its effects upon the future of astronomy. The general assemblies of IAU, held every three years, have for forty years in their resolutions advocated measures to prevent adverse space activities in either the optical or the radio region, or both. The pollution of the sky affects astronomy in developing and developed countries alike, and IAU serves as the international advocate for astronomy throughout the world.</w:t>
      </w:r>
    </w:p>
    <w:p w14:paraId="4827BEAB" w14:textId="77777777" w:rsidR="00972F52" w:rsidRPr="006562CA" w:rsidRDefault="00972F52" w:rsidP="00972F52">
      <w:r w:rsidRPr="006562CA">
        <w:t>30. In fact, as early as 1961, the IAU General Assembly “viewed with great concern the grave danger that some future space project might seriously interfere with astronomical observations in the optical as well as in the radio domain” and “appealed to all Governments to refrain from launching [such projects] until it is established beyond doubt that no danger will be done to astronomical research”. In 1970, the IAU General Assembly recalled and reaffirmed this resolution, referring specifically to the United Nations Outer Space Treaty,3 in particular to its articles IV and IX, a stand that was repeated and re-emphasized in following years.</w:t>
      </w:r>
    </w:p>
    <w:p w14:paraId="37CA78B1" w14:textId="77777777" w:rsidR="00972F52" w:rsidRPr="006562CA" w:rsidRDefault="00972F52" w:rsidP="00972F52">
      <w:r w:rsidRPr="006562CA">
        <w:t>31. Notwithstanding, problems continued to increase and the twentieth IAU General Assembly in 1988 appealed to the International Council of Scientific Unions (ICSU) and its Scientific Committee on Problems of the Environment (SCOPE) to take up this aspect of the general problem of the degrading environment. A special meeting, IAU Colloquium 112, Light Pollution, Radio Interference, and Space Debris,4 was also held to discuss and highlight the specific problems and outline suitable countermeasures. This was followed up again in 1992 by the high-level International Symposium on the Adverse Environmental Impacts on Astronomy, organized jointly by IAU, ICSU, UNESCO and the Committee on Space Research (COSPAR), and resulting in the volume The Vanishing Universe5 in which, for the first time, specific high-level strategic goals were defined and a plan for pursuing them was laid out.</w:t>
      </w:r>
    </w:p>
    <w:p w14:paraId="6D84FE95" w14:textId="77777777" w:rsidR="00972F52" w:rsidRPr="006562CA" w:rsidRDefault="00972F52" w:rsidP="00972F52">
      <w:r w:rsidRPr="006562CA">
        <w:t xml:space="preserve">32. As one initiative resulting from the 1992 conference, IAU applied for status as Permanent Observer with the United Nations Committee on the Peaceful Uses of Outer Space. This was granted in 1994, and subsequent IAU efforts have been made in cooperation with the Committee. Thus, a Technical Forum, the International Astronomical Union/Committee on Space Research/ United Nations Special Environmental Symposium “Preserving the Astronomical Sky”,6 was organized in conjunction with the Third United Nations Conference on the Exploration and Peaceful Uses of Outer Space (UNISPACE III) in 1999. The meeting presented its recommendations7 to the main Conference, and the Space Millennium: Vienna Declaration on Space and Human Development adopted by UNISPACE III contains corresponding </w:t>
      </w:r>
      <w:r w:rsidRPr="006562CA">
        <w:rPr>
          <w:rStyle w:val="StyleUnderline"/>
        </w:rPr>
        <w:t xml:space="preserve">policy </w:t>
      </w:r>
      <w:r w:rsidRPr="006562CA">
        <w:rPr>
          <w:rStyle w:val="StyleUnderline"/>
          <w:highlight w:val="green"/>
        </w:rPr>
        <w:t>guidelines for</w:t>
      </w:r>
      <w:r w:rsidRPr="006562CA">
        <w:rPr>
          <w:rStyle w:val="StyleUnderline"/>
        </w:rPr>
        <w:t xml:space="preserve"> future </w:t>
      </w:r>
      <w:r w:rsidRPr="006562CA">
        <w:rPr>
          <w:rStyle w:val="StyleUnderline"/>
          <w:highlight w:val="green"/>
        </w:rPr>
        <w:t>activities in space “before</w:t>
      </w:r>
      <w:r w:rsidRPr="006562CA">
        <w:rPr>
          <w:rStyle w:val="StyleUnderline"/>
        </w:rPr>
        <w:t xml:space="preserve"> further </w:t>
      </w:r>
      <w:r w:rsidRPr="006562CA">
        <w:rPr>
          <w:rStyle w:val="StyleUnderline"/>
          <w:highlight w:val="green"/>
        </w:rPr>
        <w:t>irreversible actions</w:t>
      </w:r>
      <w:r w:rsidRPr="006562CA">
        <w:rPr>
          <w:rStyle w:val="StyleUnderline"/>
        </w:rPr>
        <w:t xml:space="preserve"> are taken </w:t>
      </w:r>
      <w:r w:rsidRPr="006562CA">
        <w:rPr>
          <w:rStyle w:val="StyleUnderline"/>
          <w:highlight w:val="green"/>
        </w:rPr>
        <w:t>affect</w:t>
      </w:r>
      <w:r w:rsidRPr="006562CA">
        <w:rPr>
          <w:rStyle w:val="StyleUnderline"/>
        </w:rPr>
        <w:t xml:space="preserve">ing future </w:t>
      </w:r>
      <w:r w:rsidRPr="006562CA">
        <w:rPr>
          <w:rStyle w:val="StyleUnderline"/>
          <w:highlight w:val="green"/>
        </w:rPr>
        <w:t xml:space="preserve">utilization of </w:t>
      </w:r>
      <w:r w:rsidRPr="006562CA">
        <w:rPr>
          <w:rStyle w:val="StyleUnderline"/>
        </w:rPr>
        <w:t xml:space="preserve">near-Earth space or </w:t>
      </w:r>
      <w:r w:rsidRPr="006562CA">
        <w:rPr>
          <w:rStyle w:val="StyleUnderline"/>
          <w:highlight w:val="green"/>
        </w:rPr>
        <w:t>outer space</w:t>
      </w:r>
      <w:r w:rsidRPr="006562CA">
        <w:rPr>
          <w:rStyle w:val="StyleUnderline"/>
        </w:rPr>
        <w:t xml:space="preserve">”.8 These recommendations </w:t>
      </w:r>
      <w:r w:rsidRPr="006562CA">
        <w:rPr>
          <w:rStyle w:val="StyleUnderline"/>
          <w:highlight w:val="green"/>
        </w:rPr>
        <w:t>apply</w:t>
      </w:r>
      <w:r w:rsidRPr="006562CA">
        <w:rPr>
          <w:rStyle w:val="StyleUnderline"/>
        </w:rPr>
        <w:t xml:space="preserve"> also </w:t>
      </w:r>
      <w:r w:rsidRPr="006562CA">
        <w:rPr>
          <w:rStyle w:val="StyleUnderline"/>
          <w:highlight w:val="green"/>
        </w:rPr>
        <w:t>to obtrusive space advertising</w:t>
      </w:r>
      <w:r w:rsidRPr="006562CA">
        <w:rPr>
          <w:highlight w:val="green"/>
        </w:rPr>
        <w:t>.</w:t>
      </w:r>
    </w:p>
    <w:p w14:paraId="222783A1" w14:textId="77777777" w:rsidR="00972F52" w:rsidRPr="006562CA" w:rsidRDefault="00972F52" w:rsidP="00972F52">
      <w:r w:rsidRPr="006562CA">
        <w:t>IX. Policy recommendations</w:t>
      </w:r>
    </w:p>
    <w:p w14:paraId="60F187BC" w14:textId="77777777" w:rsidR="00972F52" w:rsidRPr="006562CA" w:rsidRDefault="00972F52" w:rsidP="00972F52">
      <w:pPr>
        <w:rPr>
          <w:rStyle w:val="StyleUnderline"/>
        </w:rPr>
      </w:pPr>
      <w:r w:rsidRPr="006562CA">
        <w:t>33</w:t>
      </w:r>
      <w:r w:rsidRPr="006562CA">
        <w:rPr>
          <w:rStyle w:val="StyleUnderline"/>
        </w:rPr>
        <w:t>. The future of astronomy clearly depends on the extent to which it will be possible to limit the degradation of the space environment. Obtrusive space advertising is one such grave concern for the future.</w:t>
      </w:r>
      <w:r w:rsidRPr="006562CA">
        <w:t xml:space="preserve"> Unlike several other forms of adverse environmental impact, however</w:t>
      </w:r>
      <w:r w:rsidRPr="006562CA">
        <w:rPr>
          <w:rStyle w:val="StyleUnderline"/>
        </w:rPr>
        <w:t xml:space="preserve">, </w:t>
      </w:r>
      <w:r w:rsidRPr="006562CA">
        <w:rPr>
          <w:rStyle w:val="StyleUnderline"/>
          <w:highlight w:val="green"/>
        </w:rPr>
        <w:t>there is still time for prevention</w:t>
      </w:r>
      <w:r w:rsidRPr="006562CA">
        <w:rPr>
          <w:rStyle w:val="StyleUnderline"/>
        </w:rPr>
        <w:t xml:space="preserve"> before irreversible damage to astronomy is done.</w:t>
      </w:r>
    </w:p>
    <w:p w14:paraId="2CF125BE" w14:textId="77777777" w:rsidR="00972F52" w:rsidRPr="006562CA" w:rsidRDefault="00972F52" w:rsidP="00972F52">
      <w:pPr>
        <w:rPr>
          <w:rStyle w:val="StyleUnderline"/>
        </w:rPr>
      </w:pPr>
      <w:r w:rsidRPr="006562CA">
        <w:t xml:space="preserve">34. </w:t>
      </w:r>
      <w:r w:rsidRPr="006562CA">
        <w:rPr>
          <w:rStyle w:val="StyleUnderline"/>
          <w:highlight w:val="green"/>
        </w:rPr>
        <w:t>IAU</w:t>
      </w:r>
      <w:r w:rsidRPr="006562CA">
        <w:rPr>
          <w:rStyle w:val="StyleUnderline"/>
        </w:rPr>
        <w:t xml:space="preserve"> therefore appreciates and </w:t>
      </w:r>
      <w:r w:rsidRPr="006562CA">
        <w:rPr>
          <w:rStyle w:val="StyleUnderline"/>
          <w:highlight w:val="green"/>
        </w:rPr>
        <w:t>applauds</w:t>
      </w:r>
      <w:r w:rsidRPr="006562CA">
        <w:rPr>
          <w:rStyle w:val="StyleUnderline"/>
        </w:rPr>
        <w:t xml:space="preserve"> the </w:t>
      </w:r>
      <w:r w:rsidRPr="006562CA">
        <w:rPr>
          <w:rStyle w:val="StyleUnderline"/>
          <w:highlight w:val="green"/>
        </w:rPr>
        <w:t>measures taken by the U</w:t>
      </w:r>
      <w:r w:rsidRPr="006562CA">
        <w:rPr>
          <w:rStyle w:val="StyleUnderline"/>
        </w:rPr>
        <w:t xml:space="preserve">nited </w:t>
      </w:r>
      <w:r w:rsidRPr="006562CA">
        <w:rPr>
          <w:rStyle w:val="StyleUnderline"/>
          <w:highlight w:val="green"/>
        </w:rPr>
        <w:t>S</w:t>
      </w:r>
      <w:r w:rsidRPr="006562CA">
        <w:rPr>
          <w:rStyle w:val="StyleUnderline"/>
        </w:rPr>
        <w:t xml:space="preserve">tates of America </w:t>
      </w:r>
      <w:r w:rsidRPr="006562CA">
        <w:rPr>
          <w:rStyle w:val="StyleUnderline"/>
          <w:highlight w:val="green"/>
        </w:rPr>
        <w:t>to prohibit</w:t>
      </w:r>
      <w:r w:rsidRPr="006562CA">
        <w:rPr>
          <w:rStyle w:val="StyleUnderline"/>
        </w:rPr>
        <w:t xml:space="preserve"> the granting of a </w:t>
      </w:r>
      <w:r w:rsidRPr="006562CA">
        <w:rPr>
          <w:rStyle w:val="StyleUnderline"/>
          <w:highlight w:val="green"/>
        </w:rPr>
        <w:t>launch licence to any</w:t>
      </w:r>
      <w:r w:rsidRPr="006562CA">
        <w:rPr>
          <w:rStyle w:val="StyleUnderline"/>
        </w:rPr>
        <w:t xml:space="preserve"> form of </w:t>
      </w:r>
      <w:r w:rsidRPr="006562CA">
        <w:rPr>
          <w:rStyle w:val="StyleUnderline"/>
          <w:highlight w:val="green"/>
        </w:rPr>
        <w:t>such advertising</w:t>
      </w:r>
      <w:r w:rsidRPr="006562CA">
        <w:rPr>
          <w:rStyle w:val="StyleUnderline"/>
        </w:rPr>
        <w:t>.</w:t>
      </w:r>
      <w:r w:rsidRPr="006562CA">
        <w:t xml:space="preserve">2 As outlined above, this measure alone will by no means guarantee that astronomy will be free of interference from activities in space, be it in the optical or in the radio domain. But </w:t>
      </w:r>
      <w:r w:rsidRPr="006562CA">
        <w:rPr>
          <w:rStyle w:val="StyleUnderline"/>
        </w:rPr>
        <w:t>prohibiting space advertising that would be visible by the vast majority of the world’s population will undoubtedly greatly reduce the financial incentive to engage in such projects. This initiative should therefore be followed up by other spacefaring nations.</w:t>
      </w:r>
    </w:p>
    <w:p w14:paraId="3A41B9D3" w14:textId="77777777" w:rsidR="00972F52" w:rsidRPr="006562CA" w:rsidRDefault="00972F52" w:rsidP="00972F52">
      <w:pPr>
        <w:rPr>
          <w:rStyle w:val="StyleUnderline"/>
        </w:rPr>
      </w:pPr>
      <w:r w:rsidRPr="006562CA">
        <w:t xml:space="preserve">35. Accordingly, </w:t>
      </w:r>
      <w:r w:rsidRPr="006562CA">
        <w:rPr>
          <w:rStyle w:val="StyleUnderline"/>
        </w:rPr>
        <w:t>IAU recommends for the consideration of the Committee on the Peaceful Uses of Outer Space:</w:t>
      </w:r>
    </w:p>
    <w:p w14:paraId="0682984A" w14:textId="77777777" w:rsidR="00972F52" w:rsidRPr="006562CA" w:rsidRDefault="00972F52" w:rsidP="00972F52">
      <w:pPr>
        <w:rPr>
          <w:rStyle w:val="StyleUnderline"/>
        </w:rPr>
      </w:pPr>
      <w:r w:rsidRPr="006562CA">
        <w:rPr>
          <w:rStyle w:val="StyleUnderline"/>
        </w:rPr>
        <w:t>(a) That Member States should be encouraged to adopt similar legislation on obtrusive space advertising, so that this activity is regulated by all space-faring nations;</w:t>
      </w:r>
    </w:p>
    <w:p w14:paraId="5B19110B" w14:textId="77777777" w:rsidR="00972F52" w:rsidRPr="006562CA" w:rsidRDefault="00972F52" w:rsidP="00972F52">
      <w:r w:rsidRPr="006562CA">
        <w:t>(b) That international guidelines to limit the environmental impact of space activities on astronomy be developed by the Committee, in close cooperation with IAU, to ensure that uniform principles are applied to the definition of projects to which this legislation would apply.</w:t>
      </w:r>
    </w:p>
    <w:p w14:paraId="6BAFBBBE" w14:textId="77777777" w:rsidR="00972F52" w:rsidRPr="006562CA" w:rsidRDefault="00972F52" w:rsidP="00972F52"/>
    <w:p w14:paraId="5680C74F" w14:textId="77777777" w:rsidR="00972F52" w:rsidRPr="00623846" w:rsidRDefault="00972F52" w:rsidP="00972F52">
      <w:pPr>
        <w:pStyle w:val="Heading3"/>
        <w:rPr>
          <w:rFonts w:cs="Calibri"/>
        </w:rPr>
      </w:pPr>
      <w:bookmarkStart w:id="0" w:name="_Hlk93760091"/>
      <w:r w:rsidRPr="00623846">
        <w:rPr>
          <w:rFonts w:cs="Calibri"/>
        </w:rPr>
        <w:t>FW – Tiny</w:t>
      </w:r>
    </w:p>
    <w:p w14:paraId="256B025C" w14:textId="77777777" w:rsidR="00972F52" w:rsidRPr="00623846" w:rsidRDefault="00972F52" w:rsidP="00972F52">
      <w:pPr>
        <w:pStyle w:val="Heading4"/>
        <w:rPr>
          <w:rFonts w:cs="Calibri"/>
        </w:rPr>
      </w:pPr>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p w14:paraId="1546430A" w14:textId="77777777" w:rsidR="00972F52" w:rsidRPr="00623846" w:rsidRDefault="00972F52" w:rsidP="00972F52">
      <w:pPr>
        <w:pStyle w:val="Heading4"/>
        <w:rPr>
          <w:rFonts w:cs="Calibri"/>
        </w:rPr>
      </w:pPr>
      <w:r w:rsidRPr="00623846">
        <w:rPr>
          <w:rFonts w:cs="Calibri"/>
        </w:rPr>
        <w:t>The problem of disagreement</w:t>
      </w:r>
      <w:r>
        <w:rPr>
          <w:rFonts w:cs="Calibri"/>
        </w:rPr>
        <w:t xml:space="preserve"> verifies naturalism</w:t>
      </w:r>
      <w:r w:rsidRPr="00623846">
        <w:rPr>
          <w:rFonts w:cs="Calibri"/>
        </w:rPr>
        <w:t xml:space="preserve">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r>
        <w:rPr>
          <w:rFonts w:cs="Calibri"/>
        </w:rPr>
        <w:t>.</w:t>
      </w:r>
    </w:p>
    <w:p w14:paraId="43869247" w14:textId="77777777" w:rsidR="00972F52" w:rsidRPr="00623846" w:rsidRDefault="00972F52" w:rsidP="00972F52">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1CA677C0" w14:textId="77777777" w:rsidR="00972F52" w:rsidRPr="00623846" w:rsidRDefault="00972F52" w:rsidP="00972F52">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4" w:history="1">
        <w:r w:rsidRPr="00623846">
          <w:rPr>
            <w:rStyle w:val="Hyperlink"/>
            <w:color w:val="000000"/>
            <w:szCs w:val="16"/>
          </w:rPr>
          <w:t>https://www.ncbi.nlm.nih.gov/pmc/articles/PMC6446569/</w:t>
        </w:r>
      </w:hyperlink>
      <w:r w:rsidRPr="00623846">
        <w:rPr>
          <w:szCs w:val="16"/>
        </w:rPr>
        <w:t>, R.S.</w:t>
      </w:r>
    </w:p>
    <w:p w14:paraId="394CBEF1" w14:textId="77777777" w:rsidR="00972F52" w:rsidRPr="00623846" w:rsidRDefault="00972F52" w:rsidP="00972F52">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5045F43F" w14:textId="77777777" w:rsidR="00972F52" w:rsidRPr="00623846" w:rsidRDefault="00972F52" w:rsidP="00972F52">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6B806C8" w14:textId="77777777" w:rsidR="00972F52" w:rsidRPr="00623846" w:rsidRDefault="00972F52" w:rsidP="00972F52">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7CE8DDBA" w14:textId="77777777" w:rsidR="00972F52" w:rsidRPr="00623846" w:rsidRDefault="00972F52" w:rsidP="00972F52">
      <w:pPr>
        <w:spacing w:line="276" w:lineRule="auto"/>
      </w:pPr>
      <w:r w:rsidRPr="00623846">
        <w:t>Evolutionary theories of pleasure: The love connection BO:D</w:t>
      </w:r>
    </w:p>
    <w:p w14:paraId="0C8F15D2" w14:textId="77777777" w:rsidR="00972F52" w:rsidRPr="00623846" w:rsidRDefault="00972F52" w:rsidP="00972F52">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844C678" w14:textId="77777777" w:rsidR="00972F52" w:rsidRPr="00623846" w:rsidRDefault="00972F52" w:rsidP="00972F52">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17ED7BD" w14:textId="77777777" w:rsidR="00972F52" w:rsidRPr="00623846" w:rsidRDefault="00972F52" w:rsidP="00972F52">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6A2747F2" w14:textId="77777777" w:rsidR="00972F52" w:rsidRPr="00623846" w:rsidRDefault="00972F52" w:rsidP="00972F52">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0000A66" w14:textId="77777777" w:rsidR="00972F52" w:rsidRPr="00623846" w:rsidRDefault="00972F52" w:rsidP="00972F52">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C9BABB8" w14:textId="77777777" w:rsidR="00972F52" w:rsidRPr="00623846" w:rsidRDefault="00972F52" w:rsidP="00972F52">
      <w:pPr>
        <w:spacing w:line="276" w:lineRule="auto"/>
      </w:pPr>
      <w:r w:rsidRPr="00623846">
        <w:t>Finding happiness is different between apes and humans</w:t>
      </w:r>
    </w:p>
    <w:p w14:paraId="1B178252" w14:textId="77777777" w:rsidR="00972F52" w:rsidRPr="00623846" w:rsidRDefault="00972F52" w:rsidP="00972F52">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FEF4832" w14:textId="77777777" w:rsidR="00972F52" w:rsidRPr="00623846" w:rsidRDefault="00972F52" w:rsidP="00972F52">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9B1A026" w14:textId="77777777" w:rsidR="00972F52" w:rsidRPr="00623846" w:rsidRDefault="00972F52" w:rsidP="00972F52">
      <w:pPr>
        <w:spacing w:line="276" w:lineRule="auto"/>
      </w:pPr>
      <w:r w:rsidRPr="00623846">
        <w:t>Desire and reward centers</w:t>
      </w:r>
    </w:p>
    <w:p w14:paraId="3E59A08E" w14:textId="77777777" w:rsidR="00972F52" w:rsidRPr="00623846" w:rsidRDefault="00972F52" w:rsidP="00972F52">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F713DC2" w14:textId="77777777" w:rsidR="00972F52" w:rsidRPr="00623846" w:rsidRDefault="00972F52" w:rsidP="00972F52">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65AEA9C" w14:textId="77777777" w:rsidR="00972F52" w:rsidRPr="00623846" w:rsidRDefault="00972F52" w:rsidP="00972F52">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8E71FD0" w14:textId="77777777" w:rsidR="00972F52" w:rsidRPr="00623846" w:rsidRDefault="00972F52" w:rsidP="00972F52">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5BC50CC" w14:textId="77777777" w:rsidR="00972F52" w:rsidRPr="00623846" w:rsidRDefault="00972F52" w:rsidP="00972F52">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4745A9B" w14:textId="77777777" w:rsidR="00972F52" w:rsidRPr="00623846" w:rsidRDefault="00972F52" w:rsidP="00972F52">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EC4C480" w14:textId="77777777" w:rsidR="00972F52" w:rsidRPr="00623846" w:rsidRDefault="00972F52" w:rsidP="00972F52">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DB33451" w14:textId="77777777" w:rsidR="00972F52" w:rsidRPr="00623846" w:rsidRDefault="00972F52" w:rsidP="00972F52">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EEB151D" w14:textId="77777777" w:rsidR="00972F52" w:rsidRPr="00623846" w:rsidRDefault="00972F52" w:rsidP="00972F52">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B95E5F4" w14:textId="77777777" w:rsidR="00972F52" w:rsidRPr="00623846" w:rsidRDefault="00972F52" w:rsidP="00972F52">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A3BB79" w14:textId="77777777" w:rsidR="00972F52" w:rsidRPr="00623846" w:rsidRDefault="00972F52" w:rsidP="00972F52">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645BF848" w14:textId="77777777" w:rsidR="00972F52" w:rsidRPr="00623846" w:rsidRDefault="00972F52" w:rsidP="00972F52">
      <w:pPr>
        <w:pStyle w:val="Heading4"/>
        <w:rPr>
          <w:rFonts w:cs="Calibri"/>
        </w:rPr>
      </w:pPr>
      <w:r w:rsidRPr="00623846">
        <w:rPr>
          <w:rFonts w:cs="Calibri"/>
        </w:rPr>
        <w:t xml:space="preserve">Thus, the standard is consistency with hedonic act utilitarianism. </w:t>
      </w:r>
    </w:p>
    <w:p w14:paraId="3750CE81" w14:textId="77777777" w:rsidR="00972F52" w:rsidRPr="00623846" w:rsidRDefault="00972F52" w:rsidP="00972F52"/>
    <w:bookmarkEnd w:id="0"/>
    <w:p w14:paraId="0315413F" w14:textId="77777777" w:rsidR="00E05478" w:rsidRDefault="00E05478" w:rsidP="00E05478">
      <w:pPr>
        <w:pStyle w:val="Heading4"/>
        <w:rPr>
          <w:rFonts w:cs="Times New Roman"/>
        </w:rPr>
      </w:pPr>
      <w:r>
        <w:rPr>
          <w:rFonts w:cs="Times New Roman"/>
        </w:rPr>
        <w:t>Warming causes Extinction</w:t>
      </w:r>
    </w:p>
    <w:p w14:paraId="6174B66C" w14:textId="77777777" w:rsidR="00E05478" w:rsidRPr="00601C82" w:rsidRDefault="00E05478" w:rsidP="00E05478">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166553E" w14:textId="77777777" w:rsidR="00E05478" w:rsidRDefault="00E05478" w:rsidP="00E05478">
      <w:pPr>
        <w:rPr>
          <w:b/>
          <w:sz w:val="26"/>
          <w:u w:val="single"/>
        </w:rPr>
      </w:pPr>
      <w:r w:rsidRPr="00F376F3">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ingenious, and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p>
    <w:p w14:paraId="7BBD1C48" w14:textId="77777777" w:rsidR="00E05478" w:rsidRDefault="00E05478" w:rsidP="00E05478">
      <w:pPr>
        <w:rPr>
          <w:b/>
          <w:sz w:val="26"/>
          <w:u w:val="single"/>
        </w:rPr>
      </w:pPr>
    </w:p>
    <w:p w14:paraId="24C22F15" w14:textId="77777777" w:rsidR="00E05478" w:rsidRDefault="00E05478" w:rsidP="00E05478">
      <w:pPr>
        <w:rPr>
          <w:b/>
          <w:sz w:val="26"/>
          <w:u w:val="single"/>
        </w:rPr>
      </w:pPr>
    </w:p>
    <w:p w14:paraId="55874856" w14:textId="20F2FC35" w:rsidR="00E05478" w:rsidRDefault="00E05478" w:rsidP="00E05478">
      <w:pPr>
        <w:rPr>
          <w:u w:val="single"/>
        </w:rPr>
      </w:pP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have to be taken as a serious possibility</w:t>
      </w:r>
      <w:r w:rsidRPr="00F376F3">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1165F5F" w14:textId="046E31CF"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Droid Sans Fallback">
    <w:altName w:val="Segoe UI"/>
    <w:panose1 w:val="020B0604020202020204"/>
    <w:charset w:val="00"/>
    <w:family w:val="roman"/>
    <w:notTrueType/>
    <w:pitch w:val="default"/>
  </w:font>
  <w:font w:name="Lohit Hindi">
    <w:altName w:val="Cambria"/>
    <w:panose1 w:val="020B0604020202020204"/>
    <w:charset w:val="80"/>
    <w:family w:val="auto"/>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abon LT Std">
    <w:altName w:val="Sabon LT Std"/>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AEF" w:usb1="5000214A" w:usb2="00000000" w:usb3="00000000" w:csb0="000001F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auto"/>
    <w:pitch w:val="variable"/>
    <w:sig w:usb0="00000003" w:usb1="00000000" w:usb2="00000000" w:usb3="00000000" w:csb0="00000001" w:csb1="00000000"/>
  </w:font>
  <w:font w:name="Scala">
    <w:altName w:val="Scal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sig w:usb0="00000003" w:usb1="00000000" w:usb2="00000000" w:usb3="00000000" w:csb0="00000001" w:csb1="00000000"/>
  </w:font>
  <w:font w:name="Arial Bold">
    <w:altName w:val="Arial"/>
    <w:panose1 w:val="020B0604020202020204"/>
    <w:charset w:val="00"/>
    <w:family w:val="swiss"/>
    <w:pitch w:val="variable"/>
    <w:sig w:usb0="E0002AFF" w:usb1="C0007843" w:usb2="00000009" w:usb3="00000000" w:csb0="000001FF" w:csb1="00000000"/>
  </w:font>
  <w:font w:name="Minion Pro">
    <w:altName w:val="Cambria"/>
    <w:panose1 w:val="020B0604020202020204"/>
    <w:charset w:val="00"/>
    <w:family w:val="roman"/>
    <w:notTrueType/>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swiss"/>
    <w:notTrueType/>
    <w:pitch w:val="default"/>
    <w:sig w:usb0="03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1797C79"/>
    <w:multiLevelType w:val="hybridMultilevel"/>
    <w:tmpl w:val="E7C631AA"/>
    <w:lvl w:ilvl="0" w:tplc="B8623E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6E4A2E"/>
    <w:multiLevelType w:val="hybridMultilevel"/>
    <w:tmpl w:val="3A2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C45129"/>
    <w:multiLevelType w:val="hybridMultilevel"/>
    <w:tmpl w:val="90C67D62"/>
    <w:lvl w:ilvl="0" w:tplc="B73E79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714B90"/>
    <w:multiLevelType w:val="hybridMultilevel"/>
    <w:tmpl w:val="1A2C88AC"/>
    <w:lvl w:ilvl="0" w:tplc="1DEE9F4E">
      <w:start w:val="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0173805">
    <w:abstractNumId w:val="16"/>
  </w:num>
  <w:num w:numId="2" w16cid:durableId="576398775">
    <w:abstractNumId w:val="33"/>
  </w:num>
  <w:num w:numId="3" w16cid:durableId="319161887">
    <w:abstractNumId w:val="30"/>
  </w:num>
  <w:num w:numId="4" w16cid:durableId="1974753072">
    <w:abstractNumId w:val="34"/>
  </w:num>
  <w:num w:numId="5" w16cid:durableId="519777579">
    <w:abstractNumId w:val="25"/>
  </w:num>
  <w:num w:numId="6" w16cid:durableId="13088950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7989499">
    <w:abstractNumId w:val="20"/>
  </w:num>
  <w:num w:numId="8" w16cid:durableId="242540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621285">
    <w:abstractNumId w:val="15"/>
  </w:num>
  <w:num w:numId="10" w16cid:durableId="1200051721">
    <w:abstractNumId w:val="21"/>
  </w:num>
  <w:num w:numId="11" w16cid:durableId="1303850794">
    <w:abstractNumId w:val="32"/>
  </w:num>
  <w:num w:numId="12" w16cid:durableId="521362586">
    <w:abstractNumId w:val="31"/>
  </w:num>
  <w:num w:numId="13" w16cid:durableId="1496189777">
    <w:abstractNumId w:val="12"/>
  </w:num>
  <w:num w:numId="14" w16cid:durableId="1297759431">
    <w:abstractNumId w:val="28"/>
  </w:num>
  <w:num w:numId="15" w16cid:durableId="1806269106">
    <w:abstractNumId w:val="14"/>
  </w:num>
  <w:num w:numId="16" w16cid:durableId="1658148323">
    <w:abstractNumId w:val="23"/>
  </w:num>
  <w:num w:numId="17" w16cid:durableId="991788699">
    <w:abstractNumId w:val="11"/>
  </w:num>
  <w:num w:numId="18" w16cid:durableId="1309364550">
    <w:abstractNumId w:val="29"/>
  </w:num>
  <w:num w:numId="19" w16cid:durableId="1108039160">
    <w:abstractNumId w:val="18"/>
  </w:num>
  <w:num w:numId="20" w16cid:durableId="1087310483">
    <w:abstractNumId w:val="27"/>
  </w:num>
  <w:num w:numId="21" w16cid:durableId="1753113789">
    <w:abstractNumId w:val="35"/>
  </w:num>
  <w:num w:numId="22" w16cid:durableId="93483183">
    <w:abstractNumId w:val="13"/>
  </w:num>
  <w:num w:numId="23" w16cid:durableId="975767804">
    <w:abstractNumId w:val="19"/>
  </w:num>
  <w:num w:numId="24" w16cid:durableId="1503817667">
    <w:abstractNumId w:val="24"/>
  </w:num>
  <w:num w:numId="25" w16cid:durableId="1234510529">
    <w:abstractNumId w:val="11"/>
  </w:num>
  <w:num w:numId="26" w16cid:durableId="1841194698">
    <w:abstractNumId w:val="11"/>
  </w:num>
  <w:num w:numId="27" w16cid:durableId="629555087">
    <w:abstractNumId w:val="11"/>
  </w:num>
  <w:num w:numId="28" w16cid:durableId="477839202">
    <w:abstractNumId w:val="11"/>
  </w:num>
  <w:num w:numId="29" w16cid:durableId="1635212094">
    <w:abstractNumId w:val="11"/>
  </w:num>
  <w:num w:numId="30" w16cid:durableId="576130245">
    <w:abstractNumId w:val="11"/>
  </w:num>
  <w:num w:numId="31" w16cid:durableId="82729430">
    <w:abstractNumId w:val="11"/>
  </w:num>
  <w:num w:numId="32" w16cid:durableId="667516585">
    <w:abstractNumId w:val="11"/>
  </w:num>
  <w:num w:numId="33" w16cid:durableId="2122528955">
    <w:abstractNumId w:val="11"/>
  </w:num>
  <w:num w:numId="34" w16cid:durableId="417949368">
    <w:abstractNumId w:val="11"/>
  </w:num>
  <w:num w:numId="35" w16cid:durableId="1942686213">
    <w:abstractNumId w:val="26"/>
  </w:num>
  <w:num w:numId="36" w16cid:durableId="533275478">
    <w:abstractNumId w:val="11"/>
  </w:num>
  <w:num w:numId="37" w16cid:durableId="907881258">
    <w:abstractNumId w:val="10"/>
  </w:num>
  <w:num w:numId="38" w16cid:durableId="806317043">
    <w:abstractNumId w:val="8"/>
  </w:num>
  <w:num w:numId="39" w16cid:durableId="462508538">
    <w:abstractNumId w:val="7"/>
  </w:num>
  <w:num w:numId="40" w16cid:durableId="400761621">
    <w:abstractNumId w:val="6"/>
  </w:num>
  <w:num w:numId="41" w16cid:durableId="271473468">
    <w:abstractNumId w:val="5"/>
  </w:num>
  <w:num w:numId="42" w16cid:durableId="1652447496">
    <w:abstractNumId w:val="9"/>
  </w:num>
  <w:num w:numId="43" w16cid:durableId="1160118662">
    <w:abstractNumId w:val="4"/>
  </w:num>
  <w:num w:numId="44" w16cid:durableId="693728156">
    <w:abstractNumId w:val="3"/>
  </w:num>
  <w:num w:numId="45" w16cid:durableId="118190076">
    <w:abstractNumId w:val="2"/>
  </w:num>
  <w:num w:numId="46" w16cid:durableId="1813789692">
    <w:abstractNumId w:val="1"/>
  </w:num>
  <w:num w:numId="47" w16cid:durableId="1797866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117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6DF"/>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20B7"/>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B5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5F32A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FB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100D2"/>
    <w:rsid w:val="00920E6A"/>
    <w:rsid w:val="00931816"/>
    <w:rsid w:val="00932C71"/>
    <w:rsid w:val="00945784"/>
    <w:rsid w:val="009509D5"/>
    <w:rsid w:val="009538F5"/>
    <w:rsid w:val="00957187"/>
    <w:rsid w:val="00960255"/>
    <w:rsid w:val="009603E1"/>
    <w:rsid w:val="00961C9D"/>
    <w:rsid w:val="00963065"/>
    <w:rsid w:val="00963D70"/>
    <w:rsid w:val="0097151F"/>
    <w:rsid w:val="00972F52"/>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BA9"/>
    <w:rsid w:val="009F6FB2"/>
    <w:rsid w:val="00A071C0"/>
    <w:rsid w:val="00A1175E"/>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478"/>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04D2C9"/>
  <w14:defaultImageDpi w14:val="300"/>
  <w15:docId w15:val="{985F028C-E442-B340-A343-AEE3C7D18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5784"/>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9457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457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457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945784"/>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972F52"/>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972F52"/>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972F5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72F52"/>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972F52"/>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9457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5784"/>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94578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4578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4578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457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45784"/>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945784"/>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45784"/>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94578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45784"/>
    <w:rPr>
      <w:color w:val="auto"/>
      <w:u w:val="none"/>
    </w:rPr>
  </w:style>
  <w:style w:type="paragraph" w:styleId="DocumentMap">
    <w:name w:val="Document Map"/>
    <w:basedOn w:val="Normal"/>
    <w:link w:val="DocumentMapChar"/>
    <w:uiPriority w:val="99"/>
    <w:unhideWhenUsed/>
    <w:rsid w:val="009457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45784"/>
    <w:rPr>
      <w:rFonts w:ascii="Lucida Grande" w:hAnsi="Lucida Grande" w:cs="Lucida Grande"/>
    </w:rPr>
  </w:style>
  <w:style w:type="character" w:customStyle="1" w:styleId="Heading5Char">
    <w:name w:val="Heading 5 Char"/>
    <w:aliases w:val="Blocks Char"/>
    <w:basedOn w:val="DefaultParagraphFont"/>
    <w:link w:val="Heading5"/>
    <w:uiPriority w:val="9"/>
    <w:rsid w:val="00972F52"/>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972F52"/>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972F52"/>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972F52"/>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972F52"/>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972F52"/>
    <w:rPr>
      <w:color w:val="605E5C"/>
      <w:shd w:val="clear" w:color="auto" w:fill="E1DFDD"/>
    </w:rPr>
  </w:style>
  <w:style w:type="paragraph" w:customStyle="1" w:styleId="Emphasis1">
    <w:name w:val="Emphasis1"/>
    <w:basedOn w:val="Normal"/>
    <w:link w:val="Emphasis"/>
    <w:autoRedefine/>
    <w:uiPriority w:val="20"/>
    <w:qFormat/>
    <w:rsid w:val="00972F5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72F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72F52"/>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972F52"/>
    <w:pPr>
      <w:ind w:left="720"/>
      <w:contextualSpacing/>
    </w:pPr>
  </w:style>
  <w:style w:type="paragraph" w:customStyle="1" w:styleId="para">
    <w:name w:val="para"/>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972F52"/>
  </w:style>
  <w:style w:type="character" w:customStyle="1" w:styleId="internalref">
    <w:name w:val="internalref"/>
    <w:basedOn w:val="DefaultParagraphFont"/>
    <w:rsid w:val="00972F52"/>
  </w:style>
  <w:style w:type="character" w:customStyle="1" w:styleId="text">
    <w:name w:val="text"/>
    <w:basedOn w:val="DefaultParagraphFont"/>
    <w:rsid w:val="00972F52"/>
  </w:style>
  <w:style w:type="paragraph" w:customStyle="1" w:styleId="generic-articlebody">
    <w:name w:val="generic-article__body"/>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aliases w:val="8 pt font,Citation Char Char1 Char Char Char Char Char,Cut,Small 1,Read Char Char Char,Citation Char Char Char1,Read Char Char1"/>
    <w:basedOn w:val="DefaultParagraphFont"/>
    <w:uiPriority w:val="22"/>
    <w:qFormat/>
    <w:rsid w:val="00972F52"/>
    <w:rPr>
      <w:b/>
      <w:bCs/>
    </w:rPr>
  </w:style>
  <w:style w:type="paragraph" w:customStyle="1" w:styleId="p">
    <w:name w:val="p"/>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gntarbp">
    <w:name w:val="gnt_ar_b_p"/>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styleId="HTMLPreformatted">
    <w:name w:val="HTML Preformatted"/>
    <w:basedOn w:val="Normal"/>
    <w:link w:val="HTMLPreformattedChar"/>
    <w:unhideWhenUsed/>
    <w:rsid w:val="00972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972F52"/>
    <w:rPr>
      <w:rFonts w:ascii="Courier New" w:eastAsia="Times New Roman" w:hAnsi="Courier New" w:cs="Courier New"/>
      <w:sz w:val="20"/>
      <w:szCs w:val="20"/>
    </w:rPr>
  </w:style>
  <w:style w:type="paragraph" w:customStyle="1" w:styleId="textbold">
    <w:name w:val="text bold"/>
    <w:basedOn w:val="Normal"/>
    <w:uiPriority w:val="7"/>
    <w:qFormat/>
    <w:rsid w:val="00972F5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rPr>
  </w:style>
  <w:style w:type="character" w:customStyle="1" w:styleId="italic">
    <w:name w:val="italic"/>
    <w:rsid w:val="00972F52"/>
  </w:style>
  <w:style w:type="character" w:customStyle="1" w:styleId="bold">
    <w:name w:val="bold"/>
    <w:rsid w:val="00972F52"/>
  </w:style>
  <w:style w:type="character" w:customStyle="1" w:styleId="ssl4">
    <w:name w:val="ss_l4"/>
    <w:rsid w:val="00972F52"/>
  </w:style>
  <w:style w:type="paragraph" w:customStyle="1" w:styleId="p1">
    <w:name w:val="p1"/>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972F52"/>
  </w:style>
  <w:style w:type="paragraph" w:customStyle="1" w:styleId="css-iynevi">
    <w:name w:val="css-iynevi"/>
    <w:basedOn w:val="Normal"/>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972F52"/>
  </w:style>
  <w:style w:type="paragraph" w:customStyle="1" w:styleId="css-axufdj">
    <w:name w:val="css-axufdj"/>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messagelistitem-1-jvgy">
    <w:name w:val="messagelistitem-1-jvgy"/>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chapter-para">
    <w:name w:val="chapter-para"/>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972F52"/>
    <w:rPr>
      <w:rFonts w:ascii="Calibri" w:hAnsi="Calibri" w:cs="Calibri"/>
      <w:sz w:val="22"/>
    </w:rPr>
  </w:style>
  <w:style w:type="character" w:customStyle="1" w:styleId="ff6">
    <w:name w:val="ff6"/>
    <w:basedOn w:val="DefaultParagraphFont"/>
    <w:rsid w:val="00972F52"/>
  </w:style>
  <w:style w:type="character" w:customStyle="1" w:styleId="fc3">
    <w:name w:val="fc3"/>
    <w:basedOn w:val="DefaultParagraphFont"/>
    <w:rsid w:val="00972F52"/>
  </w:style>
  <w:style w:type="character" w:customStyle="1" w:styleId="fc1">
    <w:name w:val="fc1"/>
    <w:basedOn w:val="DefaultParagraphFont"/>
    <w:rsid w:val="00972F52"/>
  </w:style>
  <w:style w:type="character" w:customStyle="1" w:styleId="apple-converted-space">
    <w:name w:val="apple-converted-space"/>
    <w:basedOn w:val="DefaultParagraphFont"/>
    <w:rsid w:val="00972F52"/>
  </w:style>
  <w:style w:type="character" w:customStyle="1" w:styleId="c-shortcodeimagecredit">
    <w:name w:val="c-shortcodeimage_credit"/>
    <w:basedOn w:val="DefaultParagraphFont"/>
    <w:rsid w:val="00972F52"/>
  </w:style>
  <w:style w:type="character" w:customStyle="1" w:styleId="oahvym-0">
    <w:name w:val="oahvym-0"/>
    <w:basedOn w:val="DefaultParagraphFont"/>
    <w:rsid w:val="00972F52"/>
  </w:style>
  <w:style w:type="paragraph" w:customStyle="1" w:styleId="evidencetext">
    <w:name w:val="evidence text"/>
    <w:basedOn w:val="Normal"/>
    <w:link w:val="evidencetextChar1"/>
    <w:qFormat/>
    <w:rsid w:val="00972F52"/>
    <w:pPr>
      <w:ind w:left="432" w:right="432"/>
    </w:pPr>
    <w:rPr>
      <w:color w:val="000000"/>
    </w:rPr>
  </w:style>
  <w:style w:type="character" w:customStyle="1" w:styleId="evidencetextChar1">
    <w:name w:val="evidence text Char1"/>
    <w:link w:val="evidencetext"/>
    <w:rsid w:val="00972F52"/>
    <w:rPr>
      <w:rFonts w:ascii="Calibri" w:hAnsi="Calibri" w:cs="Calibri"/>
      <w:color w:val="000000"/>
      <w:sz w:val="22"/>
    </w:rPr>
  </w:style>
  <w:style w:type="paragraph" w:customStyle="1" w:styleId="defaultstyledtext-sc-1jtxuc8-0">
    <w:name w:val="default__styledtext-sc-1jtxuc8-0"/>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article-excerpt">
    <w:name w:val="article-excerpt"/>
    <w:basedOn w:val="Normal"/>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v7xiq">
    <w:name w:val="latin24compacttimestamp-2v7xiq"/>
    <w:basedOn w:val="DefaultParagraphFont"/>
    <w:rsid w:val="00972F52"/>
  </w:style>
  <w:style w:type="paragraph" w:styleId="HTMLAddress">
    <w:name w:val="HTML Address"/>
    <w:basedOn w:val="Normal"/>
    <w:link w:val="HTMLAddressChar"/>
    <w:uiPriority w:val="99"/>
    <w:unhideWhenUsed/>
    <w:rsid w:val="00972F52"/>
    <w:pPr>
      <w:spacing w:after="0" w:line="240" w:lineRule="auto"/>
    </w:pPr>
    <w:rPr>
      <w:i/>
      <w:iCs/>
    </w:rPr>
  </w:style>
  <w:style w:type="character" w:customStyle="1" w:styleId="HTMLAddressChar">
    <w:name w:val="HTML Address Char"/>
    <w:basedOn w:val="DefaultParagraphFont"/>
    <w:link w:val="HTMLAddress"/>
    <w:uiPriority w:val="99"/>
    <w:rsid w:val="00972F52"/>
    <w:rPr>
      <w:rFonts w:ascii="Calibri" w:hAnsi="Calibri" w:cs="Calibri"/>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972F52"/>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972F52"/>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972F52"/>
    <w:rPr>
      <w:rFonts w:asciiTheme="majorHAnsi" w:eastAsiaTheme="majorEastAsia" w:hAnsiTheme="majorHAnsi" w:cstheme="majorBidi" w:hint="default"/>
      <w:color w:val="243F60" w:themeColor="accent1" w:themeShade="7F"/>
      <w:sz w:val="22"/>
      <w:szCs w:val="22"/>
    </w:rPr>
  </w:style>
  <w:style w:type="character" w:styleId="HTMLTypewriter">
    <w:name w:val="HTML Typewriter"/>
    <w:basedOn w:val="DefaultParagraphFont"/>
    <w:unhideWhenUsed/>
    <w:rsid w:val="00972F52"/>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972F52"/>
    <w:rPr>
      <w:rFonts w:ascii="Times New Roman" w:eastAsia="Times New Roman" w:hAnsi="Times New Roman" w:cs="Times New Roman"/>
    </w:rPr>
  </w:style>
  <w:style w:type="paragraph" w:styleId="TOC1">
    <w:name w:val="toc 1"/>
    <w:aliases w:val="Index Basic"/>
    <w:basedOn w:val="Normal"/>
    <w:next w:val="Normal"/>
    <w:autoRedefine/>
    <w:unhideWhenUsed/>
    <w:qFormat/>
    <w:rsid w:val="00972F52"/>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972F52"/>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972F52"/>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972F52"/>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972F52"/>
    <w:pPr>
      <w:tabs>
        <w:tab w:val="center" w:pos="4680"/>
        <w:tab w:val="right" w:pos="9360"/>
      </w:tabs>
      <w:spacing w:after="0" w:line="240" w:lineRule="auto"/>
    </w:pPr>
    <w:rPr>
      <w:rFonts w:eastAsiaTheme="minorHAns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972F52"/>
    <w:rPr>
      <w:rFonts w:ascii="Calibri" w:hAnsi="Calibri" w:cs="Calibri"/>
      <w:sz w:val="22"/>
    </w:rPr>
  </w:style>
  <w:style w:type="character" w:customStyle="1" w:styleId="FooterChar">
    <w:name w:val="Footer Char"/>
    <w:basedOn w:val="DefaultParagraphFont"/>
    <w:link w:val="Footer"/>
    <w:uiPriority w:val="99"/>
    <w:locked/>
    <w:rsid w:val="00972F52"/>
    <w:rPr>
      <w:rFonts w:ascii="Calibri" w:eastAsiaTheme="minorHAnsi" w:hAnsi="Calibri" w:cs="Calibri"/>
      <w:sz w:val="16"/>
      <w:szCs w:val="22"/>
    </w:rPr>
  </w:style>
  <w:style w:type="paragraph" w:styleId="Index1">
    <w:name w:val="index 1"/>
    <w:basedOn w:val="Normal"/>
    <w:next w:val="Normal"/>
    <w:autoRedefine/>
    <w:unhideWhenUsed/>
    <w:rsid w:val="00972F52"/>
    <w:pPr>
      <w:spacing w:after="0" w:line="240" w:lineRule="auto"/>
      <w:ind w:left="220" w:hanging="220"/>
    </w:pPr>
  </w:style>
  <w:style w:type="paragraph" w:styleId="Caption">
    <w:name w:val="caption"/>
    <w:aliases w:val="caption"/>
    <w:basedOn w:val="Normal"/>
    <w:unhideWhenUsed/>
    <w:qFormat/>
    <w:rsid w:val="00972F52"/>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972F52"/>
    <w:rPr>
      <w:rFonts w:ascii="Calibri" w:eastAsiaTheme="minorHAnsi" w:hAnsi="Calibri" w:cs="Calibri"/>
      <w:sz w:val="16"/>
      <w:szCs w:val="20"/>
    </w:rPr>
  </w:style>
  <w:style w:type="character" w:customStyle="1" w:styleId="MacroTextChar">
    <w:name w:val="Macro Text Char"/>
    <w:basedOn w:val="DefaultParagraphFont"/>
    <w:link w:val="MacroText"/>
    <w:locked/>
    <w:rsid w:val="00972F52"/>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972F52"/>
    <w:pPr>
      <w:spacing w:after="120" w:line="256" w:lineRule="auto"/>
    </w:pPr>
  </w:style>
  <w:style w:type="character" w:customStyle="1" w:styleId="BodyTextChar">
    <w:name w:val="Body Text Char"/>
    <w:aliases w:val="BT Char"/>
    <w:basedOn w:val="DefaultParagraphFont"/>
    <w:link w:val="BodyText"/>
    <w:uiPriority w:val="99"/>
    <w:rsid w:val="00972F52"/>
    <w:rPr>
      <w:rFonts w:ascii="Calibri" w:hAnsi="Calibri" w:cs="Calibri"/>
      <w:sz w:val="22"/>
    </w:rPr>
  </w:style>
  <w:style w:type="character" w:customStyle="1" w:styleId="ListBulletChar">
    <w:name w:val="List Bullet Char"/>
    <w:link w:val="ListBullet"/>
    <w:locked/>
    <w:rsid w:val="00972F52"/>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972F52"/>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972F52"/>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99"/>
    <w:qFormat/>
    <w:rsid w:val="00972F52"/>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972F52"/>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972F52"/>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972F52"/>
    <w:pPr>
      <w:spacing w:line="256" w:lineRule="auto"/>
    </w:pPr>
    <w:rPr>
      <w:rFonts w:eastAsiaTheme="minorHAns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972F52"/>
    <w:rPr>
      <w:color w:val="5A5A5A" w:themeColor="text1" w:themeTint="A5"/>
      <w:spacing w:val="15"/>
      <w:sz w:val="22"/>
      <w:szCs w:val="22"/>
    </w:rPr>
  </w:style>
  <w:style w:type="character" w:customStyle="1" w:styleId="DateChar">
    <w:name w:val="Date Char"/>
    <w:aliases w:val="date Char"/>
    <w:basedOn w:val="DefaultParagraphFont"/>
    <w:link w:val="Date"/>
    <w:locked/>
    <w:rsid w:val="00972F52"/>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972F52"/>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972F52"/>
    <w:rPr>
      <w:rFonts w:ascii="Calibri" w:hAnsi="Calibri" w:cs="Calibri"/>
      <w:sz w:val="22"/>
    </w:rPr>
  </w:style>
  <w:style w:type="character" w:customStyle="1" w:styleId="BodyTextFirstIndentChar1">
    <w:name w:val="Body Text First Indent Char1"/>
    <w:basedOn w:val="BodyTextChar"/>
    <w:link w:val="BodyTextFirstIndent"/>
    <w:locked/>
    <w:rsid w:val="00972F52"/>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972F52"/>
    <w:rPr>
      <w:rFonts w:ascii="Calibri" w:eastAsia="Times New Roman" w:hAnsi="Calibri" w:cs="Calibri"/>
      <w:b/>
      <w:sz w:val="16"/>
      <w:szCs w:val="20"/>
    </w:rPr>
  </w:style>
  <w:style w:type="character" w:customStyle="1" w:styleId="BodyText3Char">
    <w:name w:val="Body Text 3 Char"/>
    <w:basedOn w:val="DefaultParagraphFont"/>
    <w:link w:val="BodyText3"/>
    <w:locked/>
    <w:rsid w:val="00972F52"/>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972F52"/>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972F52"/>
    <w:rPr>
      <w:rFonts w:ascii="Calibri" w:eastAsiaTheme="minorHAnsi" w:hAnsi="Calibri" w:cs="Calibri"/>
      <w:sz w:val="16"/>
      <w:szCs w:val="16"/>
    </w:rPr>
  </w:style>
  <w:style w:type="character" w:customStyle="1" w:styleId="PlainTextChar">
    <w:name w:val="Plain Text Char"/>
    <w:basedOn w:val="DefaultParagraphFont"/>
    <w:link w:val="PlainText"/>
    <w:locked/>
    <w:rsid w:val="00972F52"/>
    <w:rPr>
      <w:rFonts w:ascii="Courier New" w:eastAsia="Calibri" w:hAnsi="Courier New" w:cs="Calibri"/>
      <w:sz w:val="16"/>
      <w:szCs w:val="20"/>
    </w:rPr>
  </w:style>
  <w:style w:type="paragraph" w:styleId="CommentText">
    <w:name w:val="annotation text"/>
    <w:basedOn w:val="Normal"/>
    <w:link w:val="CommentTextChar"/>
    <w:uiPriority w:val="99"/>
    <w:unhideWhenUsed/>
    <w:rsid w:val="00972F52"/>
    <w:pPr>
      <w:spacing w:line="256" w:lineRule="auto"/>
    </w:pPr>
    <w:rPr>
      <w:rFonts w:eastAsiaTheme="minorHAnsi"/>
      <w:sz w:val="16"/>
      <w:szCs w:val="20"/>
    </w:rPr>
  </w:style>
  <w:style w:type="character" w:customStyle="1" w:styleId="CommentTextChar1">
    <w:name w:val="Comment Text Char1"/>
    <w:basedOn w:val="DefaultParagraphFont"/>
    <w:uiPriority w:val="99"/>
    <w:rsid w:val="00972F52"/>
    <w:rPr>
      <w:rFonts w:ascii="Calibri" w:hAnsi="Calibri" w:cs="Calibri"/>
      <w:sz w:val="20"/>
      <w:szCs w:val="20"/>
    </w:rPr>
  </w:style>
  <w:style w:type="character" w:customStyle="1" w:styleId="CommentSubjectChar">
    <w:name w:val="Comment Subject Char"/>
    <w:basedOn w:val="CommentTextChar"/>
    <w:link w:val="CommentSubject"/>
    <w:uiPriority w:val="99"/>
    <w:locked/>
    <w:rsid w:val="00972F52"/>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972F52"/>
    <w:rPr>
      <w:rFonts w:ascii="Segoe UI" w:eastAsiaTheme="minorHAnsi" w:hAnsi="Segoe UI" w:cs="Segoe UI"/>
      <w:sz w:val="18"/>
      <w:szCs w:val="18"/>
    </w:rPr>
  </w:style>
  <w:style w:type="paragraph" w:customStyle="1" w:styleId="msolistparagraphcxspfirst">
    <w:name w:val="msolistparagraphcxspfirst"/>
    <w:basedOn w:val="Normal"/>
    <w:uiPriority w:val="99"/>
    <w:qFormat/>
    <w:rsid w:val="00972F52"/>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972F52"/>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972F52"/>
    <w:rPr>
      <w:rFonts w:ascii="Calibri" w:eastAsiaTheme="minorHAnsi" w:hAnsi="Calibri" w:cs="Calibri"/>
      <w:i/>
      <w:iCs/>
      <w:color w:val="000000" w:themeColor="text1"/>
      <w:sz w:val="16"/>
      <w:szCs w:val="22"/>
    </w:rPr>
  </w:style>
  <w:style w:type="paragraph" w:customStyle="1" w:styleId="o-articlebodytext">
    <w:name w:val="o-articlebody__tex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selectionshareable">
    <w:name w:val="selectionshareable"/>
    <w:basedOn w:val="Normal"/>
    <w:uiPriority w:val="99"/>
    <w:qFormat/>
    <w:rsid w:val="00972F52"/>
    <w:pPr>
      <w:spacing w:before="100" w:beforeAutospacing="1" w:after="100" w:afterAutospacing="1" w:line="256" w:lineRule="auto"/>
    </w:pPr>
  </w:style>
  <w:style w:type="paragraph" w:customStyle="1" w:styleId="endmarkenabled">
    <w:name w:val="endmarkenabled"/>
    <w:basedOn w:val="Normal"/>
    <w:qFormat/>
    <w:rsid w:val="00972F52"/>
    <w:pPr>
      <w:spacing w:before="100" w:beforeAutospacing="1" w:after="100" w:afterAutospacing="1" w:line="256" w:lineRule="auto"/>
    </w:pPr>
  </w:style>
  <w:style w:type="paragraph" w:customStyle="1" w:styleId="css-qckjh9">
    <w:name w:val="css-qckjh9"/>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972F52"/>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972F52"/>
    <w:pPr>
      <w:spacing w:line="256" w:lineRule="auto"/>
    </w:pPr>
    <w:rPr>
      <w:rFonts w:eastAsiaTheme="minorHAns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72F52"/>
    <w:rPr>
      <w:rFonts w:eastAsiaTheme="minorHAnsi"/>
      <w:b/>
      <w:sz w:val="22"/>
      <w:szCs w:val="22"/>
      <w:u w:val="single"/>
    </w:rPr>
  </w:style>
  <w:style w:type="paragraph" w:customStyle="1" w:styleId="Emphasize">
    <w:name w:val="Emphasize"/>
    <w:basedOn w:val="Normal"/>
    <w:uiPriority w:val="20"/>
    <w:qFormat/>
    <w:rsid w:val="00972F52"/>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972F52"/>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972F52"/>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972F52"/>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972F52"/>
    <w:pPr>
      <w:spacing w:line="256" w:lineRule="auto"/>
    </w:pPr>
    <w:rPr>
      <w:rFonts w:eastAsiaTheme="minorHAnsi"/>
      <w:b/>
      <w:sz w:val="16"/>
      <w:szCs w:val="22"/>
      <w:u w:val="single"/>
    </w:rPr>
  </w:style>
  <w:style w:type="character" w:customStyle="1" w:styleId="BodyChar">
    <w:name w:val="Body Char"/>
    <w:basedOn w:val="DefaultParagraphFont"/>
    <w:link w:val="Body"/>
    <w:locked/>
    <w:rsid w:val="00972F52"/>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972F52"/>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972F52"/>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972F52"/>
    <w:pPr>
      <w:spacing w:line="254" w:lineRule="auto"/>
    </w:pPr>
    <w:rPr>
      <w:b/>
      <w:sz w:val="24"/>
    </w:rPr>
  </w:style>
  <w:style w:type="paragraph" w:customStyle="1" w:styleId="megaarticlebodyfirst-p2htdt">
    <w:name w:val="megaarticlebody_first-p_2htdt"/>
    <w:basedOn w:val="Normal"/>
    <w:uiPriority w:val="99"/>
    <w:semiHidden/>
    <w:qFormat/>
    <w:rsid w:val="00972F52"/>
    <w:pPr>
      <w:spacing w:before="100" w:beforeAutospacing="1" w:after="100" w:afterAutospacing="1" w:line="254" w:lineRule="auto"/>
    </w:pPr>
    <w:rPr>
      <w:rFonts w:ascii="Times New Roman" w:hAnsi="Times New Roman" w:cs="Times New Roman"/>
      <w:sz w:val="24"/>
    </w:rPr>
  </w:style>
  <w:style w:type="character" w:customStyle="1" w:styleId="underlinedChar">
    <w:name w:val="underlined Char"/>
    <w:link w:val="underlined"/>
    <w:locked/>
    <w:rsid w:val="00972F5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72F52"/>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972F52"/>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972F52"/>
    <w:pPr>
      <w:spacing w:line="254" w:lineRule="auto"/>
    </w:pPr>
    <w:rPr>
      <w:rFonts w:ascii="Times New Roman" w:hAnsi="Times New Roman"/>
      <w:sz w:val="24"/>
    </w:rPr>
  </w:style>
  <w:style w:type="paragraph" w:customStyle="1" w:styleId="CiteSpacing">
    <w:name w:val="Cite Spacing"/>
    <w:basedOn w:val="Normal"/>
    <w:uiPriority w:val="4"/>
    <w:qFormat/>
    <w:rsid w:val="00972F52"/>
    <w:pPr>
      <w:spacing w:before="60" w:after="60" w:line="256" w:lineRule="auto"/>
    </w:pPr>
  </w:style>
  <w:style w:type="character" w:customStyle="1" w:styleId="CardsChar">
    <w:name w:val="Cards Char"/>
    <w:link w:val="Cards"/>
    <w:locked/>
    <w:rsid w:val="00972F52"/>
    <w:rPr>
      <w:rFonts w:ascii="Times New Roman" w:eastAsia="Times New Roman" w:hAnsi="Times New Roman" w:cs="Times New Roman"/>
      <w:sz w:val="20"/>
    </w:rPr>
  </w:style>
  <w:style w:type="paragraph" w:customStyle="1" w:styleId="Cards">
    <w:name w:val="Cards"/>
    <w:next w:val="Normal"/>
    <w:link w:val="CardsChar"/>
    <w:qFormat/>
    <w:rsid w:val="00972F52"/>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972F52"/>
    <w:rPr>
      <w:rFonts w:ascii="Times New Roman" w:eastAsia="Times New Roman" w:hAnsi="Times New Roman" w:cs="Times New Roman"/>
      <w:sz w:val="20"/>
    </w:rPr>
  </w:style>
  <w:style w:type="paragraph" w:customStyle="1" w:styleId="Nothing">
    <w:name w:val="Nothing"/>
    <w:link w:val="NothingChar"/>
    <w:qFormat/>
    <w:rsid w:val="00972F52"/>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972F52"/>
    <w:rPr>
      <w:rFonts w:ascii="Book Antiqua" w:eastAsiaTheme="minorHAnsi" w:hAnsi="Book Antiqua" w:cs="Lucida Grande"/>
      <w:sz w:val="16"/>
      <w:szCs w:val="22"/>
    </w:rPr>
  </w:style>
  <w:style w:type="paragraph" w:customStyle="1" w:styleId="cardtext">
    <w:name w:val="card text"/>
    <w:basedOn w:val="Normal"/>
    <w:link w:val="cardtextChar"/>
    <w:qFormat/>
    <w:rsid w:val="00972F52"/>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972F52"/>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972F52"/>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972F52"/>
    <w:pPr>
      <w:spacing w:line="256" w:lineRule="auto"/>
    </w:pPr>
    <w:rPr>
      <w:rFonts w:eastAsia="Calibri"/>
      <w:b/>
      <w:color w:val="000000"/>
      <w:sz w:val="24"/>
      <w:szCs w:val="22"/>
      <w:u w:val="single"/>
    </w:rPr>
  </w:style>
  <w:style w:type="paragraph" w:customStyle="1" w:styleId="UnderlinePara">
    <w:name w:val="Underline Para"/>
    <w:basedOn w:val="Normal"/>
    <w:uiPriority w:val="1"/>
    <w:qFormat/>
    <w:rsid w:val="00972F52"/>
    <w:pPr>
      <w:widowControl w:val="0"/>
      <w:suppressAutoHyphens/>
      <w:spacing w:after="200" w:line="256" w:lineRule="auto"/>
      <w:contextualSpacing/>
    </w:pPr>
    <w:rPr>
      <w:rFonts w:asciiTheme="minorHAnsi" w:hAnsiTheme="minorHAnsi"/>
      <w:u w:val="single"/>
    </w:rPr>
  </w:style>
  <w:style w:type="paragraph" w:customStyle="1" w:styleId="Citation">
    <w:name w:val="Citation"/>
    <w:basedOn w:val="Normal"/>
    <w:autoRedefine/>
    <w:uiPriority w:val="1"/>
    <w:qFormat/>
    <w:rsid w:val="00972F52"/>
    <w:pPr>
      <w:spacing w:line="256" w:lineRule="auto"/>
    </w:pPr>
    <w:rPr>
      <w:rFonts w:eastAsia="Times New Roman" w:cs="Garamond"/>
      <w:bCs/>
      <w:u w:val="single"/>
    </w:rPr>
  </w:style>
  <w:style w:type="character" w:customStyle="1" w:styleId="tinyChar">
    <w:name w:val="tiny Char"/>
    <w:basedOn w:val="DefaultParagraphFont"/>
    <w:link w:val="tiny"/>
    <w:locked/>
    <w:rsid w:val="00972F52"/>
    <w:rPr>
      <w:rFonts w:ascii="Times New Roman" w:eastAsia="Malgun Gothic" w:hAnsi="Times New Roman" w:cs="Times New Roman"/>
      <w:sz w:val="12"/>
    </w:rPr>
  </w:style>
  <w:style w:type="paragraph" w:customStyle="1" w:styleId="tiny">
    <w:name w:val="tiny"/>
    <w:next w:val="Normal"/>
    <w:link w:val="tinyChar"/>
    <w:autoRedefine/>
    <w:qFormat/>
    <w:rsid w:val="00972F52"/>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972F52"/>
    <w:rPr>
      <w:rFonts w:ascii="Times New Roman" w:eastAsia="Times New Roman" w:hAnsi="Times New Roman" w:cs="Times New Roman"/>
      <w:sz w:val="20"/>
    </w:rPr>
  </w:style>
  <w:style w:type="paragraph" w:customStyle="1" w:styleId="Cites">
    <w:name w:val="Cites"/>
    <w:next w:val="Cards"/>
    <w:link w:val="CitesChar"/>
    <w:uiPriority w:val="99"/>
    <w:qFormat/>
    <w:rsid w:val="00972F52"/>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972F52"/>
    <w:pPr>
      <w:spacing w:before="100" w:beforeAutospacing="1" w:after="100" w:afterAutospacing="1" w:line="256" w:lineRule="auto"/>
    </w:pPr>
    <w:rPr>
      <w:sz w:val="24"/>
    </w:rPr>
  </w:style>
  <w:style w:type="paragraph" w:customStyle="1" w:styleId="franklin-light1">
    <w:name w:val="franklin-light1"/>
    <w:basedOn w:val="Normal"/>
    <w:uiPriority w:val="99"/>
    <w:qFormat/>
    <w:rsid w:val="00972F52"/>
    <w:pPr>
      <w:spacing w:before="100" w:beforeAutospacing="1" w:after="100" w:afterAutospacing="1" w:line="256" w:lineRule="auto"/>
    </w:pPr>
    <w:rPr>
      <w:sz w:val="24"/>
    </w:rPr>
  </w:style>
  <w:style w:type="paragraph" w:customStyle="1" w:styleId="noindent">
    <w:name w:val="noindent"/>
    <w:basedOn w:val="Normal"/>
    <w:qFormat/>
    <w:rsid w:val="00972F52"/>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972F52"/>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972F52"/>
    <w:pPr>
      <w:spacing w:line="256" w:lineRule="auto"/>
    </w:pPr>
    <w:rPr>
      <w:rFonts w:eastAsiaTheme="minorHAnsi"/>
      <w:i/>
      <w:color w:val="2D72B1"/>
      <w:sz w:val="16"/>
      <w:szCs w:val="22"/>
    </w:rPr>
  </w:style>
  <w:style w:type="paragraph" w:customStyle="1" w:styleId="ColorfulList-Accent11">
    <w:name w:val="Colorful List - Accent 11"/>
    <w:basedOn w:val="Normal"/>
    <w:uiPriority w:val="34"/>
    <w:qFormat/>
    <w:rsid w:val="00972F52"/>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972F52"/>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972F52"/>
    <w:pPr>
      <w:spacing w:line="256" w:lineRule="auto"/>
    </w:pPr>
    <w:rPr>
      <w:rFonts w:eastAsia="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972F52"/>
    <w:pPr>
      <w:spacing w:beforeLines="1" w:afterLines="1" w:after="0" w:line="256" w:lineRule="auto"/>
    </w:pPr>
    <w:rPr>
      <w:rFonts w:ascii="Times" w:hAnsi="Times"/>
      <w:szCs w:val="20"/>
    </w:rPr>
  </w:style>
  <w:style w:type="paragraph" w:customStyle="1" w:styleId="flashline">
    <w:name w:val="flashline"/>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972F52"/>
    <w:rPr>
      <w:rFonts w:ascii="SimSun" w:eastAsia="SimSun" w:hAnsi="SimSun"/>
      <w:b/>
      <w:lang w:eastAsia="zh-CN"/>
    </w:rPr>
  </w:style>
  <w:style w:type="paragraph" w:customStyle="1" w:styleId="cites0">
    <w:name w:val="cites"/>
    <w:next w:val="Normal"/>
    <w:link w:val="citesChar0"/>
    <w:autoRedefine/>
    <w:qFormat/>
    <w:rsid w:val="00972F52"/>
    <w:pPr>
      <w:contextualSpacing/>
    </w:pPr>
    <w:rPr>
      <w:rFonts w:ascii="SimSun" w:eastAsia="SimSun" w:hAnsi="SimSun"/>
      <w:b/>
      <w:lang w:eastAsia="zh-CN"/>
    </w:rPr>
  </w:style>
  <w:style w:type="paragraph" w:customStyle="1" w:styleId="flfc">
    <w:name w:val="flfc"/>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972F52"/>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972F52"/>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972F52"/>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972F52"/>
    <w:pPr>
      <w:spacing w:line="256" w:lineRule="auto"/>
      <w:jc w:val="both"/>
    </w:pPr>
    <w:rPr>
      <w:rFonts w:eastAsia="Calibri"/>
    </w:rPr>
  </w:style>
  <w:style w:type="character" w:customStyle="1" w:styleId="Footnote">
    <w:name w:val="Footnote_"/>
    <w:basedOn w:val="DefaultParagraphFont"/>
    <w:link w:val="Footnote0"/>
    <w:locked/>
    <w:rsid w:val="00972F52"/>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972F52"/>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972F52"/>
    <w:rPr>
      <w:rFonts w:ascii="Arial Narrow" w:hAnsi="Arial Narrow"/>
      <w:b/>
      <w:color w:val="000000"/>
      <w:sz w:val="26"/>
    </w:rPr>
  </w:style>
  <w:style w:type="paragraph" w:customStyle="1" w:styleId="CardTagandCite">
    <w:name w:val="Card Tag and Cite"/>
    <w:basedOn w:val="Normal"/>
    <w:next w:val="Normal"/>
    <w:link w:val="CardTagandCiteChar"/>
    <w:qFormat/>
    <w:rsid w:val="00972F52"/>
    <w:pPr>
      <w:spacing w:after="0" w:line="240" w:lineRule="auto"/>
    </w:pPr>
    <w:rPr>
      <w:rFonts w:ascii="Arial Narrow" w:hAnsi="Arial Narrow" w:cstheme="minorBidi"/>
      <w:b/>
      <w:color w:val="000000"/>
      <w:sz w:val="26"/>
    </w:rPr>
  </w:style>
  <w:style w:type="paragraph" w:customStyle="1" w:styleId="Cite2">
    <w:name w:val="Cite 2"/>
    <w:basedOn w:val="Normal"/>
    <w:qFormat/>
    <w:rsid w:val="00972F52"/>
    <w:pPr>
      <w:spacing w:after="0" w:line="240" w:lineRule="auto"/>
    </w:pPr>
    <w:rPr>
      <w:rFonts w:eastAsia="Calibri"/>
      <w:b/>
      <w:sz w:val="24"/>
      <w:u w:val="single"/>
    </w:rPr>
  </w:style>
  <w:style w:type="paragraph" w:customStyle="1" w:styleId="StyleJustified">
    <w:name w:val="Style Justified"/>
    <w:basedOn w:val="Normal"/>
    <w:qFormat/>
    <w:rsid w:val="00972F52"/>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972F52"/>
    <w:rPr>
      <w:rFonts w:ascii="Times New Roman" w:eastAsia="Calibri" w:hAnsi="Times New Roman" w:cs="Times New Roman"/>
      <w:b/>
      <w:szCs w:val="20"/>
      <w:u w:val="single"/>
    </w:rPr>
  </w:style>
  <w:style w:type="paragraph" w:customStyle="1" w:styleId="AuthorDate">
    <w:name w:val="AuthorDate"/>
    <w:next w:val="Normal"/>
    <w:link w:val="AuthorDateChar"/>
    <w:qFormat/>
    <w:rsid w:val="00972F52"/>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972F52"/>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972F52"/>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972F52"/>
    <w:rPr>
      <w:rFonts w:ascii="Arial Narrow" w:hAnsi="Arial Narrow"/>
      <w:u w:val="single"/>
    </w:rPr>
  </w:style>
  <w:style w:type="paragraph" w:customStyle="1" w:styleId="Cardtext0">
    <w:name w:val="Card text"/>
    <w:link w:val="CardtextChar0"/>
    <w:uiPriority w:val="99"/>
    <w:qFormat/>
    <w:rsid w:val="00972F52"/>
    <w:pPr>
      <w:widowControl w:val="0"/>
      <w:autoSpaceDE w:val="0"/>
      <w:autoSpaceDN w:val="0"/>
      <w:adjustRightInd w:val="0"/>
    </w:pPr>
    <w:rPr>
      <w:rFonts w:ascii="Arial Narrow" w:hAnsi="Arial Narrow"/>
      <w:u w:val="single"/>
    </w:rPr>
  </w:style>
  <w:style w:type="paragraph" w:customStyle="1" w:styleId="Default">
    <w:name w:val="Default"/>
    <w:qFormat/>
    <w:rsid w:val="00972F52"/>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972F52"/>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972F52"/>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972F52"/>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972F52"/>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972F52"/>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972F52"/>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972F52"/>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972F52"/>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972F52"/>
    <w:pPr>
      <w:spacing w:after="0" w:line="240" w:lineRule="auto"/>
    </w:pPr>
    <w:rPr>
      <w:rFonts w:eastAsiaTheme="minorHAnsi"/>
      <w:b/>
      <w:color w:val="C00000"/>
      <w:sz w:val="26"/>
      <w:szCs w:val="22"/>
    </w:rPr>
  </w:style>
  <w:style w:type="character" w:customStyle="1" w:styleId="citenon-boldChar">
    <w:name w:val="cite non-bold Char"/>
    <w:link w:val="citenon-bold"/>
    <w:locked/>
    <w:rsid w:val="00972F52"/>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972F52"/>
    <w:pPr>
      <w:spacing w:after="0" w:line="240" w:lineRule="auto"/>
    </w:pPr>
    <w:rPr>
      <w:rFonts w:eastAsia="Calibri"/>
      <w:sz w:val="16"/>
      <w:szCs w:val="20"/>
      <w:lang w:val="x-none" w:eastAsia="x-none"/>
    </w:rPr>
  </w:style>
  <w:style w:type="character" w:customStyle="1" w:styleId="HotRouteChar">
    <w:name w:val="Hot Route! Char"/>
    <w:link w:val="HotRoute"/>
    <w:locked/>
    <w:rsid w:val="00972F52"/>
    <w:rPr>
      <w:rFonts w:ascii="Calibri" w:eastAsia="Calibri" w:hAnsi="Calibri" w:cs="Calibri"/>
      <w:color w:val="000000"/>
      <w:sz w:val="16"/>
      <w:szCs w:val="22"/>
    </w:rPr>
  </w:style>
  <w:style w:type="paragraph" w:customStyle="1" w:styleId="HotRoute">
    <w:name w:val="Hot Route!"/>
    <w:basedOn w:val="Normal"/>
    <w:link w:val="HotRouteChar"/>
    <w:qFormat/>
    <w:rsid w:val="00972F52"/>
    <w:pPr>
      <w:spacing w:after="0" w:line="240" w:lineRule="auto"/>
      <w:ind w:left="144"/>
    </w:pPr>
    <w:rPr>
      <w:rFonts w:eastAsia="Calibri"/>
      <w:color w:val="000000"/>
      <w:sz w:val="16"/>
      <w:szCs w:val="22"/>
    </w:rPr>
  </w:style>
  <w:style w:type="character" w:customStyle="1" w:styleId="CardIndentedChar">
    <w:name w:val="Card (Indented) Char"/>
    <w:basedOn w:val="DefaultParagraphFont"/>
    <w:link w:val="CardIndented"/>
    <w:locked/>
    <w:rsid w:val="00972F52"/>
    <w:rPr>
      <w:rFonts w:ascii="Calibri" w:eastAsiaTheme="minorHAnsi" w:hAnsi="Calibri" w:cs="Calibri"/>
      <w:sz w:val="16"/>
      <w:szCs w:val="22"/>
    </w:rPr>
  </w:style>
  <w:style w:type="paragraph" w:customStyle="1" w:styleId="CardIndented">
    <w:name w:val="Card (Indented)"/>
    <w:basedOn w:val="Normal"/>
    <w:link w:val="CardIndentedChar"/>
    <w:qFormat/>
    <w:rsid w:val="00972F52"/>
    <w:pPr>
      <w:spacing w:after="0" w:line="240" w:lineRule="auto"/>
      <w:ind w:left="288"/>
    </w:pPr>
    <w:rPr>
      <w:rFonts w:eastAsiaTheme="minorHAnsi"/>
      <w:sz w:val="16"/>
      <w:szCs w:val="22"/>
    </w:rPr>
  </w:style>
  <w:style w:type="paragraph" w:customStyle="1" w:styleId="PhoTag">
    <w:name w:val="PhoTag"/>
    <w:basedOn w:val="Normal"/>
    <w:next w:val="Normal"/>
    <w:autoRedefine/>
    <w:qFormat/>
    <w:rsid w:val="00972F52"/>
    <w:pPr>
      <w:spacing w:after="0" w:line="240" w:lineRule="auto"/>
    </w:pPr>
    <w:rPr>
      <w:b/>
    </w:rPr>
  </w:style>
  <w:style w:type="character" w:customStyle="1" w:styleId="NormalTextChar">
    <w:name w:val="Normal Text Char"/>
    <w:link w:val="NormalText"/>
    <w:locked/>
    <w:rsid w:val="00972F52"/>
    <w:rPr>
      <w:rFonts w:ascii="Calibri" w:eastAsia="Calibri" w:hAnsi="Calibri" w:cs="Calibri"/>
      <w:sz w:val="16"/>
      <w:szCs w:val="26"/>
    </w:rPr>
  </w:style>
  <w:style w:type="paragraph" w:customStyle="1" w:styleId="NormalText">
    <w:name w:val="Normal Text"/>
    <w:basedOn w:val="Normal"/>
    <w:link w:val="NormalTextChar"/>
    <w:autoRedefine/>
    <w:qFormat/>
    <w:rsid w:val="00972F52"/>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972F52"/>
    <w:rPr>
      <w:rFonts w:ascii="Calibri" w:eastAsia="Times New Roman" w:hAnsi="Calibri" w:cs="Calibri"/>
      <w:sz w:val="16"/>
      <w:szCs w:val="20"/>
    </w:rPr>
  </w:style>
  <w:style w:type="paragraph" w:customStyle="1" w:styleId="ReallySmall">
    <w:name w:val="Really Small"/>
    <w:basedOn w:val="Normal"/>
    <w:link w:val="ReallySmallChar"/>
    <w:qFormat/>
    <w:rsid w:val="00972F52"/>
    <w:pPr>
      <w:spacing w:after="0" w:line="240" w:lineRule="auto"/>
    </w:pPr>
    <w:rPr>
      <w:rFonts w:eastAsia="Times New Roman"/>
      <w:sz w:val="16"/>
      <w:szCs w:val="20"/>
    </w:rPr>
  </w:style>
  <w:style w:type="paragraph" w:customStyle="1" w:styleId="PageHeaderLine1">
    <w:name w:val="PageHeaderLine1"/>
    <w:basedOn w:val="Normal"/>
    <w:qFormat/>
    <w:rsid w:val="00972F52"/>
    <w:pPr>
      <w:tabs>
        <w:tab w:val="right" w:pos="10800"/>
      </w:tabs>
      <w:spacing w:after="0" w:line="240" w:lineRule="auto"/>
    </w:pPr>
    <w:rPr>
      <w:b/>
    </w:rPr>
  </w:style>
  <w:style w:type="character" w:customStyle="1" w:styleId="PageHeaderLine2Char">
    <w:name w:val="PageHeaderLine2 Char"/>
    <w:link w:val="PageHeaderLine2"/>
    <w:locked/>
    <w:rsid w:val="00972F52"/>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972F52"/>
    <w:pPr>
      <w:tabs>
        <w:tab w:val="right" w:pos="10800"/>
      </w:tabs>
      <w:spacing w:after="0" w:line="480" w:lineRule="auto"/>
    </w:pPr>
    <w:rPr>
      <w:rFonts w:eastAsiaTheme="minorHAnsi"/>
      <w:b/>
      <w:sz w:val="16"/>
      <w:szCs w:val="22"/>
    </w:rPr>
  </w:style>
  <w:style w:type="character" w:customStyle="1" w:styleId="BlockTitle2Char">
    <w:name w:val="Block Title2 Char"/>
    <w:link w:val="BlockTitle2"/>
    <w:locked/>
    <w:rsid w:val="00972F52"/>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972F52"/>
    <w:pPr>
      <w:spacing w:after="240" w:line="240" w:lineRule="auto"/>
      <w:jc w:val="center"/>
    </w:pPr>
    <w:rPr>
      <w:rFonts w:eastAsia="Calibri"/>
      <w:b/>
      <w:color w:val="000000"/>
      <w:sz w:val="32"/>
      <w:szCs w:val="22"/>
      <w:u w:val="single"/>
    </w:rPr>
  </w:style>
  <w:style w:type="paragraph" w:customStyle="1" w:styleId="BlockTitle">
    <w:name w:val="Block Title"/>
    <w:basedOn w:val="Heading1"/>
    <w:next w:val="Normal"/>
    <w:qFormat/>
    <w:rsid w:val="00972F52"/>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972F52"/>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972F52"/>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972F52"/>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972F52"/>
    <w:pPr>
      <w:spacing w:before="240" w:after="240" w:line="240" w:lineRule="auto"/>
      <w:jc w:val="center"/>
      <w:outlineLvl w:val="0"/>
    </w:pPr>
    <w:rPr>
      <w:rFonts w:eastAsia="Calibri"/>
      <w:b/>
      <w:bCs/>
      <w:color w:val="000000"/>
      <w:sz w:val="32"/>
      <w:szCs w:val="22"/>
      <w:u w:val="single"/>
    </w:rPr>
  </w:style>
  <w:style w:type="paragraph" w:customStyle="1" w:styleId="cards0">
    <w:name w:val="cards"/>
    <w:basedOn w:val="Normal"/>
    <w:qFormat/>
    <w:rsid w:val="00972F52"/>
    <w:pPr>
      <w:spacing w:after="0" w:line="240" w:lineRule="auto"/>
    </w:pPr>
    <w:rPr>
      <w:rFonts w:eastAsia="Calibri"/>
      <w:color w:val="000000"/>
    </w:rPr>
  </w:style>
  <w:style w:type="character" w:customStyle="1" w:styleId="Heading4CiteChar">
    <w:name w:val="Heading 4 Cite Char"/>
    <w:link w:val="Heading4Cite"/>
    <w:locked/>
    <w:rsid w:val="00972F52"/>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972F52"/>
    <w:pPr>
      <w:spacing w:after="0" w:line="240" w:lineRule="auto"/>
    </w:pPr>
    <w:rPr>
      <w:rFonts w:eastAsia="Calibri"/>
      <w:color w:val="000000"/>
      <w:sz w:val="16"/>
      <w:szCs w:val="22"/>
    </w:rPr>
  </w:style>
  <w:style w:type="character" w:customStyle="1" w:styleId="UnderliningChar">
    <w:name w:val="Underlining Char"/>
    <w:link w:val="Underlining"/>
    <w:locked/>
    <w:rsid w:val="00972F52"/>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972F52"/>
    <w:pPr>
      <w:spacing w:after="0" w:line="240" w:lineRule="auto"/>
    </w:pPr>
    <w:rPr>
      <w:rFonts w:ascii="Arial Narrow" w:eastAsia="Calibri" w:hAnsi="Arial Narrow"/>
      <w:color w:val="000000"/>
      <w:sz w:val="16"/>
      <w:szCs w:val="22"/>
      <w:u w:val="single"/>
    </w:rPr>
  </w:style>
  <w:style w:type="character" w:customStyle="1" w:styleId="MicrotextChar">
    <w:name w:val="Microtext Char"/>
    <w:link w:val="Microtext"/>
    <w:locked/>
    <w:rsid w:val="00972F52"/>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972F52"/>
    <w:pPr>
      <w:spacing w:after="0" w:line="240" w:lineRule="auto"/>
    </w:pPr>
    <w:rPr>
      <w:rFonts w:eastAsia="Calibri"/>
      <w:color w:val="000000"/>
      <w:sz w:val="12"/>
      <w:szCs w:val="22"/>
    </w:rPr>
  </w:style>
  <w:style w:type="paragraph" w:customStyle="1" w:styleId="PageTitle">
    <w:name w:val="Page Title"/>
    <w:basedOn w:val="Normal"/>
    <w:next w:val="Normal"/>
    <w:qFormat/>
    <w:rsid w:val="00972F52"/>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972F52"/>
    <w:rPr>
      <w:rFonts w:ascii="Arial Narrow" w:eastAsiaTheme="minorHAnsi" w:hAnsi="Arial Narrow"/>
      <w:sz w:val="16"/>
      <w:szCs w:val="22"/>
      <w:u w:val="single"/>
    </w:rPr>
  </w:style>
  <w:style w:type="paragraph" w:customStyle="1" w:styleId="Style4">
    <w:name w:val="Style4"/>
    <w:basedOn w:val="Normal"/>
    <w:link w:val="Style4Char"/>
    <w:qFormat/>
    <w:rsid w:val="00972F52"/>
    <w:pPr>
      <w:numPr>
        <w:numId w:val="6"/>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972F52"/>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972F52"/>
  </w:style>
  <w:style w:type="character" w:customStyle="1" w:styleId="StyleStyle49ptBoldChar">
    <w:name w:val="Style Style4 + 9 pt Bold Char"/>
    <w:link w:val="StyleStyle49ptBold"/>
    <w:locked/>
    <w:rsid w:val="00972F52"/>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972F52"/>
    <w:rPr>
      <w:b/>
      <w:bCs/>
    </w:rPr>
  </w:style>
  <w:style w:type="character" w:customStyle="1" w:styleId="Style3Char">
    <w:name w:val="Style3 Char"/>
    <w:link w:val="Style3"/>
    <w:locked/>
    <w:rsid w:val="00972F52"/>
    <w:rPr>
      <w:rFonts w:ascii="Arial Narrow" w:hAnsi="Arial Narrow"/>
      <w:b/>
    </w:rPr>
  </w:style>
  <w:style w:type="paragraph" w:customStyle="1" w:styleId="Style3">
    <w:name w:val="Style3"/>
    <w:basedOn w:val="Normal"/>
    <w:link w:val="Style3Char"/>
    <w:qFormat/>
    <w:rsid w:val="00972F52"/>
    <w:pPr>
      <w:spacing w:after="0" w:line="240" w:lineRule="auto"/>
    </w:pPr>
    <w:rPr>
      <w:rFonts w:ascii="Arial Narrow" w:hAnsi="Arial Narrow" w:cstheme="minorBidi"/>
      <w:b/>
      <w:sz w:val="24"/>
    </w:rPr>
  </w:style>
  <w:style w:type="paragraph" w:customStyle="1" w:styleId="Style1">
    <w:name w:val="Style 1"/>
    <w:qFormat/>
    <w:rsid w:val="00972F52"/>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972F52"/>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972F52"/>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972F52"/>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972F52"/>
    <w:pPr>
      <w:spacing w:after="0" w:line="240" w:lineRule="auto"/>
      <w:ind w:left="288" w:right="288"/>
    </w:pPr>
    <w:rPr>
      <w:rFonts w:eastAsia="Times New Roman"/>
      <w:color w:val="000000"/>
      <w:sz w:val="16"/>
      <w:szCs w:val="20"/>
    </w:rPr>
  </w:style>
  <w:style w:type="paragraph" w:customStyle="1" w:styleId="TxBr5p1">
    <w:name w:val="TxBr_5p1"/>
    <w:basedOn w:val="Normal"/>
    <w:qFormat/>
    <w:rsid w:val="00972F52"/>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972F52"/>
    <w:pPr>
      <w:spacing w:after="0" w:line="240" w:lineRule="auto"/>
      <w:ind w:left="400"/>
    </w:pPr>
    <w:rPr>
      <w:rFonts w:eastAsia="Calibri"/>
      <w:color w:val="000000"/>
    </w:rPr>
  </w:style>
  <w:style w:type="character" w:customStyle="1" w:styleId="HotRouteChar0">
    <w:name w:val="Hot Route Char"/>
    <w:link w:val="HotRoute0"/>
    <w:locked/>
    <w:rsid w:val="00972F52"/>
    <w:rPr>
      <w:rFonts w:ascii="Calibri" w:eastAsia="Calibri" w:hAnsi="Calibri" w:cs="Calibri"/>
      <w:color w:val="000000"/>
      <w:sz w:val="16"/>
      <w:szCs w:val="22"/>
    </w:rPr>
  </w:style>
  <w:style w:type="paragraph" w:customStyle="1" w:styleId="HotRoute0">
    <w:name w:val="Hot Route"/>
    <w:basedOn w:val="Normal"/>
    <w:link w:val="HotRouteChar0"/>
    <w:qFormat/>
    <w:rsid w:val="00972F52"/>
    <w:pPr>
      <w:spacing w:after="0" w:line="240" w:lineRule="auto"/>
      <w:ind w:left="144"/>
    </w:pPr>
    <w:rPr>
      <w:rFonts w:eastAsia="Calibri"/>
      <w:color w:val="000000"/>
      <w:sz w:val="16"/>
      <w:szCs w:val="22"/>
    </w:rPr>
  </w:style>
  <w:style w:type="character" w:customStyle="1" w:styleId="SmalltextChar">
    <w:name w:val="Small text Char"/>
    <w:aliases w:val="Quote1 Char1"/>
    <w:link w:val="Smalltext"/>
    <w:locked/>
    <w:rsid w:val="00972F52"/>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972F52"/>
    <w:pPr>
      <w:spacing w:after="0" w:line="240" w:lineRule="auto"/>
    </w:pPr>
    <w:rPr>
      <w:rFonts w:eastAsia="Times New Roman"/>
      <w:color w:val="000000"/>
      <w:sz w:val="16"/>
      <w:szCs w:val="22"/>
    </w:rPr>
  </w:style>
  <w:style w:type="paragraph" w:customStyle="1" w:styleId="Paste">
    <w:name w:val="Paste"/>
    <w:basedOn w:val="Normal"/>
    <w:qFormat/>
    <w:rsid w:val="00972F52"/>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972F52"/>
    <w:rPr>
      <w:rFonts w:ascii="Calibri" w:eastAsia="Times New Roman" w:hAnsi="Calibri" w:cs="Calibri"/>
      <w:b/>
      <w:color w:val="000000"/>
      <w:sz w:val="16"/>
      <w:szCs w:val="20"/>
    </w:rPr>
  </w:style>
  <w:style w:type="paragraph" w:customStyle="1" w:styleId="Normaltag">
    <w:name w:val="Normal tag"/>
    <w:basedOn w:val="Normal"/>
    <w:link w:val="NormaltagChar"/>
    <w:qFormat/>
    <w:rsid w:val="00972F52"/>
    <w:pPr>
      <w:spacing w:after="0" w:line="240" w:lineRule="auto"/>
    </w:pPr>
    <w:rPr>
      <w:rFonts w:eastAsia="Times New Roman"/>
      <w:b/>
      <w:color w:val="000000"/>
      <w:sz w:val="16"/>
      <w:szCs w:val="20"/>
    </w:rPr>
  </w:style>
  <w:style w:type="character" w:customStyle="1" w:styleId="MicroChar">
    <w:name w:val="Micro Char"/>
    <w:link w:val="Micro"/>
    <w:locked/>
    <w:rsid w:val="00972F52"/>
    <w:rPr>
      <w:rFonts w:ascii="Arial" w:hAnsi="Arial" w:cs="Arial"/>
      <w:sz w:val="12"/>
    </w:rPr>
  </w:style>
  <w:style w:type="paragraph" w:customStyle="1" w:styleId="Micro">
    <w:name w:val="Micro"/>
    <w:basedOn w:val="Normal"/>
    <w:next w:val="Normal"/>
    <w:link w:val="MicroChar"/>
    <w:qFormat/>
    <w:rsid w:val="00972F52"/>
    <w:pPr>
      <w:spacing w:after="0" w:line="240" w:lineRule="auto"/>
    </w:pPr>
    <w:rPr>
      <w:rFonts w:ascii="Arial" w:hAnsi="Arial" w:cs="Arial"/>
      <w:sz w:val="12"/>
    </w:rPr>
  </w:style>
  <w:style w:type="character" w:customStyle="1" w:styleId="StyleStyle49ptBold3Char">
    <w:name w:val="Style Style4 + 9 pt Bold3 Char"/>
    <w:link w:val="StyleStyle49ptBold3"/>
    <w:locked/>
    <w:rsid w:val="00972F52"/>
    <w:rPr>
      <w:b/>
      <w:bCs/>
      <w:u w:val="single"/>
    </w:rPr>
  </w:style>
  <w:style w:type="paragraph" w:customStyle="1" w:styleId="StyleStyle49ptBold3">
    <w:name w:val="Style Style4 + 9 pt Bold3"/>
    <w:basedOn w:val="Normal"/>
    <w:link w:val="StyleStyle49ptBold3Char"/>
    <w:qFormat/>
    <w:rsid w:val="00972F52"/>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972F52"/>
    <w:pPr>
      <w:spacing w:before="100" w:beforeAutospacing="1" w:after="100" w:afterAutospacing="1" w:line="240" w:lineRule="auto"/>
    </w:pPr>
    <w:rPr>
      <w:rFonts w:eastAsia="Times New Roman"/>
    </w:rPr>
  </w:style>
  <w:style w:type="paragraph" w:customStyle="1" w:styleId="TagCite">
    <w:name w:val="TagCite"/>
    <w:basedOn w:val="Normal"/>
    <w:qFormat/>
    <w:rsid w:val="00972F52"/>
    <w:pPr>
      <w:spacing w:after="0" w:line="240" w:lineRule="auto"/>
    </w:pPr>
    <w:rPr>
      <w:rFonts w:eastAsia="Times New Roman"/>
      <w:b/>
    </w:rPr>
  </w:style>
  <w:style w:type="paragraph" w:customStyle="1" w:styleId="SmallNormal">
    <w:name w:val="Small Normal"/>
    <w:basedOn w:val="Normal"/>
    <w:qFormat/>
    <w:rsid w:val="00972F52"/>
    <w:pPr>
      <w:suppressAutoHyphens/>
      <w:spacing w:after="0" w:line="240" w:lineRule="auto"/>
      <w:contextualSpacing/>
    </w:pPr>
    <w:rPr>
      <w:rFonts w:eastAsia="Times New Roman"/>
      <w:sz w:val="18"/>
      <w:szCs w:val="18"/>
    </w:rPr>
  </w:style>
  <w:style w:type="paragraph" w:customStyle="1" w:styleId="Shrink">
    <w:name w:val="Shrink"/>
    <w:qFormat/>
    <w:rsid w:val="00972F52"/>
    <w:pPr>
      <w:ind w:left="288" w:right="288"/>
    </w:pPr>
    <w:rPr>
      <w:rFonts w:ascii="Garamond" w:eastAsia="Times New Roman" w:hAnsi="Garamond" w:cs="Times New Roman"/>
      <w:sz w:val="12"/>
      <w:szCs w:val="20"/>
    </w:rPr>
  </w:style>
  <w:style w:type="paragraph" w:customStyle="1" w:styleId="tag1">
    <w:name w:val="tag1"/>
    <w:basedOn w:val="Normal"/>
    <w:qFormat/>
    <w:rsid w:val="00972F52"/>
    <w:pPr>
      <w:spacing w:after="0" w:line="240" w:lineRule="auto"/>
    </w:pPr>
    <w:rPr>
      <w:rFonts w:eastAsia="Times New Roman"/>
      <w:b/>
      <w:szCs w:val="20"/>
    </w:rPr>
  </w:style>
  <w:style w:type="paragraph" w:customStyle="1" w:styleId="tagcite0">
    <w:name w:val="tagcite"/>
    <w:basedOn w:val="Normal"/>
    <w:qFormat/>
    <w:rsid w:val="00972F52"/>
    <w:pPr>
      <w:spacing w:after="0" w:line="240" w:lineRule="auto"/>
    </w:pPr>
    <w:rPr>
      <w:rFonts w:eastAsia="Times New Roman"/>
      <w:b/>
    </w:rPr>
  </w:style>
  <w:style w:type="paragraph" w:customStyle="1" w:styleId="SmallFont">
    <w:name w:val="Small Font"/>
    <w:basedOn w:val="Normal"/>
    <w:qFormat/>
    <w:rsid w:val="00972F52"/>
    <w:pPr>
      <w:spacing w:after="200" w:line="240" w:lineRule="auto"/>
      <w:contextualSpacing/>
    </w:pPr>
    <w:rPr>
      <w:rFonts w:eastAsia="Calibri"/>
      <w:sz w:val="12"/>
    </w:rPr>
  </w:style>
  <w:style w:type="paragraph" w:customStyle="1" w:styleId="SmallFontCharCharChar">
    <w:name w:val="Small Font Char Char Char"/>
    <w:basedOn w:val="Normal"/>
    <w:qFormat/>
    <w:rsid w:val="00972F52"/>
    <w:pPr>
      <w:spacing w:after="0" w:line="240" w:lineRule="auto"/>
    </w:pPr>
    <w:rPr>
      <w:rFonts w:eastAsia="Times New Roman"/>
      <w:sz w:val="12"/>
    </w:rPr>
  </w:style>
  <w:style w:type="character" w:customStyle="1" w:styleId="CardNotUnderlinedChar1">
    <w:name w:val="Card Not Underlined Char1"/>
    <w:link w:val="CardNotUnderlined"/>
    <w:locked/>
    <w:rsid w:val="00972F52"/>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972F52"/>
    <w:pPr>
      <w:spacing w:after="0" w:line="240" w:lineRule="auto"/>
    </w:pPr>
    <w:rPr>
      <w:rFonts w:ascii="Cambria" w:eastAsia="Times New Roman" w:hAnsi="Cambria"/>
      <w:sz w:val="18"/>
      <w:szCs w:val="20"/>
    </w:rPr>
  </w:style>
  <w:style w:type="character" w:customStyle="1" w:styleId="CardStyleChar">
    <w:name w:val="Card Style Char"/>
    <w:link w:val="CardStyle"/>
    <w:locked/>
    <w:rsid w:val="00972F52"/>
    <w:rPr>
      <w:rFonts w:ascii="Calibri" w:eastAsia="Times New Roman" w:hAnsi="Calibri" w:cs="Calibri"/>
      <w:sz w:val="16"/>
      <w:szCs w:val="22"/>
    </w:rPr>
  </w:style>
  <w:style w:type="paragraph" w:customStyle="1" w:styleId="CardStyle">
    <w:name w:val="Card Style"/>
    <w:basedOn w:val="Normal"/>
    <w:link w:val="CardStyleChar"/>
    <w:qFormat/>
    <w:rsid w:val="00972F52"/>
    <w:pPr>
      <w:spacing w:after="0" w:line="240" w:lineRule="auto"/>
    </w:pPr>
    <w:rPr>
      <w:rFonts w:eastAsia="Times New Roman"/>
      <w:sz w:val="16"/>
      <w:szCs w:val="22"/>
    </w:rPr>
  </w:style>
  <w:style w:type="paragraph" w:customStyle="1" w:styleId="loose">
    <w:name w:val="loose"/>
    <w:basedOn w:val="Normal"/>
    <w:qFormat/>
    <w:rsid w:val="00972F52"/>
    <w:pPr>
      <w:spacing w:beforeLines="1" w:after="0" w:line="240" w:lineRule="auto"/>
    </w:pPr>
    <w:rPr>
      <w:rFonts w:ascii="Times" w:eastAsia="Times New Roman" w:hAnsi="Times"/>
      <w:szCs w:val="20"/>
    </w:rPr>
  </w:style>
  <w:style w:type="paragraph" w:customStyle="1" w:styleId="Regular">
    <w:name w:val="Regular"/>
    <w:qFormat/>
    <w:rsid w:val="00972F52"/>
    <w:rPr>
      <w:rFonts w:ascii="Garamond" w:eastAsia="Times New Roman" w:hAnsi="Garamond" w:cs="Arial"/>
      <w:bCs/>
      <w:kern w:val="20"/>
      <w:sz w:val="20"/>
      <w:szCs w:val="32"/>
    </w:rPr>
  </w:style>
  <w:style w:type="character" w:customStyle="1" w:styleId="Style2Char">
    <w:name w:val="Style2 Char"/>
    <w:link w:val="Style2"/>
    <w:locked/>
    <w:rsid w:val="00972F52"/>
    <w:rPr>
      <w:rFonts w:ascii="Times New Roman" w:hAnsi="Times New Roman" w:cs="Times New Roman"/>
      <w:sz w:val="16"/>
      <w:szCs w:val="16"/>
    </w:rPr>
  </w:style>
  <w:style w:type="paragraph" w:customStyle="1" w:styleId="Style2">
    <w:name w:val="Style2"/>
    <w:basedOn w:val="Normal"/>
    <w:link w:val="Style2Char"/>
    <w:qFormat/>
    <w:rsid w:val="00972F52"/>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972F52"/>
    <w:rPr>
      <w:u w:val="single"/>
    </w:rPr>
  </w:style>
  <w:style w:type="paragraph" w:customStyle="1" w:styleId="Boldunderline">
    <w:name w:val="Bold underline"/>
    <w:basedOn w:val="TextUnderline"/>
    <w:qFormat/>
    <w:rsid w:val="00972F52"/>
    <w:rPr>
      <w:b/>
    </w:rPr>
  </w:style>
  <w:style w:type="paragraph" w:customStyle="1" w:styleId="FullText">
    <w:name w:val="Full Text"/>
    <w:basedOn w:val="Normal"/>
    <w:qFormat/>
    <w:rsid w:val="00972F52"/>
    <w:pPr>
      <w:spacing w:after="0" w:line="240" w:lineRule="auto"/>
    </w:pPr>
    <w:rPr>
      <w:rFonts w:ascii="Arial Narrow" w:eastAsia="Times New Roman" w:hAnsi="Arial Narrow"/>
    </w:rPr>
  </w:style>
  <w:style w:type="paragraph" w:customStyle="1" w:styleId="TagLine">
    <w:name w:val="Tag Line"/>
    <w:basedOn w:val="Normal"/>
    <w:next w:val="FullText"/>
    <w:qFormat/>
    <w:rsid w:val="00972F52"/>
    <w:pPr>
      <w:spacing w:after="0" w:line="240" w:lineRule="auto"/>
    </w:pPr>
    <w:rPr>
      <w:rFonts w:ascii="Arial Narrow" w:eastAsia="Times New Roman" w:hAnsi="Arial Narrow"/>
      <w:b/>
      <w:sz w:val="28"/>
    </w:rPr>
  </w:style>
  <w:style w:type="paragraph" w:customStyle="1" w:styleId="FreeForm">
    <w:name w:val="Free Form"/>
    <w:qFormat/>
    <w:rsid w:val="00972F52"/>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972F52"/>
    <w:rPr>
      <w:rFonts w:ascii="Calibri" w:hAnsi="Calibri" w:cs="Calibri"/>
      <w:b/>
      <w:u w:val="single"/>
    </w:rPr>
  </w:style>
  <w:style w:type="paragraph" w:customStyle="1" w:styleId="AuthorDate0">
    <w:name w:val="Author/Date"/>
    <w:basedOn w:val="Normal"/>
    <w:link w:val="AuthorDateChar0"/>
    <w:qFormat/>
    <w:rsid w:val="00972F52"/>
    <w:pPr>
      <w:spacing w:after="0" w:line="240" w:lineRule="auto"/>
    </w:pPr>
    <w:rPr>
      <w:b/>
      <w:sz w:val="24"/>
      <w:u w:val="single"/>
    </w:rPr>
  </w:style>
  <w:style w:type="character" w:customStyle="1" w:styleId="TagCiteChar">
    <w:name w:val="Tag &amp; Cite Char"/>
    <w:link w:val="TagCite1"/>
    <w:locked/>
    <w:rsid w:val="00972F52"/>
    <w:rPr>
      <w:rFonts w:ascii="Arial Narrow" w:eastAsia="Times New Roman" w:hAnsi="Arial Narrow" w:cs="Calibri"/>
      <w:b/>
      <w:sz w:val="16"/>
      <w:szCs w:val="22"/>
    </w:rPr>
  </w:style>
  <w:style w:type="paragraph" w:customStyle="1" w:styleId="TagCite1">
    <w:name w:val="Tag &amp; Cite"/>
    <w:basedOn w:val="Normal"/>
    <w:link w:val="TagCiteChar"/>
    <w:qFormat/>
    <w:rsid w:val="00972F52"/>
    <w:pPr>
      <w:spacing w:after="0" w:line="240" w:lineRule="auto"/>
      <w:jc w:val="both"/>
    </w:pPr>
    <w:rPr>
      <w:rFonts w:ascii="Arial Narrow" w:eastAsia="Times New Roman" w:hAnsi="Arial Narrow"/>
      <w:b/>
      <w:sz w:val="16"/>
      <w:szCs w:val="22"/>
    </w:rPr>
  </w:style>
  <w:style w:type="character" w:customStyle="1" w:styleId="HighlightedTextChar">
    <w:name w:val="Highlighted Text Char"/>
    <w:link w:val="HighlightedText"/>
    <w:locked/>
    <w:rsid w:val="00972F52"/>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972F52"/>
    <w:pPr>
      <w:spacing w:after="0" w:line="240" w:lineRule="auto"/>
      <w:jc w:val="both"/>
    </w:pPr>
    <w:rPr>
      <w:rFonts w:ascii="Arial Narrow" w:eastAsia="Times New Roman" w:hAnsi="Arial Narrow"/>
      <w:sz w:val="16"/>
      <w:szCs w:val="22"/>
      <w:u w:val="thick"/>
    </w:rPr>
  </w:style>
  <w:style w:type="paragraph" w:customStyle="1" w:styleId="TagStyle">
    <w:name w:val="Tag Style"/>
    <w:basedOn w:val="Normal"/>
    <w:qFormat/>
    <w:rsid w:val="00972F52"/>
    <w:pPr>
      <w:spacing w:after="0" w:line="240" w:lineRule="auto"/>
    </w:pPr>
    <w:rPr>
      <w:rFonts w:eastAsia="Times New Roman"/>
      <w:b/>
    </w:rPr>
  </w:style>
  <w:style w:type="paragraph" w:customStyle="1" w:styleId="Hat2">
    <w:name w:val="Hat2"/>
    <w:basedOn w:val="Heading2"/>
    <w:next w:val="Heading2"/>
    <w:autoRedefine/>
    <w:uiPriority w:val="99"/>
    <w:qFormat/>
    <w:rsid w:val="00972F52"/>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972F52"/>
    <w:rPr>
      <w:rFonts w:ascii="Arial Narrow" w:hAnsi="Arial Narrow"/>
      <w:sz w:val="12"/>
    </w:rPr>
  </w:style>
  <w:style w:type="paragraph" w:customStyle="1" w:styleId="MicroText0">
    <w:name w:val="MicroText"/>
    <w:basedOn w:val="Normal"/>
    <w:next w:val="Normal"/>
    <w:link w:val="MicroTextChar0"/>
    <w:qFormat/>
    <w:rsid w:val="00972F52"/>
    <w:pPr>
      <w:spacing w:after="0" w:line="240" w:lineRule="auto"/>
    </w:pPr>
    <w:rPr>
      <w:rFonts w:ascii="Arial Narrow" w:hAnsi="Arial Narrow" w:cstheme="minorBidi"/>
      <w:sz w:val="12"/>
    </w:rPr>
  </w:style>
  <w:style w:type="character" w:customStyle="1" w:styleId="UnreadTextChar">
    <w:name w:val="Unread Text Char"/>
    <w:link w:val="UnreadText"/>
    <w:locked/>
    <w:rsid w:val="00972F52"/>
    <w:rPr>
      <w:rFonts w:ascii="Calibri" w:eastAsia="Calibri" w:hAnsi="Calibri" w:cs="Calibri"/>
      <w:sz w:val="15"/>
    </w:rPr>
  </w:style>
  <w:style w:type="paragraph" w:customStyle="1" w:styleId="UnreadText">
    <w:name w:val="Unread Text"/>
    <w:basedOn w:val="Normal"/>
    <w:link w:val="UnreadTextChar"/>
    <w:autoRedefine/>
    <w:qFormat/>
    <w:rsid w:val="00972F52"/>
    <w:pPr>
      <w:spacing w:after="0" w:line="254" w:lineRule="auto"/>
    </w:pPr>
    <w:rPr>
      <w:rFonts w:eastAsia="Calibri"/>
      <w:sz w:val="15"/>
    </w:rPr>
  </w:style>
  <w:style w:type="character" w:customStyle="1" w:styleId="CircledChar">
    <w:name w:val="Circled Char"/>
    <w:link w:val="Circled"/>
    <w:locked/>
    <w:rsid w:val="00972F52"/>
    <w:rPr>
      <w:rFonts w:ascii="Calibri" w:eastAsia="Calibri" w:hAnsi="Calibri" w:cs="Calibri"/>
      <w:b/>
      <w:szCs w:val="20"/>
      <w:u w:val="thick"/>
    </w:rPr>
  </w:style>
  <w:style w:type="paragraph" w:customStyle="1" w:styleId="Circled">
    <w:name w:val="Circled"/>
    <w:basedOn w:val="Normal"/>
    <w:link w:val="CircledChar"/>
    <w:qFormat/>
    <w:rsid w:val="00972F52"/>
    <w:pPr>
      <w:spacing w:after="0" w:line="254" w:lineRule="auto"/>
    </w:pPr>
    <w:rPr>
      <w:rFonts w:eastAsia="Calibri"/>
      <w:b/>
      <w:sz w:val="24"/>
      <w:szCs w:val="20"/>
      <w:u w:val="thick"/>
    </w:rPr>
  </w:style>
  <w:style w:type="character" w:customStyle="1" w:styleId="StyleCardTextUnderline3Char">
    <w:name w:val="Style Card Text + Underline3 Char"/>
    <w:link w:val="StyleCardTextUnderline3"/>
    <w:locked/>
    <w:rsid w:val="00972F5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72F52"/>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972F52"/>
    <w:rPr>
      <w:rFonts w:ascii="Calibri" w:eastAsiaTheme="minorHAnsi" w:hAnsi="Calibri" w:cs="Calibri"/>
      <w:b/>
      <w:sz w:val="16"/>
      <w:szCs w:val="22"/>
    </w:rPr>
  </w:style>
  <w:style w:type="paragraph" w:customStyle="1" w:styleId="Tagtemplate">
    <w:name w:val="Tagtemplate"/>
    <w:basedOn w:val="Normal"/>
    <w:link w:val="TagtemplateChar"/>
    <w:autoRedefine/>
    <w:qFormat/>
    <w:rsid w:val="00972F52"/>
    <w:pPr>
      <w:keepNext/>
      <w:keepLines/>
      <w:spacing w:after="0" w:line="240" w:lineRule="auto"/>
    </w:pPr>
    <w:rPr>
      <w:rFonts w:eastAsiaTheme="minorHAnsi"/>
      <w:b/>
      <w:sz w:val="16"/>
      <w:szCs w:val="22"/>
    </w:rPr>
  </w:style>
  <w:style w:type="paragraph" w:customStyle="1" w:styleId="TxBr33p1">
    <w:name w:val="TxBr_33p1"/>
    <w:basedOn w:val="Normal"/>
    <w:uiPriority w:val="99"/>
    <w:qFormat/>
    <w:rsid w:val="00972F52"/>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972F52"/>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972F52"/>
    <w:pPr>
      <w:spacing w:after="0" w:line="240" w:lineRule="auto"/>
    </w:pPr>
    <w:rPr>
      <w:rFonts w:eastAsia="Times New Roman"/>
      <w:sz w:val="16"/>
      <w:szCs w:val="22"/>
      <w:u w:val="single"/>
    </w:rPr>
  </w:style>
  <w:style w:type="character" w:customStyle="1" w:styleId="StyleStyle411ptBoldChar">
    <w:name w:val="Style Style4 + 11 pt Bold Char"/>
    <w:link w:val="StyleStyle411ptBold"/>
    <w:locked/>
    <w:rsid w:val="00972F52"/>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972F52"/>
    <w:pPr>
      <w:spacing w:after="0" w:line="240" w:lineRule="auto"/>
    </w:pPr>
    <w:rPr>
      <w:rFonts w:eastAsia="Times New Roman"/>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972F52"/>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972F52"/>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szCs w:val="22"/>
      <w:u w:val="single"/>
      <w:bdr w:val="single" w:sz="4" w:space="0" w:color="auto" w:frame="1"/>
    </w:rPr>
  </w:style>
  <w:style w:type="paragraph" w:customStyle="1" w:styleId="Stylecites10ptNotBold">
    <w:name w:val="Style cites + 10 pt Not Bold"/>
    <w:basedOn w:val="Normal"/>
    <w:uiPriority w:val="99"/>
    <w:qFormat/>
    <w:rsid w:val="00972F52"/>
    <w:pPr>
      <w:spacing w:after="0" w:line="240" w:lineRule="auto"/>
    </w:pPr>
    <w:rPr>
      <w:rFonts w:eastAsia="SimSun"/>
      <w:lang w:eastAsia="zh-CN"/>
    </w:rPr>
  </w:style>
  <w:style w:type="character" w:customStyle="1" w:styleId="BlockHeadingsChar">
    <w:name w:val="Block Headings Char"/>
    <w:link w:val="BlockHeadings"/>
    <w:locked/>
    <w:rsid w:val="00972F52"/>
    <w:rPr>
      <w:rFonts w:ascii="Calibri" w:eastAsia="Times New Roman" w:hAnsi="Calibri" w:cs="Calibri"/>
      <w:b/>
      <w:sz w:val="16"/>
      <w:szCs w:val="20"/>
    </w:rPr>
  </w:style>
  <w:style w:type="paragraph" w:customStyle="1" w:styleId="BlockHeadings">
    <w:name w:val="Block Headings"/>
    <w:basedOn w:val="Normal"/>
    <w:link w:val="BlockHeadingsChar"/>
    <w:qFormat/>
    <w:rsid w:val="00972F5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972F52"/>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972F52"/>
    <w:pPr>
      <w:spacing w:after="0" w:line="240" w:lineRule="auto"/>
    </w:pPr>
    <w:rPr>
      <w:rFonts w:eastAsia="Calibri"/>
      <w:b/>
      <w:color w:val="000000"/>
      <w:sz w:val="28"/>
      <w:szCs w:val="22"/>
      <w:u w:val="thick" w:color="000000"/>
    </w:rPr>
  </w:style>
  <w:style w:type="paragraph" w:customStyle="1" w:styleId="Normal10">
    <w:name w:val="Normal1"/>
    <w:basedOn w:val="Normal"/>
    <w:qFormat/>
    <w:rsid w:val="00972F52"/>
    <w:pPr>
      <w:spacing w:after="0" w:line="240" w:lineRule="auto"/>
    </w:pPr>
    <w:rPr>
      <w:rFonts w:eastAsia="Calibri"/>
    </w:rPr>
  </w:style>
  <w:style w:type="character" w:customStyle="1" w:styleId="Irrelevant6fontChar">
    <w:name w:val="Irrelevant (6 font) Char"/>
    <w:basedOn w:val="DefaultParagraphFont"/>
    <w:link w:val="Irrelevant6font"/>
    <w:locked/>
    <w:rsid w:val="00972F52"/>
    <w:rPr>
      <w:rFonts w:ascii="Calibri" w:eastAsia="Calibri" w:hAnsi="Calibri" w:cs="Calibri"/>
      <w:sz w:val="12"/>
      <w:szCs w:val="12"/>
    </w:rPr>
  </w:style>
  <w:style w:type="paragraph" w:customStyle="1" w:styleId="Irrelevant6font">
    <w:name w:val="Irrelevant (6 font)"/>
    <w:basedOn w:val="Normal"/>
    <w:link w:val="Irrelevant6fontChar"/>
    <w:qFormat/>
    <w:rsid w:val="00972F52"/>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972F52"/>
    <w:rPr>
      <w:rFonts w:ascii="Georgia" w:eastAsia="Times New Roman" w:hAnsi="Georgia"/>
      <w:sz w:val="12"/>
    </w:rPr>
  </w:style>
  <w:style w:type="paragraph" w:customStyle="1" w:styleId="CardsFont6pt">
    <w:name w:val="Cards + Font: 6 pt"/>
    <w:basedOn w:val="Cards"/>
    <w:link w:val="CardsFont6ptChar1"/>
    <w:autoRedefine/>
    <w:qFormat/>
    <w:rsid w:val="00972F52"/>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972F52"/>
    <w:pPr>
      <w:spacing w:after="0" w:line="240" w:lineRule="auto"/>
    </w:pPr>
    <w:rPr>
      <w:rFonts w:eastAsia="Calibri"/>
      <w:szCs w:val="20"/>
    </w:rPr>
  </w:style>
  <w:style w:type="paragraph" w:customStyle="1" w:styleId="rdheadline">
    <w:name w:val="rdheadline"/>
    <w:basedOn w:val="Normal"/>
    <w:uiPriority w:val="99"/>
    <w:qFormat/>
    <w:rsid w:val="00972F52"/>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972F52"/>
    <w:pPr>
      <w:spacing w:after="100" w:afterAutospacing="1" w:line="240" w:lineRule="auto"/>
    </w:pPr>
    <w:rPr>
      <w:rFonts w:ascii="Verdana" w:eastAsia="Calibri" w:hAnsi="Verdana"/>
      <w:szCs w:val="20"/>
    </w:rPr>
  </w:style>
  <w:style w:type="character" w:customStyle="1" w:styleId="Heading2Char0">
    <w:name w:val="Heading2 Char"/>
    <w:link w:val="Heading20"/>
    <w:locked/>
    <w:rsid w:val="00972F52"/>
    <w:rPr>
      <w:rFonts w:ascii="Calibri" w:eastAsia="Times New Roman" w:hAnsi="Calibri" w:cs="Calibri"/>
      <w:b/>
      <w:caps/>
      <w:sz w:val="16"/>
      <w:szCs w:val="22"/>
    </w:rPr>
  </w:style>
  <w:style w:type="paragraph" w:customStyle="1" w:styleId="Heading20">
    <w:name w:val="Heading2"/>
    <w:basedOn w:val="Normal"/>
    <w:link w:val="Heading2Char0"/>
    <w:qFormat/>
    <w:rsid w:val="00972F52"/>
    <w:pPr>
      <w:spacing w:after="0" w:line="240" w:lineRule="auto"/>
      <w:jc w:val="center"/>
    </w:pPr>
    <w:rPr>
      <w:rFonts w:eastAsia="Times New Roman"/>
      <w:b/>
      <w:caps/>
      <w:sz w:val="16"/>
      <w:szCs w:val="22"/>
    </w:rPr>
  </w:style>
  <w:style w:type="character" w:customStyle="1" w:styleId="Header2Char">
    <w:name w:val="Header2 Char"/>
    <w:link w:val="Header2"/>
    <w:locked/>
    <w:rsid w:val="00972F52"/>
    <w:rPr>
      <w:rFonts w:ascii="Calibri" w:eastAsia="Times New Roman" w:hAnsi="Calibri" w:cs="Calibri"/>
      <w:b/>
      <w:caps/>
      <w:sz w:val="16"/>
      <w:szCs w:val="22"/>
    </w:rPr>
  </w:style>
  <w:style w:type="paragraph" w:customStyle="1" w:styleId="Header2">
    <w:name w:val="Header2"/>
    <w:basedOn w:val="Heading20"/>
    <w:link w:val="Header2Char"/>
    <w:qFormat/>
    <w:rsid w:val="00972F52"/>
  </w:style>
  <w:style w:type="character" w:customStyle="1" w:styleId="UnderlinedcardChar">
    <w:name w:val="Underlined card Char"/>
    <w:link w:val="Underlinedcard"/>
    <w:locked/>
    <w:rsid w:val="00972F52"/>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972F52"/>
    <w:pPr>
      <w:autoSpaceDE w:val="0"/>
      <w:autoSpaceDN w:val="0"/>
      <w:adjustRightInd w:val="0"/>
      <w:spacing w:after="0" w:line="240" w:lineRule="auto"/>
      <w:ind w:left="432" w:right="432"/>
      <w:jc w:val="both"/>
    </w:pPr>
    <w:rPr>
      <w:rFonts w:eastAsia="Times New Roman"/>
      <w:sz w:val="16"/>
      <w:szCs w:val="22"/>
      <w:u w:val="thick"/>
    </w:rPr>
  </w:style>
  <w:style w:type="character" w:customStyle="1" w:styleId="StyleHeading212ptChar">
    <w:name w:val="Style Heading2 + 12 pt Char"/>
    <w:link w:val="StyleHeading212pt"/>
    <w:locked/>
    <w:rsid w:val="00972F52"/>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972F52"/>
    <w:rPr>
      <w:bCs/>
    </w:rPr>
  </w:style>
  <w:style w:type="character" w:customStyle="1" w:styleId="Heading212ptChar">
    <w:name w:val="Heading2 + 12 pt Char"/>
    <w:link w:val="Heading212pt"/>
    <w:locked/>
    <w:rsid w:val="00972F52"/>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972F52"/>
  </w:style>
  <w:style w:type="paragraph" w:customStyle="1" w:styleId="StyleHeading110pt">
    <w:name w:val="Style Heading 1 + 10 pt"/>
    <w:basedOn w:val="Heading1"/>
    <w:qFormat/>
    <w:rsid w:val="00972F52"/>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972F52"/>
  </w:style>
  <w:style w:type="paragraph" w:customStyle="1" w:styleId="StyleUnderliningTimesNewRomanBoldNounderlineKernat16">
    <w:name w:val="Style Underlining + Times New Roman Bold No underline Kern at 16..."/>
    <w:basedOn w:val="Normal"/>
    <w:qFormat/>
    <w:rsid w:val="00972F52"/>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972F52"/>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972F52"/>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972F52"/>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972F52"/>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972F52"/>
    <w:pPr>
      <w:spacing w:after="0" w:line="240" w:lineRule="auto"/>
      <w:ind w:left="1728" w:right="1728"/>
    </w:pPr>
    <w:rPr>
      <w:rFonts w:eastAsia="Calibri"/>
      <w:sz w:val="18"/>
      <w:u w:val="single"/>
    </w:rPr>
  </w:style>
  <w:style w:type="paragraph" w:customStyle="1" w:styleId="medium-normal">
    <w:name w:val="medium-normal"/>
    <w:basedOn w:val="Normal"/>
    <w:qFormat/>
    <w:rsid w:val="00972F52"/>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972F52"/>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972F52"/>
    <w:rPr>
      <w:rFonts w:ascii="Calibri" w:eastAsia="Times New Roman" w:hAnsi="Calibri" w:cs="Calibri"/>
      <w:sz w:val="12"/>
    </w:rPr>
  </w:style>
  <w:style w:type="paragraph" w:customStyle="1" w:styleId="CardsFont6ptChar">
    <w:name w:val="Cards + Font: 6 pt Char"/>
    <w:basedOn w:val="CardsChar2"/>
    <w:link w:val="CardsFont6ptCharChar"/>
    <w:qFormat/>
    <w:rsid w:val="00972F52"/>
    <w:rPr>
      <w:rFonts w:eastAsia="Times New Roman"/>
      <w:sz w:val="12"/>
      <w:szCs w:val="24"/>
    </w:rPr>
  </w:style>
  <w:style w:type="character" w:customStyle="1" w:styleId="CitesCharCharChar">
    <w:name w:val="Cites Char Char Char"/>
    <w:link w:val="CitesCharChar"/>
    <w:locked/>
    <w:rsid w:val="00972F52"/>
    <w:rPr>
      <w:rFonts w:ascii="Calibri" w:eastAsia="Times New Roman" w:hAnsi="Calibri" w:cs="Calibri"/>
      <w:b/>
      <w:bCs/>
      <w:sz w:val="16"/>
      <w:szCs w:val="22"/>
    </w:rPr>
  </w:style>
  <w:style w:type="paragraph" w:customStyle="1" w:styleId="CitesCharChar">
    <w:name w:val="Cites Char Char"/>
    <w:basedOn w:val="Normal"/>
    <w:link w:val="CitesCharCharChar"/>
    <w:qFormat/>
    <w:rsid w:val="00972F52"/>
    <w:pPr>
      <w:autoSpaceDE w:val="0"/>
      <w:autoSpaceDN w:val="0"/>
      <w:adjustRightInd w:val="0"/>
      <w:spacing w:after="0" w:line="240" w:lineRule="auto"/>
      <w:jc w:val="both"/>
      <w:outlineLvl w:val="2"/>
    </w:pPr>
    <w:rPr>
      <w:rFonts w:eastAsia="Times New Roman"/>
      <w:b/>
      <w:bCs/>
      <w:sz w:val="16"/>
      <w:szCs w:val="22"/>
    </w:rPr>
  </w:style>
  <w:style w:type="paragraph" w:customStyle="1" w:styleId="TagsCharChar">
    <w:name w:val="Tags Char Char"/>
    <w:basedOn w:val="Normal"/>
    <w:uiPriority w:val="99"/>
    <w:qFormat/>
    <w:rsid w:val="00972F52"/>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972F52"/>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972F52"/>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972F52"/>
    <w:pPr>
      <w:spacing w:after="0" w:line="240" w:lineRule="auto"/>
      <w:ind w:left="1728" w:right="1728"/>
    </w:pPr>
    <w:rPr>
      <w:rFonts w:eastAsia="Times New Roman"/>
      <w:sz w:val="18"/>
      <w:szCs w:val="22"/>
    </w:rPr>
  </w:style>
  <w:style w:type="paragraph" w:customStyle="1" w:styleId="CardTextCharChar">
    <w:name w:val="Card Text Char Char"/>
    <w:basedOn w:val="Normal"/>
    <w:qFormat/>
    <w:rsid w:val="00972F52"/>
    <w:pPr>
      <w:spacing w:after="0" w:line="240" w:lineRule="auto"/>
      <w:ind w:left="1728" w:right="1728"/>
    </w:pPr>
    <w:rPr>
      <w:rFonts w:eastAsia="Calibri"/>
      <w:sz w:val="18"/>
    </w:rPr>
  </w:style>
  <w:style w:type="paragraph" w:customStyle="1" w:styleId="boldciteChar">
    <w:name w:val="bold cite Char"/>
    <w:basedOn w:val="Heading1"/>
    <w:uiPriority w:val="99"/>
    <w:qFormat/>
    <w:rsid w:val="00972F52"/>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972F52"/>
    <w:pPr>
      <w:spacing w:after="0" w:line="240" w:lineRule="auto"/>
    </w:pPr>
    <w:rPr>
      <w:rFonts w:eastAsia="Calibri"/>
      <w:szCs w:val="20"/>
    </w:rPr>
  </w:style>
  <w:style w:type="paragraph" w:customStyle="1" w:styleId="CardCites">
    <w:name w:val="Card Cites"/>
    <w:basedOn w:val="Normal"/>
    <w:next w:val="Normal"/>
    <w:qFormat/>
    <w:rsid w:val="00972F52"/>
    <w:pPr>
      <w:spacing w:after="0" w:line="240" w:lineRule="auto"/>
    </w:pPr>
    <w:rPr>
      <w:rFonts w:eastAsia="Calibri"/>
      <w:b/>
    </w:rPr>
  </w:style>
  <w:style w:type="paragraph" w:customStyle="1" w:styleId="textmargin">
    <w:name w:val="textmargin"/>
    <w:basedOn w:val="Normal"/>
    <w:uiPriority w:val="99"/>
    <w:qFormat/>
    <w:rsid w:val="00972F52"/>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72F52"/>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972F52"/>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972F52"/>
    <w:pPr>
      <w:spacing w:after="0" w:line="240" w:lineRule="auto"/>
    </w:pPr>
    <w:rPr>
      <w:rFonts w:ascii="Verdana" w:eastAsia="Calibri" w:hAnsi="Verdana"/>
      <w:szCs w:val="20"/>
    </w:rPr>
  </w:style>
  <w:style w:type="paragraph" w:customStyle="1" w:styleId="correctindex">
    <w:name w:val="correct index"/>
    <w:basedOn w:val="Normal"/>
    <w:uiPriority w:val="99"/>
    <w:qFormat/>
    <w:rsid w:val="00972F52"/>
    <w:pPr>
      <w:spacing w:after="0" w:line="240" w:lineRule="auto"/>
    </w:pPr>
    <w:rPr>
      <w:rFonts w:ascii="Arial Narrow" w:eastAsia="Calibri" w:hAnsi="Arial Narrow"/>
      <w:color w:val="000000"/>
    </w:rPr>
  </w:style>
  <w:style w:type="paragraph" w:customStyle="1" w:styleId="bc2">
    <w:name w:val="bc_2"/>
    <w:basedOn w:val="Normal"/>
    <w:uiPriority w:val="99"/>
    <w:qFormat/>
    <w:rsid w:val="00972F52"/>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972F52"/>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972F52"/>
    <w:pPr>
      <w:spacing w:after="0" w:line="240" w:lineRule="auto"/>
    </w:pPr>
    <w:rPr>
      <w:rFonts w:ascii="Verdana" w:eastAsia="Calibri" w:hAnsi="Verdana"/>
      <w:szCs w:val="20"/>
    </w:rPr>
  </w:style>
  <w:style w:type="paragraph" w:customStyle="1" w:styleId="quote2">
    <w:name w:val="quote2"/>
    <w:basedOn w:val="Normal"/>
    <w:uiPriority w:val="99"/>
    <w:qFormat/>
    <w:rsid w:val="00972F52"/>
    <w:pPr>
      <w:spacing w:after="0" w:line="240" w:lineRule="auto"/>
    </w:pPr>
    <w:rPr>
      <w:rFonts w:ascii="Verdana" w:eastAsia="Calibri" w:hAnsi="Verdana"/>
      <w:szCs w:val="20"/>
    </w:rPr>
  </w:style>
  <w:style w:type="paragraph" w:customStyle="1" w:styleId="BlockTitle1">
    <w:name w:val="Block Title #1"/>
    <w:basedOn w:val="Heading1"/>
    <w:qFormat/>
    <w:rsid w:val="00972F52"/>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972F52"/>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72F52"/>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972F52"/>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972F52"/>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972F52"/>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972F52"/>
    <w:pPr>
      <w:spacing w:after="0" w:line="240" w:lineRule="auto"/>
    </w:pPr>
    <w:rPr>
      <w:rFonts w:ascii="Arial Narrow" w:eastAsia="Times New Roman" w:hAnsi="Arial Narrow"/>
      <w:sz w:val="18"/>
    </w:rPr>
  </w:style>
  <w:style w:type="character" w:customStyle="1" w:styleId="TagCiteChar0">
    <w:name w:val="Tag/Cite Char"/>
    <w:link w:val="TagCite2"/>
    <w:locked/>
    <w:rsid w:val="00972F52"/>
    <w:rPr>
      <w:rFonts w:ascii="Arial Narrow" w:eastAsia="Times New Roman" w:hAnsi="Arial Narrow" w:cs="Calibri"/>
      <w:b/>
      <w:sz w:val="16"/>
      <w:szCs w:val="22"/>
    </w:rPr>
  </w:style>
  <w:style w:type="paragraph" w:customStyle="1" w:styleId="TagCite2">
    <w:name w:val="Tag/Cite"/>
    <w:basedOn w:val="Normal"/>
    <w:next w:val="Normal"/>
    <w:link w:val="TagCiteChar0"/>
    <w:qFormat/>
    <w:rsid w:val="00972F52"/>
    <w:pPr>
      <w:spacing w:after="0" w:line="240" w:lineRule="auto"/>
    </w:pPr>
    <w:rPr>
      <w:rFonts w:ascii="Arial Narrow" w:eastAsia="Times New Roman" w:hAnsi="Arial Narrow"/>
      <w:b/>
      <w:sz w:val="16"/>
      <w:szCs w:val="22"/>
    </w:rPr>
  </w:style>
  <w:style w:type="character" w:customStyle="1" w:styleId="F4Char">
    <w:name w:val="F4 Char"/>
    <w:link w:val="F4"/>
    <w:locked/>
    <w:rsid w:val="00972F52"/>
    <w:rPr>
      <w:rFonts w:ascii="Arial Narrow" w:eastAsia="Times New Roman" w:hAnsi="Arial Narrow" w:cs="Calibri"/>
      <w:sz w:val="16"/>
      <w:szCs w:val="20"/>
      <w:u w:val="single"/>
    </w:rPr>
  </w:style>
  <w:style w:type="paragraph" w:customStyle="1" w:styleId="F4">
    <w:name w:val="F4"/>
    <w:basedOn w:val="Normal"/>
    <w:link w:val="F4Char"/>
    <w:qFormat/>
    <w:rsid w:val="00972F52"/>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972F52"/>
    <w:rPr>
      <w:rFonts w:ascii="Arial Narrow" w:eastAsia="Times New Roman" w:hAnsi="Arial Narrow" w:cs="Calibri"/>
      <w:sz w:val="16"/>
      <w:szCs w:val="20"/>
    </w:rPr>
  </w:style>
  <w:style w:type="paragraph" w:customStyle="1" w:styleId="StyleCARD">
    <w:name w:val="Style CARD +"/>
    <w:basedOn w:val="Normal"/>
    <w:link w:val="StyleCARDChar"/>
    <w:qFormat/>
    <w:rsid w:val="00972F52"/>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972F52"/>
    <w:pPr>
      <w:spacing w:after="0" w:line="240" w:lineRule="auto"/>
    </w:pPr>
    <w:rPr>
      <w:b/>
    </w:rPr>
  </w:style>
  <w:style w:type="character" w:customStyle="1" w:styleId="tagCharCharChar">
    <w:name w:val="tag Char Char Char"/>
    <w:link w:val="tagCharChar"/>
    <w:locked/>
    <w:rsid w:val="00972F52"/>
    <w:rPr>
      <w:rFonts w:ascii="Calibri" w:eastAsia="Times New Roman" w:hAnsi="Calibri" w:cs="Calibri"/>
      <w:b/>
      <w:sz w:val="16"/>
      <w:szCs w:val="20"/>
    </w:rPr>
  </w:style>
  <w:style w:type="paragraph" w:customStyle="1" w:styleId="tagCharChar">
    <w:name w:val="tag Char Char"/>
    <w:basedOn w:val="Normal"/>
    <w:link w:val="tagCharCharChar"/>
    <w:qFormat/>
    <w:rsid w:val="00972F52"/>
    <w:pPr>
      <w:spacing w:after="0" w:line="240" w:lineRule="auto"/>
    </w:pPr>
    <w:rPr>
      <w:rFonts w:eastAsia="Times New Roman"/>
      <w:b/>
      <w:sz w:val="16"/>
      <w:szCs w:val="20"/>
    </w:rPr>
  </w:style>
  <w:style w:type="paragraph" w:customStyle="1" w:styleId="issuedetails">
    <w:name w:val="issue_details"/>
    <w:basedOn w:val="Normal"/>
    <w:uiPriority w:val="99"/>
    <w:qFormat/>
    <w:rsid w:val="00972F52"/>
    <w:pPr>
      <w:spacing w:before="100" w:beforeAutospacing="1" w:after="100" w:afterAutospacing="1" w:line="240" w:lineRule="auto"/>
    </w:pPr>
    <w:rPr>
      <w:rFonts w:eastAsia="Times New Roman"/>
    </w:rPr>
  </w:style>
  <w:style w:type="paragraph" w:customStyle="1" w:styleId="TxBrp2">
    <w:name w:val="TxBr_p2"/>
    <w:basedOn w:val="Normal"/>
    <w:qFormat/>
    <w:rsid w:val="00972F52"/>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972F52"/>
    <w:pPr>
      <w:spacing w:after="0" w:line="240" w:lineRule="auto"/>
    </w:pPr>
    <w:rPr>
      <w:rFonts w:eastAsia="Times New Roman"/>
      <w:color w:val="000000"/>
      <w:szCs w:val="20"/>
    </w:rPr>
  </w:style>
  <w:style w:type="paragraph" w:customStyle="1" w:styleId="bodycopyindent">
    <w:name w:val="bodycopyindent"/>
    <w:basedOn w:val="Normal"/>
    <w:uiPriority w:val="99"/>
    <w:qFormat/>
    <w:rsid w:val="00972F52"/>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972F52"/>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972F52"/>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972F52"/>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972F52"/>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972F52"/>
    <w:rPr>
      <w:rFonts w:ascii="Arial Narrow" w:eastAsia="Times New Roman" w:hAnsi="Arial Narrow"/>
      <w:sz w:val="22"/>
      <w:u w:val="single"/>
    </w:rPr>
  </w:style>
  <w:style w:type="paragraph" w:customStyle="1" w:styleId="StyleUnderlineChar11pt">
    <w:name w:val="Style Underline Char + 11 pt"/>
    <w:link w:val="StyleUnderlineChar11ptChar"/>
    <w:qFormat/>
    <w:rsid w:val="00972F52"/>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972F52"/>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972F52"/>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972F52"/>
    <w:pPr>
      <w:spacing w:before="100" w:beforeAutospacing="1" w:after="100" w:afterAutospacing="1" w:line="240" w:lineRule="auto"/>
    </w:pPr>
    <w:rPr>
      <w:rFonts w:eastAsia="Times New Roman"/>
    </w:rPr>
  </w:style>
  <w:style w:type="paragraph" w:customStyle="1" w:styleId="text1">
    <w:name w:val="text1"/>
    <w:basedOn w:val="Normal"/>
    <w:autoRedefine/>
    <w:qFormat/>
    <w:rsid w:val="00972F52"/>
    <w:pPr>
      <w:spacing w:after="0" w:line="240" w:lineRule="auto"/>
    </w:pPr>
    <w:rPr>
      <w:rFonts w:eastAsia="Times New Roman"/>
      <w:szCs w:val="20"/>
    </w:rPr>
  </w:style>
  <w:style w:type="character" w:customStyle="1" w:styleId="Style6Char">
    <w:name w:val="Style6 Char"/>
    <w:basedOn w:val="DefaultParagraphFont"/>
    <w:link w:val="Style6"/>
    <w:locked/>
    <w:rsid w:val="00972F52"/>
    <w:rPr>
      <w:rFonts w:ascii="Calibri" w:eastAsiaTheme="minorHAnsi" w:hAnsi="Calibri" w:cs="Calibri"/>
      <w:b/>
      <w:sz w:val="16"/>
      <w:szCs w:val="22"/>
    </w:rPr>
  </w:style>
  <w:style w:type="paragraph" w:customStyle="1" w:styleId="Style6">
    <w:name w:val="Style6"/>
    <w:basedOn w:val="Normal"/>
    <w:link w:val="Style6Char"/>
    <w:autoRedefine/>
    <w:qFormat/>
    <w:rsid w:val="00972F52"/>
    <w:pPr>
      <w:spacing w:after="0" w:line="240" w:lineRule="auto"/>
    </w:pPr>
    <w:rPr>
      <w:rFonts w:eastAsiaTheme="minorHAnsi"/>
      <w:b/>
      <w:sz w:val="16"/>
      <w:szCs w:val="22"/>
    </w:rPr>
  </w:style>
  <w:style w:type="character" w:customStyle="1" w:styleId="Style11Char">
    <w:name w:val="Style11 Char"/>
    <w:basedOn w:val="DefaultParagraphFont"/>
    <w:link w:val="Style11"/>
    <w:locked/>
    <w:rsid w:val="00972F52"/>
    <w:rPr>
      <w:rFonts w:ascii="Calibri" w:eastAsia="Times New Roman" w:hAnsi="Calibri" w:cs="Calibri"/>
      <w:b/>
      <w:sz w:val="16"/>
      <w:szCs w:val="20"/>
      <w:u w:val="thick"/>
    </w:rPr>
  </w:style>
  <w:style w:type="paragraph" w:customStyle="1" w:styleId="Style11">
    <w:name w:val="Style11"/>
    <w:basedOn w:val="Normal"/>
    <w:link w:val="Style11Char"/>
    <w:qFormat/>
    <w:rsid w:val="00972F52"/>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972F52"/>
    <w:rPr>
      <w:rFonts w:ascii="Calibri" w:eastAsia="Times New Roman" w:hAnsi="Calibri" w:cs="Calibri"/>
      <w:b/>
      <w:sz w:val="16"/>
      <w:szCs w:val="22"/>
      <w:u w:val="thick"/>
    </w:rPr>
  </w:style>
  <w:style w:type="paragraph" w:customStyle="1" w:styleId="Style12">
    <w:name w:val="Style12"/>
    <w:basedOn w:val="Normal"/>
    <w:link w:val="Style12Char"/>
    <w:qFormat/>
    <w:rsid w:val="00972F52"/>
    <w:pPr>
      <w:spacing w:after="0" w:line="240" w:lineRule="auto"/>
    </w:pPr>
    <w:rPr>
      <w:rFonts w:eastAsia="Times New Roman"/>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972F52"/>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72F52"/>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972F52"/>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72F52"/>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972F52"/>
    <w:pPr>
      <w:spacing w:after="0" w:line="240" w:lineRule="auto"/>
      <w:ind w:left="288" w:right="288"/>
    </w:pPr>
  </w:style>
  <w:style w:type="character" w:customStyle="1" w:styleId="MinimizedTextChar">
    <w:name w:val="Minimized Text Char"/>
    <w:link w:val="MinimizedText"/>
    <w:locked/>
    <w:rsid w:val="00972F52"/>
    <w:rPr>
      <w:rFonts w:ascii="Cambria" w:eastAsiaTheme="minorHAnsi" w:hAnsi="Cambria"/>
      <w:sz w:val="16"/>
      <w:szCs w:val="22"/>
    </w:rPr>
  </w:style>
  <w:style w:type="paragraph" w:customStyle="1" w:styleId="MinimizedText">
    <w:name w:val="Minimized Text"/>
    <w:link w:val="MinimizedTextChar"/>
    <w:qFormat/>
    <w:rsid w:val="00972F52"/>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972F52"/>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972F52"/>
    <w:rPr>
      <w:sz w:val="20"/>
    </w:rPr>
  </w:style>
  <w:style w:type="character" w:customStyle="1" w:styleId="Debate-EmphasizedText-F5Char">
    <w:name w:val="Debate- Emphasized Text- F5 Char"/>
    <w:link w:val="Debate-EmphasizedText-F5"/>
    <w:locked/>
    <w:rsid w:val="00972F52"/>
    <w:rPr>
      <w:rFonts w:ascii="Georgia" w:hAnsi="Georgia" w:cs="Verdana"/>
      <w:u w:val="single"/>
    </w:rPr>
  </w:style>
  <w:style w:type="paragraph" w:customStyle="1" w:styleId="Debate-EmphasizedText-F5">
    <w:name w:val="Debate- Emphasized Text- F5"/>
    <w:basedOn w:val="Normal"/>
    <w:link w:val="Debate-EmphasizedText-F5Char"/>
    <w:qFormat/>
    <w:rsid w:val="00972F52"/>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972F52"/>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972F52"/>
    <w:pPr>
      <w:spacing w:after="200" w:line="240" w:lineRule="auto"/>
      <w:contextualSpacing/>
    </w:pPr>
    <w:rPr>
      <w:rFonts w:ascii="Georgia" w:hAnsi="Georgia" w:cs="Verdana"/>
      <w:sz w:val="24"/>
      <w:u w:val="single"/>
    </w:rPr>
  </w:style>
  <w:style w:type="character" w:customStyle="1" w:styleId="CardT1Char">
    <w:name w:val="CardT1 Char"/>
    <w:link w:val="CardT1"/>
    <w:locked/>
    <w:rsid w:val="00972F52"/>
    <w:rPr>
      <w:rFonts w:ascii="Calibri" w:eastAsia="Calibri" w:hAnsi="Calibri" w:cs="Calibri"/>
      <w:kern w:val="2"/>
      <w:sz w:val="14"/>
      <w:szCs w:val="14"/>
      <w:lang w:eastAsia="zh-TW"/>
    </w:rPr>
  </w:style>
  <w:style w:type="paragraph" w:customStyle="1" w:styleId="CardT1">
    <w:name w:val="CardT1"/>
    <w:basedOn w:val="Normal"/>
    <w:link w:val="CardT1Char"/>
    <w:qFormat/>
    <w:rsid w:val="00972F52"/>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972F52"/>
    <w:rPr>
      <w:rFonts w:ascii="Calibri" w:eastAsia="Times New Roman" w:hAnsi="Calibri" w:cs="Calibri"/>
      <w:sz w:val="16"/>
      <w:szCs w:val="20"/>
    </w:rPr>
  </w:style>
  <w:style w:type="paragraph" w:customStyle="1" w:styleId="CardText3">
    <w:name w:val="CardText"/>
    <w:basedOn w:val="Normal"/>
    <w:next w:val="Normal"/>
    <w:link w:val="CardTextChar1"/>
    <w:qFormat/>
    <w:rsid w:val="00972F52"/>
    <w:pPr>
      <w:spacing w:after="0" w:line="240" w:lineRule="auto"/>
      <w:ind w:left="288" w:right="288"/>
    </w:pPr>
    <w:rPr>
      <w:rFonts w:eastAsia="Times New Roman"/>
      <w:sz w:val="16"/>
      <w:szCs w:val="20"/>
    </w:rPr>
  </w:style>
  <w:style w:type="character" w:customStyle="1" w:styleId="TaglineChar">
    <w:name w:val="Tagline Char"/>
    <w:link w:val="Tagline0"/>
    <w:locked/>
    <w:rsid w:val="00972F52"/>
    <w:rPr>
      <w:rFonts w:ascii="Calibri" w:eastAsiaTheme="minorHAnsi" w:hAnsi="Calibri" w:cs="Calibri"/>
      <w:b/>
      <w:sz w:val="26"/>
      <w:szCs w:val="22"/>
    </w:rPr>
  </w:style>
  <w:style w:type="paragraph" w:customStyle="1" w:styleId="Tagline0">
    <w:name w:val="Tagline"/>
    <w:basedOn w:val="Normal"/>
    <w:link w:val="TaglineChar"/>
    <w:qFormat/>
    <w:rsid w:val="00972F52"/>
    <w:pPr>
      <w:spacing w:after="0" w:line="254" w:lineRule="auto"/>
    </w:pPr>
    <w:rPr>
      <w:rFonts w:eastAsiaTheme="minorHAnsi"/>
      <w:b/>
      <w:sz w:val="26"/>
      <w:szCs w:val="22"/>
    </w:rPr>
  </w:style>
  <w:style w:type="paragraph" w:customStyle="1" w:styleId="bodytext0">
    <w:name w:val="bodytext"/>
    <w:basedOn w:val="Normal"/>
    <w:qFormat/>
    <w:rsid w:val="00972F52"/>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972F52"/>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972F52"/>
    <w:pPr>
      <w:spacing w:line="181" w:lineRule="atLeast"/>
    </w:pPr>
    <w:rPr>
      <w:rFonts w:ascii="Sabon LT Std" w:eastAsia="MS Mincho" w:hAnsi="Sabon LT Std"/>
      <w:color w:val="auto"/>
      <w:sz w:val="22"/>
    </w:rPr>
  </w:style>
  <w:style w:type="paragraph" w:customStyle="1" w:styleId="Pa15">
    <w:name w:val="Pa15"/>
    <w:basedOn w:val="Default"/>
    <w:next w:val="Default"/>
    <w:qFormat/>
    <w:rsid w:val="00972F52"/>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972F52"/>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972F52"/>
    <w:rPr>
      <w:rFonts w:ascii="Calibri" w:eastAsia="Times New Roman" w:hAnsi="Calibri" w:cs="Calibri"/>
      <w:b/>
      <w:kern w:val="32"/>
      <w:sz w:val="32"/>
      <w:szCs w:val="20"/>
    </w:rPr>
  </w:style>
  <w:style w:type="paragraph" w:customStyle="1" w:styleId="HeadingsBase">
    <w:name w:val="Headings Base"/>
    <w:basedOn w:val="Normal"/>
    <w:link w:val="HeadingsBaseChar"/>
    <w:qFormat/>
    <w:rsid w:val="00972F52"/>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972F52"/>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972F52"/>
  </w:style>
  <w:style w:type="paragraph" w:customStyle="1" w:styleId="SchoolWorksCited">
    <w:name w:val="School Works Cited"/>
    <w:basedOn w:val="SchoolPaper"/>
    <w:qFormat/>
    <w:rsid w:val="00972F52"/>
  </w:style>
  <w:style w:type="paragraph" w:customStyle="1" w:styleId="BlockQuote">
    <w:name w:val="Block Quote"/>
    <w:basedOn w:val="Normal"/>
    <w:qFormat/>
    <w:rsid w:val="00972F52"/>
    <w:pPr>
      <w:spacing w:after="0" w:line="240" w:lineRule="auto"/>
      <w:ind w:left="720" w:right="720"/>
    </w:pPr>
    <w:rPr>
      <w:rFonts w:eastAsia="Times New Roman"/>
      <w:kern w:val="32"/>
      <w:szCs w:val="20"/>
    </w:rPr>
  </w:style>
  <w:style w:type="paragraph" w:customStyle="1" w:styleId="PaperBody">
    <w:name w:val="Paper Body"/>
    <w:basedOn w:val="Normal"/>
    <w:qFormat/>
    <w:rsid w:val="00972F52"/>
    <w:pPr>
      <w:spacing w:after="0" w:line="480" w:lineRule="auto"/>
      <w:ind w:firstLine="720"/>
    </w:pPr>
    <w:rPr>
      <w:rFonts w:eastAsia="Times New Roman"/>
      <w:kern w:val="32"/>
    </w:rPr>
  </w:style>
  <w:style w:type="paragraph" w:customStyle="1" w:styleId="PaperCitation">
    <w:name w:val="Paper Citation"/>
    <w:basedOn w:val="Normal"/>
    <w:qFormat/>
    <w:rsid w:val="00972F52"/>
    <w:pPr>
      <w:spacing w:after="0" w:line="480" w:lineRule="auto"/>
      <w:ind w:left="720" w:hanging="720"/>
    </w:pPr>
    <w:rPr>
      <w:rFonts w:eastAsia="Times New Roman"/>
      <w:kern w:val="32"/>
      <w:szCs w:val="20"/>
    </w:rPr>
  </w:style>
  <w:style w:type="paragraph" w:customStyle="1" w:styleId="WW-Default">
    <w:name w:val="WW-Default"/>
    <w:qFormat/>
    <w:rsid w:val="00972F52"/>
    <w:pPr>
      <w:suppressAutoHyphens/>
    </w:pPr>
    <w:rPr>
      <w:rFonts w:ascii="Georgia" w:eastAsia="Calibri" w:hAnsi="Georgia" w:cs="Calibri"/>
      <w:sz w:val="22"/>
      <w:szCs w:val="22"/>
      <w:lang w:eastAsia="ar-SA"/>
    </w:rPr>
  </w:style>
  <w:style w:type="paragraph" w:customStyle="1" w:styleId="Standard">
    <w:name w:val="Standard"/>
    <w:qFormat/>
    <w:rsid w:val="00972F52"/>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972F52"/>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972F52"/>
    <w:rPr>
      <w:rFonts w:ascii="Calibri" w:eastAsia="Times New Roman" w:hAnsi="Calibri" w:cs="Calibri"/>
      <w:sz w:val="16"/>
      <w:szCs w:val="22"/>
    </w:rPr>
  </w:style>
  <w:style w:type="paragraph" w:customStyle="1" w:styleId="10ptfont">
    <w:name w:val="10pt font"/>
    <w:basedOn w:val="Normal"/>
    <w:link w:val="10ptfontChar"/>
    <w:autoRedefine/>
    <w:qFormat/>
    <w:rsid w:val="00972F52"/>
    <w:pPr>
      <w:spacing w:after="0" w:line="240" w:lineRule="auto"/>
    </w:pPr>
    <w:rPr>
      <w:rFonts w:eastAsia="Times New Roman"/>
      <w:sz w:val="16"/>
      <w:szCs w:val="22"/>
    </w:rPr>
  </w:style>
  <w:style w:type="paragraph" w:customStyle="1" w:styleId="Shrink8">
    <w:name w:val="Shrink8"/>
    <w:basedOn w:val="Normal"/>
    <w:qFormat/>
    <w:rsid w:val="00972F52"/>
    <w:pPr>
      <w:spacing w:after="0" w:line="240" w:lineRule="auto"/>
    </w:pPr>
    <w:rPr>
      <w:rFonts w:eastAsia="Cambria"/>
    </w:rPr>
  </w:style>
  <w:style w:type="paragraph" w:customStyle="1" w:styleId="western">
    <w:name w:val="western"/>
    <w:basedOn w:val="Normal"/>
    <w:qFormat/>
    <w:rsid w:val="00972F52"/>
    <w:pPr>
      <w:suppressAutoHyphens/>
      <w:spacing w:before="280" w:after="280" w:line="240" w:lineRule="auto"/>
    </w:pPr>
    <w:rPr>
      <w:color w:val="000000"/>
    </w:rPr>
  </w:style>
  <w:style w:type="paragraph" w:customStyle="1" w:styleId="first">
    <w:name w:val="firs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972F52"/>
    <w:pPr>
      <w:spacing w:after="0" w:line="240" w:lineRule="auto"/>
    </w:pPr>
  </w:style>
  <w:style w:type="paragraph" w:customStyle="1" w:styleId="TagsChar1Char">
    <w:name w:val="Tags Char1 Char"/>
    <w:basedOn w:val="Normal"/>
    <w:qFormat/>
    <w:rsid w:val="00972F52"/>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72F52"/>
    <w:pPr>
      <w:spacing w:after="0" w:line="240" w:lineRule="auto"/>
    </w:pPr>
  </w:style>
  <w:style w:type="paragraph" w:customStyle="1" w:styleId="Cards1">
    <w:name w:val="Cards1"/>
    <w:basedOn w:val="Normal"/>
    <w:qFormat/>
    <w:rsid w:val="00972F52"/>
    <w:pPr>
      <w:spacing w:after="0" w:line="240" w:lineRule="auto"/>
    </w:pPr>
  </w:style>
  <w:style w:type="paragraph" w:customStyle="1" w:styleId="CardsUnderline">
    <w:name w:val="Cards + Underline"/>
    <w:basedOn w:val="Normal"/>
    <w:next w:val="Style3"/>
    <w:qFormat/>
    <w:rsid w:val="00972F52"/>
    <w:pPr>
      <w:spacing w:after="0" w:line="240" w:lineRule="auto"/>
    </w:pPr>
  </w:style>
  <w:style w:type="paragraph" w:customStyle="1" w:styleId="StyleNormalWebNormalWebChar1CharNormalWebCharCharC">
    <w:name w:val="Style Normal (Web)Normal (Web) Char1 CharNormal (Web) Char Char C..."/>
    <w:basedOn w:val="Title"/>
    <w:qFormat/>
    <w:rsid w:val="00972F52"/>
    <w:pPr>
      <w:pBdr>
        <w:bottom w:val="none" w:sz="0" w:space="0" w:color="auto"/>
      </w:pBdr>
      <w:spacing w:after="0"/>
      <w:contextualSpacing w:val="0"/>
    </w:pPr>
    <w:rPr>
      <w:rFonts w:ascii="Georgia" w:hAnsi="Georgia"/>
      <w:bCs w:val="0"/>
      <w:u w:val="none"/>
    </w:rPr>
  </w:style>
  <w:style w:type="paragraph" w:customStyle="1" w:styleId="Reference">
    <w:name w:val="Reference"/>
    <w:qFormat/>
    <w:rsid w:val="00972F52"/>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972F52"/>
    <w:pPr>
      <w:spacing w:after="0" w:line="240" w:lineRule="auto"/>
    </w:pPr>
  </w:style>
  <w:style w:type="paragraph" w:customStyle="1" w:styleId="StyleHeading2Heading2Char2CharHeading2Char1CharCharHead">
    <w:name w:val="Style Heading 2Heading 2 Char2 CharHeading 2 Char1 Char CharHead..."/>
    <w:basedOn w:val="Heading2"/>
    <w:qFormat/>
    <w:rsid w:val="00972F52"/>
    <w:pPr>
      <w:spacing w:before="480" w:line="240" w:lineRule="auto"/>
    </w:pPr>
  </w:style>
  <w:style w:type="paragraph" w:customStyle="1" w:styleId="Blocktitle0">
    <w:name w:val="Block title"/>
    <w:basedOn w:val="Heading1"/>
    <w:next w:val="Debate-EmphasizedText-F5"/>
    <w:autoRedefine/>
    <w:qFormat/>
    <w:rsid w:val="00972F52"/>
    <w:pPr>
      <w:spacing w:before="480" w:line="240" w:lineRule="auto"/>
    </w:pPr>
  </w:style>
  <w:style w:type="paragraph" w:customStyle="1" w:styleId="BlockHeading1">
    <w:name w:val="Block Heading 1"/>
    <w:basedOn w:val="Normal"/>
    <w:qFormat/>
    <w:rsid w:val="00972F52"/>
    <w:pPr>
      <w:spacing w:after="0" w:line="240" w:lineRule="auto"/>
    </w:pPr>
  </w:style>
  <w:style w:type="paragraph" w:customStyle="1" w:styleId="RepeatBlockHeading">
    <w:name w:val="Repeat Block Heading"/>
    <w:basedOn w:val="Normal"/>
    <w:next w:val="Underlining"/>
    <w:qFormat/>
    <w:rsid w:val="00972F52"/>
    <w:pPr>
      <w:spacing w:after="0" w:line="240" w:lineRule="auto"/>
    </w:pPr>
  </w:style>
  <w:style w:type="paragraph" w:customStyle="1" w:styleId="CardTag">
    <w:name w:val="Card Tag"/>
    <w:next w:val="CardNotUnderlined"/>
    <w:qFormat/>
    <w:rsid w:val="00972F52"/>
    <w:pPr>
      <w:spacing w:after="200" w:line="276" w:lineRule="auto"/>
    </w:pPr>
    <w:rPr>
      <w:rFonts w:eastAsiaTheme="minorHAnsi"/>
      <w:sz w:val="22"/>
      <w:szCs w:val="22"/>
    </w:rPr>
  </w:style>
  <w:style w:type="paragraph" w:customStyle="1" w:styleId="textsmall">
    <w:name w:val="textsmall"/>
    <w:basedOn w:val="Normal"/>
    <w:next w:val="MicroText0"/>
    <w:qFormat/>
    <w:rsid w:val="00972F52"/>
    <w:pPr>
      <w:spacing w:after="0" w:line="240" w:lineRule="auto"/>
    </w:pPr>
  </w:style>
  <w:style w:type="paragraph" w:customStyle="1" w:styleId="SmallCite">
    <w:name w:val="Small Cite"/>
    <w:basedOn w:val="Normal"/>
    <w:next w:val="BlockHeading1"/>
    <w:qFormat/>
    <w:rsid w:val="00972F52"/>
    <w:pPr>
      <w:spacing w:after="0" w:line="240" w:lineRule="auto"/>
    </w:pPr>
  </w:style>
  <w:style w:type="paragraph" w:customStyle="1" w:styleId="links1">
    <w:name w:val="links1"/>
    <w:basedOn w:val="Normal"/>
    <w:qFormat/>
    <w:rsid w:val="00972F52"/>
    <w:pPr>
      <w:spacing w:after="0" w:line="240" w:lineRule="auto"/>
    </w:pPr>
  </w:style>
  <w:style w:type="paragraph" w:customStyle="1" w:styleId="endtext">
    <w:name w:val="endtext"/>
    <w:basedOn w:val="Normal"/>
    <w:next w:val="CardTag"/>
    <w:qFormat/>
    <w:rsid w:val="00972F52"/>
    <w:pPr>
      <w:spacing w:after="0" w:line="240" w:lineRule="auto"/>
    </w:pPr>
  </w:style>
  <w:style w:type="paragraph" w:customStyle="1" w:styleId="g">
    <w:name w:val="g"/>
    <w:basedOn w:val="Normal"/>
    <w:next w:val="Paste"/>
    <w:qFormat/>
    <w:rsid w:val="00972F52"/>
    <w:pPr>
      <w:spacing w:after="0" w:line="240" w:lineRule="auto"/>
    </w:pPr>
  </w:style>
  <w:style w:type="paragraph" w:customStyle="1" w:styleId="Repeatheader">
    <w:name w:val="Repeat header"/>
    <w:basedOn w:val="Normal"/>
    <w:next w:val="noindent"/>
    <w:autoRedefine/>
    <w:qFormat/>
    <w:rsid w:val="00972F52"/>
    <w:pPr>
      <w:spacing w:after="0" w:line="240" w:lineRule="auto"/>
    </w:pPr>
  </w:style>
  <w:style w:type="paragraph" w:customStyle="1" w:styleId="StyleCardNotUnderlined8pt">
    <w:name w:val="Style Card Not Underlined + 8 pt"/>
    <w:basedOn w:val="Debate-CardTextUnderlined-F3"/>
    <w:next w:val="endtext"/>
    <w:qFormat/>
    <w:rsid w:val="00972F52"/>
    <w:pPr>
      <w:spacing w:after="0"/>
      <w:contextualSpacing w:val="0"/>
    </w:pPr>
    <w:rPr>
      <w:rFonts w:cstheme="minorBidi"/>
      <w:u w:val="none"/>
    </w:rPr>
  </w:style>
  <w:style w:type="paragraph" w:customStyle="1" w:styleId="CardNotUnderlined3">
    <w:name w:val="Card Not Underlined 3"/>
    <w:basedOn w:val="Debate-CardTextUnderlined-F3"/>
    <w:qFormat/>
    <w:rsid w:val="00972F52"/>
    <w:pPr>
      <w:spacing w:after="0"/>
      <w:contextualSpacing w:val="0"/>
    </w:pPr>
    <w:rPr>
      <w:rFonts w:cstheme="minorBidi"/>
      <w:u w:val="none"/>
    </w:rPr>
  </w:style>
  <w:style w:type="paragraph" w:customStyle="1" w:styleId="CardNotUnderlinedFinal">
    <w:name w:val="Card Not Underlined Final"/>
    <w:next w:val="g"/>
    <w:qFormat/>
    <w:rsid w:val="00972F52"/>
    <w:pPr>
      <w:spacing w:after="160" w:line="256" w:lineRule="auto"/>
    </w:pPr>
    <w:rPr>
      <w:rFonts w:eastAsiaTheme="minorHAnsi"/>
      <w:sz w:val="22"/>
      <w:szCs w:val="22"/>
    </w:rPr>
  </w:style>
  <w:style w:type="paragraph" w:customStyle="1" w:styleId="Numbering">
    <w:name w:val="Numbering"/>
    <w:basedOn w:val="Normal"/>
    <w:next w:val="Normal"/>
    <w:qFormat/>
    <w:rsid w:val="00972F52"/>
    <w:pPr>
      <w:spacing w:after="0" w:line="240" w:lineRule="auto"/>
    </w:pPr>
  </w:style>
  <w:style w:type="paragraph" w:customStyle="1" w:styleId="Un-IndexedHeading">
    <w:name w:val="Un-Indexed Heading"/>
    <w:basedOn w:val="Heading1"/>
    <w:next w:val="Normal"/>
    <w:qFormat/>
    <w:rsid w:val="00972F52"/>
    <w:pPr>
      <w:spacing w:before="480" w:line="240" w:lineRule="auto"/>
    </w:pPr>
  </w:style>
  <w:style w:type="paragraph" w:customStyle="1" w:styleId="Circle">
    <w:name w:val="Circle"/>
    <w:basedOn w:val="Normal"/>
    <w:next w:val="Normal"/>
    <w:qFormat/>
    <w:rsid w:val="00972F52"/>
    <w:pPr>
      <w:spacing w:after="0" w:line="240" w:lineRule="auto"/>
    </w:pPr>
  </w:style>
  <w:style w:type="character" w:customStyle="1" w:styleId="PageHeaderChar">
    <w:name w:val="Page Header Char"/>
    <w:link w:val="PageHeader"/>
    <w:locked/>
    <w:rsid w:val="00972F52"/>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972F52"/>
    <w:pPr>
      <w:spacing w:after="0" w:line="240" w:lineRule="auto"/>
    </w:pPr>
    <w:rPr>
      <w:rFonts w:eastAsiaTheme="minorHAnsi"/>
      <w:sz w:val="16"/>
      <w:szCs w:val="22"/>
    </w:rPr>
  </w:style>
  <w:style w:type="paragraph" w:customStyle="1" w:styleId="IndentedLettering">
    <w:name w:val="Indented Lettering"/>
    <w:next w:val="Normal"/>
    <w:qFormat/>
    <w:rsid w:val="00972F52"/>
    <w:pPr>
      <w:spacing w:after="160" w:line="256" w:lineRule="auto"/>
    </w:pPr>
    <w:rPr>
      <w:rFonts w:eastAsiaTheme="minorHAnsi"/>
      <w:sz w:val="22"/>
      <w:szCs w:val="22"/>
    </w:rPr>
  </w:style>
  <w:style w:type="paragraph" w:customStyle="1" w:styleId="Lettering">
    <w:name w:val="Lettering"/>
    <w:next w:val="Normal"/>
    <w:qFormat/>
    <w:rsid w:val="00972F52"/>
    <w:pPr>
      <w:spacing w:after="160" w:line="256" w:lineRule="auto"/>
    </w:pPr>
    <w:rPr>
      <w:rFonts w:eastAsiaTheme="minorHAnsi"/>
      <w:sz w:val="22"/>
      <w:szCs w:val="22"/>
    </w:rPr>
  </w:style>
  <w:style w:type="paragraph" w:customStyle="1" w:styleId="FileName">
    <w:name w:val="File Name"/>
    <w:basedOn w:val="Normal"/>
    <w:next w:val="Normal"/>
    <w:qFormat/>
    <w:rsid w:val="00972F52"/>
    <w:pPr>
      <w:spacing w:after="0" w:line="240" w:lineRule="auto"/>
    </w:pPr>
  </w:style>
  <w:style w:type="paragraph" w:customStyle="1" w:styleId="Pagination">
    <w:name w:val="Pagination"/>
    <w:basedOn w:val="Normal"/>
    <w:next w:val="Normal"/>
    <w:qFormat/>
    <w:rsid w:val="00972F52"/>
    <w:pPr>
      <w:spacing w:after="0" w:line="240" w:lineRule="auto"/>
    </w:pPr>
  </w:style>
  <w:style w:type="paragraph" w:customStyle="1" w:styleId="IndentedNumbering">
    <w:name w:val="Indented Numbering"/>
    <w:basedOn w:val="CardNotUnderlinedFinal"/>
    <w:next w:val="Normal"/>
    <w:qFormat/>
    <w:rsid w:val="00972F52"/>
  </w:style>
  <w:style w:type="paragraph" w:customStyle="1" w:styleId="CardContinued1">
    <w:name w:val="Card Continued 1"/>
    <w:basedOn w:val="Normal"/>
    <w:next w:val="Normal"/>
    <w:qFormat/>
    <w:rsid w:val="00972F52"/>
    <w:pPr>
      <w:spacing w:after="0" w:line="240" w:lineRule="auto"/>
    </w:pPr>
  </w:style>
  <w:style w:type="paragraph" w:customStyle="1" w:styleId="CardContinued2">
    <w:name w:val="Card Continued 2"/>
    <w:basedOn w:val="Circle"/>
    <w:next w:val="Normal"/>
    <w:qFormat/>
    <w:rsid w:val="00972F52"/>
  </w:style>
  <w:style w:type="paragraph" w:customStyle="1" w:styleId="Clearformatting">
    <w:name w:val="Clear formatting"/>
    <w:basedOn w:val="Normal"/>
    <w:next w:val="IndentedLettering"/>
    <w:qFormat/>
    <w:rsid w:val="00972F52"/>
    <w:pPr>
      <w:spacing w:after="0" w:line="240" w:lineRule="auto"/>
    </w:pPr>
  </w:style>
  <w:style w:type="paragraph" w:customStyle="1" w:styleId="SmallCardText">
    <w:name w:val="Small Card Text"/>
    <w:basedOn w:val="Lettering"/>
    <w:next w:val="FileName"/>
    <w:qFormat/>
    <w:rsid w:val="00972F52"/>
  </w:style>
  <w:style w:type="paragraph" w:customStyle="1" w:styleId="TAGFONT">
    <w:name w:val="TAG FONT"/>
    <w:basedOn w:val="Normal"/>
    <w:next w:val="Pagination"/>
    <w:autoRedefine/>
    <w:qFormat/>
    <w:rsid w:val="00972F52"/>
    <w:pPr>
      <w:spacing w:after="0" w:line="240" w:lineRule="auto"/>
    </w:pPr>
  </w:style>
  <w:style w:type="paragraph" w:customStyle="1" w:styleId="LanguageStrike">
    <w:name w:val="Language Strike"/>
    <w:basedOn w:val="Normal"/>
    <w:next w:val="Normal"/>
    <w:qFormat/>
    <w:rsid w:val="00972F52"/>
    <w:pPr>
      <w:spacing w:after="0" w:line="240" w:lineRule="auto"/>
    </w:pPr>
  </w:style>
  <w:style w:type="paragraph" w:customStyle="1" w:styleId="8point">
    <w:name w:val="8 point"/>
    <w:basedOn w:val="Normal"/>
    <w:next w:val="fullstory"/>
    <w:qFormat/>
    <w:rsid w:val="00972F52"/>
    <w:pPr>
      <w:spacing w:after="0" w:line="240" w:lineRule="auto"/>
    </w:pPr>
  </w:style>
  <w:style w:type="paragraph" w:customStyle="1" w:styleId="citationunderline">
    <w:name w:val="citation/underline"/>
    <w:autoRedefine/>
    <w:qFormat/>
    <w:rsid w:val="00972F52"/>
    <w:pPr>
      <w:spacing w:after="200" w:line="276" w:lineRule="auto"/>
    </w:pPr>
    <w:rPr>
      <w:rFonts w:eastAsiaTheme="minorHAnsi"/>
      <w:sz w:val="22"/>
      <w:szCs w:val="22"/>
    </w:rPr>
  </w:style>
  <w:style w:type="paragraph" w:customStyle="1" w:styleId="Style60">
    <w:name w:val="Style 6"/>
    <w:next w:val="8point"/>
    <w:qFormat/>
    <w:rsid w:val="00972F52"/>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972F52"/>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972F52"/>
    <w:pPr>
      <w:spacing w:after="0" w:line="240" w:lineRule="auto"/>
    </w:pPr>
    <w:rPr>
      <w:rFonts w:eastAsiaTheme="minorHAnsi"/>
      <w:sz w:val="16"/>
      <w:szCs w:val="22"/>
    </w:rPr>
  </w:style>
  <w:style w:type="paragraph" w:customStyle="1" w:styleId="Citation-FirstLine">
    <w:name w:val="Citation - First Line"/>
    <w:basedOn w:val="Normal"/>
    <w:next w:val="Style4"/>
    <w:autoRedefine/>
    <w:qFormat/>
    <w:rsid w:val="00972F52"/>
    <w:pPr>
      <w:spacing w:after="0" w:line="240" w:lineRule="auto"/>
    </w:pPr>
  </w:style>
  <w:style w:type="paragraph" w:customStyle="1" w:styleId="DateCitesAuthorChar">
    <w:name w:val="DateCitesAuthor Char"/>
    <w:basedOn w:val="Normal"/>
    <w:qFormat/>
    <w:rsid w:val="00972F52"/>
    <w:pPr>
      <w:spacing w:after="0" w:line="240" w:lineRule="auto"/>
    </w:pPr>
  </w:style>
  <w:style w:type="paragraph" w:customStyle="1" w:styleId="articlebodynormaltext">
    <w:name w:val="articlebody_normaltext"/>
    <w:basedOn w:val="Normal"/>
    <w:next w:val="Citation-Complete"/>
    <w:qFormat/>
    <w:rsid w:val="00972F52"/>
    <w:pPr>
      <w:spacing w:after="0" w:line="240" w:lineRule="auto"/>
    </w:pPr>
  </w:style>
  <w:style w:type="paragraph" w:customStyle="1" w:styleId="2909F619802848F09E01365C32F34654">
    <w:name w:val="2909F619802848F09E01365C32F34654"/>
    <w:next w:val="Citation-FirstLine"/>
    <w:qFormat/>
    <w:rsid w:val="00972F52"/>
    <w:pPr>
      <w:spacing w:after="200" w:line="276" w:lineRule="auto"/>
    </w:pPr>
    <w:rPr>
      <w:rFonts w:eastAsiaTheme="minorHAnsi"/>
      <w:sz w:val="22"/>
      <w:szCs w:val="22"/>
    </w:rPr>
  </w:style>
  <w:style w:type="paragraph" w:customStyle="1" w:styleId="D345FF3D873148C5AE3FBF3267827368">
    <w:name w:val="D345FF3D873148C5AE3FBF3267827368"/>
    <w:qFormat/>
    <w:rsid w:val="00972F52"/>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972F52"/>
    <w:pPr>
      <w:spacing w:after="0" w:line="240" w:lineRule="auto"/>
    </w:pPr>
  </w:style>
  <w:style w:type="paragraph" w:customStyle="1" w:styleId="Tag12">
    <w:name w:val="Tag12"/>
    <w:basedOn w:val="Normal"/>
    <w:next w:val="Smalltext"/>
    <w:qFormat/>
    <w:rsid w:val="00972F52"/>
    <w:pPr>
      <w:spacing w:after="0" w:line="240" w:lineRule="auto"/>
    </w:pPr>
  </w:style>
  <w:style w:type="paragraph" w:customStyle="1" w:styleId="StyleStyle411pt1">
    <w:name w:val="Style Style4 + 11 pt1"/>
    <w:basedOn w:val="Normal"/>
    <w:next w:val="cards0"/>
    <w:qFormat/>
    <w:rsid w:val="00972F52"/>
    <w:pPr>
      <w:spacing w:after="0" w:line="240" w:lineRule="auto"/>
    </w:pPr>
  </w:style>
  <w:style w:type="paragraph" w:customStyle="1" w:styleId="CM5">
    <w:name w:val="CM5"/>
    <w:basedOn w:val="Normal"/>
    <w:uiPriority w:val="99"/>
    <w:qFormat/>
    <w:rsid w:val="00972F52"/>
    <w:pPr>
      <w:spacing w:after="0" w:line="240" w:lineRule="auto"/>
    </w:pPr>
  </w:style>
  <w:style w:type="paragraph" w:customStyle="1" w:styleId="CM9">
    <w:name w:val="CM9"/>
    <w:basedOn w:val="Normal"/>
    <w:uiPriority w:val="99"/>
    <w:qFormat/>
    <w:rsid w:val="00972F52"/>
    <w:pPr>
      <w:spacing w:after="0" w:line="240" w:lineRule="auto"/>
    </w:pPr>
  </w:style>
  <w:style w:type="paragraph" w:customStyle="1" w:styleId="CM6">
    <w:name w:val="CM6"/>
    <w:basedOn w:val="Normal"/>
    <w:uiPriority w:val="99"/>
    <w:qFormat/>
    <w:rsid w:val="00972F52"/>
    <w:pPr>
      <w:spacing w:after="0" w:line="240" w:lineRule="auto"/>
    </w:pPr>
  </w:style>
  <w:style w:type="paragraph" w:customStyle="1" w:styleId="boldness">
    <w:name w:val="boldness"/>
    <w:basedOn w:val="Normal"/>
    <w:next w:val="TagCite"/>
    <w:qFormat/>
    <w:rsid w:val="00972F52"/>
    <w:pPr>
      <w:spacing w:after="0" w:line="240" w:lineRule="auto"/>
    </w:pPr>
  </w:style>
  <w:style w:type="paragraph" w:customStyle="1" w:styleId="CM21">
    <w:name w:val="CM21"/>
    <w:basedOn w:val="Normal"/>
    <w:uiPriority w:val="99"/>
    <w:qFormat/>
    <w:rsid w:val="00972F52"/>
    <w:pPr>
      <w:spacing w:after="0" w:line="240" w:lineRule="auto"/>
    </w:pPr>
  </w:style>
  <w:style w:type="paragraph" w:customStyle="1" w:styleId="CM22">
    <w:name w:val="CM22"/>
    <w:basedOn w:val="Normal"/>
    <w:uiPriority w:val="99"/>
    <w:qFormat/>
    <w:rsid w:val="00972F52"/>
    <w:pPr>
      <w:spacing w:after="0" w:line="240" w:lineRule="auto"/>
    </w:pPr>
  </w:style>
  <w:style w:type="paragraph" w:customStyle="1" w:styleId="CM4">
    <w:name w:val="CM4"/>
    <w:basedOn w:val="Normal"/>
    <w:uiPriority w:val="99"/>
    <w:qFormat/>
    <w:rsid w:val="00972F52"/>
    <w:pPr>
      <w:spacing w:after="0" w:line="240" w:lineRule="auto"/>
    </w:pPr>
  </w:style>
  <w:style w:type="paragraph" w:customStyle="1" w:styleId="Pa10">
    <w:name w:val="Pa10"/>
    <w:basedOn w:val="Normal"/>
    <w:uiPriority w:val="99"/>
    <w:qFormat/>
    <w:rsid w:val="00972F52"/>
    <w:pPr>
      <w:spacing w:after="0" w:line="240" w:lineRule="auto"/>
    </w:pPr>
  </w:style>
  <w:style w:type="paragraph" w:customStyle="1" w:styleId="Pa31">
    <w:name w:val="Pa3+1"/>
    <w:basedOn w:val="Normal"/>
    <w:uiPriority w:val="99"/>
    <w:qFormat/>
    <w:rsid w:val="00972F52"/>
    <w:pPr>
      <w:spacing w:after="0" w:line="240" w:lineRule="auto"/>
    </w:pPr>
  </w:style>
  <w:style w:type="paragraph" w:customStyle="1" w:styleId="Pa1">
    <w:name w:val="Pa1"/>
    <w:basedOn w:val="Normal"/>
    <w:qFormat/>
    <w:rsid w:val="00972F52"/>
    <w:pPr>
      <w:spacing w:after="0" w:line="240" w:lineRule="auto"/>
    </w:pPr>
  </w:style>
  <w:style w:type="paragraph" w:customStyle="1" w:styleId="Pa2">
    <w:name w:val="Pa2"/>
    <w:basedOn w:val="Normal"/>
    <w:qFormat/>
    <w:rsid w:val="00972F52"/>
    <w:pPr>
      <w:spacing w:after="0" w:line="240" w:lineRule="auto"/>
    </w:pPr>
  </w:style>
  <w:style w:type="paragraph" w:customStyle="1" w:styleId="FreeFormA">
    <w:name w:val="Free Form A"/>
    <w:next w:val="Pa10"/>
    <w:qFormat/>
    <w:rsid w:val="00972F52"/>
    <w:pPr>
      <w:spacing w:after="200" w:line="276" w:lineRule="auto"/>
    </w:pPr>
    <w:rPr>
      <w:rFonts w:eastAsiaTheme="minorHAnsi"/>
      <w:sz w:val="22"/>
      <w:szCs w:val="22"/>
    </w:rPr>
  </w:style>
  <w:style w:type="paragraph" w:customStyle="1" w:styleId="H4Tag">
    <w:name w:val="H4 (Tag)"/>
    <w:basedOn w:val="Normal"/>
    <w:next w:val="Pa31"/>
    <w:qFormat/>
    <w:rsid w:val="00972F52"/>
    <w:pPr>
      <w:spacing w:after="0" w:line="240" w:lineRule="auto"/>
    </w:pPr>
  </w:style>
  <w:style w:type="paragraph" w:customStyle="1" w:styleId="CardUpSize-Light">
    <w:name w:val="CardUpSize - Light"/>
    <w:basedOn w:val="Normal"/>
    <w:next w:val="Pa2"/>
    <w:qFormat/>
    <w:rsid w:val="00972F52"/>
    <w:pPr>
      <w:spacing w:after="0" w:line="240" w:lineRule="auto"/>
    </w:pPr>
  </w:style>
  <w:style w:type="paragraph" w:customStyle="1" w:styleId="CiteCardUpSize-Heavy">
    <w:name w:val="Cite // CardUpSize - Heavy"/>
    <w:basedOn w:val="Normal"/>
    <w:next w:val="H4Tag"/>
    <w:qFormat/>
    <w:rsid w:val="00972F52"/>
    <w:pPr>
      <w:spacing w:after="0" w:line="240" w:lineRule="auto"/>
    </w:pPr>
  </w:style>
  <w:style w:type="paragraph" w:customStyle="1" w:styleId="HotRouteCharCharCharCharChar">
    <w:name w:val="Hot Route! Char Char Char Char Char"/>
    <w:basedOn w:val="Normal"/>
    <w:next w:val="CardUpSize-Light"/>
    <w:qFormat/>
    <w:rsid w:val="00972F52"/>
    <w:pPr>
      <w:spacing w:after="0" w:line="240" w:lineRule="auto"/>
    </w:pPr>
  </w:style>
  <w:style w:type="paragraph" w:customStyle="1" w:styleId="SmallTextCharCharChar">
    <w:name w:val="Small Text Char Char Char"/>
    <w:basedOn w:val="Normal"/>
    <w:next w:val="CiteCardUpSize-Heavy"/>
    <w:qFormat/>
    <w:rsid w:val="00972F52"/>
    <w:pPr>
      <w:spacing w:after="0" w:line="240" w:lineRule="auto"/>
    </w:pPr>
  </w:style>
  <w:style w:type="paragraph" w:customStyle="1" w:styleId="UnderlineCharCharCharCharCharCharChar">
    <w:name w:val="Underline Char Char Char Char Char Char Char"/>
    <w:basedOn w:val="Normal"/>
    <w:qFormat/>
    <w:rsid w:val="00972F52"/>
    <w:pPr>
      <w:spacing w:after="0" w:line="240" w:lineRule="auto"/>
    </w:pPr>
  </w:style>
  <w:style w:type="paragraph" w:customStyle="1" w:styleId="Analytics0">
    <w:name w:val="Analytics"/>
    <w:basedOn w:val="Analytic2"/>
    <w:link w:val="AnalyticsChar0"/>
    <w:uiPriority w:val="4"/>
    <w:qFormat/>
    <w:rsid w:val="00972F52"/>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972F52"/>
    <w:pPr>
      <w:spacing w:after="0" w:line="240" w:lineRule="auto"/>
    </w:pPr>
  </w:style>
  <w:style w:type="paragraph" w:customStyle="1" w:styleId="Tagandcite">
    <w:name w:val="Tag and cite"/>
    <w:basedOn w:val="Normal"/>
    <w:qFormat/>
    <w:rsid w:val="00972F52"/>
    <w:pPr>
      <w:spacing w:after="0" w:line="240" w:lineRule="auto"/>
    </w:pPr>
  </w:style>
  <w:style w:type="paragraph" w:customStyle="1" w:styleId="Textbody">
    <w:name w:val="Text body"/>
    <w:basedOn w:val="SmalltextCharCharChar0"/>
    <w:next w:val="WW-Default"/>
    <w:qFormat/>
    <w:rsid w:val="00972F52"/>
  </w:style>
  <w:style w:type="paragraph" w:customStyle="1" w:styleId="comments">
    <w:name w:val="comments"/>
    <w:basedOn w:val="Normal"/>
    <w:next w:val="Standard"/>
    <w:qFormat/>
    <w:rsid w:val="00972F52"/>
    <w:pPr>
      <w:spacing w:after="0" w:line="240" w:lineRule="auto"/>
    </w:pPr>
  </w:style>
  <w:style w:type="paragraph" w:customStyle="1" w:styleId="Default1">
    <w:name w:val="Default1"/>
    <w:basedOn w:val="Normal"/>
    <w:uiPriority w:val="99"/>
    <w:qFormat/>
    <w:rsid w:val="00972F52"/>
    <w:pPr>
      <w:spacing w:after="0" w:line="240" w:lineRule="auto"/>
    </w:pPr>
  </w:style>
  <w:style w:type="paragraph" w:customStyle="1" w:styleId="NFAPWPheader">
    <w:name w:val="NFAP WP header"/>
    <w:basedOn w:val="Normal"/>
    <w:uiPriority w:val="99"/>
    <w:qFormat/>
    <w:rsid w:val="00972F52"/>
    <w:pPr>
      <w:spacing w:after="0" w:line="240" w:lineRule="auto"/>
    </w:pPr>
  </w:style>
  <w:style w:type="paragraph" w:customStyle="1" w:styleId="UnderlinedCardText">
    <w:name w:val="Underlined Card Text"/>
    <w:basedOn w:val="Normal"/>
    <w:next w:val="Circled"/>
    <w:qFormat/>
    <w:rsid w:val="00972F52"/>
    <w:pPr>
      <w:spacing w:after="0" w:line="240" w:lineRule="auto"/>
    </w:pPr>
  </w:style>
  <w:style w:type="paragraph" w:customStyle="1" w:styleId="cardtextemphasis">
    <w:name w:val="card text emphasis"/>
    <w:basedOn w:val="Circled"/>
    <w:next w:val="MinimizedText"/>
    <w:qFormat/>
    <w:rsid w:val="00972F52"/>
    <w:pPr>
      <w:spacing w:line="240" w:lineRule="auto"/>
    </w:pPr>
    <w:rPr>
      <w:rFonts w:eastAsiaTheme="minorHAnsi"/>
      <w:b w:val="0"/>
      <w:szCs w:val="22"/>
      <w:u w:val="none"/>
    </w:rPr>
  </w:style>
  <w:style w:type="paragraph" w:customStyle="1" w:styleId="CiteCharChar">
    <w:name w:val="Cite Char Char"/>
    <w:basedOn w:val="Normal"/>
    <w:next w:val="Normal"/>
    <w:qFormat/>
    <w:rsid w:val="00972F52"/>
    <w:pPr>
      <w:spacing w:after="0" w:line="240" w:lineRule="auto"/>
    </w:pPr>
  </w:style>
  <w:style w:type="paragraph" w:customStyle="1" w:styleId="CiteCard">
    <w:name w:val="Cite_Card"/>
    <w:next w:val="CiteCharChar"/>
    <w:qFormat/>
    <w:rsid w:val="00972F52"/>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972F52"/>
    <w:pPr>
      <w:spacing w:after="0" w:line="240" w:lineRule="auto"/>
    </w:pPr>
  </w:style>
  <w:style w:type="paragraph" w:customStyle="1" w:styleId="CiteCardCharChar">
    <w:name w:val="Cite_Card Char Char"/>
    <w:autoRedefine/>
    <w:qFormat/>
    <w:rsid w:val="00972F52"/>
    <w:pPr>
      <w:spacing w:after="200" w:line="276" w:lineRule="auto"/>
    </w:pPr>
    <w:rPr>
      <w:rFonts w:eastAsiaTheme="minorHAnsi"/>
      <w:sz w:val="22"/>
      <w:szCs w:val="22"/>
    </w:rPr>
  </w:style>
  <w:style w:type="paragraph" w:customStyle="1" w:styleId="CiteCardCharCharChar">
    <w:name w:val="Cite_Card Char Char Char"/>
    <w:qFormat/>
    <w:rsid w:val="00972F52"/>
    <w:pPr>
      <w:spacing w:after="200" w:line="276" w:lineRule="auto"/>
    </w:pPr>
    <w:rPr>
      <w:rFonts w:eastAsiaTheme="minorHAnsi"/>
      <w:sz w:val="22"/>
      <w:szCs w:val="22"/>
    </w:rPr>
  </w:style>
  <w:style w:type="paragraph" w:customStyle="1" w:styleId="heading0">
    <w:name w:val="heading"/>
    <w:basedOn w:val="Normal"/>
    <w:next w:val="BoldandUnderlineChar"/>
    <w:qFormat/>
    <w:rsid w:val="00972F52"/>
    <w:pPr>
      <w:spacing w:after="0" w:line="240" w:lineRule="auto"/>
    </w:pPr>
  </w:style>
  <w:style w:type="paragraph" w:customStyle="1" w:styleId="Little">
    <w:name w:val="Little"/>
    <w:basedOn w:val="Normal"/>
    <w:qFormat/>
    <w:rsid w:val="00972F52"/>
    <w:pPr>
      <w:spacing w:after="0" w:line="240" w:lineRule="auto"/>
    </w:pPr>
  </w:style>
  <w:style w:type="paragraph" w:customStyle="1" w:styleId="DebateHeader">
    <w:name w:val="Debate Header"/>
    <w:basedOn w:val="Normal"/>
    <w:next w:val="Normal"/>
    <w:autoRedefine/>
    <w:qFormat/>
    <w:rsid w:val="00972F52"/>
    <w:pPr>
      <w:spacing w:after="0" w:line="240" w:lineRule="auto"/>
    </w:pPr>
  </w:style>
  <w:style w:type="paragraph" w:customStyle="1" w:styleId="articletitle">
    <w:name w:val="article_title"/>
    <w:basedOn w:val="Normal"/>
    <w:qFormat/>
    <w:rsid w:val="00972F52"/>
    <w:pPr>
      <w:spacing w:after="0" w:line="240" w:lineRule="auto"/>
    </w:pPr>
  </w:style>
  <w:style w:type="paragraph" w:customStyle="1" w:styleId="Unhighlighted">
    <w:name w:val="Unhighlighted"/>
    <w:basedOn w:val="Normal"/>
    <w:next w:val="TagCite1"/>
    <w:autoRedefine/>
    <w:qFormat/>
    <w:rsid w:val="00972F52"/>
    <w:pPr>
      <w:spacing w:after="0" w:line="240" w:lineRule="auto"/>
    </w:pPr>
  </w:style>
  <w:style w:type="paragraph" w:customStyle="1" w:styleId="Caption1">
    <w:name w:val="Caption1"/>
    <w:basedOn w:val="Normal"/>
    <w:qFormat/>
    <w:rsid w:val="00972F52"/>
    <w:pPr>
      <w:spacing w:after="0" w:line="240" w:lineRule="auto"/>
    </w:pPr>
  </w:style>
  <w:style w:type="paragraph" w:customStyle="1" w:styleId="StylecardUnderline">
    <w:name w:val="Style card + Underline"/>
    <w:basedOn w:val="CiteSpacing"/>
    <w:next w:val="Unhighlighted"/>
    <w:qFormat/>
    <w:rsid w:val="00972F52"/>
    <w:pPr>
      <w:spacing w:line="240" w:lineRule="auto"/>
    </w:pPr>
  </w:style>
  <w:style w:type="paragraph" w:customStyle="1" w:styleId="TagF3">
    <w:name w:val="Tag (F3)"/>
    <w:next w:val="Caption1"/>
    <w:qFormat/>
    <w:rsid w:val="00972F52"/>
    <w:pPr>
      <w:spacing w:after="200" w:line="276" w:lineRule="auto"/>
    </w:pPr>
    <w:rPr>
      <w:rFonts w:eastAsiaTheme="minorHAnsi"/>
      <w:sz w:val="22"/>
      <w:szCs w:val="22"/>
    </w:rPr>
  </w:style>
  <w:style w:type="paragraph" w:customStyle="1" w:styleId="i1">
    <w:name w:val="i1"/>
    <w:basedOn w:val="Normal"/>
    <w:qFormat/>
    <w:rsid w:val="00972F52"/>
    <w:pPr>
      <w:spacing w:after="0" w:line="240" w:lineRule="auto"/>
    </w:pPr>
  </w:style>
  <w:style w:type="paragraph" w:customStyle="1" w:styleId="style14">
    <w:name w:val="style14"/>
    <w:basedOn w:val="Normal"/>
    <w:next w:val="Heading1"/>
    <w:qFormat/>
    <w:rsid w:val="00972F52"/>
    <w:pPr>
      <w:spacing w:after="0" w:line="240" w:lineRule="auto"/>
    </w:pPr>
  </w:style>
  <w:style w:type="paragraph" w:customStyle="1" w:styleId="CardTagCite1Char">
    <w:name w:val="Card Tag + Cite #1 Char"/>
    <w:basedOn w:val="Normal"/>
    <w:qFormat/>
    <w:rsid w:val="00972F52"/>
    <w:pPr>
      <w:spacing w:after="0" w:line="240" w:lineRule="auto"/>
    </w:pPr>
  </w:style>
  <w:style w:type="paragraph" w:customStyle="1" w:styleId="articlebody">
    <w:name w:val="articlebody"/>
    <w:basedOn w:val="Normal"/>
    <w:next w:val="i1"/>
    <w:qFormat/>
    <w:rsid w:val="00972F52"/>
    <w:pPr>
      <w:spacing w:after="0" w:line="240" w:lineRule="auto"/>
    </w:pPr>
  </w:style>
  <w:style w:type="paragraph" w:customStyle="1" w:styleId="CiteCardCharCharCharCharCharCharChar">
    <w:name w:val="Cite_Card Char Char Char Char Char Char Char"/>
    <w:next w:val="CardTagCite1Char"/>
    <w:autoRedefine/>
    <w:qFormat/>
    <w:rsid w:val="00972F52"/>
    <w:pPr>
      <w:spacing w:after="200" w:line="276" w:lineRule="auto"/>
    </w:pPr>
    <w:rPr>
      <w:rFonts w:eastAsiaTheme="minorHAnsi"/>
      <w:sz w:val="22"/>
      <w:szCs w:val="22"/>
    </w:rPr>
  </w:style>
  <w:style w:type="paragraph" w:customStyle="1" w:styleId="foldie">
    <w:name w:val="foldie"/>
    <w:basedOn w:val="BoldandUnderlineChar"/>
    <w:next w:val="HotRoute0"/>
    <w:qFormat/>
    <w:rsid w:val="00972F52"/>
  </w:style>
  <w:style w:type="paragraph" w:customStyle="1" w:styleId="billtextsection">
    <w:name w:val="bill_text_section"/>
    <w:basedOn w:val="Normal"/>
    <w:next w:val="articlebody"/>
    <w:qFormat/>
    <w:rsid w:val="00972F52"/>
    <w:pPr>
      <w:spacing w:after="0" w:line="240" w:lineRule="auto"/>
    </w:pPr>
  </w:style>
  <w:style w:type="paragraph" w:customStyle="1" w:styleId="Pa3">
    <w:name w:val="Pa3"/>
    <w:basedOn w:val="Normal"/>
    <w:qFormat/>
    <w:rsid w:val="00972F52"/>
    <w:pPr>
      <w:spacing w:after="0" w:line="240" w:lineRule="auto"/>
    </w:pPr>
  </w:style>
  <w:style w:type="paragraph" w:customStyle="1" w:styleId="Normaltext0">
    <w:name w:val="Normal text"/>
    <w:basedOn w:val="Normal"/>
    <w:autoRedefine/>
    <w:qFormat/>
    <w:rsid w:val="00972F52"/>
    <w:pPr>
      <w:spacing w:after="0" w:line="240" w:lineRule="auto"/>
    </w:pPr>
  </w:style>
  <w:style w:type="paragraph" w:customStyle="1" w:styleId="underlinedcard0">
    <w:name w:val="underlined card"/>
    <w:basedOn w:val="Normal"/>
    <w:next w:val="Pa3"/>
    <w:autoRedefine/>
    <w:qFormat/>
    <w:rsid w:val="00972F52"/>
    <w:pPr>
      <w:spacing w:after="0" w:line="240" w:lineRule="auto"/>
    </w:pPr>
  </w:style>
  <w:style w:type="paragraph" w:customStyle="1" w:styleId="Debate-CardTagandCite-F6">
    <w:name w:val="Debate- Card Tag and Cite- F6"/>
    <w:basedOn w:val="Normal"/>
    <w:next w:val="Normaltext0"/>
    <w:qFormat/>
    <w:rsid w:val="00972F52"/>
    <w:pPr>
      <w:spacing w:after="0" w:line="240" w:lineRule="auto"/>
    </w:pPr>
  </w:style>
  <w:style w:type="paragraph" w:customStyle="1" w:styleId="BLOCKTITLE3">
    <w:name w:val="BLOCK TITLE"/>
    <w:basedOn w:val="Normal"/>
    <w:qFormat/>
    <w:rsid w:val="00972F52"/>
    <w:pPr>
      <w:spacing w:after="0" w:line="240" w:lineRule="auto"/>
    </w:pPr>
  </w:style>
  <w:style w:type="paragraph" w:customStyle="1" w:styleId="StyleNormalWeb10pt">
    <w:name w:val="Style Normal (Web) + 10 pt"/>
    <w:basedOn w:val="Title"/>
    <w:next w:val="Boldunderline"/>
    <w:qFormat/>
    <w:rsid w:val="00972F52"/>
    <w:pPr>
      <w:pBdr>
        <w:bottom w:val="none" w:sz="0" w:space="0" w:color="auto"/>
      </w:pBdr>
      <w:spacing w:after="0"/>
      <w:contextualSpacing w:val="0"/>
    </w:pPr>
    <w:rPr>
      <w:rFonts w:ascii="Georgia" w:hAnsi="Georgia"/>
      <w:bCs w:val="0"/>
      <w:u w:val="none"/>
    </w:rPr>
  </w:style>
  <w:style w:type="paragraph" w:customStyle="1" w:styleId="card">
    <w:name w:val="%card"/>
    <w:basedOn w:val="Normal"/>
    <w:next w:val="BLOCKTITLE3"/>
    <w:qFormat/>
    <w:rsid w:val="00972F52"/>
    <w:pPr>
      <w:spacing w:after="0" w:line="240" w:lineRule="auto"/>
    </w:pPr>
  </w:style>
  <w:style w:type="paragraph" w:customStyle="1" w:styleId="UnunderlinedText">
    <w:name w:val="Ununderlined Text"/>
    <w:basedOn w:val="Normal"/>
    <w:next w:val="card"/>
    <w:autoRedefine/>
    <w:qFormat/>
    <w:rsid w:val="00972F52"/>
    <w:pPr>
      <w:spacing w:after="0" w:line="240" w:lineRule="auto"/>
    </w:pPr>
  </w:style>
  <w:style w:type="paragraph" w:customStyle="1" w:styleId="ReallyfuckingsmallCharCharChar">
    <w:name w:val="Really fucking small Char Char Char"/>
    <w:basedOn w:val="Normal"/>
    <w:next w:val="NoSpacing"/>
    <w:qFormat/>
    <w:rsid w:val="00972F52"/>
    <w:pPr>
      <w:spacing w:after="0" w:line="240" w:lineRule="auto"/>
    </w:pPr>
  </w:style>
  <w:style w:type="paragraph" w:customStyle="1" w:styleId="CardDownx1">
    <w:name w:val="CardDown x1"/>
    <w:basedOn w:val="Normal"/>
    <w:next w:val="Regular"/>
    <w:qFormat/>
    <w:rsid w:val="00972F52"/>
    <w:pPr>
      <w:spacing w:after="0" w:line="240" w:lineRule="auto"/>
    </w:pPr>
  </w:style>
  <w:style w:type="paragraph" w:customStyle="1" w:styleId="CardDownx15">
    <w:name w:val="CardDown x1.5"/>
    <w:basedOn w:val="Normal"/>
    <w:qFormat/>
    <w:rsid w:val="00972F52"/>
    <w:pPr>
      <w:spacing w:after="0" w:line="240" w:lineRule="auto"/>
    </w:pPr>
  </w:style>
  <w:style w:type="paragraph" w:customStyle="1" w:styleId="Reallyfuckingsmall">
    <w:name w:val="Really fucking small"/>
    <w:basedOn w:val="Normal"/>
    <w:qFormat/>
    <w:rsid w:val="00972F52"/>
    <w:pPr>
      <w:spacing w:after="0" w:line="240" w:lineRule="auto"/>
    </w:pPr>
  </w:style>
  <w:style w:type="paragraph" w:customStyle="1" w:styleId="FullCite">
    <w:name w:val="Full Cite"/>
    <w:basedOn w:val="Normal"/>
    <w:next w:val="Normal"/>
    <w:qFormat/>
    <w:rsid w:val="00972F52"/>
    <w:pPr>
      <w:spacing w:after="0" w:line="240" w:lineRule="auto"/>
    </w:pPr>
  </w:style>
  <w:style w:type="paragraph" w:customStyle="1" w:styleId="CiteTag">
    <w:name w:val="Cite/Tag"/>
    <w:basedOn w:val="Normal"/>
    <w:qFormat/>
    <w:rsid w:val="00972F52"/>
    <w:pPr>
      <w:spacing w:after="0" w:line="240" w:lineRule="auto"/>
    </w:pPr>
  </w:style>
  <w:style w:type="paragraph" w:customStyle="1" w:styleId="cardtext4">
    <w:name w:val="cardtext"/>
    <w:basedOn w:val="Normal"/>
    <w:next w:val="Reallyfuckingsmall"/>
    <w:qFormat/>
    <w:rsid w:val="00972F52"/>
    <w:pPr>
      <w:spacing w:after="0" w:line="240" w:lineRule="auto"/>
    </w:pPr>
  </w:style>
  <w:style w:type="paragraph" w:customStyle="1" w:styleId="Heading5SizeDown">
    <w:name w:val="Heading 5 Size Down"/>
    <w:basedOn w:val="Normal"/>
    <w:autoRedefine/>
    <w:qFormat/>
    <w:rsid w:val="00972F52"/>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972F52"/>
    <w:pPr>
      <w:spacing w:after="0" w:line="240" w:lineRule="auto"/>
    </w:pPr>
  </w:style>
  <w:style w:type="paragraph" w:customStyle="1" w:styleId="StyleStyleCardTextLeft-075Right0">
    <w:name w:val="Style Style Card Text + Left:  -0.75&quot; + Right:  0&quot;"/>
    <w:basedOn w:val="Normal"/>
    <w:next w:val="evidencetext"/>
    <w:autoRedefine/>
    <w:qFormat/>
    <w:rsid w:val="00972F52"/>
    <w:pPr>
      <w:spacing w:after="0" w:line="240" w:lineRule="auto"/>
    </w:pPr>
  </w:style>
  <w:style w:type="paragraph" w:customStyle="1" w:styleId="ecxmsonormal">
    <w:name w:val="ecxmsonormal"/>
    <w:basedOn w:val="Normal"/>
    <w:qFormat/>
    <w:rsid w:val="00972F52"/>
    <w:pPr>
      <w:spacing w:after="0" w:line="240" w:lineRule="auto"/>
    </w:pPr>
  </w:style>
  <w:style w:type="paragraph" w:customStyle="1" w:styleId="DebateUnderlineBold">
    <w:name w:val="Debate Underline Bold"/>
    <w:basedOn w:val="Cardtext0"/>
    <w:qFormat/>
    <w:rsid w:val="00972F52"/>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972F52"/>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972F52"/>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972F52"/>
  </w:style>
  <w:style w:type="paragraph" w:customStyle="1" w:styleId="Highlighting">
    <w:name w:val="Highlighting"/>
    <w:basedOn w:val="Normal"/>
    <w:next w:val="StyleStyleevidencetextBorderSinglesolidlineAuto05"/>
    <w:autoRedefine/>
    <w:qFormat/>
    <w:rsid w:val="00972F52"/>
    <w:pPr>
      <w:spacing w:after="0" w:line="240" w:lineRule="auto"/>
    </w:pPr>
  </w:style>
  <w:style w:type="paragraph" w:customStyle="1" w:styleId="CiteCharCharCharChar">
    <w:name w:val="Cite Char Char Char Char"/>
    <w:basedOn w:val="Normal"/>
    <w:next w:val="Normal"/>
    <w:qFormat/>
    <w:rsid w:val="00972F52"/>
    <w:pPr>
      <w:spacing w:after="0" w:line="240" w:lineRule="auto"/>
    </w:pPr>
  </w:style>
  <w:style w:type="paragraph" w:customStyle="1" w:styleId="UnderliningCharChar1CharChar">
    <w:name w:val="Underlining Char Char1 Char Char"/>
    <w:basedOn w:val="Normal"/>
    <w:next w:val="Normal"/>
    <w:qFormat/>
    <w:rsid w:val="00972F52"/>
    <w:pPr>
      <w:spacing w:after="0" w:line="240" w:lineRule="auto"/>
    </w:pPr>
  </w:style>
  <w:style w:type="paragraph" w:customStyle="1" w:styleId="CiteCharCharCharCharChar">
    <w:name w:val="Cite Char Char Char Char Char"/>
    <w:basedOn w:val="Normal"/>
    <w:next w:val="Normal"/>
    <w:qFormat/>
    <w:rsid w:val="00972F52"/>
    <w:pPr>
      <w:spacing w:after="0" w:line="240" w:lineRule="auto"/>
    </w:pPr>
  </w:style>
  <w:style w:type="paragraph" w:customStyle="1" w:styleId="UnderliningCharChar">
    <w:name w:val="Underlining Char Char"/>
    <w:basedOn w:val="Normal"/>
    <w:next w:val="Normal"/>
    <w:qFormat/>
    <w:rsid w:val="00972F52"/>
    <w:pPr>
      <w:spacing w:after="0" w:line="240" w:lineRule="auto"/>
    </w:pPr>
  </w:style>
  <w:style w:type="paragraph" w:customStyle="1" w:styleId="Style120">
    <w:name w:val="Style 12"/>
    <w:qFormat/>
    <w:rsid w:val="00972F52"/>
    <w:pPr>
      <w:spacing w:after="200" w:line="276" w:lineRule="auto"/>
    </w:pPr>
    <w:rPr>
      <w:rFonts w:eastAsiaTheme="minorHAnsi"/>
      <w:sz w:val="22"/>
      <w:szCs w:val="22"/>
    </w:rPr>
  </w:style>
  <w:style w:type="paragraph" w:customStyle="1" w:styleId="Style7">
    <w:name w:val="Style 7"/>
    <w:next w:val="CiteCharCharCharCharChar"/>
    <w:qFormat/>
    <w:rsid w:val="00972F52"/>
    <w:pPr>
      <w:spacing w:after="200" w:line="276" w:lineRule="auto"/>
    </w:pPr>
    <w:rPr>
      <w:rFonts w:eastAsiaTheme="minorHAnsi"/>
      <w:sz w:val="22"/>
      <w:szCs w:val="22"/>
    </w:rPr>
  </w:style>
  <w:style w:type="paragraph" w:customStyle="1" w:styleId="Style9">
    <w:name w:val="Style 9"/>
    <w:qFormat/>
    <w:rsid w:val="00972F52"/>
    <w:pPr>
      <w:spacing w:after="200" w:line="276" w:lineRule="auto"/>
    </w:pPr>
    <w:rPr>
      <w:rFonts w:eastAsiaTheme="minorHAnsi"/>
      <w:sz w:val="22"/>
      <w:szCs w:val="22"/>
    </w:rPr>
  </w:style>
  <w:style w:type="paragraph" w:customStyle="1" w:styleId="Emphasis3">
    <w:name w:val="Emphasis3"/>
    <w:next w:val="UnderliningCharChar"/>
    <w:qFormat/>
    <w:rsid w:val="00972F52"/>
    <w:pPr>
      <w:spacing w:after="200" w:line="276" w:lineRule="auto"/>
    </w:pPr>
    <w:rPr>
      <w:rFonts w:eastAsiaTheme="minorHAnsi"/>
      <w:sz w:val="22"/>
      <w:szCs w:val="22"/>
    </w:rPr>
  </w:style>
  <w:style w:type="paragraph" w:customStyle="1" w:styleId="SmallCard">
    <w:name w:val="Small Card"/>
    <w:basedOn w:val="Normal"/>
    <w:next w:val="Style7"/>
    <w:qFormat/>
    <w:rsid w:val="00972F52"/>
    <w:pPr>
      <w:spacing w:after="0" w:line="240" w:lineRule="auto"/>
    </w:pPr>
  </w:style>
  <w:style w:type="paragraph" w:customStyle="1" w:styleId="BreifTitle">
    <w:name w:val="Breif Title"/>
    <w:basedOn w:val="Normal"/>
    <w:next w:val="Style9"/>
    <w:autoRedefine/>
    <w:qFormat/>
    <w:rsid w:val="00972F52"/>
    <w:pPr>
      <w:spacing w:after="0" w:line="240" w:lineRule="auto"/>
    </w:pPr>
  </w:style>
  <w:style w:type="paragraph" w:customStyle="1" w:styleId="Normal10pt">
    <w:name w:val="Normal + 10 pt"/>
    <w:basedOn w:val="Normal"/>
    <w:next w:val="Emphasis3"/>
    <w:qFormat/>
    <w:rsid w:val="00972F52"/>
    <w:pPr>
      <w:spacing w:after="0" w:line="240" w:lineRule="auto"/>
    </w:pPr>
  </w:style>
  <w:style w:type="paragraph" w:customStyle="1" w:styleId="formfldssel">
    <w:name w:val="formfldssel"/>
    <w:basedOn w:val="Normal"/>
    <w:qFormat/>
    <w:rsid w:val="00972F52"/>
    <w:pPr>
      <w:spacing w:after="0" w:line="240" w:lineRule="auto"/>
    </w:pPr>
  </w:style>
  <w:style w:type="paragraph" w:customStyle="1" w:styleId="hpleftlk">
    <w:name w:val="hpleftlk"/>
    <w:basedOn w:val="Normal"/>
    <w:next w:val="SmallCard"/>
    <w:qFormat/>
    <w:rsid w:val="00972F52"/>
    <w:pPr>
      <w:spacing w:after="0" w:line="240" w:lineRule="auto"/>
    </w:pPr>
  </w:style>
  <w:style w:type="paragraph" w:customStyle="1" w:styleId="lblu">
    <w:name w:val="lblu"/>
    <w:basedOn w:val="Normal"/>
    <w:next w:val="BreifTitle"/>
    <w:qFormat/>
    <w:rsid w:val="00972F52"/>
    <w:pPr>
      <w:spacing w:after="0" w:line="240" w:lineRule="auto"/>
    </w:pPr>
  </w:style>
  <w:style w:type="paragraph" w:customStyle="1" w:styleId="Underlinestyle">
    <w:name w:val="Underlinestyle"/>
    <w:basedOn w:val="Normal"/>
    <w:next w:val="Normal10pt"/>
    <w:qFormat/>
    <w:rsid w:val="00972F52"/>
    <w:pPr>
      <w:spacing w:after="0" w:line="240" w:lineRule="auto"/>
    </w:pPr>
  </w:style>
  <w:style w:type="paragraph" w:customStyle="1" w:styleId="DebateCiteCharChar">
    <w:name w:val="Debate Cite Char Char"/>
    <w:basedOn w:val="Normal"/>
    <w:next w:val="formfldssel"/>
    <w:autoRedefine/>
    <w:qFormat/>
    <w:rsid w:val="00972F52"/>
    <w:pPr>
      <w:spacing w:after="0" w:line="240" w:lineRule="auto"/>
    </w:pPr>
  </w:style>
  <w:style w:type="paragraph" w:customStyle="1" w:styleId="StyleTagandCiteFranklinGothicDemi">
    <w:name w:val="Style Tag and Cite + Franklin Gothic Demi"/>
    <w:basedOn w:val="HotRoute"/>
    <w:next w:val="lblu"/>
    <w:autoRedefine/>
    <w:qFormat/>
    <w:rsid w:val="00972F52"/>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972F52"/>
  </w:style>
  <w:style w:type="paragraph" w:customStyle="1" w:styleId="CiteCard0">
    <w:name w:val="Cite/Card"/>
    <w:basedOn w:val="Normal"/>
    <w:next w:val="StyleTagandCiteFranklinGothicDemi"/>
    <w:qFormat/>
    <w:rsid w:val="00972F52"/>
    <w:pPr>
      <w:spacing w:after="0" w:line="240" w:lineRule="auto"/>
    </w:pPr>
  </w:style>
  <w:style w:type="paragraph" w:customStyle="1" w:styleId="tagCharCharCharCharCharCharChar">
    <w:name w:val="tag Char Char Char Char Char Char Char"/>
    <w:basedOn w:val="Normal"/>
    <w:next w:val="StyleStyleTagandCiteFranklinGothicDemi11pt"/>
    <w:qFormat/>
    <w:rsid w:val="00972F52"/>
    <w:pPr>
      <w:spacing w:after="0" w:line="240" w:lineRule="auto"/>
    </w:pPr>
  </w:style>
  <w:style w:type="paragraph" w:customStyle="1" w:styleId="title-bold-medium">
    <w:name w:val="title-bold-medium"/>
    <w:basedOn w:val="Normal"/>
    <w:next w:val="TagCite2"/>
    <w:qFormat/>
    <w:rsid w:val="00972F52"/>
    <w:pPr>
      <w:spacing w:after="0" w:line="240" w:lineRule="auto"/>
    </w:pPr>
  </w:style>
  <w:style w:type="paragraph" w:customStyle="1" w:styleId="lact">
    <w:name w:val="lact"/>
    <w:basedOn w:val="Normal"/>
    <w:next w:val="CiteCard0"/>
    <w:qFormat/>
    <w:rsid w:val="00972F52"/>
    <w:pPr>
      <w:spacing w:after="0" w:line="240" w:lineRule="auto"/>
    </w:pPr>
  </w:style>
  <w:style w:type="paragraph" w:customStyle="1" w:styleId="shellscontentions">
    <w:name w:val="shells/contentions"/>
    <w:basedOn w:val="DebateCiteCharChar"/>
    <w:next w:val="tagCharCharCharCharCharCharChar"/>
    <w:qFormat/>
    <w:rsid w:val="00972F52"/>
  </w:style>
  <w:style w:type="paragraph" w:customStyle="1" w:styleId="BriefTitle1">
    <w:name w:val="Brief Title 1"/>
    <w:basedOn w:val="Normal"/>
    <w:next w:val="title-bold-medium"/>
    <w:qFormat/>
    <w:rsid w:val="00972F52"/>
    <w:pPr>
      <w:spacing w:after="0" w:line="240" w:lineRule="auto"/>
    </w:pPr>
  </w:style>
  <w:style w:type="paragraph" w:customStyle="1" w:styleId="ShellTitles">
    <w:name w:val="ShellTitles"/>
    <w:basedOn w:val="Normal"/>
    <w:next w:val="shellscontentions"/>
    <w:qFormat/>
    <w:rsid w:val="00972F52"/>
    <w:pPr>
      <w:spacing w:after="0" w:line="240" w:lineRule="auto"/>
    </w:pPr>
  </w:style>
  <w:style w:type="paragraph" w:customStyle="1" w:styleId="ToRead">
    <w:name w:val="To Read"/>
    <w:basedOn w:val="Normal"/>
    <w:qFormat/>
    <w:rsid w:val="00972F52"/>
    <w:pPr>
      <w:spacing w:after="0" w:line="240" w:lineRule="auto"/>
    </w:pPr>
  </w:style>
  <w:style w:type="paragraph" w:customStyle="1" w:styleId="Style21">
    <w:name w:val="Style 2"/>
    <w:basedOn w:val="Normal"/>
    <w:next w:val="ShellTitles"/>
    <w:qFormat/>
    <w:rsid w:val="00972F52"/>
    <w:pPr>
      <w:spacing w:after="0" w:line="240" w:lineRule="auto"/>
    </w:pPr>
  </w:style>
  <w:style w:type="paragraph" w:customStyle="1" w:styleId="Style40">
    <w:name w:val="Style 4"/>
    <w:basedOn w:val="Normal"/>
    <w:qFormat/>
    <w:rsid w:val="00972F52"/>
    <w:pPr>
      <w:spacing w:after="0" w:line="240" w:lineRule="auto"/>
    </w:pPr>
  </w:style>
  <w:style w:type="paragraph" w:customStyle="1" w:styleId="CM10">
    <w:name w:val="CM10"/>
    <w:basedOn w:val="Normal"/>
    <w:qFormat/>
    <w:rsid w:val="00972F52"/>
    <w:pPr>
      <w:spacing w:after="0" w:line="240" w:lineRule="auto"/>
    </w:pPr>
  </w:style>
  <w:style w:type="paragraph" w:customStyle="1" w:styleId="OffensiveLanguage">
    <w:name w:val="Offensive Language"/>
    <w:basedOn w:val="Normal"/>
    <w:next w:val="Normal"/>
    <w:qFormat/>
    <w:rsid w:val="00972F52"/>
    <w:pPr>
      <w:spacing w:after="0" w:line="240" w:lineRule="auto"/>
    </w:pPr>
  </w:style>
  <w:style w:type="paragraph" w:customStyle="1" w:styleId="clearformatting0">
    <w:name w:val="clear formatting"/>
    <w:basedOn w:val="Normal"/>
    <w:next w:val="Style40"/>
    <w:qFormat/>
    <w:rsid w:val="00972F52"/>
    <w:pPr>
      <w:spacing w:after="0" w:line="240" w:lineRule="auto"/>
    </w:pPr>
  </w:style>
  <w:style w:type="paragraph" w:customStyle="1" w:styleId="Style18">
    <w:name w:val="Style 18"/>
    <w:next w:val="CM10"/>
    <w:uiPriority w:val="99"/>
    <w:qFormat/>
    <w:rsid w:val="00972F52"/>
    <w:pPr>
      <w:spacing w:after="200" w:line="276" w:lineRule="auto"/>
    </w:pPr>
    <w:rPr>
      <w:rFonts w:eastAsiaTheme="minorHAnsi"/>
      <w:sz w:val="22"/>
      <w:szCs w:val="22"/>
    </w:rPr>
  </w:style>
  <w:style w:type="paragraph" w:customStyle="1" w:styleId="formfld">
    <w:name w:val="formfld"/>
    <w:basedOn w:val="Normal"/>
    <w:next w:val="OffensiveLanguage"/>
    <w:qFormat/>
    <w:rsid w:val="00972F52"/>
    <w:pPr>
      <w:spacing w:after="0" w:line="240" w:lineRule="auto"/>
    </w:pPr>
  </w:style>
  <w:style w:type="paragraph" w:customStyle="1" w:styleId="Caption3">
    <w:name w:val="Caption3"/>
    <w:basedOn w:val="Normal"/>
    <w:next w:val="clearformatting0"/>
    <w:qFormat/>
    <w:rsid w:val="00972F52"/>
    <w:pPr>
      <w:spacing w:after="0" w:line="240" w:lineRule="auto"/>
    </w:pPr>
  </w:style>
  <w:style w:type="paragraph" w:customStyle="1" w:styleId="teaserpermalink">
    <w:name w:val="teaser_permalink"/>
    <w:basedOn w:val="Normal"/>
    <w:next w:val="Style18"/>
    <w:qFormat/>
    <w:rsid w:val="00972F52"/>
    <w:pPr>
      <w:spacing w:after="0" w:line="240" w:lineRule="auto"/>
    </w:pPr>
  </w:style>
  <w:style w:type="paragraph" w:customStyle="1" w:styleId="Style1CharChar">
    <w:name w:val="Style1 Char Char"/>
    <w:basedOn w:val="Normal"/>
    <w:qFormat/>
    <w:rsid w:val="00972F52"/>
    <w:pPr>
      <w:spacing w:after="0" w:line="240" w:lineRule="auto"/>
    </w:pPr>
  </w:style>
  <w:style w:type="paragraph" w:customStyle="1" w:styleId="Sourcename">
    <w:name w:val="Source name"/>
    <w:basedOn w:val="Normal"/>
    <w:qFormat/>
    <w:rsid w:val="00972F52"/>
    <w:pPr>
      <w:spacing w:after="0" w:line="240" w:lineRule="auto"/>
    </w:pPr>
  </w:style>
  <w:style w:type="paragraph" w:customStyle="1" w:styleId="description">
    <w:name w:val="description"/>
    <w:basedOn w:val="Normal"/>
    <w:qFormat/>
    <w:rsid w:val="00972F52"/>
    <w:pPr>
      <w:spacing w:after="0" w:line="240" w:lineRule="auto"/>
    </w:pPr>
  </w:style>
  <w:style w:type="paragraph" w:customStyle="1" w:styleId="BodyText5">
    <w:name w:val="Body Text5"/>
    <w:basedOn w:val="Normal"/>
    <w:next w:val="wallacepara"/>
    <w:qFormat/>
    <w:rsid w:val="00972F52"/>
    <w:pPr>
      <w:spacing w:after="0" w:line="240" w:lineRule="auto"/>
    </w:pPr>
  </w:style>
  <w:style w:type="paragraph" w:customStyle="1" w:styleId="credit">
    <w:name w:val="credit"/>
    <w:basedOn w:val="Normal"/>
    <w:next w:val="BodyText5"/>
    <w:qFormat/>
    <w:rsid w:val="00972F52"/>
    <w:pPr>
      <w:spacing w:after="0" w:line="240" w:lineRule="auto"/>
    </w:pPr>
  </w:style>
  <w:style w:type="paragraph" w:customStyle="1" w:styleId="about">
    <w:name w:val="about"/>
    <w:basedOn w:val="Normal"/>
    <w:next w:val="audiolink"/>
    <w:qFormat/>
    <w:rsid w:val="00972F52"/>
    <w:pPr>
      <w:spacing w:after="0" w:line="240" w:lineRule="auto"/>
    </w:pPr>
  </w:style>
  <w:style w:type="paragraph" w:customStyle="1" w:styleId="DebateUnderlined">
    <w:name w:val="Debate Underlined"/>
    <w:basedOn w:val="Normal"/>
    <w:next w:val="about"/>
    <w:qFormat/>
    <w:rsid w:val="00972F52"/>
    <w:pPr>
      <w:spacing w:after="0" w:line="240" w:lineRule="auto"/>
    </w:pPr>
  </w:style>
  <w:style w:type="paragraph" w:customStyle="1" w:styleId="thumbnail">
    <w:name w:val="thumbnail"/>
    <w:basedOn w:val="Normal"/>
    <w:next w:val="nav2"/>
    <w:qFormat/>
    <w:rsid w:val="00972F52"/>
    <w:pPr>
      <w:spacing w:after="0" w:line="240" w:lineRule="auto"/>
    </w:pPr>
  </w:style>
  <w:style w:type="paragraph" w:customStyle="1" w:styleId="Card10f2">
    <w:name w:val="Card.10.f2"/>
    <w:basedOn w:val="Normal"/>
    <w:next w:val="thumbnail"/>
    <w:autoRedefine/>
    <w:qFormat/>
    <w:rsid w:val="00972F52"/>
    <w:pPr>
      <w:spacing w:after="0" w:line="240" w:lineRule="auto"/>
    </w:pPr>
  </w:style>
  <w:style w:type="paragraph" w:customStyle="1" w:styleId="wallacepara">
    <w:name w:val="wallacepara"/>
    <w:basedOn w:val="Normal"/>
    <w:next w:val="CM45"/>
    <w:qFormat/>
    <w:rsid w:val="00972F52"/>
    <w:pPr>
      <w:spacing w:after="0" w:line="240" w:lineRule="auto"/>
    </w:pPr>
  </w:style>
  <w:style w:type="paragraph" w:customStyle="1" w:styleId="morelink">
    <w:name w:val="morelink"/>
    <w:basedOn w:val="Normal"/>
    <w:next w:val="CM46"/>
    <w:qFormat/>
    <w:rsid w:val="00972F52"/>
    <w:pPr>
      <w:spacing w:after="0" w:line="240" w:lineRule="auto"/>
    </w:pPr>
  </w:style>
  <w:style w:type="paragraph" w:customStyle="1" w:styleId="user">
    <w:name w:val="user"/>
    <w:basedOn w:val="Normal"/>
    <w:next w:val="morelink"/>
    <w:qFormat/>
    <w:rsid w:val="00972F52"/>
    <w:pPr>
      <w:spacing w:after="0" w:line="240" w:lineRule="auto"/>
    </w:pPr>
  </w:style>
  <w:style w:type="paragraph" w:customStyle="1" w:styleId="audiolink">
    <w:name w:val="audiolink"/>
    <w:basedOn w:val="Normal"/>
    <w:next w:val="F4-NormalText"/>
    <w:qFormat/>
    <w:rsid w:val="00972F52"/>
    <w:pPr>
      <w:spacing w:after="0" w:line="240" w:lineRule="auto"/>
    </w:pPr>
  </w:style>
  <w:style w:type="paragraph" w:customStyle="1" w:styleId="nav1">
    <w:name w:val="nav1"/>
    <w:basedOn w:val="Normal"/>
    <w:next w:val="TagLine"/>
    <w:qFormat/>
    <w:rsid w:val="00972F52"/>
    <w:pPr>
      <w:spacing w:after="0" w:line="240" w:lineRule="auto"/>
    </w:pPr>
  </w:style>
  <w:style w:type="paragraph" w:customStyle="1" w:styleId="t6">
    <w:name w:val="t6"/>
    <w:basedOn w:val="Normal"/>
    <w:next w:val="nav1"/>
    <w:qFormat/>
    <w:rsid w:val="00972F52"/>
    <w:pPr>
      <w:spacing w:after="0" w:line="240" w:lineRule="auto"/>
    </w:pPr>
  </w:style>
  <w:style w:type="paragraph" w:customStyle="1" w:styleId="nav2">
    <w:name w:val="nav2"/>
    <w:basedOn w:val="Normal"/>
    <w:qFormat/>
    <w:rsid w:val="00972F52"/>
    <w:pPr>
      <w:spacing w:after="0" w:line="240" w:lineRule="auto"/>
    </w:pPr>
  </w:style>
  <w:style w:type="paragraph" w:customStyle="1" w:styleId="Pa0">
    <w:name w:val="Pa0"/>
    <w:basedOn w:val="Normal"/>
    <w:qFormat/>
    <w:rsid w:val="00972F52"/>
    <w:pPr>
      <w:spacing w:after="0" w:line="240" w:lineRule="auto"/>
    </w:pPr>
  </w:style>
  <w:style w:type="paragraph" w:customStyle="1" w:styleId="stand-first-alone">
    <w:name w:val="stand-first-alone"/>
    <w:basedOn w:val="Normal"/>
    <w:next w:val="Pa0"/>
    <w:qFormat/>
    <w:rsid w:val="00972F52"/>
    <w:pPr>
      <w:spacing w:after="0" w:line="240" w:lineRule="auto"/>
    </w:pPr>
  </w:style>
  <w:style w:type="paragraph" w:customStyle="1" w:styleId="CM45">
    <w:name w:val="CM45"/>
    <w:basedOn w:val="Normal"/>
    <w:uiPriority w:val="99"/>
    <w:qFormat/>
    <w:rsid w:val="00972F52"/>
    <w:pPr>
      <w:spacing w:after="0" w:line="240" w:lineRule="auto"/>
    </w:pPr>
  </w:style>
  <w:style w:type="paragraph" w:customStyle="1" w:styleId="CM46">
    <w:name w:val="CM46"/>
    <w:basedOn w:val="Normal"/>
    <w:uiPriority w:val="99"/>
    <w:qFormat/>
    <w:rsid w:val="00972F52"/>
    <w:pPr>
      <w:spacing w:after="0" w:line="240" w:lineRule="auto"/>
    </w:pPr>
  </w:style>
  <w:style w:type="paragraph" w:customStyle="1" w:styleId="F4-NormalText">
    <w:name w:val="F4 - Normal Text"/>
    <w:basedOn w:val="Normal"/>
    <w:qFormat/>
    <w:rsid w:val="00972F52"/>
    <w:pPr>
      <w:spacing w:after="0" w:line="240" w:lineRule="auto"/>
    </w:pPr>
  </w:style>
  <w:style w:type="paragraph" w:customStyle="1" w:styleId="titlestyle1">
    <w:name w:val="titlestyle1"/>
    <w:basedOn w:val="Normal"/>
    <w:next w:val="FullText"/>
    <w:qFormat/>
    <w:rsid w:val="00972F52"/>
    <w:pPr>
      <w:spacing w:after="0" w:line="240" w:lineRule="auto"/>
    </w:pPr>
  </w:style>
  <w:style w:type="paragraph" w:customStyle="1" w:styleId="Heading18">
    <w:name w:val="Heading #18"/>
    <w:basedOn w:val="Normal"/>
    <w:qFormat/>
    <w:rsid w:val="00972F52"/>
    <w:pPr>
      <w:spacing w:after="0" w:line="240" w:lineRule="auto"/>
    </w:pPr>
  </w:style>
  <w:style w:type="paragraph" w:customStyle="1" w:styleId="Picturecaption2">
    <w:name w:val="Picture caption (2)"/>
    <w:basedOn w:val="Normal"/>
    <w:qFormat/>
    <w:rsid w:val="00972F52"/>
    <w:pPr>
      <w:spacing w:after="0" w:line="240" w:lineRule="auto"/>
    </w:pPr>
  </w:style>
  <w:style w:type="paragraph" w:customStyle="1" w:styleId="Picturecaption">
    <w:name w:val="Picture caption"/>
    <w:basedOn w:val="Normal"/>
    <w:qFormat/>
    <w:rsid w:val="00972F52"/>
    <w:pPr>
      <w:spacing w:after="0" w:line="240" w:lineRule="auto"/>
    </w:pPr>
  </w:style>
  <w:style w:type="paragraph" w:customStyle="1" w:styleId="Bodytext31">
    <w:name w:val="Body text (31)"/>
    <w:basedOn w:val="Normal"/>
    <w:qFormat/>
    <w:rsid w:val="00972F52"/>
    <w:pPr>
      <w:spacing w:after="0" w:line="240" w:lineRule="auto"/>
    </w:pPr>
  </w:style>
  <w:style w:type="paragraph" w:customStyle="1" w:styleId="Heading22">
    <w:name w:val="Heading #22"/>
    <w:basedOn w:val="Normal"/>
    <w:qFormat/>
    <w:rsid w:val="00972F52"/>
    <w:pPr>
      <w:spacing w:after="0" w:line="240" w:lineRule="auto"/>
    </w:pPr>
  </w:style>
  <w:style w:type="paragraph" w:customStyle="1" w:styleId="Bodytext131">
    <w:name w:val="Body text (131)"/>
    <w:basedOn w:val="Normal"/>
    <w:qFormat/>
    <w:rsid w:val="00972F52"/>
    <w:pPr>
      <w:spacing w:after="0" w:line="240" w:lineRule="auto"/>
    </w:pPr>
  </w:style>
  <w:style w:type="paragraph" w:customStyle="1" w:styleId="Bodytext140">
    <w:name w:val="Body text (140)"/>
    <w:basedOn w:val="Normal"/>
    <w:qFormat/>
    <w:rsid w:val="00972F52"/>
    <w:pPr>
      <w:spacing w:after="0" w:line="240" w:lineRule="auto"/>
    </w:pPr>
  </w:style>
  <w:style w:type="paragraph" w:customStyle="1" w:styleId="Bodytext141">
    <w:name w:val="Body text (141)"/>
    <w:basedOn w:val="Normal"/>
    <w:qFormat/>
    <w:rsid w:val="00972F52"/>
    <w:pPr>
      <w:spacing w:after="0" w:line="240" w:lineRule="auto"/>
    </w:pPr>
  </w:style>
  <w:style w:type="paragraph" w:customStyle="1" w:styleId="Tableofcontents20">
    <w:name w:val="Table of contents (20)"/>
    <w:basedOn w:val="Normal"/>
    <w:qFormat/>
    <w:rsid w:val="00972F52"/>
    <w:pPr>
      <w:spacing w:after="0" w:line="240" w:lineRule="auto"/>
    </w:pPr>
  </w:style>
  <w:style w:type="paragraph" w:customStyle="1" w:styleId="Tableofcontents21">
    <w:name w:val="Table of contents (21)"/>
    <w:basedOn w:val="Normal"/>
    <w:qFormat/>
    <w:rsid w:val="00972F52"/>
    <w:pPr>
      <w:spacing w:after="0" w:line="240" w:lineRule="auto"/>
    </w:pPr>
  </w:style>
  <w:style w:type="paragraph" w:customStyle="1" w:styleId="Tableofcontents22">
    <w:name w:val="Table of contents (22)"/>
    <w:basedOn w:val="Normal"/>
    <w:qFormat/>
    <w:rsid w:val="00972F52"/>
    <w:pPr>
      <w:spacing w:after="0" w:line="240" w:lineRule="auto"/>
    </w:pPr>
  </w:style>
  <w:style w:type="paragraph" w:customStyle="1" w:styleId="Bodytext142">
    <w:name w:val="Body text (142)"/>
    <w:basedOn w:val="Normal"/>
    <w:qFormat/>
    <w:rsid w:val="00972F52"/>
    <w:pPr>
      <w:spacing w:after="0" w:line="240" w:lineRule="auto"/>
    </w:pPr>
  </w:style>
  <w:style w:type="paragraph" w:customStyle="1" w:styleId="Bodytext143">
    <w:name w:val="Body text (143)"/>
    <w:basedOn w:val="Normal"/>
    <w:qFormat/>
    <w:rsid w:val="00972F52"/>
    <w:pPr>
      <w:spacing w:after="0" w:line="240" w:lineRule="auto"/>
    </w:pPr>
  </w:style>
  <w:style w:type="paragraph" w:customStyle="1" w:styleId="Bodytext144">
    <w:name w:val="Body text (144)"/>
    <w:basedOn w:val="Normal"/>
    <w:qFormat/>
    <w:rsid w:val="00972F52"/>
    <w:pPr>
      <w:spacing w:after="0" w:line="240" w:lineRule="auto"/>
    </w:pPr>
  </w:style>
  <w:style w:type="paragraph" w:customStyle="1" w:styleId="Bodytext145">
    <w:name w:val="Body text (145)"/>
    <w:basedOn w:val="Normal"/>
    <w:qFormat/>
    <w:rsid w:val="00972F52"/>
    <w:pPr>
      <w:spacing w:after="0" w:line="240" w:lineRule="auto"/>
    </w:pPr>
  </w:style>
  <w:style w:type="paragraph" w:customStyle="1" w:styleId="Bodytext146">
    <w:name w:val="Body text (146)"/>
    <w:basedOn w:val="Normal"/>
    <w:qFormat/>
    <w:rsid w:val="00972F52"/>
    <w:pPr>
      <w:spacing w:after="0" w:line="240" w:lineRule="auto"/>
    </w:pPr>
  </w:style>
  <w:style w:type="paragraph" w:customStyle="1" w:styleId="Heading23">
    <w:name w:val="Heading #23"/>
    <w:basedOn w:val="Normal"/>
    <w:qFormat/>
    <w:rsid w:val="00972F52"/>
    <w:pPr>
      <w:spacing w:after="0" w:line="240" w:lineRule="auto"/>
    </w:pPr>
  </w:style>
  <w:style w:type="paragraph" w:customStyle="1" w:styleId="Picturecaption36">
    <w:name w:val="Picture caption (36)"/>
    <w:basedOn w:val="Normal"/>
    <w:qFormat/>
    <w:rsid w:val="00972F52"/>
    <w:pPr>
      <w:spacing w:after="0" w:line="240" w:lineRule="auto"/>
    </w:pPr>
  </w:style>
  <w:style w:type="paragraph" w:customStyle="1" w:styleId="Picturecaption42">
    <w:name w:val="Picture caption (42)"/>
    <w:basedOn w:val="Normal"/>
    <w:qFormat/>
    <w:rsid w:val="00972F52"/>
    <w:pPr>
      <w:spacing w:after="0" w:line="240" w:lineRule="auto"/>
    </w:pPr>
  </w:style>
  <w:style w:type="paragraph" w:customStyle="1" w:styleId="Bodytext154">
    <w:name w:val="Body text (154)"/>
    <w:basedOn w:val="Normal"/>
    <w:qFormat/>
    <w:rsid w:val="00972F52"/>
    <w:pPr>
      <w:spacing w:after="0" w:line="240" w:lineRule="auto"/>
    </w:pPr>
  </w:style>
  <w:style w:type="paragraph" w:customStyle="1" w:styleId="Bodytext155">
    <w:name w:val="Body text (155)"/>
    <w:basedOn w:val="Normal"/>
    <w:qFormat/>
    <w:rsid w:val="00972F52"/>
    <w:pPr>
      <w:spacing w:after="0" w:line="240" w:lineRule="auto"/>
    </w:pPr>
  </w:style>
  <w:style w:type="paragraph" w:customStyle="1" w:styleId="Bodytext156">
    <w:name w:val="Body text (156)"/>
    <w:basedOn w:val="Normal"/>
    <w:qFormat/>
    <w:rsid w:val="00972F52"/>
    <w:pPr>
      <w:spacing w:after="0" w:line="240" w:lineRule="auto"/>
    </w:pPr>
  </w:style>
  <w:style w:type="paragraph" w:customStyle="1" w:styleId="Bodytext60">
    <w:name w:val="Body text (60)"/>
    <w:basedOn w:val="Normal"/>
    <w:qFormat/>
    <w:rsid w:val="00972F52"/>
    <w:pPr>
      <w:spacing w:after="0" w:line="240" w:lineRule="auto"/>
    </w:pPr>
  </w:style>
  <w:style w:type="paragraph" w:customStyle="1" w:styleId="Bodytext158">
    <w:name w:val="Body text (158)"/>
    <w:basedOn w:val="Normal"/>
    <w:qFormat/>
    <w:rsid w:val="00972F52"/>
    <w:pPr>
      <w:spacing w:after="0" w:line="240" w:lineRule="auto"/>
    </w:pPr>
  </w:style>
  <w:style w:type="paragraph" w:customStyle="1" w:styleId="Bodytext159">
    <w:name w:val="Body text (159)"/>
    <w:basedOn w:val="Normal"/>
    <w:qFormat/>
    <w:rsid w:val="00972F52"/>
    <w:pPr>
      <w:spacing w:after="0" w:line="240" w:lineRule="auto"/>
    </w:pPr>
  </w:style>
  <w:style w:type="paragraph" w:customStyle="1" w:styleId="Bodytext160">
    <w:name w:val="Body text (160)"/>
    <w:basedOn w:val="Normal"/>
    <w:qFormat/>
    <w:rsid w:val="00972F52"/>
    <w:pPr>
      <w:spacing w:after="0" w:line="240" w:lineRule="auto"/>
    </w:pPr>
  </w:style>
  <w:style w:type="paragraph" w:customStyle="1" w:styleId="Picturecaption4">
    <w:name w:val="Picture caption (4)"/>
    <w:basedOn w:val="Normal"/>
    <w:qFormat/>
    <w:rsid w:val="00972F52"/>
    <w:pPr>
      <w:spacing w:after="0" w:line="240" w:lineRule="auto"/>
    </w:pPr>
  </w:style>
  <w:style w:type="paragraph" w:customStyle="1" w:styleId="Heading10">
    <w:name w:val="Heading #10"/>
    <w:basedOn w:val="Normal"/>
    <w:qFormat/>
    <w:rsid w:val="00972F52"/>
    <w:pPr>
      <w:spacing w:after="0" w:line="240" w:lineRule="auto"/>
    </w:pPr>
  </w:style>
  <w:style w:type="paragraph" w:customStyle="1" w:styleId="Picturecaption3">
    <w:name w:val="Picture caption (3)"/>
    <w:basedOn w:val="Normal"/>
    <w:qFormat/>
    <w:rsid w:val="00972F52"/>
    <w:pPr>
      <w:spacing w:after="0" w:line="240" w:lineRule="auto"/>
    </w:pPr>
  </w:style>
  <w:style w:type="paragraph" w:customStyle="1" w:styleId="Heading13">
    <w:name w:val="Heading #13"/>
    <w:basedOn w:val="Normal"/>
    <w:qFormat/>
    <w:rsid w:val="00972F52"/>
    <w:pPr>
      <w:spacing w:after="0" w:line="240" w:lineRule="auto"/>
    </w:pPr>
  </w:style>
  <w:style w:type="paragraph" w:customStyle="1" w:styleId="Heading92">
    <w:name w:val="Heading #9 (2)"/>
    <w:basedOn w:val="Normal"/>
    <w:qFormat/>
    <w:rsid w:val="00972F52"/>
    <w:pPr>
      <w:spacing w:after="0" w:line="240" w:lineRule="auto"/>
    </w:pPr>
  </w:style>
  <w:style w:type="paragraph" w:customStyle="1" w:styleId="Heading15">
    <w:name w:val="Heading #15"/>
    <w:basedOn w:val="Normal"/>
    <w:qFormat/>
    <w:rsid w:val="00972F52"/>
    <w:pPr>
      <w:spacing w:after="0" w:line="240" w:lineRule="auto"/>
    </w:pPr>
  </w:style>
  <w:style w:type="paragraph" w:customStyle="1" w:styleId="Bodytext38">
    <w:name w:val="Body text (38)"/>
    <w:basedOn w:val="Normal"/>
    <w:qFormat/>
    <w:rsid w:val="00972F52"/>
    <w:pPr>
      <w:spacing w:after="0" w:line="240" w:lineRule="auto"/>
    </w:pPr>
  </w:style>
  <w:style w:type="paragraph" w:customStyle="1" w:styleId="Heading17">
    <w:name w:val="Heading #17"/>
    <w:basedOn w:val="Normal"/>
    <w:qFormat/>
    <w:rsid w:val="00972F52"/>
    <w:pPr>
      <w:spacing w:after="0" w:line="240" w:lineRule="auto"/>
    </w:pPr>
  </w:style>
  <w:style w:type="paragraph" w:customStyle="1" w:styleId="Bodytext97">
    <w:name w:val="Body text (97)"/>
    <w:basedOn w:val="Normal"/>
    <w:qFormat/>
    <w:rsid w:val="00972F52"/>
    <w:pPr>
      <w:spacing w:after="0" w:line="240" w:lineRule="auto"/>
    </w:pPr>
  </w:style>
  <w:style w:type="paragraph" w:customStyle="1" w:styleId="Bodytext42">
    <w:name w:val="Body text (42)"/>
    <w:basedOn w:val="Normal"/>
    <w:qFormat/>
    <w:rsid w:val="00972F52"/>
    <w:pPr>
      <w:spacing w:after="0" w:line="240" w:lineRule="auto"/>
    </w:pPr>
  </w:style>
  <w:style w:type="paragraph" w:customStyle="1" w:styleId="Picturecaption9">
    <w:name w:val="Picture caption (9)"/>
    <w:basedOn w:val="Normal"/>
    <w:qFormat/>
    <w:rsid w:val="00972F52"/>
    <w:pPr>
      <w:spacing w:after="0" w:line="240" w:lineRule="auto"/>
    </w:pPr>
  </w:style>
  <w:style w:type="paragraph" w:customStyle="1" w:styleId="Bodytext96">
    <w:name w:val="Body text (96)"/>
    <w:basedOn w:val="Normal"/>
    <w:qFormat/>
    <w:rsid w:val="00972F52"/>
    <w:pPr>
      <w:spacing w:after="0" w:line="240" w:lineRule="auto"/>
    </w:pPr>
  </w:style>
  <w:style w:type="paragraph" w:customStyle="1" w:styleId="Heading142">
    <w:name w:val="Heading #14 (2)"/>
    <w:basedOn w:val="Normal"/>
    <w:qFormat/>
    <w:rsid w:val="00972F52"/>
    <w:pPr>
      <w:spacing w:after="0" w:line="240" w:lineRule="auto"/>
    </w:pPr>
  </w:style>
  <w:style w:type="paragraph" w:customStyle="1" w:styleId="Picturecaption31">
    <w:name w:val="Picture caption (31)"/>
    <w:basedOn w:val="Normal"/>
    <w:qFormat/>
    <w:rsid w:val="00972F52"/>
    <w:pPr>
      <w:spacing w:after="0" w:line="240" w:lineRule="auto"/>
    </w:pPr>
  </w:style>
  <w:style w:type="paragraph" w:customStyle="1" w:styleId="Picturecaption27">
    <w:name w:val="Picture caption (27)"/>
    <w:basedOn w:val="Normal"/>
    <w:qFormat/>
    <w:rsid w:val="00972F52"/>
    <w:pPr>
      <w:spacing w:after="0" w:line="240" w:lineRule="auto"/>
    </w:pPr>
  </w:style>
  <w:style w:type="paragraph" w:customStyle="1" w:styleId="Bodytext43">
    <w:name w:val="Body text (43)"/>
    <w:basedOn w:val="Normal"/>
    <w:qFormat/>
    <w:rsid w:val="00972F52"/>
    <w:pPr>
      <w:spacing w:after="0" w:line="240" w:lineRule="auto"/>
    </w:pPr>
  </w:style>
  <w:style w:type="paragraph" w:customStyle="1" w:styleId="Bodytext109">
    <w:name w:val="Body text (109)"/>
    <w:basedOn w:val="Normal"/>
    <w:qFormat/>
    <w:rsid w:val="00972F52"/>
    <w:pPr>
      <w:spacing w:after="0" w:line="240" w:lineRule="auto"/>
    </w:pPr>
  </w:style>
  <w:style w:type="paragraph" w:customStyle="1" w:styleId="Bodytext110">
    <w:name w:val="Body text (110)"/>
    <w:basedOn w:val="Normal"/>
    <w:qFormat/>
    <w:rsid w:val="00972F52"/>
    <w:pPr>
      <w:spacing w:after="0" w:line="240" w:lineRule="auto"/>
    </w:pPr>
  </w:style>
  <w:style w:type="paragraph" w:customStyle="1" w:styleId="Bodytext111">
    <w:name w:val="Body text (111)"/>
    <w:basedOn w:val="Normal"/>
    <w:qFormat/>
    <w:rsid w:val="00972F52"/>
    <w:pPr>
      <w:spacing w:after="0" w:line="240" w:lineRule="auto"/>
    </w:pPr>
  </w:style>
  <w:style w:type="paragraph" w:customStyle="1" w:styleId="Tablecaption7">
    <w:name w:val="Table caption (7)"/>
    <w:basedOn w:val="Normal"/>
    <w:qFormat/>
    <w:rsid w:val="00972F52"/>
    <w:pPr>
      <w:spacing w:after="0" w:line="240" w:lineRule="auto"/>
    </w:pPr>
  </w:style>
  <w:style w:type="paragraph" w:customStyle="1" w:styleId="Bodytext112">
    <w:name w:val="Body text (112)"/>
    <w:basedOn w:val="Normal"/>
    <w:qFormat/>
    <w:rsid w:val="00972F52"/>
    <w:pPr>
      <w:spacing w:after="0" w:line="240" w:lineRule="auto"/>
    </w:pPr>
  </w:style>
  <w:style w:type="paragraph" w:customStyle="1" w:styleId="Bodytext113">
    <w:name w:val="Body text (113)"/>
    <w:basedOn w:val="Normal"/>
    <w:qFormat/>
    <w:rsid w:val="00972F52"/>
    <w:pPr>
      <w:spacing w:after="0" w:line="240" w:lineRule="auto"/>
    </w:pPr>
  </w:style>
  <w:style w:type="paragraph" w:customStyle="1" w:styleId="Tableofcontents10">
    <w:name w:val="Table of contents (10)"/>
    <w:basedOn w:val="Normal"/>
    <w:qFormat/>
    <w:rsid w:val="00972F52"/>
    <w:pPr>
      <w:spacing w:after="0" w:line="240" w:lineRule="auto"/>
    </w:pPr>
  </w:style>
  <w:style w:type="paragraph" w:customStyle="1" w:styleId="Tableofcontents12">
    <w:name w:val="Table of contents (12)"/>
    <w:basedOn w:val="Normal"/>
    <w:qFormat/>
    <w:rsid w:val="00972F52"/>
    <w:pPr>
      <w:spacing w:after="0" w:line="240" w:lineRule="auto"/>
    </w:pPr>
  </w:style>
  <w:style w:type="paragraph" w:customStyle="1" w:styleId="Tableofcontents14">
    <w:name w:val="Table of contents (14)"/>
    <w:basedOn w:val="Normal"/>
    <w:qFormat/>
    <w:rsid w:val="00972F52"/>
    <w:pPr>
      <w:spacing w:after="0" w:line="240" w:lineRule="auto"/>
    </w:pPr>
  </w:style>
  <w:style w:type="paragraph" w:customStyle="1" w:styleId="Heading162">
    <w:name w:val="Heading #16 (2)"/>
    <w:basedOn w:val="Normal"/>
    <w:qFormat/>
    <w:rsid w:val="00972F52"/>
    <w:pPr>
      <w:spacing w:after="0" w:line="240" w:lineRule="auto"/>
    </w:pPr>
  </w:style>
  <w:style w:type="paragraph" w:customStyle="1" w:styleId="StyleStyle4LatinTimesNewRomanAsianSimSun">
    <w:name w:val="Style Style4 + (Latin) Times New Roman (Asian) SimSun"/>
    <w:basedOn w:val="medium-normal"/>
    <w:qFormat/>
    <w:rsid w:val="00972F52"/>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972F52"/>
    <w:pPr>
      <w:spacing w:after="0" w:line="240" w:lineRule="auto"/>
    </w:pPr>
  </w:style>
  <w:style w:type="paragraph" w:customStyle="1" w:styleId="StyleUnderlineCharLatinTimesNewRomanAsianSimSunBold">
    <w:name w:val="Style Underline Char + (Latin) Times New Roman (Asian) SimSun Bold"/>
    <w:basedOn w:val="Normal"/>
    <w:qFormat/>
    <w:rsid w:val="00972F52"/>
    <w:pPr>
      <w:spacing w:after="0" w:line="240" w:lineRule="auto"/>
    </w:pPr>
  </w:style>
  <w:style w:type="paragraph" w:customStyle="1" w:styleId="StyleStyle1Bold">
    <w:name w:val="Style Style1 + Bold"/>
    <w:basedOn w:val="Cites"/>
    <w:qFormat/>
    <w:rsid w:val="00972F52"/>
    <w:pPr>
      <w:widowControl/>
    </w:pPr>
    <w:rPr>
      <w:noProof/>
      <w:szCs w:val="20"/>
    </w:rPr>
  </w:style>
  <w:style w:type="paragraph" w:customStyle="1" w:styleId="StyleBoldandUnderlineChar11pt">
    <w:name w:val="Style Bold and Underline Char + 11 pt"/>
    <w:basedOn w:val="UnreadText"/>
    <w:qFormat/>
    <w:rsid w:val="00972F52"/>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972F52"/>
    <w:pPr>
      <w:spacing w:after="0" w:line="240" w:lineRule="auto"/>
    </w:pPr>
  </w:style>
  <w:style w:type="paragraph" w:customStyle="1" w:styleId="StyleStyle4Bold">
    <w:name w:val="Style Style4 + Bold"/>
    <w:basedOn w:val="medium-normal"/>
    <w:qFormat/>
    <w:rsid w:val="00972F52"/>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972F52"/>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972F52"/>
    <w:pPr>
      <w:spacing w:before="0" w:beforeAutospacing="0" w:after="0" w:afterAutospacing="0"/>
    </w:pPr>
    <w:rPr>
      <w:rFonts w:ascii="Georgia" w:eastAsiaTheme="minorHAnsi"/>
    </w:rPr>
  </w:style>
  <w:style w:type="paragraph" w:customStyle="1" w:styleId="hotroute1">
    <w:name w:val="hot route!"/>
    <w:basedOn w:val="Normal"/>
    <w:next w:val="UnderlinePara"/>
    <w:qFormat/>
    <w:rsid w:val="00972F52"/>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972F52"/>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972F52"/>
    <w:pPr>
      <w:spacing w:after="0" w:line="240" w:lineRule="auto"/>
    </w:pPr>
  </w:style>
  <w:style w:type="paragraph" w:customStyle="1" w:styleId="UnderlineCharCharCharCharChar">
    <w:name w:val="Underline Char Char Char Char Char"/>
    <w:basedOn w:val="Normal"/>
    <w:next w:val="BlockHeaderHidden"/>
    <w:qFormat/>
    <w:rsid w:val="00972F52"/>
    <w:pPr>
      <w:spacing w:after="0" w:line="240" w:lineRule="auto"/>
    </w:pPr>
  </w:style>
  <w:style w:type="paragraph" w:customStyle="1" w:styleId="Textsmall0">
    <w:name w:val="Textsmall"/>
    <w:basedOn w:val="Normal"/>
    <w:next w:val="Normal"/>
    <w:qFormat/>
    <w:rsid w:val="00972F52"/>
    <w:pPr>
      <w:spacing w:after="0" w:line="240" w:lineRule="auto"/>
    </w:pPr>
  </w:style>
  <w:style w:type="paragraph" w:customStyle="1" w:styleId="txgreen">
    <w:name w:val="txgreen"/>
    <w:basedOn w:val="Normal"/>
    <w:uiPriority w:val="99"/>
    <w:qFormat/>
    <w:rsid w:val="00972F52"/>
    <w:pPr>
      <w:spacing w:after="0" w:line="240" w:lineRule="auto"/>
    </w:pPr>
  </w:style>
  <w:style w:type="paragraph" w:customStyle="1" w:styleId="rtecenter">
    <w:name w:val="rtecenter"/>
    <w:basedOn w:val="Normal"/>
    <w:uiPriority w:val="99"/>
    <w:qFormat/>
    <w:rsid w:val="00972F52"/>
    <w:pPr>
      <w:spacing w:after="0" w:line="240" w:lineRule="auto"/>
    </w:pPr>
  </w:style>
  <w:style w:type="paragraph" w:customStyle="1" w:styleId="Stylecardtext5pt">
    <w:name w:val="Style card text + 5 pt"/>
    <w:basedOn w:val="Normal"/>
    <w:qFormat/>
    <w:rsid w:val="00972F52"/>
    <w:pPr>
      <w:spacing w:after="0" w:line="240" w:lineRule="auto"/>
    </w:pPr>
  </w:style>
  <w:style w:type="paragraph" w:customStyle="1" w:styleId="GAUnderline">
    <w:name w:val="GA Underline"/>
    <w:basedOn w:val="Normal"/>
    <w:next w:val="StyleHeading2TagHEADING2TagCite11pt"/>
    <w:qFormat/>
    <w:rsid w:val="00972F52"/>
    <w:pPr>
      <w:spacing w:after="0" w:line="240" w:lineRule="auto"/>
    </w:pPr>
  </w:style>
  <w:style w:type="paragraph" w:customStyle="1" w:styleId="cardunderline">
    <w:name w:val="card underline"/>
    <w:basedOn w:val="Normal"/>
    <w:next w:val="GAUnderline"/>
    <w:qFormat/>
    <w:rsid w:val="00972F52"/>
    <w:pPr>
      <w:spacing w:after="0" w:line="240" w:lineRule="auto"/>
    </w:pPr>
  </w:style>
  <w:style w:type="paragraph" w:customStyle="1" w:styleId="Heading2-NotBold">
    <w:name w:val="Heading 2 - Not Bold"/>
    <w:basedOn w:val="Heading2"/>
    <w:autoRedefine/>
    <w:qFormat/>
    <w:rsid w:val="00972F52"/>
    <w:pPr>
      <w:spacing w:before="480" w:line="240" w:lineRule="auto"/>
    </w:pPr>
  </w:style>
  <w:style w:type="paragraph" w:customStyle="1" w:styleId="Heading2-Bold">
    <w:name w:val="Heading 2 - Bold"/>
    <w:basedOn w:val="Normal"/>
    <w:next w:val="Micro"/>
    <w:autoRedefine/>
    <w:qFormat/>
    <w:rsid w:val="00972F52"/>
    <w:pPr>
      <w:spacing w:after="0" w:line="240" w:lineRule="auto"/>
    </w:pPr>
  </w:style>
  <w:style w:type="character" w:customStyle="1" w:styleId="tagChar">
    <w:name w:val="%tag Char"/>
    <w:link w:val="tag"/>
    <w:locked/>
    <w:rsid w:val="00972F52"/>
    <w:rPr>
      <w:rFonts w:ascii="Calibri" w:eastAsiaTheme="minorHAnsi" w:hAnsi="Calibri" w:cs="Calibri"/>
      <w:sz w:val="16"/>
      <w:szCs w:val="22"/>
    </w:rPr>
  </w:style>
  <w:style w:type="paragraph" w:customStyle="1" w:styleId="tag">
    <w:name w:val="%tag"/>
    <w:basedOn w:val="Normal"/>
    <w:next w:val="Normal"/>
    <w:link w:val="tagChar"/>
    <w:qFormat/>
    <w:rsid w:val="00972F52"/>
    <w:pPr>
      <w:spacing w:after="0" w:line="240" w:lineRule="auto"/>
    </w:pPr>
    <w:rPr>
      <w:rFonts w:eastAsiaTheme="minorHAnsi"/>
      <w:sz w:val="16"/>
      <w:szCs w:val="22"/>
    </w:rPr>
  </w:style>
  <w:style w:type="paragraph" w:customStyle="1" w:styleId="StyleHeading2TagHEADING2TagCite11pt">
    <w:name w:val="Style Heading 2TagHEADING 2Tag&amp;Cite + 11 pt"/>
    <w:basedOn w:val="Heading2"/>
    <w:next w:val="CM16"/>
    <w:qFormat/>
    <w:rsid w:val="00972F52"/>
    <w:pPr>
      <w:spacing w:before="480" w:line="240" w:lineRule="auto"/>
    </w:pPr>
  </w:style>
  <w:style w:type="paragraph" w:customStyle="1" w:styleId="Brief">
    <w:name w:val="Brief"/>
    <w:basedOn w:val="CM56"/>
    <w:next w:val="CM57"/>
    <w:qFormat/>
    <w:rsid w:val="00972F52"/>
  </w:style>
  <w:style w:type="paragraph" w:customStyle="1" w:styleId="h-lead">
    <w:name w:val="h-lead"/>
    <w:basedOn w:val="Normal"/>
    <w:next w:val="Brief"/>
    <w:qFormat/>
    <w:rsid w:val="00972F52"/>
    <w:pPr>
      <w:spacing w:after="0" w:line="240" w:lineRule="auto"/>
    </w:pPr>
  </w:style>
  <w:style w:type="paragraph" w:customStyle="1" w:styleId="CM2">
    <w:name w:val="CM2"/>
    <w:basedOn w:val="Normal"/>
    <w:next w:val="Normal"/>
    <w:qFormat/>
    <w:rsid w:val="00972F52"/>
    <w:pPr>
      <w:spacing w:after="0" w:line="240" w:lineRule="auto"/>
    </w:pPr>
  </w:style>
  <w:style w:type="paragraph" w:customStyle="1" w:styleId="intro">
    <w:name w:val="intro"/>
    <w:basedOn w:val="Normal"/>
    <w:next w:val="CM2"/>
    <w:qFormat/>
    <w:rsid w:val="00972F52"/>
    <w:pPr>
      <w:spacing w:after="0" w:line="240" w:lineRule="auto"/>
    </w:pPr>
  </w:style>
  <w:style w:type="paragraph" w:customStyle="1" w:styleId="CM16">
    <w:name w:val="CM16"/>
    <w:basedOn w:val="Normal"/>
    <w:next w:val="Normal"/>
    <w:qFormat/>
    <w:rsid w:val="00972F52"/>
    <w:pPr>
      <w:spacing w:after="0" w:line="240" w:lineRule="auto"/>
    </w:pPr>
  </w:style>
  <w:style w:type="paragraph" w:customStyle="1" w:styleId="CM19">
    <w:name w:val="CM19"/>
    <w:basedOn w:val="Normal"/>
    <w:qFormat/>
    <w:rsid w:val="00972F52"/>
    <w:pPr>
      <w:spacing w:after="0" w:line="240" w:lineRule="auto"/>
    </w:pPr>
  </w:style>
  <w:style w:type="paragraph" w:customStyle="1" w:styleId="F3-TagAuthor">
    <w:name w:val="F3 - Tag/Author"/>
    <w:basedOn w:val="Normal"/>
    <w:next w:val="CM19"/>
    <w:qFormat/>
    <w:rsid w:val="00972F52"/>
    <w:pPr>
      <w:spacing w:after="0" w:line="240" w:lineRule="auto"/>
    </w:pPr>
  </w:style>
  <w:style w:type="paragraph" w:customStyle="1" w:styleId="CM34">
    <w:name w:val="CM34"/>
    <w:basedOn w:val="Normal"/>
    <w:qFormat/>
    <w:rsid w:val="00972F52"/>
    <w:pPr>
      <w:spacing w:after="0" w:line="240" w:lineRule="auto"/>
    </w:pPr>
  </w:style>
  <w:style w:type="paragraph" w:customStyle="1" w:styleId="F5-UnderlineNormal">
    <w:name w:val="F5 - Underline Normal"/>
    <w:basedOn w:val="Normal"/>
    <w:next w:val="CM34"/>
    <w:qFormat/>
    <w:rsid w:val="00972F52"/>
    <w:pPr>
      <w:spacing w:after="0" w:line="240" w:lineRule="auto"/>
    </w:pPr>
  </w:style>
  <w:style w:type="paragraph" w:customStyle="1" w:styleId="CM56">
    <w:name w:val="CM56"/>
    <w:basedOn w:val="Normal"/>
    <w:qFormat/>
    <w:rsid w:val="00972F52"/>
    <w:pPr>
      <w:spacing w:after="0" w:line="240" w:lineRule="auto"/>
    </w:pPr>
  </w:style>
  <w:style w:type="paragraph" w:customStyle="1" w:styleId="Brief-PrimarySource">
    <w:name w:val="Brief - Primary Source"/>
    <w:basedOn w:val="Normal"/>
    <w:next w:val="CM56"/>
    <w:qFormat/>
    <w:rsid w:val="00972F52"/>
    <w:pPr>
      <w:spacing w:after="0" w:line="240" w:lineRule="auto"/>
    </w:pPr>
  </w:style>
  <w:style w:type="paragraph" w:customStyle="1" w:styleId="CM58">
    <w:name w:val="CM58"/>
    <w:basedOn w:val="Normal"/>
    <w:qFormat/>
    <w:rsid w:val="00972F52"/>
    <w:pPr>
      <w:spacing w:after="0" w:line="240" w:lineRule="auto"/>
    </w:pPr>
  </w:style>
  <w:style w:type="paragraph" w:customStyle="1" w:styleId="Brief-Underline">
    <w:name w:val="Brief - Underline"/>
    <w:basedOn w:val="Normal"/>
    <w:next w:val="CM58"/>
    <w:qFormat/>
    <w:rsid w:val="00972F52"/>
    <w:pPr>
      <w:spacing w:after="0" w:line="240" w:lineRule="auto"/>
    </w:pPr>
  </w:style>
  <w:style w:type="paragraph" w:customStyle="1" w:styleId="CM57">
    <w:name w:val="CM57"/>
    <w:basedOn w:val="Normal"/>
    <w:qFormat/>
    <w:rsid w:val="00972F52"/>
    <w:pPr>
      <w:spacing w:after="0" w:line="240" w:lineRule="auto"/>
    </w:pPr>
  </w:style>
  <w:style w:type="paragraph" w:customStyle="1" w:styleId="CM11">
    <w:name w:val="CM11"/>
    <w:basedOn w:val="Normal"/>
    <w:next w:val="Normal"/>
    <w:qFormat/>
    <w:rsid w:val="00972F52"/>
    <w:pPr>
      <w:spacing w:after="0" w:line="240" w:lineRule="auto"/>
    </w:pPr>
  </w:style>
  <w:style w:type="paragraph" w:customStyle="1" w:styleId="CM1">
    <w:name w:val="CM1"/>
    <w:basedOn w:val="Normal"/>
    <w:qFormat/>
    <w:rsid w:val="00972F52"/>
    <w:pPr>
      <w:spacing w:after="0" w:line="240" w:lineRule="auto"/>
    </w:pPr>
  </w:style>
  <w:style w:type="paragraph" w:customStyle="1" w:styleId="CM49">
    <w:name w:val="CM49"/>
    <w:basedOn w:val="Normal"/>
    <w:qFormat/>
    <w:rsid w:val="00972F52"/>
    <w:pPr>
      <w:spacing w:after="0" w:line="240" w:lineRule="auto"/>
    </w:pPr>
  </w:style>
  <w:style w:type="paragraph" w:customStyle="1" w:styleId="CM41">
    <w:name w:val="CM41"/>
    <w:basedOn w:val="Normal"/>
    <w:qFormat/>
    <w:rsid w:val="00972F52"/>
    <w:pPr>
      <w:spacing w:after="0" w:line="240" w:lineRule="auto"/>
    </w:pPr>
  </w:style>
  <w:style w:type="paragraph" w:customStyle="1" w:styleId="3rdOrderPara">
    <w:name w:val="3rd Order Para"/>
    <w:basedOn w:val="Normal"/>
    <w:qFormat/>
    <w:rsid w:val="00972F52"/>
    <w:pPr>
      <w:spacing w:after="0" w:line="240" w:lineRule="auto"/>
    </w:pPr>
  </w:style>
  <w:style w:type="paragraph" w:customStyle="1" w:styleId="2ndOrderPara">
    <w:name w:val="2nd Order Para"/>
    <w:basedOn w:val="Normal"/>
    <w:qFormat/>
    <w:rsid w:val="00972F52"/>
    <w:pPr>
      <w:spacing w:after="0" w:line="240" w:lineRule="auto"/>
    </w:pPr>
  </w:style>
  <w:style w:type="paragraph" w:customStyle="1" w:styleId="Normal-SIGN2">
    <w:name w:val="Normal-SIGN2"/>
    <w:basedOn w:val="Normal"/>
    <w:qFormat/>
    <w:rsid w:val="00972F52"/>
    <w:pPr>
      <w:spacing w:after="0" w:line="240" w:lineRule="auto"/>
    </w:pPr>
  </w:style>
  <w:style w:type="paragraph" w:customStyle="1" w:styleId="Normal-SIGN1">
    <w:name w:val="Normal-SIGN1"/>
    <w:basedOn w:val="Normal"/>
    <w:qFormat/>
    <w:rsid w:val="00972F52"/>
    <w:pPr>
      <w:spacing w:after="0" w:line="240" w:lineRule="auto"/>
    </w:pPr>
  </w:style>
  <w:style w:type="paragraph" w:customStyle="1" w:styleId="CM3">
    <w:name w:val="CM3"/>
    <w:basedOn w:val="Normal"/>
    <w:qFormat/>
    <w:rsid w:val="00972F52"/>
    <w:pPr>
      <w:spacing w:after="0" w:line="240" w:lineRule="auto"/>
    </w:pPr>
  </w:style>
  <w:style w:type="paragraph" w:customStyle="1" w:styleId="CM33">
    <w:name w:val="CM33"/>
    <w:basedOn w:val="Normal"/>
    <w:qFormat/>
    <w:rsid w:val="00972F52"/>
    <w:pPr>
      <w:spacing w:after="0" w:line="240" w:lineRule="auto"/>
    </w:pPr>
  </w:style>
  <w:style w:type="paragraph" w:customStyle="1" w:styleId="CM37">
    <w:name w:val="CM37"/>
    <w:basedOn w:val="Normal"/>
    <w:qFormat/>
    <w:rsid w:val="00972F52"/>
    <w:pPr>
      <w:spacing w:after="0" w:line="240" w:lineRule="auto"/>
    </w:pPr>
  </w:style>
  <w:style w:type="paragraph" w:customStyle="1" w:styleId="CM7">
    <w:name w:val="CM7"/>
    <w:basedOn w:val="Normal"/>
    <w:qFormat/>
    <w:rsid w:val="00972F52"/>
    <w:pPr>
      <w:spacing w:after="0" w:line="240" w:lineRule="auto"/>
    </w:pPr>
  </w:style>
  <w:style w:type="paragraph" w:customStyle="1" w:styleId="ReportDate">
    <w:name w:val="ReportDate"/>
    <w:basedOn w:val="Normal"/>
    <w:qFormat/>
    <w:rsid w:val="00972F52"/>
    <w:pPr>
      <w:spacing w:after="0" w:line="240" w:lineRule="auto"/>
    </w:pPr>
  </w:style>
  <w:style w:type="paragraph" w:customStyle="1" w:styleId="Brief-SecondarySource">
    <w:name w:val="Brief - Secondary Source"/>
    <w:basedOn w:val="Normal"/>
    <w:next w:val="ReportDate"/>
    <w:qFormat/>
    <w:rsid w:val="00972F52"/>
    <w:pPr>
      <w:spacing w:after="0" w:line="240" w:lineRule="auto"/>
    </w:pPr>
  </w:style>
  <w:style w:type="paragraph" w:customStyle="1" w:styleId="Pa11">
    <w:name w:val="Pa11"/>
    <w:basedOn w:val="Normal"/>
    <w:next w:val="Normal"/>
    <w:qFormat/>
    <w:rsid w:val="00972F52"/>
    <w:pPr>
      <w:spacing w:after="0" w:line="240" w:lineRule="auto"/>
    </w:pPr>
  </w:style>
  <w:style w:type="paragraph" w:customStyle="1" w:styleId="Brief-Card">
    <w:name w:val="Brief - Card"/>
    <w:basedOn w:val="Normal"/>
    <w:next w:val="Pa11"/>
    <w:qFormat/>
    <w:rsid w:val="00972F52"/>
    <w:pPr>
      <w:spacing w:after="0" w:line="240" w:lineRule="auto"/>
    </w:pPr>
  </w:style>
  <w:style w:type="paragraph" w:customStyle="1" w:styleId="Normal3">
    <w:name w:val="Normal+3"/>
    <w:basedOn w:val="Normal"/>
    <w:next w:val="Normal"/>
    <w:qFormat/>
    <w:rsid w:val="00972F52"/>
    <w:pPr>
      <w:spacing w:after="0" w:line="240" w:lineRule="auto"/>
    </w:pPr>
  </w:style>
  <w:style w:type="paragraph" w:customStyle="1" w:styleId="Normal11">
    <w:name w:val="Normal+1"/>
    <w:basedOn w:val="Normal"/>
    <w:next w:val="Normal"/>
    <w:qFormat/>
    <w:rsid w:val="00972F52"/>
    <w:pPr>
      <w:spacing w:after="0" w:line="240" w:lineRule="auto"/>
    </w:pPr>
  </w:style>
  <w:style w:type="paragraph" w:customStyle="1" w:styleId="Heading230">
    <w:name w:val="Heading 2+3"/>
    <w:basedOn w:val="Normal"/>
    <w:next w:val="Normal"/>
    <w:qFormat/>
    <w:rsid w:val="00972F52"/>
    <w:pPr>
      <w:spacing w:after="0" w:line="240" w:lineRule="auto"/>
    </w:pPr>
  </w:style>
  <w:style w:type="paragraph" w:customStyle="1" w:styleId="Normal5">
    <w:name w:val="Normal+5"/>
    <w:basedOn w:val="Normal"/>
    <w:qFormat/>
    <w:rsid w:val="00972F52"/>
    <w:pPr>
      <w:spacing w:after="0" w:line="240" w:lineRule="auto"/>
    </w:pPr>
  </w:style>
  <w:style w:type="paragraph" w:customStyle="1" w:styleId="Cover1">
    <w:name w:val="Cover 1"/>
    <w:basedOn w:val="Normal"/>
    <w:next w:val="Normal"/>
    <w:qFormat/>
    <w:rsid w:val="00972F52"/>
    <w:pPr>
      <w:spacing w:after="0" w:line="240" w:lineRule="auto"/>
    </w:pPr>
  </w:style>
  <w:style w:type="paragraph" w:customStyle="1" w:styleId="Cover2">
    <w:name w:val="Cover 2"/>
    <w:basedOn w:val="Normal"/>
    <w:next w:val="Normal"/>
    <w:qFormat/>
    <w:rsid w:val="00972F52"/>
    <w:pPr>
      <w:spacing w:after="0" w:line="240" w:lineRule="auto"/>
    </w:pPr>
  </w:style>
  <w:style w:type="paragraph" w:customStyle="1" w:styleId="CM30">
    <w:name w:val="CM30"/>
    <w:basedOn w:val="Normal"/>
    <w:qFormat/>
    <w:rsid w:val="00972F52"/>
    <w:pPr>
      <w:spacing w:after="0" w:line="240" w:lineRule="auto"/>
    </w:pPr>
  </w:style>
  <w:style w:type="paragraph" w:customStyle="1" w:styleId="CM28">
    <w:name w:val="CM28"/>
    <w:basedOn w:val="Normal"/>
    <w:qFormat/>
    <w:rsid w:val="00972F52"/>
    <w:pPr>
      <w:spacing w:after="0" w:line="240" w:lineRule="auto"/>
    </w:pPr>
  </w:style>
  <w:style w:type="paragraph" w:customStyle="1" w:styleId="CM8">
    <w:name w:val="CM8"/>
    <w:basedOn w:val="Normal"/>
    <w:qFormat/>
    <w:rsid w:val="00972F52"/>
    <w:pPr>
      <w:spacing w:after="0" w:line="240" w:lineRule="auto"/>
    </w:pPr>
  </w:style>
  <w:style w:type="paragraph" w:customStyle="1" w:styleId="DoubleUnderlined">
    <w:name w:val="Double Underlined"/>
    <w:basedOn w:val="Heading2"/>
    <w:next w:val="StyleUnderliningTimesNewRomanBoldNounderlineKernat161"/>
    <w:autoRedefine/>
    <w:qFormat/>
    <w:rsid w:val="00972F52"/>
    <w:pPr>
      <w:spacing w:before="480" w:line="240" w:lineRule="auto"/>
    </w:pPr>
  </w:style>
  <w:style w:type="paragraph" w:customStyle="1" w:styleId="IndexFixer">
    <w:name w:val="Index Fixer"/>
    <w:basedOn w:val="Heading1"/>
    <w:next w:val="StyleBoldUnderliningKernat16pt"/>
    <w:qFormat/>
    <w:rsid w:val="00972F52"/>
    <w:pPr>
      <w:spacing w:before="480" w:line="240" w:lineRule="auto"/>
    </w:pPr>
  </w:style>
  <w:style w:type="paragraph" w:customStyle="1" w:styleId="boldy">
    <w:name w:val="boldy"/>
    <w:basedOn w:val="Heading2"/>
    <w:next w:val="Card1"/>
    <w:qFormat/>
    <w:rsid w:val="00972F52"/>
    <w:pPr>
      <w:spacing w:before="480" w:line="240" w:lineRule="auto"/>
    </w:pPr>
  </w:style>
  <w:style w:type="paragraph" w:customStyle="1" w:styleId="StyleLeft025Right025TopSinglesolidlineAuto">
    <w:name w:val="Style Left:  0.25&quot; Right:  0.25&quot; Top: (Single solid line Auto  ..."/>
    <w:basedOn w:val="Normal"/>
    <w:next w:val="boldy"/>
    <w:qFormat/>
    <w:rsid w:val="00972F52"/>
    <w:pPr>
      <w:spacing w:after="0" w:line="240" w:lineRule="auto"/>
    </w:pPr>
  </w:style>
  <w:style w:type="paragraph" w:customStyle="1" w:styleId="TxBr6p1">
    <w:name w:val="TxBr_6p1"/>
    <w:basedOn w:val="Normal"/>
    <w:next w:val="Cite21"/>
    <w:qFormat/>
    <w:rsid w:val="00972F52"/>
    <w:pPr>
      <w:spacing w:after="0" w:line="240" w:lineRule="auto"/>
    </w:pPr>
  </w:style>
  <w:style w:type="paragraph" w:customStyle="1" w:styleId="PageHeader-Underline18pt">
    <w:name w:val="Page Header - Underline 18 pt"/>
    <w:next w:val="TxBr6p1"/>
    <w:qFormat/>
    <w:rsid w:val="00972F52"/>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972F52"/>
    <w:pPr>
      <w:spacing w:after="0" w:line="240" w:lineRule="auto"/>
    </w:pPr>
  </w:style>
  <w:style w:type="paragraph" w:customStyle="1" w:styleId="ArgumentTags">
    <w:name w:val="Argument Tags"/>
    <w:basedOn w:val="Heading2"/>
    <w:next w:val="cardCharCharCharCharCharCharCharCharCharCharCharCharCharCharChar"/>
    <w:qFormat/>
    <w:rsid w:val="00972F52"/>
    <w:pPr>
      <w:spacing w:before="480" w:line="240" w:lineRule="auto"/>
    </w:pPr>
  </w:style>
  <w:style w:type="paragraph" w:customStyle="1" w:styleId="subhead">
    <w:name w:val="subhead"/>
    <w:basedOn w:val="Normal"/>
    <w:qFormat/>
    <w:rsid w:val="00972F52"/>
    <w:pPr>
      <w:spacing w:after="0" w:line="240" w:lineRule="auto"/>
    </w:pPr>
  </w:style>
  <w:style w:type="paragraph" w:customStyle="1" w:styleId="Card1">
    <w:name w:val="Card1"/>
    <w:next w:val="TimesNewRoman12"/>
    <w:qFormat/>
    <w:rsid w:val="00972F52"/>
    <w:pPr>
      <w:spacing w:after="200" w:line="276" w:lineRule="auto"/>
    </w:pPr>
    <w:rPr>
      <w:rFonts w:eastAsiaTheme="minorHAnsi"/>
      <w:sz w:val="22"/>
      <w:szCs w:val="22"/>
    </w:rPr>
  </w:style>
  <w:style w:type="paragraph" w:customStyle="1" w:styleId="Cite21">
    <w:name w:val="Cite2"/>
    <w:next w:val="htmlbody"/>
    <w:qFormat/>
    <w:rsid w:val="00972F52"/>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972F52"/>
    <w:pPr>
      <w:spacing w:after="0" w:line="240" w:lineRule="auto"/>
    </w:pPr>
  </w:style>
  <w:style w:type="paragraph" w:customStyle="1" w:styleId="articletext">
    <w:name w:val="articletext"/>
    <w:basedOn w:val="Normal"/>
    <w:next w:val="story-headline"/>
    <w:qFormat/>
    <w:rsid w:val="00972F52"/>
    <w:pPr>
      <w:spacing w:after="0" w:line="240" w:lineRule="auto"/>
    </w:pPr>
  </w:style>
  <w:style w:type="paragraph" w:customStyle="1" w:styleId="Normalization">
    <w:name w:val="Normalization"/>
    <w:basedOn w:val="Normal"/>
    <w:next w:val="articletext"/>
    <w:qFormat/>
    <w:rsid w:val="00972F52"/>
    <w:pPr>
      <w:spacing w:after="0" w:line="240" w:lineRule="auto"/>
    </w:pPr>
  </w:style>
  <w:style w:type="paragraph" w:customStyle="1" w:styleId="cardtextsmall">
    <w:name w:val="card text small"/>
    <w:basedOn w:val="Normal"/>
    <w:next w:val="story-body"/>
    <w:qFormat/>
    <w:rsid w:val="00972F52"/>
    <w:pPr>
      <w:spacing w:after="0" w:line="240" w:lineRule="auto"/>
    </w:pPr>
  </w:style>
  <w:style w:type="paragraph" w:customStyle="1" w:styleId="listlevel1">
    <w:name w:val="list level 1"/>
    <w:basedOn w:val="Normal"/>
    <w:next w:val="cardtextsmall"/>
    <w:qFormat/>
    <w:rsid w:val="00972F52"/>
    <w:pPr>
      <w:spacing w:after="0" w:line="240" w:lineRule="auto"/>
    </w:pPr>
  </w:style>
  <w:style w:type="paragraph" w:customStyle="1" w:styleId="CaseListNormal">
    <w:name w:val="Case List Normal"/>
    <w:basedOn w:val="Normal"/>
    <w:next w:val="story-dateline"/>
    <w:qFormat/>
    <w:rsid w:val="00972F52"/>
    <w:pPr>
      <w:spacing w:after="0" w:line="240" w:lineRule="auto"/>
    </w:pPr>
  </w:style>
  <w:style w:type="paragraph" w:customStyle="1" w:styleId="listlevel2">
    <w:name w:val="list level 2"/>
    <w:basedOn w:val="Normal"/>
    <w:next w:val="CaseListNormal"/>
    <w:qFormat/>
    <w:rsid w:val="00972F52"/>
    <w:pPr>
      <w:spacing w:after="0" w:line="240" w:lineRule="auto"/>
    </w:pPr>
  </w:style>
  <w:style w:type="paragraph" w:customStyle="1" w:styleId="listlevel3">
    <w:name w:val="list level 3"/>
    <w:basedOn w:val="CaseListNormal"/>
    <w:next w:val="Body"/>
    <w:qFormat/>
    <w:rsid w:val="00972F52"/>
  </w:style>
  <w:style w:type="paragraph" w:customStyle="1" w:styleId="PageNumber1">
    <w:name w:val="Page Number1"/>
    <w:basedOn w:val="Normal"/>
    <w:next w:val="Normal"/>
    <w:qFormat/>
    <w:rsid w:val="00972F52"/>
    <w:pPr>
      <w:spacing w:after="0" w:line="240" w:lineRule="auto"/>
    </w:pPr>
  </w:style>
  <w:style w:type="paragraph" w:customStyle="1" w:styleId="TimesNewRoman12">
    <w:name w:val="TimesNewRoman12"/>
    <w:next w:val="tagCharChar1Char"/>
    <w:qFormat/>
    <w:rsid w:val="00972F52"/>
    <w:pPr>
      <w:spacing w:after="200" w:line="276" w:lineRule="auto"/>
    </w:pPr>
    <w:rPr>
      <w:rFonts w:eastAsiaTheme="minorHAnsi"/>
      <w:sz w:val="22"/>
      <w:szCs w:val="22"/>
    </w:rPr>
  </w:style>
  <w:style w:type="paragraph" w:customStyle="1" w:styleId="htmlbody">
    <w:name w:val="htmlbody"/>
    <w:basedOn w:val="Normal"/>
    <w:next w:val="OmniPage1"/>
    <w:qFormat/>
    <w:rsid w:val="00972F52"/>
    <w:pPr>
      <w:spacing w:after="0" w:line="240" w:lineRule="auto"/>
    </w:pPr>
  </w:style>
  <w:style w:type="paragraph" w:customStyle="1" w:styleId="textChar">
    <w:name w:val="text Char"/>
    <w:basedOn w:val="Normal"/>
    <w:next w:val="TitlePageCenter"/>
    <w:autoRedefine/>
    <w:qFormat/>
    <w:rsid w:val="00972F52"/>
    <w:pPr>
      <w:spacing w:after="0" w:line="240" w:lineRule="auto"/>
    </w:pPr>
  </w:style>
  <w:style w:type="paragraph" w:customStyle="1" w:styleId="story-headline">
    <w:name w:val="story-headline"/>
    <w:basedOn w:val="Normal"/>
    <w:next w:val="ProjectTitleLine"/>
    <w:qFormat/>
    <w:rsid w:val="00972F52"/>
    <w:pPr>
      <w:spacing w:after="0" w:line="240" w:lineRule="auto"/>
    </w:pPr>
  </w:style>
  <w:style w:type="paragraph" w:customStyle="1" w:styleId="story-dateline">
    <w:name w:val="story-dateline"/>
    <w:basedOn w:val="Normal"/>
    <w:next w:val="cardChar1Char"/>
    <w:qFormat/>
    <w:rsid w:val="00972F52"/>
    <w:pPr>
      <w:spacing w:after="0" w:line="240" w:lineRule="auto"/>
    </w:pPr>
  </w:style>
  <w:style w:type="paragraph" w:customStyle="1" w:styleId="Corpotesto">
    <w:name w:val="Corpo testo"/>
    <w:basedOn w:val="Normal"/>
    <w:next w:val="CM44"/>
    <w:qFormat/>
    <w:rsid w:val="00972F52"/>
    <w:pPr>
      <w:spacing w:after="0" w:line="240" w:lineRule="auto"/>
    </w:pPr>
  </w:style>
  <w:style w:type="paragraph" w:customStyle="1" w:styleId="3text">
    <w:name w:val="3text"/>
    <w:basedOn w:val="Normal"/>
    <w:next w:val="Corpotesto"/>
    <w:qFormat/>
    <w:rsid w:val="00972F52"/>
    <w:pPr>
      <w:spacing w:after="0" w:line="240" w:lineRule="auto"/>
    </w:pPr>
  </w:style>
  <w:style w:type="paragraph" w:customStyle="1" w:styleId="tagCharChar1Char">
    <w:name w:val="tag Char Char1 Char"/>
    <w:qFormat/>
    <w:rsid w:val="00972F52"/>
    <w:pPr>
      <w:spacing w:after="200" w:line="276" w:lineRule="auto"/>
    </w:pPr>
    <w:rPr>
      <w:rFonts w:eastAsiaTheme="minorHAnsi"/>
      <w:sz w:val="22"/>
      <w:szCs w:val="22"/>
    </w:rPr>
  </w:style>
  <w:style w:type="paragraph" w:customStyle="1" w:styleId="OmniPage1">
    <w:name w:val="OmniPage #1"/>
    <w:basedOn w:val="Normal"/>
    <w:next w:val="StrikeThrough"/>
    <w:qFormat/>
    <w:rsid w:val="00972F52"/>
    <w:pPr>
      <w:spacing w:after="0" w:line="240" w:lineRule="auto"/>
    </w:pPr>
  </w:style>
  <w:style w:type="paragraph" w:customStyle="1" w:styleId="TitlePageCenter">
    <w:name w:val="Title Page Center"/>
    <w:basedOn w:val="Normal"/>
    <w:next w:val="textbodyblack"/>
    <w:autoRedefine/>
    <w:qFormat/>
    <w:rsid w:val="00972F52"/>
    <w:pPr>
      <w:spacing w:after="0" w:line="240" w:lineRule="auto"/>
    </w:pPr>
  </w:style>
  <w:style w:type="paragraph" w:customStyle="1" w:styleId="ProjectTitleLine">
    <w:name w:val="Project Title Line"/>
    <w:basedOn w:val="Normal"/>
    <w:next w:val="Normal"/>
    <w:autoRedefine/>
    <w:qFormat/>
    <w:rsid w:val="00972F52"/>
    <w:pPr>
      <w:spacing w:after="0" w:line="240" w:lineRule="auto"/>
    </w:pPr>
  </w:style>
  <w:style w:type="paragraph" w:customStyle="1" w:styleId="cardChar1Char">
    <w:name w:val="card Char1 Char"/>
    <w:basedOn w:val="Normal"/>
    <w:next w:val="StyleLeft02"/>
    <w:qFormat/>
    <w:rsid w:val="00972F52"/>
    <w:pPr>
      <w:spacing w:after="0" w:line="240" w:lineRule="auto"/>
    </w:pPr>
  </w:style>
  <w:style w:type="paragraph" w:customStyle="1" w:styleId="CM12">
    <w:name w:val="CM12"/>
    <w:basedOn w:val="Normal"/>
    <w:qFormat/>
    <w:rsid w:val="00972F52"/>
    <w:pPr>
      <w:spacing w:after="0" w:line="240" w:lineRule="auto"/>
    </w:pPr>
  </w:style>
  <w:style w:type="paragraph" w:customStyle="1" w:styleId="TextofCards">
    <w:name w:val="Text of Cards"/>
    <w:basedOn w:val="Normal"/>
    <w:next w:val="CM12"/>
    <w:qFormat/>
    <w:rsid w:val="00972F52"/>
    <w:pPr>
      <w:spacing w:after="0" w:line="240" w:lineRule="auto"/>
    </w:pPr>
  </w:style>
  <w:style w:type="paragraph" w:customStyle="1" w:styleId="CM44">
    <w:name w:val="CM44"/>
    <w:basedOn w:val="Normal"/>
    <w:qFormat/>
    <w:rsid w:val="00972F52"/>
    <w:pPr>
      <w:spacing w:after="0" w:line="240" w:lineRule="auto"/>
    </w:pPr>
  </w:style>
  <w:style w:type="paragraph" w:customStyle="1" w:styleId="StrikeThrough">
    <w:name w:val="Strike Through"/>
    <w:basedOn w:val="Normal"/>
    <w:next w:val="Normal"/>
    <w:qFormat/>
    <w:rsid w:val="00972F52"/>
    <w:pPr>
      <w:spacing w:after="0" w:line="240" w:lineRule="auto"/>
    </w:pPr>
  </w:style>
  <w:style w:type="paragraph" w:customStyle="1" w:styleId="textbodyblack">
    <w:name w:val="textbodyblack"/>
    <w:basedOn w:val="Normal"/>
    <w:next w:val="Pa5"/>
    <w:qFormat/>
    <w:rsid w:val="00972F52"/>
    <w:pPr>
      <w:spacing w:after="0" w:line="240" w:lineRule="auto"/>
    </w:pPr>
  </w:style>
  <w:style w:type="paragraph" w:customStyle="1" w:styleId="TitlePageBy">
    <w:name w:val="Title Page By"/>
    <w:basedOn w:val="textbodyblack"/>
    <w:next w:val="Normal"/>
    <w:autoRedefine/>
    <w:qFormat/>
    <w:rsid w:val="00972F52"/>
  </w:style>
  <w:style w:type="paragraph" w:customStyle="1" w:styleId="CiteCorrected">
    <w:name w:val="Cite Corrected"/>
    <w:basedOn w:val="Normal"/>
    <w:next w:val="tagline1"/>
    <w:qFormat/>
    <w:rsid w:val="00972F52"/>
    <w:pPr>
      <w:spacing w:after="0" w:line="240" w:lineRule="auto"/>
    </w:pPr>
  </w:style>
  <w:style w:type="paragraph" w:customStyle="1" w:styleId="NormalVerdana">
    <w:name w:val="Normal + Verdana"/>
    <w:aliases w:val="White,Normal + Arial,10 pt"/>
    <w:basedOn w:val="Normal"/>
    <w:next w:val="CiteCorrected"/>
    <w:qFormat/>
    <w:rsid w:val="00972F52"/>
    <w:pPr>
      <w:spacing w:after="0" w:line="240" w:lineRule="auto"/>
    </w:pPr>
  </w:style>
  <w:style w:type="paragraph" w:customStyle="1" w:styleId="StyleLeft02">
    <w:name w:val="Style Left:  0.2&quot;"/>
    <w:basedOn w:val="Normal"/>
    <w:next w:val="Block1"/>
    <w:qFormat/>
    <w:rsid w:val="00972F52"/>
    <w:pPr>
      <w:spacing w:after="0" w:line="240" w:lineRule="auto"/>
    </w:pPr>
  </w:style>
  <w:style w:type="paragraph" w:customStyle="1" w:styleId="Pa5">
    <w:name w:val="Pa5"/>
    <w:basedOn w:val="Normal"/>
    <w:uiPriority w:val="99"/>
    <w:qFormat/>
    <w:rsid w:val="00972F52"/>
    <w:pPr>
      <w:spacing w:after="0" w:line="240" w:lineRule="auto"/>
    </w:pPr>
  </w:style>
  <w:style w:type="paragraph" w:customStyle="1" w:styleId="tagline1">
    <w:name w:val="tagline"/>
    <w:basedOn w:val="Normal"/>
    <w:next w:val="cardCharCharCharCharChar"/>
    <w:qFormat/>
    <w:rsid w:val="00972F52"/>
    <w:pPr>
      <w:spacing w:after="0" w:line="240" w:lineRule="auto"/>
    </w:pPr>
  </w:style>
  <w:style w:type="paragraph" w:customStyle="1" w:styleId="Block1">
    <w:name w:val="Block1"/>
    <w:basedOn w:val="Normal"/>
    <w:next w:val="Normal"/>
    <w:uiPriority w:val="3"/>
    <w:qFormat/>
    <w:rsid w:val="00972F52"/>
    <w:pPr>
      <w:spacing w:after="0" w:line="240" w:lineRule="auto"/>
    </w:pPr>
  </w:style>
  <w:style w:type="paragraph" w:customStyle="1" w:styleId="Hat1">
    <w:name w:val="Hat1"/>
    <w:basedOn w:val="Normal"/>
    <w:next w:val="Normal"/>
    <w:uiPriority w:val="2"/>
    <w:qFormat/>
    <w:rsid w:val="00972F52"/>
    <w:pPr>
      <w:spacing w:after="0" w:line="240" w:lineRule="auto"/>
    </w:pPr>
  </w:style>
  <w:style w:type="paragraph" w:customStyle="1" w:styleId="post-subtitle">
    <w:name w:val="post-subtitle"/>
    <w:basedOn w:val="Normal"/>
    <w:qFormat/>
    <w:rsid w:val="00972F52"/>
    <w:pPr>
      <w:spacing w:after="0" w:line="240" w:lineRule="auto"/>
    </w:pPr>
  </w:style>
  <w:style w:type="paragraph" w:customStyle="1" w:styleId="Pa6">
    <w:name w:val="Pa6"/>
    <w:basedOn w:val="Normal"/>
    <w:qFormat/>
    <w:rsid w:val="00972F52"/>
    <w:pPr>
      <w:spacing w:after="0" w:line="240" w:lineRule="auto"/>
    </w:pPr>
  </w:style>
  <w:style w:type="paragraph" w:customStyle="1" w:styleId="NormalWeb3">
    <w:name w:val="Normal (Web)3"/>
    <w:basedOn w:val="Normal"/>
    <w:next w:val="CardTagCharChar"/>
    <w:qFormat/>
    <w:rsid w:val="00972F52"/>
    <w:pPr>
      <w:spacing w:after="0" w:line="240" w:lineRule="auto"/>
    </w:pPr>
  </w:style>
  <w:style w:type="paragraph" w:customStyle="1" w:styleId="noindent0">
    <w:name w:val="no_indent"/>
    <w:basedOn w:val="Normal"/>
    <w:next w:val="NormalWeb3"/>
    <w:qFormat/>
    <w:rsid w:val="00972F52"/>
    <w:pPr>
      <w:spacing w:after="0" w:line="240" w:lineRule="auto"/>
    </w:pPr>
  </w:style>
  <w:style w:type="paragraph" w:customStyle="1" w:styleId="cardCharCharCharCharChar">
    <w:name w:val="card Char Char Char Char Char"/>
    <w:basedOn w:val="Normal"/>
    <w:next w:val="fixed"/>
    <w:qFormat/>
    <w:rsid w:val="00972F52"/>
    <w:pPr>
      <w:spacing w:after="0" w:line="240" w:lineRule="auto"/>
    </w:pPr>
  </w:style>
  <w:style w:type="paragraph" w:customStyle="1" w:styleId="TOCHeading1">
    <w:name w:val="TOC Heading1"/>
    <w:basedOn w:val="Heading1"/>
    <w:next w:val="Normal"/>
    <w:uiPriority w:val="39"/>
    <w:qFormat/>
    <w:rsid w:val="00972F52"/>
    <w:pPr>
      <w:spacing w:before="480" w:line="240" w:lineRule="auto"/>
    </w:pPr>
  </w:style>
  <w:style w:type="paragraph" w:customStyle="1" w:styleId="HeaderFooter">
    <w:name w:val="Header &amp; Footer"/>
    <w:next w:val="ExecutiveSummarytext"/>
    <w:qFormat/>
    <w:rsid w:val="00972F52"/>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972F52"/>
    <w:pPr>
      <w:spacing w:after="0" w:line="240" w:lineRule="auto"/>
    </w:pPr>
  </w:style>
  <w:style w:type="paragraph" w:customStyle="1" w:styleId="CardTextUnderlined">
    <w:name w:val="Card Text Underlined"/>
    <w:basedOn w:val="Normal"/>
    <w:next w:val="NormalUnderline"/>
    <w:qFormat/>
    <w:rsid w:val="00972F52"/>
    <w:pPr>
      <w:spacing w:after="0" w:line="240" w:lineRule="auto"/>
    </w:pPr>
  </w:style>
  <w:style w:type="paragraph" w:customStyle="1" w:styleId="ReallySamllText">
    <w:name w:val="ReallySamllText"/>
    <w:basedOn w:val="Normal"/>
    <w:next w:val="CardTextUnderlined"/>
    <w:autoRedefine/>
    <w:qFormat/>
    <w:rsid w:val="00972F52"/>
    <w:pPr>
      <w:spacing w:after="0" w:line="240" w:lineRule="auto"/>
    </w:pPr>
  </w:style>
  <w:style w:type="paragraph" w:customStyle="1" w:styleId="HeaderDebate">
    <w:name w:val="Header Debate"/>
    <w:basedOn w:val="Normal"/>
    <w:next w:val="byline1"/>
    <w:qFormat/>
    <w:rsid w:val="00972F52"/>
    <w:pPr>
      <w:spacing w:after="0" w:line="240" w:lineRule="auto"/>
    </w:pPr>
  </w:style>
  <w:style w:type="paragraph" w:customStyle="1" w:styleId="Card6pt">
    <w:name w:val="Card 6pt"/>
    <w:basedOn w:val="Normal"/>
    <w:next w:val="HeaderDebate"/>
    <w:qFormat/>
    <w:rsid w:val="00972F52"/>
    <w:pPr>
      <w:spacing w:after="0" w:line="240" w:lineRule="auto"/>
    </w:pPr>
  </w:style>
  <w:style w:type="paragraph" w:customStyle="1" w:styleId="CardTagCharChar">
    <w:name w:val="Card Tag Char Char"/>
    <w:basedOn w:val="Normal"/>
    <w:next w:val="NoteLevel31"/>
    <w:qFormat/>
    <w:rsid w:val="00972F52"/>
    <w:pPr>
      <w:spacing w:after="0" w:line="240" w:lineRule="auto"/>
    </w:pPr>
  </w:style>
  <w:style w:type="paragraph" w:customStyle="1" w:styleId="fixed">
    <w:name w:val="fixed"/>
    <w:basedOn w:val="Normal"/>
    <w:next w:val="NoteLevel41"/>
    <w:qFormat/>
    <w:rsid w:val="00972F52"/>
    <w:pPr>
      <w:spacing w:after="0" w:line="240" w:lineRule="auto"/>
    </w:pPr>
  </w:style>
  <w:style w:type="paragraph" w:customStyle="1" w:styleId="textonormal">
    <w:name w:val="textonormal"/>
    <w:basedOn w:val="Normal"/>
    <w:next w:val="NoteLevel51"/>
    <w:qFormat/>
    <w:rsid w:val="00972F52"/>
    <w:pPr>
      <w:spacing w:after="0" w:line="240" w:lineRule="auto"/>
    </w:pPr>
  </w:style>
  <w:style w:type="paragraph" w:customStyle="1" w:styleId="TagCiteChar1">
    <w:name w:val="Tag / Cite Char"/>
    <w:basedOn w:val="Normal"/>
    <w:next w:val="textonormal"/>
    <w:qFormat/>
    <w:rsid w:val="00972F52"/>
    <w:pPr>
      <w:spacing w:after="0" w:line="240" w:lineRule="auto"/>
    </w:pPr>
  </w:style>
  <w:style w:type="paragraph" w:customStyle="1" w:styleId="PageNumber2">
    <w:name w:val="Page Number2"/>
    <w:basedOn w:val="Normal"/>
    <w:next w:val="Normal"/>
    <w:qFormat/>
    <w:rsid w:val="00972F52"/>
    <w:pPr>
      <w:spacing w:after="0" w:line="240" w:lineRule="auto"/>
    </w:pPr>
  </w:style>
  <w:style w:type="paragraph" w:customStyle="1" w:styleId="ExecutiveSummarytext">
    <w:name w:val="Executive Summary text"/>
    <w:basedOn w:val="Normal"/>
    <w:next w:val="Normal"/>
    <w:qFormat/>
    <w:rsid w:val="00972F52"/>
    <w:pPr>
      <w:spacing w:after="0" w:line="240" w:lineRule="auto"/>
    </w:pPr>
  </w:style>
  <w:style w:type="paragraph" w:customStyle="1" w:styleId="CardTextSmall0">
    <w:name w:val="Card Text Small"/>
    <w:basedOn w:val="Normal"/>
    <w:qFormat/>
    <w:rsid w:val="00972F52"/>
    <w:pPr>
      <w:spacing w:after="0" w:line="240" w:lineRule="auto"/>
    </w:pPr>
  </w:style>
  <w:style w:type="paragraph" w:customStyle="1" w:styleId="NormalUnderline">
    <w:name w:val="Normal Underline"/>
    <w:basedOn w:val="Normal"/>
    <w:next w:val="NoteLevel91"/>
    <w:qFormat/>
    <w:rsid w:val="00972F52"/>
    <w:pPr>
      <w:spacing w:after="0" w:line="240" w:lineRule="auto"/>
    </w:pPr>
  </w:style>
  <w:style w:type="paragraph" w:customStyle="1" w:styleId="byline1">
    <w:name w:val="byline1"/>
    <w:basedOn w:val="Normal"/>
    <w:qFormat/>
    <w:rsid w:val="00972F52"/>
    <w:pPr>
      <w:spacing w:after="0" w:line="240" w:lineRule="auto"/>
    </w:pPr>
  </w:style>
  <w:style w:type="paragraph" w:customStyle="1" w:styleId="PlaceholderText1">
    <w:name w:val="Placeholder Text1"/>
    <w:basedOn w:val="Normal"/>
    <w:next w:val="ImportantText"/>
    <w:qFormat/>
    <w:rsid w:val="00972F52"/>
    <w:pPr>
      <w:spacing w:after="0" w:line="240" w:lineRule="auto"/>
    </w:pPr>
  </w:style>
  <w:style w:type="paragraph" w:customStyle="1" w:styleId="NormalWeb1">
    <w:name w:val="Normal (Web)1"/>
    <w:basedOn w:val="Normal"/>
    <w:next w:val="PlaceholderText1"/>
    <w:qFormat/>
    <w:rsid w:val="00972F52"/>
    <w:pPr>
      <w:spacing w:after="0" w:line="240" w:lineRule="auto"/>
    </w:pPr>
  </w:style>
  <w:style w:type="paragraph" w:customStyle="1" w:styleId="NoteLevel31">
    <w:name w:val="Note Level 31"/>
    <w:basedOn w:val="Normal"/>
    <w:qFormat/>
    <w:rsid w:val="00972F52"/>
    <w:pPr>
      <w:spacing w:after="0" w:line="240" w:lineRule="auto"/>
    </w:pPr>
  </w:style>
  <w:style w:type="paragraph" w:customStyle="1" w:styleId="NoteLevel41">
    <w:name w:val="Note Level 41"/>
    <w:basedOn w:val="Normal"/>
    <w:next w:val="StyleBodyText11ptBlackUnderline"/>
    <w:qFormat/>
    <w:rsid w:val="00972F52"/>
    <w:pPr>
      <w:spacing w:after="0" w:line="240" w:lineRule="auto"/>
    </w:pPr>
  </w:style>
  <w:style w:type="paragraph" w:customStyle="1" w:styleId="NoteLevel51">
    <w:name w:val="Note Level 51"/>
    <w:basedOn w:val="Normal"/>
    <w:qFormat/>
    <w:rsid w:val="00972F52"/>
    <w:pPr>
      <w:spacing w:after="0" w:line="240" w:lineRule="auto"/>
    </w:pPr>
  </w:style>
  <w:style w:type="paragraph" w:customStyle="1" w:styleId="NoteLevel61">
    <w:name w:val="Note Level 61"/>
    <w:basedOn w:val="Normal"/>
    <w:next w:val="StyleBodyText11ptBoldBlack"/>
    <w:qFormat/>
    <w:rsid w:val="00972F52"/>
    <w:pPr>
      <w:spacing w:after="0" w:line="240" w:lineRule="auto"/>
    </w:pPr>
  </w:style>
  <w:style w:type="paragraph" w:customStyle="1" w:styleId="Subtitle1">
    <w:name w:val="Subtitle1"/>
    <w:basedOn w:val="Normal"/>
    <w:next w:val="NoteLevel61"/>
    <w:qFormat/>
    <w:rsid w:val="00972F52"/>
    <w:pPr>
      <w:spacing w:after="0" w:line="240" w:lineRule="auto"/>
    </w:pPr>
  </w:style>
  <w:style w:type="paragraph" w:customStyle="1" w:styleId="NoteLevel91">
    <w:name w:val="Note Level 91"/>
    <w:basedOn w:val="Normal"/>
    <w:qFormat/>
    <w:rsid w:val="00972F52"/>
    <w:pPr>
      <w:spacing w:after="0" w:line="240" w:lineRule="auto"/>
    </w:pPr>
  </w:style>
  <w:style w:type="paragraph" w:customStyle="1" w:styleId="ImportantText">
    <w:name w:val="Important Text"/>
    <w:basedOn w:val="Normal"/>
    <w:next w:val="Normal"/>
    <w:qFormat/>
    <w:rsid w:val="00972F52"/>
    <w:pPr>
      <w:spacing w:after="0" w:line="240" w:lineRule="auto"/>
    </w:pPr>
  </w:style>
  <w:style w:type="paragraph" w:customStyle="1" w:styleId="StyleBodyText11ptBlackUnderline">
    <w:name w:val="Style Body Text + 11 pt Black Underline"/>
    <w:basedOn w:val="Normal"/>
    <w:next w:val="ListContents"/>
    <w:qFormat/>
    <w:rsid w:val="00972F52"/>
    <w:pPr>
      <w:spacing w:after="0" w:line="240" w:lineRule="auto"/>
    </w:pPr>
  </w:style>
  <w:style w:type="paragraph" w:customStyle="1" w:styleId="StyleBodyText11ptBoldBlack">
    <w:name w:val="Style Body Text + 11 pt Bold Black"/>
    <w:basedOn w:val="Normal"/>
    <w:next w:val="StyleListContents11ptCustomColorRGB353132Underline"/>
    <w:qFormat/>
    <w:rsid w:val="00972F52"/>
    <w:pPr>
      <w:spacing w:after="0" w:line="240" w:lineRule="auto"/>
    </w:pPr>
  </w:style>
  <w:style w:type="paragraph" w:customStyle="1" w:styleId="NoteLevel71">
    <w:name w:val="Note Level 71"/>
    <w:basedOn w:val="Normal"/>
    <w:qFormat/>
    <w:rsid w:val="00972F52"/>
    <w:pPr>
      <w:spacing w:after="0" w:line="240" w:lineRule="auto"/>
    </w:pPr>
  </w:style>
  <w:style w:type="paragraph" w:customStyle="1" w:styleId="StyletinyBold">
    <w:name w:val="Style tiny + Bold"/>
    <w:basedOn w:val="TagF3"/>
    <w:qFormat/>
    <w:rsid w:val="00972F52"/>
  </w:style>
  <w:style w:type="paragraph" w:customStyle="1" w:styleId="NoteLevel81">
    <w:name w:val="Note Level 81"/>
    <w:basedOn w:val="Normal"/>
    <w:next w:val="StyletinyBold"/>
    <w:qFormat/>
    <w:rsid w:val="00972F52"/>
    <w:pPr>
      <w:spacing w:after="0" w:line="240" w:lineRule="auto"/>
    </w:pPr>
  </w:style>
  <w:style w:type="paragraph" w:customStyle="1" w:styleId="ListContents">
    <w:name w:val="List Contents"/>
    <w:basedOn w:val="Normal"/>
    <w:next w:val="Ununderlined"/>
    <w:qFormat/>
    <w:rsid w:val="00972F52"/>
    <w:pPr>
      <w:spacing w:after="0" w:line="240" w:lineRule="auto"/>
    </w:pPr>
  </w:style>
  <w:style w:type="paragraph" w:customStyle="1" w:styleId="StyleListContents11ptCustomColorRGB353132Underline">
    <w:name w:val="Style List Contents + 11 pt Custom Color(RGB(353132)) Underline"/>
    <w:basedOn w:val="Ununderlined"/>
    <w:qFormat/>
    <w:rsid w:val="00972F52"/>
  </w:style>
  <w:style w:type="paragraph" w:customStyle="1" w:styleId="Unimportant">
    <w:name w:val="Unimportant"/>
    <w:basedOn w:val="Normal"/>
    <w:next w:val="DebateCite"/>
    <w:qFormat/>
    <w:rsid w:val="00972F52"/>
    <w:pPr>
      <w:spacing w:after="0" w:line="240" w:lineRule="auto"/>
    </w:pPr>
  </w:style>
  <w:style w:type="paragraph" w:customStyle="1" w:styleId="Normal2Bold">
    <w:name w:val="Normal2 + Bold"/>
    <w:basedOn w:val="Normal"/>
    <w:next w:val="Unimportant"/>
    <w:qFormat/>
    <w:rsid w:val="00972F52"/>
    <w:pPr>
      <w:spacing w:after="0" w:line="240" w:lineRule="auto"/>
    </w:pPr>
  </w:style>
  <w:style w:type="paragraph" w:customStyle="1" w:styleId="Ununderlined">
    <w:name w:val="Ununderlined"/>
    <w:basedOn w:val="Normal"/>
    <w:next w:val="PreformattedText"/>
    <w:qFormat/>
    <w:rsid w:val="00972F52"/>
    <w:pPr>
      <w:spacing w:after="0" w:line="240" w:lineRule="auto"/>
    </w:pPr>
  </w:style>
  <w:style w:type="paragraph" w:customStyle="1" w:styleId="StyleCards12ptThickunderline">
    <w:name w:val="Style Cards + 12 pt Thick underline"/>
    <w:basedOn w:val="Normal"/>
    <w:qFormat/>
    <w:rsid w:val="00972F52"/>
    <w:pPr>
      <w:spacing w:after="0" w:line="240" w:lineRule="auto"/>
    </w:pPr>
  </w:style>
  <w:style w:type="paragraph" w:customStyle="1" w:styleId="DebateCite">
    <w:name w:val="Debate Cite"/>
    <w:basedOn w:val="Normal"/>
    <w:next w:val="Normaltag"/>
    <w:autoRedefine/>
    <w:qFormat/>
    <w:rsid w:val="00972F52"/>
    <w:pPr>
      <w:spacing w:after="0" w:line="240" w:lineRule="auto"/>
    </w:pPr>
  </w:style>
  <w:style w:type="paragraph" w:customStyle="1" w:styleId="PreformattedText">
    <w:name w:val="Preformatted Text"/>
    <w:basedOn w:val="Normal"/>
    <w:next w:val="Cardnon-underlined"/>
    <w:qFormat/>
    <w:rsid w:val="00972F52"/>
    <w:pPr>
      <w:spacing w:after="0" w:line="240" w:lineRule="auto"/>
    </w:pPr>
  </w:style>
  <w:style w:type="paragraph" w:customStyle="1" w:styleId="StyleHeading1Justified">
    <w:name w:val="Style Heading 1 + Justified"/>
    <w:basedOn w:val="Normal"/>
    <w:next w:val="Normal"/>
    <w:qFormat/>
    <w:rsid w:val="00972F52"/>
    <w:pPr>
      <w:spacing w:after="0" w:line="240" w:lineRule="auto"/>
    </w:pPr>
  </w:style>
  <w:style w:type="paragraph" w:customStyle="1" w:styleId="textunderline0">
    <w:name w:val="text underline"/>
    <w:basedOn w:val="Normal"/>
    <w:next w:val="Heading4Cite"/>
    <w:autoRedefine/>
    <w:qFormat/>
    <w:rsid w:val="00972F52"/>
    <w:pPr>
      <w:spacing w:after="0" w:line="240" w:lineRule="auto"/>
    </w:pPr>
  </w:style>
  <w:style w:type="paragraph" w:customStyle="1" w:styleId="DebateTag">
    <w:name w:val="Debate Tag"/>
    <w:basedOn w:val="Normal"/>
    <w:autoRedefine/>
    <w:qFormat/>
    <w:rsid w:val="00972F52"/>
    <w:pPr>
      <w:spacing w:after="0" w:line="240" w:lineRule="auto"/>
    </w:pPr>
  </w:style>
  <w:style w:type="paragraph" w:customStyle="1" w:styleId="BlockTitle4">
    <w:name w:val="%Block Title"/>
    <w:basedOn w:val="Heading1"/>
    <w:next w:val="PageNumber4"/>
    <w:qFormat/>
    <w:rsid w:val="00972F52"/>
    <w:pPr>
      <w:spacing w:before="480" w:line="240" w:lineRule="auto"/>
    </w:pPr>
  </w:style>
  <w:style w:type="paragraph" w:customStyle="1" w:styleId="MaggieTag">
    <w:name w:val="MaggieTag"/>
    <w:basedOn w:val="Heading2"/>
    <w:next w:val="BlockTitle4"/>
    <w:qFormat/>
    <w:rsid w:val="00972F52"/>
    <w:pPr>
      <w:spacing w:before="480" w:line="240" w:lineRule="auto"/>
    </w:pPr>
  </w:style>
  <w:style w:type="paragraph" w:customStyle="1" w:styleId="DottedUnderline">
    <w:name w:val="DottedUnderline"/>
    <w:basedOn w:val="Normal"/>
    <w:qFormat/>
    <w:rsid w:val="00972F52"/>
    <w:pPr>
      <w:spacing w:after="0" w:line="240" w:lineRule="auto"/>
    </w:pPr>
  </w:style>
  <w:style w:type="paragraph" w:customStyle="1" w:styleId="4">
    <w:name w:val="4"/>
    <w:basedOn w:val="Normal"/>
    <w:next w:val="DottedUnderline"/>
    <w:qFormat/>
    <w:rsid w:val="00972F52"/>
    <w:pPr>
      <w:spacing w:after="0" w:line="240" w:lineRule="auto"/>
    </w:pPr>
  </w:style>
  <w:style w:type="paragraph" w:customStyle="1" w:styleId="PageNumber4">
    <w:name w:val="Page Number4"/>
    <w:basedOn w:val="Normal"/>
    <w:next w:val="Normal"/>
    <w:qFormat/>
    <w:rsid w:val="00972F52"/>
    <w:pPr>
      <w:spacing w:after="0" w:line="240" w:lineRule="auto"/>
    </w:pPr>
  </w:style>
  <w:style w:type="character" w:customStyle="1" w:styleId="CARDChar">
    <w:name w:val="CARD Char"/>
    <w:link w:val="CARD0"/>
    <w:locked/>
    <w:rsid w:val="00972F52"/>
    <w:rPr>
      <w:rFonts w:ascii="Calibri" w:eastAsiaTheme="minorHAnsi" w:hAnsi="Calibri" w:cs="Calibri"/>
      <w:sz w:val="16"/>
      <w:szCs w:val="22"/>
    </w:rPr>
  </w:style>
  <w:style w:type="paragraph" w:customStyle="1" w:styleId="PageNumber5">
    <w:name w:val="Page Number5"/>
    <w:basedOn w:val="Normal"/>
    <w:next w:val="Normal"/>
    <w:qFormat/>
    <w:rsid w:val="00972F52"/>
    <w:pPr>
      <w:spacing w:after="0" w:line="240" w:lineRule="auto"/>
    </w:pPr>
  </w:style>
  <w:style w:type="paragraph" w:customStyle="1" w:styleId="CARD0">
    <w:name w:val="CARD"/>
    <w:basedOn w:val="Normal"/>
    <w:next w:val="PageNumber5"/>
    <w:link w:val="CARDChar"/>
    <w:qFormat/>
    <w:rsid w:val="00972F52"/>
    <w:pPr>
      <w:spacing w:after="0" w:line="240" w:lineRule="auto"/>
    </w:pPr>
    <w:rPr>
      <w:rFonts w:eastAsiaTheme="minorHAnsi"/>
      <w:sz w:val="16"/>
      <w:szCs w:val="22"/>
    </w:rPr>
  </w:style>
  <w:style w:type="character" w:customStyle="1" w:styleId="HiddenBlockHeaderChar">
    <w:name w:val="Hidden Block Header Char"/>
    <w:link w:val="HiddenBlockHeader"/>
    <w:locked/>
    <w:rsid w:val="00972F52"/>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972F52"/>
    <w:pPr>
      <w:spacing w:after="0" w:line="240" w:lineRule="auto"/>
    </w:pPr>
    <w:rPr>
      <w:rFonts w:eastAsiaTheme="minorHAnsi"/>
      <w:sz w:val="16"/>
      <w:szCs w:val="22"/>
    </w:rPr>
  </w:style>
  <w:style w:type="paragraph" w:customStyle="1" w:styleId="ThickUnderline">
    <w:name w:val="ThickUnderline"/>
    <w:qFormat/>
    <w:rsid w:val="00972F52"/>
    <w:pPr>
      <w:spacing w:after="200" w:line="276" w:lineRule="auto"/>
    </w:pPr>
    <w:rPr>
      <w:rFonts w:eastAsiaTheme="minorHAnsi"/>
      <w:sz w:val="22"/>
      <w:szCs w:val="22"/>
    </w:rPr>
  </w:style>
  <w:style w:type="character" w:customStyle="1" w:styleId="AAAcardChar">
    <w:name w:val="AAAcard Char"/>
    <w:link w:val="AAAcard"/>
    <w:locked/>
    <w:rsid w:val="00972F52"/>
    <w:rPr>
      <w:rFonts w:ascii="Calibri" w:eastAsiaTheme="minorHAnsi" w:hAnsi="Calibri" w:cs="Calibri"/>
      <w:sz w:val="16"/>
      <w:szCs w:val="22"/>
    </w:rPr>
  </w:style>
  <w:style w:type="paragraph" w:customStyle="1" w:styleId="citeunread">
    <w:name w:val="cite unread"/>
    <w:basedOn w:val="Normal"/>
    <w:next w:val="StyleStyle16pt"/>
    <w:qFormat/>
    <w:rsid w:val="00972F52"/>
    <w:pPr>
      <w:spacing w:after="0" w:line="240" w:lineRule="auto"/>
    </w:pPr>
  </w:style>
  <w:style w:type="paragraph" w:customStyle="1" w:styleId="AAAcard">
    <w:name w:val="AAAcard"/>
    <w:basedOn w:val="Normal"/>
    <w:next w:val="citeunread"/>
    <w:link w:val="AAAcardChar"/>
    <w:qFormat/>
    <w:rsid w:val="00972F52"/>
    <w:pPr>
      <w:spacing w:after="0" w:line="240" w:lineRule="auto"/>
    </w:pPr>
    <w:rPr>
      <w:rFonts w:eastAsiaTheme="minorHAnsi"/>
      <w:sz w:val="16"/>
      <w:szCs w:val="22"/>
    </w:rPr>
  </w:style>
  <w:style w:type="paragraph" w:customStyle="1" w:styleId="read">
    <w:name w:val="read"/>
    <w:basedOn w:val="Normal"/>
    <w:next w:val="Normal"/>
    <w:qFormat/>
    <w:rsid w:val="00972F52"/>
    <w:pPr>
      <w:spacing w:after="0" w:line="240" w:lineRule="auto"/>
    </w:pPr>
  </w:style>
  <w:style w:type="paragraph" w:customStyle="1" w:styleId="Card-Underline">
    <w:name w:val="Card-Underline"/>
    <w:basedOn w:val="Normal"/>
    <w:next w:val="read"/>
    <w:qFormat/>
    <w:rsid w:val="00972F52"/>
    <w:pPr>
      <w:spacing w:after="0" w:line="240" w:lineRule="auto"/>
    </w:pPr>
  </w:style>
  <w:style w:type="paragraph" w:customStyle="1" w:styleId="PageNumber3">
    <w:name w:val="Page Number3"/>
    <w:basedOn w:val="Normal"/>
    <w:next w:val="Normal"/>
    <w:qFormat/>
    <w:rsid w:val="00972F52"/>
    <w:pPr>
      <w:spacing w:after="0" w:line="240" w:lineRule="auto"/>
    </w:pPr>
  </w:style>
  <w:style w:type="paragraph" w:customStyle="1" w:styleId="smalltext1">
    <w:name w:val="small text1"/>
    <w:basedOn w:val="Normal"/>
    <w:next w:val="Normal"/>
    <w:uiPriority w:val="4"/>
    <w:qFormat/>
    <w:rsid w:val="00972F52"/>
    <w:pPr>
      <w:spacing w:after="0" w:line="240" w:lineRule="auto"/>
    </w:pPr>
  </w:style>
  <w:style w:type="paragraph" w:customStyle="1" w:styleId="StyleStyle16pt">
    <w:name w:val="Style Style1 + 6 pt"/>
    <w:basedOn w:val="Normal"/>
    <w:qFormat/>
    <w:rsid w:val="00972F52"/>
    <w:pPr>
      <w:spacing w:after="0" w:line="240" w:lineRule="auto"/>
    </w:pPr>
  </w:style>
  <w:style w:type="paragraph" w:customStyle="1" w:styleId="CiteReal">
    <w:name w:val="Cite Real"/>
    <w:basedOn w:val="Normal"/>
    <w:next w:val="Normal"/>
    <w:qFormat/>
    <w:rsid w:val="00972F52"/>
    <w:pPr>
      <w:spacing w:after="0" w:line="240" w:lineRule="auto"/>
    </w:pPr>
  </w:style>
  <w:style w:type="paragraph" w:customStyle="1" w:styleId="PageNumber6">
    <w:name w:val="Page Number6"/>
    <w:basedOn w:val="Normal"/>
    <w:next w:val="Normal"/>
    <w:qFormat/>
    <w:rsid w:val="00972F52"/>
    <w:pPr>
      <w:spacing w:after="0" w:line="240" w:lineRule="auto"/>
    </w:pPr>
  </w:style>
  <w:style w:type="paragraph" w:customStyle="1" w:styleId="Subtitle2">
    <w:name w:val="Subtitle2"/>
    <w:basedOn w:val="Normal"/>
    <w:qFormat/>
    <w:rsid w:val="00972F52"/>
    <w:pPr>
      <w:spacing w:after="0" w:line="240" w:lineRule="auto"/>
    </w:pPr>
  </w:style>
  <w:style w:type="paragraph" w:customStyle="1" w:styleId="lastupdated">
    <w:name w:val="lastupdated"/>
    <w:basedOn w:val="Normal"/>
    <w:next w:val="Subtitle2"/>
    <w:qFormat/>
    <w:rsid w:val="00972F52"/>
    <w:pPr>
      <w:spacing w:after="0" w:line="240" w:lineRule="auto"/>
    </w:pPr>
  </w:style>
  <w:style w:type="paragraph" w:customStyle="1" w:styleId="bodyintro">
    <w:name w:val="bodyintro"/>
    <w:basedOn w:val="Normal"/>
    <w:uiPriority w:val="99"/>
    <w:qFormat/>
    <w:rsid w:val="00972F52"/>
    <w:pPr>
      <w:spacing w:after="0" w:line="240" w:lineRule="auto"/>
    </w:pPr>
  </w:style>
  <w:style w:type="paragraph" w:customStyle="1" w:styleId="hn-byline">
    <w:name w:val="hn-byline"/>
    <w:basedOn w:val="Normal"/>
    <w:next w:val="bodyintro"/>
    <w:qFormat/>
    <w:rsid w:val="00972F52"/>
    <w:pPr>
      <w:spacing w:after="0" w:line="240" w:lineRule="auto"/>
    </w:pPr>
  </w:style>
  <w:style w:type="paragraph" w:customStyle="1" w:styleId="indent">
    <w:name w:val="indent"/>
    <w:basedOn w:val="Normal"/>
    <w:qFormat/>
    <w:rsid w:val="00972F52"/>
    <w:pPr>
      <w:spacing w:after="0" w:line="240" w:lineRule="auto"/>
    </w:pPr>
  </w:style>
  <w:style w:type="paragraph" w:customStyle="1" w:styleId="articleinfo">
    <w:name w:val="articleinfo"/>
    <w:basedOn w:val="Normal"/>
    <w:next w:val="indent"/>
    <w:qFormat/>
    <w:rsid w:val="00972F52"/>
    <w:pPr>
      <w:spacing w:after="0" w:line="240" w:lineRule="auto"/>
    </w:pPr>
  </w:style>
  <w:style w:type="paragraph" w:customStyle="1" w:styleId="PageNumber7">
    <w:name w:val="Page Number7"/>
    <w:basedOn w:val="Normal"/>
    <w:next w:val="Normal"/>
    <w:qFormat/>
    <w:rsid w:val="00972F52"/>
    <w:pPr>
      <w:spacing w:after="0" w:line="240" w:lineRule="auto"/>
    </w:pPr>
  </w:style>
  <w:style w:type="paragraph" w:customStyle="1" w:styleId="OmniPage4">
    <w:name w:val="OmniPage #4"/>
    <w:basedOn w:val="Normal"/>
    <w:qFormat/>
    <w:rsid w:val="00972F52"/>
    <w:pPr>
      <w:spacing w:after="0" w:line="240" w:lineRule="auto"/>
    </w:pPr>
  </w:style>
  <w:style w:type="paragraph" w:customStyle="1" w:styleId="OmniPage10">
    <w:name w:val="OmniPage #10"/>
    <w:basedOn w:val="Normal"/>
    <w:qFormat/>
    <w:rsid w:val="00972F52"/>
    <w:pPr>
      <w:spacing w:after="0" w:line="240" w:lineRule="auto"/>
    </w:pPr>
  </w:style>
  <w:style w:type="paragraph" w:customStyle="1" w:styleId="PageNumber8">
    <w:name w:val="Page Number8"/>
    <w:basedOn w:val="Normal"/>
    <w:next w:val="Normal"/>
    <w:uiPriority w:val="99"/>
    <w:qFormat/>
    <w:rsid w:val="00972F52"/>
    <w:pPr>
      <w:spacing w:after="0" w:line="240" w:lineRule="auto"/>
    </w:pPr>
  </w:style>
  <w:style w:type="paragraph" w:customStyle="1" w:styleId="center">
    <w:name w:val="center"/>
    <w:basedOn w:val="Normal"/>
    <w:qFormat/>
    <w:rsid w:val="00972F52"/>
    <w:pPr>
      <w:spacing w:after="0" w:line="240" w:lineRule="auto"/>
    </w:pPr>
  </w:style>
  <w:style w:type="character" w:customStyle="1" w:styleId="Style5Char">
    <w:name w:val="Style5 Char"/>
    <w:link w:val="Style5"/>
    <w:uiPriority w:val="4"/>
    <w:locked/>
    <w:rsid w:val="00972F52"/>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972F52"/>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972F52"/>
    <w:rPr>
      <w:rFonts w:ascii="Times New Roman" w:eastAsia="Times New Roman" w:hAnsi="Times New Roman" w:cs="Times New Roman"/>
      <w:b/>
      <w:szCs w:val="22"/>
    </w:rPr>
  </w:style>
  <w:style w:type="paragraph" w:customStyle="1" w:styleId="Style100">
    <w:name w:val="Style10"/>
    <w:basedOn w:val="Normal"/>
    <w:link w:val="Style10Char"/>
    <w:qFormat/>
    <w:rsid w:val="00972F52"/>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972F52"/>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972F52"/>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972F52"/>
    <w:rPr>
      <w:shd w:val="clear" w:color="auto" w:fill="FFFFFF"/>
    </w:rPr>
  </w:style>
  <w:style w:type="paragraph" w:customStyle="1" w:styleId="BodyText20">
    <w:name w:val="Body Text2"/>
    <w:basedOn w:val="Normal"/>
    <w:link w:val="Bodytext1"/>
    <w:qFormat/>
    <w:rsid w:val="00972F52"/>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972F52"/>
    <w:rPr>
      <w:rFonts w:eastAsia="Calibri"/>
      <w:color w:val="auto"/>
      <w:szCs w:val="22"/>
    </w:rPr>
  </w:style>
  <w:style w:type="paragraph" w:customStyle="1" w:styleId="StyleCardsGeorgia12ptBoldThickunderlineBorderSin">
    <w:name w:val="Style Cards + Georgia 12 pt Bold Thick underline Border: : (Sin..."/>
    <w:basedOn w:val="Normal"/>
    <w:qFormat/>
    <w:rsid w:val="00972F52"/>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972F52"/>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972F52"/>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972F52"/>
    <w:pPr>
      <w:spacing w:after="200" w:line="276" w:lineRule="auto"/>
      <w:contextualSpacing/>
    </w:pPr>
    <w:rPr>
      <w:rFonts w:eastAsia="Malgun Gothic"/>
      <w:szCs w:val="22"/>
      <w:u w:val="single"/>
    </w:rPr>
  </w:style>
  <w:style w:type="paragraph" w:customStyle="1" w:styleId="txttitle">
    <w:name w:val="txttitle"/>
    <w:basedOn w:val="Normal"/>
    <w:qFormat/>
    <w:rsid w:val="00972F52"/>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972F52"/>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972F52"/>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972F52"/>
    <w:pPr>
      <w:spacing w:before="100" w:beforeAutospacing="1" w:after="100" w:afterAutospacing="1" w:line="240" w:lineRule="auto"/>
    </w:pPr>
    <w:rPr>
      <w:sz w:val="24"/>
    </w:rPr>
  </w:style>
  <w:style w:type="paragraph" w:customStyle="1" w:styleId="ecmsonormal">
    <w:name w:val="ec_msonormal"/>
    <w:basedOn w:val="Normal"/>
    <w:qFormat/>
    <w:rsid w:val="00972F52"/>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972F52"/>
    <w:pPr>
      <w:spacing w:before="100" w:beforeAutospacing="1" w:after="100" w:afterAutospacing="1" w:line="240" w:lineRule="auto"/>
    </w:pPr>
    <w:rPr>
      <w:sz w:val="24"/>
    </w:rPr>
  </w:style>
  <w:style w:type="paragraph" w:customStyle="1" w:styleId="TagCiteShells">
    <w:name w:val="Tag/Cite/Shells"/>
    <w:basedOn w:val="Normal"/>
    <w:qFormat/>
    <w:rsid w:val="00972F52"/>
    <w:pPr>
      <w:spacing w:after="0" w:line="240" w:lineRule="auto"/>
    </w:pPr>
    <w:rPr>
      <w:b/>
    </w:rPr>
  </w:style>
  <w:style w:type="paragraph" w:customStyle="1" w:styleId="DefinitionTerm">
    <w:name w:val="Definition Term"/>
    <w:basedOn w:val="Normal"/>
    <w:next w:val="Normal"/>
    <w:qFormat/>
    <w:rsid w:val="00972F52"/>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972F52"/>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972F52"/>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972F52"/>
    <w:pPr>
      <w:spacing w:after="0" w:line="240" w:lineRule="auto"/>
    </w:pPr>
    <w:rPr>
      <w:rFonts w:ascii="Arial Narrow" w:eastAsia="Calibri" w:hAnsi="Arial Narrow"/>
    </w:rPr>
  </w:style>
  <w:style w:type="character" w:customStyle="1" w:styleId="StyleStyle49pt9Char">
    <w:name w:val="Style Style4 + 9 pt9 Char"/>
    <w:link w:val="StyleStyle49pt9"/>
    <w:locked/>
    <w:rsid w:val="00972F52"/>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972F52"/>
    <w:pPr>
      <w:numPr>
        <w:numId w:val="0"/>
      </w:numPr>
    </w:pPr>
    <w:rPr>
      <w:rFonts w:eastAsia="SimSun"/>
      <w:szCs w:val="24"/>
      <w:lang w:eastAsia="zh-CN"/>
    </w:rPr>
  </w:style>
  <w:style w:type="paragraph" w:customStyle="1" w:styleId="2ndLevel-TAG">
    <w:name w:val="2nd Level - TAG"/>
    <w:basedOn w:val="Normal"/>
    <w:next w:val="Normal"/>
    <w:qFormat/>
    <w:rsid w:val="00972F52"/>
    <w:pPr>
      <w:spacing w:after="0" w:line="240" w:lineRule="auto"/>
    </w:pPr>
  </w:style>
  <w:style w:type="paragraph" w:customStyle="1" w:styleId="CM14">
    <w:name w:val="CM14"/>
    <w:basedOn w:val="Normal"/>
    <w:qFormat/>
    <w:rsid w:val="00972F52"/>
    <w:pPr>
      <w:spacing w:after="0" w:line="240" w:lineRule="auto"/>
    </w:pPr>
  </w:style>
  <w:style w:type="paragraph" w:customStyle="1" w:styleId="DebateBlocking">
    <w:name w:val="DebateBlocking"/>
    <w:basedOn w:val="Normal"/>
    <w:next w:val="Nothing"/>
    <w:uiPriority w:val="99"/>
    <w:qFormat/>
    <w:rsid w:val="00972F52"/>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972F52"/>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972F52"/>
    <w:pPr>
      <w:spacing w:after="0" w:line="240" w:lineRule="auto"/>
    </w:pPr>
    <w:rPr>
      <w:rFonts w:eastAsia="Cambria" w:cs="Times New Roman"/>
      <w:szCs w:val="16"/>
    </w:rPr>
  </w:style>
  <w:style w:type="paragraph" w:customStyle="1" w:styleId="CiteLittle">
    <w:name w:val="Cite Little"/>
    <w:next w:val="Normal"/>
    <w:qFormat/>
    <w:rsid w:val="00972F52"/>
    <w:rPr>
      <w:rFonts w:ascii="Arial" w:eastAsia="Times New Roman" w:hAnsi="Arial" w:cs="Times New Roman"/>
      <w:bCs/>
      <w:kern w:val="32"/>
      <w:sz w:val="16"/>
      <w:szCs w:val="32"/>
    </w:rPr>
  </w:style>
  <w:style w:type="paragraph" w:customStyle="1" w:styleId="docheader">
    <w:name w:val="doc header"/>
    <w:autoRedefine/>
    <w:qFormat/>
    <w:rsid w:val="00972F52"/>
    <w:rPr>
      <w:rFonts w:ascii="Times New Roman" w:eastAsia="Malgun Gothic" w:hAnsi="Times New Roman" w:cs="Times New Roman"/>
      <w:b/>
      <w:sz w:val="20"/>
    </w:rPr>
  </w:style>
  <w:style w:type="paragraph" w:customStyle="1" w:styleId="docfooter">
    <w:name w:val="doc footer"/>
    <w:autoRedefine/>
    <w:qFormat/>
    <w:rsid w:val="00972F52"/>
    <w:pPr>
      <w:jc w:val="right"/>
    </w:pPr>
    <w:rPr>
      <w:rFonts w:ascii="Times New Roman" w:eastAsia="Malgun Gothic" w:hAnsi="Times New Roman" w:cs="Times New Roman"/>
      <w:b/>
      <w:sz w:val="22"/>
    </w:rPr>
  </w:style>
  <w:style w:type="character" w:customStyle="1" w:styleId="bloctitlesChar">
    <w:name w:val="bloc titles Char"/>
    <w:link w:val="bloctitles"/>
    <w:locked/>
    <w:rsid w:val="00972F52"/>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972F52"/>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972F52"/>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972F52"/>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972F52"/>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972F52"/>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972F52"/>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972F52"/>
    <w:rPr>
      <w:rFonts w:ascii="Consolas" w:hAnsi="Consolas" w:cs="Consolas"/>
      <w:sz w:val="21"/>
      <w:szCs w:val="21"/>
    </w:rPr>
  </w:style>
  <w:style w:type="paragraph" w:customStyle="1" w:styleId="StylePlainTextTimesNewRomanBold">
    <w:name w:val="Style Plain Text + Times New Roman Bold"/>
    <w:basedOn w:val="PlainText"/>
    <w:qFormat/>
    <w:rsid w:val="00972F52"/>
    <w:rPr>
      <w:rFonts w:ascii="Courier" w:eastAsia="Cambria" w:hAnsi="Courier" w:cs="Times New Roman"/>
      <w:sz w:val="21"/>
      <w:szCs w:val="21"/>
    </w:rPr>
  </w:style>
  <w:style w:type="paragraph" w:customStyle="1" w:styleId="hotroute2">
    <w:name w:val="hotroute"/>
    <w:basedOn w:val="Normal"/>
    <w:qFormat/>
    <w:rsid w:val="00972F52"/>
    <w:pPr>
      <w:spacing w:after="0" w:line="240" w:lineRule="auto"/>
      <w:ind w:left="288"/>
    </w:pPr>
  </w:style>
  <w:style w:type="character" w:customStyle="1" w:styleId="ReallyFuckingSmallChar">
    <w:name w:val="Really Fucking Small Char"/>
    <w:link w:val="ReallyFuckingSmall0"/>
    <w:locked/>
    <w:rsid w:val="00972F52"/>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972F52"/>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972F52"/>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972F52"/>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sz w:val="24"/>
      <w:szCs w:val="22"/>
      <w:u w:val="single"/>
      <w:bdr w:val="single" w:sz="4" w:space="0" w:color="auto" w:frame="1"/>
    </w:rPr>
  </w:style>
  <w:style w:type="paragraph" w:customStyle="1" w:styleId="Pa7">
    <w:name w:val="Pa7"/>
    <w:basedOn w:val="Default"/>
    <w:next w:val="Default"/>
    <w:qFormat/>
    <w:rsid w:val="00972F52"/>
    <w:pPr>
      <w:spacing w:before="280" w:line="221" w:lineRule="atLeast"/>
    </w:pPr>
    <w:rPr>
      <w:rFonts w:ascii="Baskerville" w:eastAsia="Times New Roman" w:hAnsi="Baskerville"/>
      <w:color w:val="auto"/>
    </w:rPr>
  </w:style>
  <w:style w:type="paragraph" w:customStyle="1" w:styleId="IndexHeader">
    <w:name w:val="Index Header"/>
    <w:basedOn w:val="Normal"/>
    <w:qFormat/>
    <w:rsid w:val="00972F52"/>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972F52"/>
    <w:pPr>
      <w:spacing w:after="0" w:line="240" w:lineRule="auto"/>
    </w:pPr>
    <w:rPr>
      <w:rFonts w:ascii="Times" w:eastAsia="Times" w:hAnsi="Times"/>
      <w:szCs w:val="20"/>
    </w:rPr>
  </w:style>
  <w:style w:type="paragraph" w:customStyle="1" w:styleId="CardNU">
    <w:name w:val="CardNU"/>
    <w:basedOn w:val="Normal"/>
    <w:qFormat/>
    <w:rsid w:val="00972F52"/>
    <w:pPr>
      <w:spacing w:after="0" w:line="240" w:lineRule="auto"/>
    </w:pPr>
    <w:rPr>
      <w:rFonts w:ascii="Times" w:eastAsia="Times" w:hAnsi="Times"/>
      <w:sz w:val="14"/>
      <w:szCs w:val="20"/>
    </w:rPr>
  </w:style>
  <w:style w:type="paragraph" w:customStyle="1" w:styleId="Style30">
    <w:name w:val="Style 3"/>
    <w:basedOn w:val="Normal"/>
    <w:qFormat/>
    <w:rsid w:val="00972F52"/>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972F52"/>
    <w:pPr>
      <w:spacing w:after="60" w:line="240" w:lineRule="auto"/>
    </w:pPr>
    <w:rPr>
      <w:rFonts w:ascii="Times New Roman" w:eastAsia="Times New Roman" w:hAnsi="Times New Roman"/>
      <w:sz w:val="18"/>
    </w:rPr>
  </w:style>
  <w:style w:type="paragraph" w:customStyle="1" w:styleId="OmniPage8">
    <w:name w:val="OmniPage #8"/>
    <w:basedOn w:val="Normal"/>
    <w:qFormat/>
    <w:rsid w:val="00972F52"/>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972F52"/>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972F52"/>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972F52"/>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972F52"/>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972F52"/>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972F52"/>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972F52"/>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972F52"/>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972F52"/>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972F52"/>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972F52"/>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972F52"/>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972F52"/>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972F52"/>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972F52"/>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972F52"/>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972F52"/>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972F52"/>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972F52"/>
    <w:pPr>
      <w:spacing w:after="0" w:line="240" w:lineRule="auto"/>
    </w:pPr>
    <w:rPr>
      <w:rFonts w:ascii="Times New Roman" w:eastAsia="Times New Roman" w:hAnsi="Times New Roman"/>
    </w:rPr>
  </w:style>
  <w:style w:type="paragraph" w:customStyle="1" w:styleId="Style16">
    <w:name w:val="Style 16"/>
    <w:basedOn w:val="Normal"/>
    <w:qFormat/>
    <w:rsid w:val="00972F52"/>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972F52"/>
    <w:rPr>
      <w:rFonts w:ascii="Times New Roman" w:eastAsia="Times New Roman" w:hAnsi="Times New Roman" w:cs="Calibri"/>
      <w:sz w:val="16"/>
      <w:szCs w:val="22"/>
    </w:rPr>
  </w:style>
  <w:style w:type="paragraph" w:customStyle="1" w:styleId="smalltext0">
    <w:name w:val="smalltext"/>
    <w:basedOn w:val="Normal"/>
    <w:link w:val="smalltextChar0"/>
    <w:qFormat/>
    <w:rsid w:val="00972F52"/>
    <w:pPr>
      <w:spacing w:after="0" w:line="240" w:lineRule="auto"/>
    </w:pPr>
    <w:rPr>
      <w:rFonts w:ascii="Times New Roman" w:eastAsia="Times New Roman" w:hAnsi="Times New Roman"/>
      <w:sz w:val="16"/>
      <w:szCs w:val="22"/>
    </w:rPr>
  </w:style>
  <w:style w:type="paragraph" w:customStyle="1" w:styleId="StyleJustifiedFirstline1cmAfter6ptLinespacing1">
    <w:name w:val="Style Justified First line:  1 cm After:  6 pt Line spacing:  1...."/>
    <w:basedOn w:val="Default"/>
    <w:next w:val="Default"/>
    <w:qFormat/>
    <w:rsid w:val="00972F52"/>
    <w:pPr>
      <w:spacing w:after="120"/>
    </w:pPr>
    <w:rPr>
      <w:rFonts w:eastAsia="Times New Roman"/>
      <w:color w:val="auto"/>
    </w:rPr>
  </w:style>
  <w:style w:type="paragraph" w:customStyle="1" w:styleId="headingChar">
    <w:name w:val="heading Char"/>
    <w:basedOn w:val="Normal"/>
    <w:qFormat/>
    <w:rsid w:val="00972F52"/>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972F52"/>
    <w:pPr>
      <w:numPr>
        <w:numId w:val="7"/>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972F52"/>
    <w:rPr>
      <w:u w:val="single"/>
    </w:rPr>
  </w:style>
  <w:style w:type="paragraph" w:customStyle="1" w:styleId="UnderlineText">
    <w:name w:val="Underline Text"/>
    <w:basedOn w:val="Normal"/>
    <w:link w:val="UnderlineTextChar"/>
    <w:qFormat/>
    <w:rsid w:val="00972F52"/>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972F52"/>
    <w:rPr>
      <w:rFonts w:ascii="Times New Roman" w:eastAsia="Times New Roman" w:hAnsi="Times New Roman" w:cs="Times New Roman"/>
      <w:sz w:val="16"/>
      <w:szCs w:val="22"/>
    </w:rPr>
  </w:style>
  <w:style w:type="paragraph" w:customStyle="1" w:styleId="Size8">
    <w:name w:val="Size 8"/>
    <w:link w:val="Size8Char"/>
    <w:qFormat/>
    <w:rsid w:val="00972F52"/>
    <w:rPr>
      <w:rFonts w:ascii="Times New Roman" w:eastAsia="Times New Roman" w:hAnsi="Times New Roman" w:cs="Times New Roman"/>
      <w:sz w:val="16"/>
      <w:szCs w:val="22"/>
    </w:rPr>
  </w:style>
  <w:style w:type="paragraph" w:customStyle="1" w:styleId="RegularCite">
    <w:name w:val="Regular Cite"/>
    <w:qFormat/>
    <w:rsid w:val="00972F52"/>
    <w:rPr>
      <w:rFonts w:ascii="Times New Roman" w:eastAsia="Times New Roman" w:hAnsi="Times New Roman" w:cs="Times New Roman"/>
      <w:sz w:val="20"/>
      <w:szCs w:val="22"/>
    </w:rPr>
  </w:style>
  <w:style w:type="paragraph" w:customStyle="1" w:styleId="context">
    <w:name w:val="context"/>
    <w:basedOn w:val="Normal"/>
    <w:qFormat/>
    <w:rsid w:val="00972F52"/>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972F52"/>
    <w:rPr>
      <w:rFonts w:ascii="Times New Roman" w:eastAsia="Times New Roman" w:hAnsi="Times New Roman" w:cs="Times New Roman"/>
      <w:sz w:val="16"/>
      <w:szCs w:val="22"/>
    </w:rPr>
  </w:style>
  <w:style w:type="paragraph" w:customStyle="1" w:styleId="Size6">
    <w:name w:val="Size 6"/>
    <w:link w:val="Size6Char"/>
    <w:qFormat/>
    <w:rsid w:val="00972F52"/>
    <w:rPr>
      <w:rFonts w:ascii="Times New Roman" w:eastAsia="Times New Roman" w:hAnsi="Times New Roman" w:cs="Times New Roman"/>
      <w:sz w:val="16"/>
      <w:szCs w:val="22"/>
    </w:rPr>
  </w:style>
  <w:style w:type="paragraph" w:customStyle="1" w:styleId="TxBrp11">
    <w:name w:val="TxBr_p11"/>
    <w:basedOn w:val="Normal"/>
    <w:qFormat/>
    <w:rsid w:val="00972F52"/>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972F52"/>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972F52"/>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972F5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972F52"/>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972F52"/>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972F52"/>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972F52"/>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972F52"/>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972F5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972F52"/>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972F52"/>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972F52"/>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972F52"/>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972F52"/>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972F52"/>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972F52"/>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972F52"/>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972F52"/>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972F52"/>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972F52"/>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972F52"/>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972F52"/>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972F52"/>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972F52"/>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972F52"/>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972F52"/>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972F52"/>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972F52"/>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972F52"/>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972F52"/>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972F52"/>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972F52"/>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972F52"/>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972F52"/>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972F52"/>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972F52"/>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972F52"/>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972F52"/>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972F52"/>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972F52"/>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972F52"/>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972F52"/>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972F52"/>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972F52"/>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972F52"/>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972F52"/>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972F52"/>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972F52"/>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972F52"/>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972F52"/>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972F52"/>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972F52"/>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972F52"/>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972F52"/>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972F52"/>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972F52"/>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972F52"/>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972F52"/>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972F52"/>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972F52"/>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972F52"/>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972F52"/>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972F52"/>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972F52"/>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972F52"/>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972F52"/>
    <w:pPr>
      <w:spacing w:after="0" w:line="240" w:lineRule="auto"/>
      <w:ind w:left="720"/>
    </w:pPr>
    <w:rPr>
      <w:rFonts w:ascii="Times New Roman" w:eastAsia="Times New Roman" w:hAnsi="Times New Roman"/>
      <w:b/>
      <w:sz w:val="24"/>
      <w:szCs w:val="22"/>
      <w:u w:val="single"/>
    </w:rPr>
  </w:style>
  <w:style w:type="character" w:customStyle="1" w:styleId="NormalNoUnderlineChar">
    <w:name w:val="Normal + No Underline Char"/>
    <w:link w:val="NormalNoUnderline"/>
    <w:locked/>
    <w:rsid w:val="00972F52"/>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972F52"/>
    <w:pPr>
      <w:spacing w:after="0" w:line="240" w:lineRule="auto"/>
      <w:ind w:left="720"/>
    </w:pPr>
    <w:rPr>
      <w:rFonts w:ascii="Times New Roman" w:eastAsia="Times New Roman" w:hAnsi="Times New Roman"/>
      <w:sz w:val="12"/>
      <w:szCs w:val="22"/>
    </w:rPr>
  </w:style>
  <w:style w:type="character" w:customStyle="1" w:styleId="TagCiteChar2">
    <w:name w:val="Tag Cite Char"/>
    <w:link w:val="TagCite3"/>
    <w:locked/>
    <w:rsid w:val="00972F52"/>
    <w:rPr>
      <w:rFonts w:ascii="Arial Narrow" w:eastAsia="SimSun" w:hAnsi="Arial Narrow" w:cs="Calibri"/>
      <w:b/>
      <w:szCs w:val="22"/>
      <w:lang w:eastAsia="zh-CN"/>
    </w:rPr>
  </w:style>
  <w:style w:type="paragraph" w:customStyle="1" w:styleId="TagCite3">
    <w:name w:val="Tag Cite"/>
    <w:basedOn w:val="PageHeader"/>
    <w:link w:val="TagCiteChar2"/>
    <w:qFormat/>
    <w:rsid w:val="00972F52"/>
    <w:rPr>
      <w:rFonts w:ascii="Arial Narrow" w:eastAsia="SimSun" w:hAnsi="Arial Narrow"/>
      <w:b/>
      <w:sz w:val="24"/>
      <w:lang w:eastAsia="zh-CN"/>
    </w:rPr>
  </w:style>
  <w:style w:type="paragraph" w:customStyle="1" w:styleId="Tiny-WFU">
    <w:name w:val="Tiny-WFU"/>
    <w:basedOn w:val="Normal"/>
    <w:qFormat/>
    <w:rsid w:val="00972F52"/>
    <w:pPr>
      <w:spacing w:after="0" w:line="240" w:lineRule="auto"/>
    </w:pPr>
    <w:rPr>
      <w:rFonts w:ascii="Cambria" w:eastAsia="Malgun Gothic" w:hAnsi="Cambria"/>
      <w:sz w:val="12"/>
      <w:lang w:eastAsia="ko-KR"/>
    </w:rPr>
  </w:style>
  <w:style w:type="paragraph" w:customStyle="1" w:styleId="Indentation">
    <w:name w:val="Indentation"/>
    <w:basedOn w:val="Normal"/>
    <w:qFormat/>
    <w:rsid w:val="00972F52"/>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972F52"/>
    <w:rPr>
      <w:strike/>
      <w:sz w:val="16"/>
      <w:szCs w:val="16"/>
    </w:rPr>
  </w:style>
  <w:style w:type="paragraph" w:customStyle="1" w:styleId="Language">
    <w:name w:val="Language"/>
    <w:next w:val="Normal"/>
    <w:link w:val="LanguageChar"/>
    <w:qFormat/>
    <w:rsid w:val="00972F52"/>
    <w:rPr>
      <w:strike/>
      <w:sz w:val="16"/>
      <w:szCs w:val="16"/>
    </w:rPr>
  </w:style>
  <w:style w:type="paragraph" w:customStyle="1" w:styleId="Pa4">
    <w:name w:val="Pa4"/>
    <w:basedOn w:val="Normal"/>
    <w:next w:val="Normal"/>
    <w:qFormat/>
    <w:rsid w:val="00972F52"/>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972F52"/>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972F52"/>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972F52"/>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972F52"/>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972F52"/>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972F52"/>
    <w:pPr>
      <w:numPr>
        <w:numId w:val="0"/>
      </w:numPr>
    </w:pPr>
    <w:rPr>
      <w:rFonts w:eastAsia="SimSun"/>
      <w:b/>
      <w:bCs/>
      <w:lang w:eastAsia="zh-CN"/>
    </w:rPr>
  </w:style>
  <w:style w:type="character" w:customStyle="1" w:styleId="StyleStyle49pt10Char">
    <w:name w:val="Style Style4 + 9 pt10 Char"/>
    <w:basedOn w:val="Style4Char"/>
    <w:link w:val="StyleStyle49pt10"/>
    <w:locked/>
    <w:rsid w:val="00972F52"/>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972F52"/>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972F52"/>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972F52"/>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972F52"/>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972F52"/>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972F52"/>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972F52"/>
    <w:pPr>
      <w:numPr>
        <w:numId w:val="0"/>
      </w:numPr>
    </w:pPr>
    <w:rPr>
      <w:rFonts w:eastAsia="Times New Roman"/>
      <w:lang w:eastAsia="zh-CN"/>
    </w:rPr>
  </w:style>
  <w:style w:type="paragraph" w:customStyle="1" w:styleId="TxBr41p1">
    <w:name w:val="TxBr_41p1"/>
    <w:basedOn w:val="Normal"/>
    <w:qFormat/>
    <w:rsid w:val="00972F52"/>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972F52"/>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972F52"/>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972F52"/>
    <w:pPr>
      <w:spacing w:after="0" w:line="240" w:lineRule="auto"/>
      <w:jc w:val="both"/>
    </w:pPr>
    <w:rPr>
      <w:rFonts w:eastAsiaTheme="minorHAnsi"/>
      <w:b/>
      <w:color w:val="000000"/>
      <w:sz w:val="16"/>
      <w:szCs w:val="22"/>
      <w:u w:val="single"/>
    </w:rPr>
  </w:style>
  <w:style w:type="character" w:customStyle="1" w:styleId="StyleUnderline9ptChar">
    <w:name w:val="Style Underline + 9 pt Char"/>
    <w:link w:val="StyleUnderline9pt"/>
    <w:locked/>
    <w:rsid w:val="00972F52"/>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972F52"/>
    <w:rPr>
      <w:rFonts w:ascii="Times New Roman" w:eastAsia="SimSun" w:hAnsi="Times New Roman" w:cs="Times New Roman"/>
      <w:sz w:val="20"/>
      <w:szCs w:val="20"/>
      <w:u w:val="single"/>
    </w:rPr>
  </w:style>
  <w:style w:type="paragraph" w:customStyle="1" w:styleId="StyleUnderline9pt1">
    <w:name w:val="Style Underline + 9 pt1"/>
    <w:qFormat/>
    <w:rsid w:val="00972F52"/>
    <w:rPr>
      <w:rFonts w:ascii="Times New Roman" w:eastAsia="SimSun" w:hAnsi="Times New Roman" w:cs="Times New Roman"/>
      <w:sz w:val="20"/>
      <w:szCs w:val="20"/>
      <w:u w:val="single"/>
    </w:rPr>
  </w:style>
  <w:style w:type="character" w:customStyle="1" w:styleId="EmphasisTextChar">
    <w:name w:val="Emphasis Text Char"/>
    <w:link w:val="EmphasisText"/>
    <w:locked/>
    <w:rsid w:val="00972F52"/>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972F52"/>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972F52"/>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972F52"/>
    <w:pPr>
      <w:spacing w:after="0" w:line="240" w:lineRule="auto"/>
      <w:ind w:left="288" w:right="288"/>
    </w:pPr>
    <w:rPr>
      <w:rFonts w:eastAsia="Calibri"/>
      <w:sz w:val="16"/>
      <w:szCs w:val="20"/>
      <w:u w:val="single"/>
    </w:rPr>
  </w:style>
  <w:style w:type="character" w:customStyle="1" w:styleId="CardBodyChar">
    <w:name w:val="Card Body Char"/>
    <w:link w:val="CardBody"/>
    <w:locked/>
    <w:rsid w:val="00972F52"/>
    <w:rPr>
      <w:rFonts w:ascii="Calibri" w:eastAsia="Calibri" w:hAnsi="Calibri" w:cs="Calibri"/>
      <w:sz w:val="16"/>
      <w:szCs w:val="22"/>
    </w:rPr>
  </w:style>
  <w:style w:type="paragraph" w:customStyle="1" w:styleId="CardBody">
    <w:name w:val="Card Body"/>
    <w:basedOn w:val="Normal"/>
    <w:link w:val="CardBodyChar"/>
    <w:qFormat/>
    <w:rsid w:val="00972F52"/>
    <w:pPr>
      <w:spacing w:after="0" w:line="240" w:lineRule="auto"/>
    </w:pPr>
    <w:rPr>
      <w:rFonts w:eastAsia="Calibri"/>
      <w:sz w:val="16"/>
      <w:szCs w:val="22"/>
    </w:rPr>
  </w:style>
  <w:style w:type="character" w:customStyle="1" w:styleId="StyleStyle49pt1Char">
    <w:name w:val="Style Style4 + 9 pt1 Char"/>
    <w:basedOn w:val="Style4Char"/>
    <w:link w:val="StyleStyle49pt1"/>
    <w:locked/>
    <w:rsid w:val="00972F52"/>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972F52"/>
    <w:pPr>
      <w:numPr>
        <w:numId w:val="0"/>
      </w:numPr>
    </w:pPr>
    <w:rPr>
      <w:lang w:eastAsia="zh-CN"/>
    </w:rPr>
  </w:style>
  <w:style w:type="character" w:customStyle="1" w:styleId="StyleStyle49ptBold1Char">
    <w:name w:val="Style Style4 + 9 pt Bold1 Char"/>
    <w:link w:val="StyleStyle49ptBold1"/>
    <w:locked/>
    <w:rsid w:val="00972F52"/>
    <w:rPr>
      <w:rFonts w:ascii="Arial Narrow" w:hAnsi="Arial Narrow"/>
      <w:b/>
      <w:bCs/>
      <w:sz w:val="16"/>
      <w:u w:val="single"/>
    </w:rPr>
  </w:style>
  <w:style w:type="paragraph" w:customStyle="1" w:styleId="StyleStyle49ptBold1">
    <w:name w:val="Style Style4 + 9 pt Bold1"/>
    <w:basedOn w:val="Style4"/>
    <w:link w:val="StyleStyle49ptBold1Char"/>
    <w:qFormat/>
    <w:rsid w:val="00972F52"/>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972F52"/>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972F52"/>
    <w:pPr>
      <w:numPr>
        <w:numId w:val="0"/>
      </w:numPr>
    </w:pPr>
    <w:rPr>
      <w:lang w:eastAsia="zh-CN"/>
    </w:rPr>
  </w:style>
  <w:style w:type="character" w:customStyle="1" w:styleId="StyleStyle49ptBold2Char">
    <w:name w:val="Style Style4 + 9 pt Bold2 Char"/>
    <w:link w:val="StyleStyle49ptBold2"/>
    <w:locked/>
    <w:rsid w:val="00972F52"/>
    <w:rPr>
      <w:rFonts w:ascii="Arial Narrow" w:hAnsi="Arial Narrow"/>
      <w:b/>
      <w:bCs/>
      <w:sz w:val="16"/>
      <w:u w:val="single"/>
    </w:rPr>
  </w:style>
  <w:style w:type="paragraph" w:customStyle="1" w:styleId="StyleStyle49ptBold2">
    <w:name w:val="Style Style4 + 9 pt Bold2"/>
    <w:basedOn w:val="Style4"/>
    <w:link w:val="StyleStyle49ptBold2Char"/>
    <w:qFormat/>
    <w:rsid w:val="00972F52"/>
    <w:pPr>
      <w:numPr>
        <w:numId w:val="0"/>
      </w:numPr>
    </w:pPr>
    <w:rPr>
      <w:rFonts w:eastAsiaTheme="minorEastAsia"/>
      <w:b/>
      <w:bCs/>
      <w:szCs w:val="24"/>
    </w:rPr>
  </w:style>
  <w:style w:type="character" w:customStyle="1" w:styleId="CiteBodyChar">
    <w:name w:val="Cite Body Char"/>
    <w:link w:val="CiteBody"/>
    <w:locked/>
    <w:rsid w:val="00972F52"/>
    <w:rPr>
      <w:rFonts w:ascii="Calibri" w:eastAsia="Calibri" w:hAnsi="Calibri" w:cs="Calibri"/>
      <w:sz w:val="16"/>
      <w:szCs w:val="16"/>
    </w:rPr>
  </w:style>
  <w:style w:type="paragraph" w:customStyle="1" w:styleId="CiteBody">
    <w:name w:val="Cite Body"/>
    <w:basedOn w:val="Normal"/>
    <w:link w:val="CiteBodyChar"/>
    <w:qFormat/>
    <w:rsid w:val="00972F52"/>
    <w:pPr>
      <w:spacing w:after="0" w:line="240" w:lineRule="auto"/>
    </w:pPr>
    <w:rPr>
      <w:rFonts w:eastAsia="Calibri"/>
      <w:sz w:val="16"/>
      <w:szCs w:val="16"/>
    </w:rPr>
  </w:style>
  <w:style w:type="character" w:customStyle="1" w:styleId="CiteBoldChar">
    <w:name w:val="Cite Bold Char"/>
    <w:link w:val="CiteBold"/>
    <w:locked/>
    <w:rsid w:val="00972F52"/>
    <w:rPr>
      <w:rFonts w:ascii="Calibri" w:eastAsia="Calibri" w:hAnsi="Calibri" w:cs="Calibri"/>
      <w:b/>
      <w:sz w:val="16"/>
      <w:szCs w:val="16"/>
    </w:rPr>
  </w:style>
  <w:style w:type="paragraph" w:customStyle="1" w:styleId="CiteBold">
    <w:name w:val="Cite Bold"/>
    <w:basedOn w:val="CiteBody"/>
    <w:link w:val="CiteBoldChar"/>
    <w:qFormat/>
    <w:rsid w:val="00972F52"/>
    <w:rPr>
      <w:b/>
    </w:rPr>
  </w:style>
  <w:style w:type="character" w:customStyle="1" w:styleId="StyleCardBody11ptUnderlineChar">
    <w:name w:val="Style Card Body + 11 pt Underline Char"/>
    <w:link w:val="StyleCardBody11ptUnderline"/>
    <w:locked/>
    <w:rsid w:val="00972F52"/>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972F52"/>
    <w:rPr>
      <w:u w:val="single"/>
    </w:rPr>
  </w:style>
  <w:style w:type="character" w:customStyle="1" w:styleId="StyleStyle49pt4Char">
    <w:name w:val="Style Style4 + 9 pt4 Char"/>
    <w:basedOn w:val="Style4Char"/>
    <w:link w:val="StyleStyle49pt4"/>
    <w:locked/>
    <w:rsid w:val="00972F52"/>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972F52"/>
    <w:pPr>
      <w:numPr>
        <w:numId w:val="0"/>
      </w:numPr>
    </w:pPr>
    <w:rPr>
      <w:lang w:eastAsia="zh-CN"/>
    </w:rPr>
  </w:style>
  <w:style w:type="character" w:customStyle="1" w:styleId="StyleStyle49ptBold4Char">
    <w:name w:val="Style Style4 + 9 pt Bold4 Char"/>
    <w:link w:val="StyleStyle49ptBold4"/>
    <w:locked/>
    <w:rsid w:val="00972F52"/>
    <w:rPr>
      <w:rFonts w:ascii="Arial Narrow" w:hAnsi="Arial Narrow"/>
      <w:b/>
      <w:bCs/>
      <w:sz w:val="16"/>
      <w:u w:val="single"/>
    </w:rPr>
  </w:style>
  <w:style w:type="paragraph" w:customStyle="1" w:styleId="StyleStyle49ptBold4">
    <w:name w:val="Style Style4 + 9 pt Bold4"/>
    <w:basedOn w:val="Style4"/>
    <w:link w:val="StyleStyle49ptBold4Char"/>
    <w:qFormat/>
    <w:rsid w:val="00972F52"/>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972F52"/>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972F52"/>
    <w:pPr>
      <w:numPr>
        <w:numId w:val="0"/>
      </w:numPr>
    </w:pPr>
    <w:rPr>
      <w:lang w:eastAsia="zh-CN"/>
    </w:rPr>
  </w:style>
  <w:style w:type="character" w:customStyle="1" w:styleId="StyleStyle49pt6Char">
    <w:name w:val="Style Style4 + 9 pt6 Char"/>
    <w:basedOn w:val="Style4Char"/>
    <w:link w:val="StyleStyle49pt6"/>
    <w:locked/>
    <w:rsid w:val="00972F52"/>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972F52"/>
    <w:pPr>
      <w:numPr>
        <w:numId w:val="0"/>
      </w:numPr>
    </w:pPr>
    <w:rPr>
      <w:lang w:eastAsia="zh-CN"/>
    </w:rPr>
  </w:style>
  <w:style w:type="character" w:customStyle="1" w:styleId="StyleStyle49ptBold5Char">
    <w:name w:val="Style Style4 + 9 pt Bold5 Char"/>
    <w:link w:val="StyleStyle49ptBold5"/>
    <w:locked/>
    <w:rsid w:val="00972F52"/>
    <w:rPr>
      <w:rFonts w:ascii="Arial Narrow" w:hAnsi="Arial Narrow"/>
      <w:b/>
      <w:bCs/>
      <w:sz w:val="16"/>
      <w:u w:val="single"/>
    </w:rPr>
  </w:style>
  <w:style w:type="paragraph" w:customStyle="1" w:styleId="StyleStyle49ptBold5">
    <w:name w:val="Style Style4 + 9 pt Bold5"/>
    <w:basedOn w:val="Style4"/>
    <w:link w:val="StyleStyle49ptBold5Char"/>
    <w:qFormat/>
    <w:rsid w:val="00972F52"/>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972F52"/>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972F52"/>
    <w:pPr>
      <w:numPr>
        <w:numId w:val="0"/>
      </w:numPr>
    </w:pPr>
    <w:rPr>
      <w:lang w:eastAsia="zh-CN"/>
    </w:rPr>
  </w:style>
  <w:style w:type="paragraph" w:customStyle="1" w:styleId="FONT7">
    <w:name w:val="FONT 7"/>
    <w:qFormat/>
    <w:rsid w:val="00972F52"/>
    <w:rPr>
      <w:rFonts w:ascii="Times New Roman" w:eastAsia="SimSun" w:hAnsi="Times New Roman" w:cs="Arial"/>
      <w:bCs/>
      <w:iCs/>
      <w:sz w:val="14"/>
      <w:szCs w:val="28"/>
    </w:rPr>
  </w:style>
  <w:style w:type="paragraph" w:customStyle="1" w:styleId="StyleStyle49pt8">
    <w:name w:val="Style Style4 + 9 pt8"/>
    <w:basedOn w:val="Style4"/>
    <w:qFormat/>
    <w:rsid w:val="00972F52"/>
    <w:pPr>
      <w:numPr>
        <w:numId w:val="0"/>
      </w:numPr>
    </w:pPr>
  </w:style>
  <w:style w:type="character" w:customStyle="1" w:styleId="StyleHeading2UnderlineChar">
    <w:name w:val="Style Heading 2 + Underline Char"/>
    <w:link w:val="StyleHeading2Underline"/>
    <w:locked/>
    <w:rsid w:val="00972F52"/>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972F52"/>
    <w:pPr>
      <w:tabs>
        <w:tab w:val="right" w:leader="dot" w:pos="9360"/>
      </w:tabs>
      <w:spacing w:before="240" w:after="240" w:line="240" w:lineRule="auto"/>
      <w:ind w:left="-900" w:right="-900"/>
    </w:pPr>
    <w:rPr>
      <w:rFonts w:eastAsia="Times New Roman" w:cs="Times New Roman"/>
      <w:bCs w:val="0"/>
      <w:sz w:val="24"/>
      <w:szCs w:val="26"/>
      <w:u w:val="single"/>
    </w:rPr>
  </w:style>
  <w:style w:type="character" w:customStyle="1" w:styleId="StyleCardText11ptUnderlineChar">
    <w:name w:val="Style Card Text + 11 pt Underline Char"/>
    <w:link w:val="StyleCardText11ptUnderline"/>
    <w:locked/>
    <w:rsid w:val="00972F52"/>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972F52"/>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972F52"/>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972F52"/>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972F52"/>
    <w:rPr>
      <w:rFonts w:ascii="Arial Narrow" w:hAnsi="Arial Narrow"/>
      <w:b/>
      <w:bCs/>
      <w:sz w:val="16"/>
      <w:u w:val="single"/>
    </w:rPr>
  </w:style>
  <w:style w:type="paragraph" w:customStyle="1" w:styleId="StyleStyle49ptBold6">
    <w:name w:val="Style Style4 + 9 pt Bold6"/>
    <w:basedOn w:val="Style4"/>
    <w:link w:val="StyleStyle49ptBold6Char"/>
    <w:qFormat/>
    <w:rsid w:val="00972F52"/>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972F52"/>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972F52"/>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972F52"/>
    <w:rPr>
      <w:rFonts w:ascii="Calibri" w:eastAsia="Calibri" w:hAnsi="Calibri" w:cs="Calibri"/>
      <w:b/>
      <w:bCs/>
      <w:u w:val="single"/>
    </w:rPr>
  </w:style>
  <w:style w:type="paragraph" w:customStyle="1" w:styleId="StyleCircled11pt">
    <w:name w:val="Style Circled + 11 pt"/>
    <w:basedOn w:val="Circled"/>
    <w:link w:val="StyleCircled11ptChar"/>
    <w:qFormat/>
    <w:rsid w:val="00972F52"/>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972F52"/>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972F52"/>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972F52"/>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972F52"/>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972F52"/>
    <w:pPr>
      <w:spacing w:after="0" w:line="240" w:lineRule="auto"/>
    </w:pPr>
    <w:rPr>
      <w:rFonts w:eastAsia="Calibri"/>
      <w:u w:val="single"/>
    </w:rPr>
  </w:style>
  <w:style w:type="character" w:customStyle="1" w:styleId="textboldCharChar">
    <w:name w:val="text bold Char Char"/>
    <w:link w:val="textboldChar"/>
    <w:locked/>
    <w:rsid w:val="00972F52"/>
    <w:rPr>
      <w:rFonts w:ascii="Calibri" w:eastAsia="Calibri" w:hAnsi="Calibri" w:cs="Calibri"/>
      <w:b/>
      <w:szCs w:val="22"/>
      <w:u w:val="thick"/>
    </w:rPr>
  </w:style>
  <w:style w:type="paragraph" w:customStyle="1" w:styleId="textboldChar">
    <w:name w:val="text bold Char"/>
    <w:basedOn w:val="Normal"/>
    <w:link w:val="textboldCharChar"/>
    <w:qFormat/>
    <w:rsid w:val="00972F52"/>
    <w:pPr>
      <w:spacing w:after="0" w:line="240" w:lineRule="auto"/>
      <w:ind w:left="720"/>
    </w:pPr>
    <w:rPr>
      <w:rFonts w:eastAsia="Calibri"/>
      <w:b/>
      <w:sz w:val="24"/>
      <w:szCs w:val="22"/>
      <w:u w:val="thick"/>
    </w:rPr>
  </w:style>
  <w:style w:type="paragraph" w:customStyle="1" w:styleId="notes-source-hasnotes">
    <w:name w:val="notes-source-hasnotes"/>
    <w:basedOn w:val="Normal"/>
    <w:qFormat/>
    <w:rsid w:val="00972F52"/>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972F52"/>
    <w:pPr>
      <w:spacing w:before="100" w:beforeAutospacing="1" w:after="100" w:afterAutospacing="1" w:line="240" w:lineRule="auto"/>
    </w:pPr>
    <w:rPr>
      <w:rFonts w:ascii="Times" w:hAnsi="Times"/>
      <w:szCs w:val="20"/>
    </w:rPr>
  </w:style>
  <w:style w:type="paragraph" w:customStyle="1" w:styleId="left">
    <w:name w:val="left"/>
    <w:basedOn w:val="Normal"/>
    <w:qFormat/>
    <w:rsid w:val="00972F52"/>
    <w:pPr>
      <w:spacing w:before="100" w:beforeAutospacing="1" w:after="100" w:afterAutospacing="1" w:line="240" w:lineRule="auto"/>
    </w:pPr>
    <w:rPr>
      <w:rFonts w:ascii="Times" w:hAnsi="Times"/>
      <w:szCs w:val="20"/>
    </w:rPr>
  </w:style>
  <w:style w:type="paragraph" w:customStyle="1" w:styleId="right">
    <w:name w:val="right"/>
    <w:basedOn w:val="Normal"/>
    <w:qFormat/>
    <w:rsid w:val="00972F52"/>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972F52"/>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972F52"/>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972F52"/>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972F52"/>
    <w:pPr>
      <w:spacing w:before="100" w:beforeAutospacing="1" w:after="100" w:afterAutospacing="1" w:line="240" w:lineRule="auto"/>
    </w:pPr>
    <w:rPr>
      <w:rFonts w:ascii="Times" w:hAnsi="Times"/>
      <w:szCs w:val="20"/>
    </w:rPr>
  </w:style>
  <w:style w:type="paragraph" w:customStyle="1" w:styleId="aff">
    <w:name w:val="aff"/>
    <w:basedOn w:val="Normal"/>
    <w:qFormat/>
    <w:rsid w:val="00972F52"/>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972F52"/>
    <w:pPr>
      <w:spacing w:before="100" w:beforeAutospacing="1" w:after="100" w:afterAutospacing="1" w:line="240" w:lineRule="auto"/>
    </w:pPr>
    <w:rPr>
      <w:rFonts w:ascii="Times" w:hAnsi="Times"/>
      <w:szCs w:val="20"/>
    </w:rPr>
  </w:style>
  <w:style w:type="paragraph" w:customStyle="1" w:styleId="sbyline">
    <w:name w:val="sbyline"/>
    <w:basedOn w:val="Normal"/>
    <w:qFormat/>
    <w:rsid w:val="00972F52"/>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972F52"/>
    <w:pPr>
      <w:spacing w:before="100" w:beforeAutospacing="1" w:after="100" w:afterAutospacing="1" w:line="240" w:lineRule="auto"/>
    </w:pPr>
    <w:rPr>
      <w:rFonts w:ascii="Times" w:hAnsi="Times"/>
      <w:szCs w:val="20"/>
    </w:rPr>
  </w:style>
  <w:style w:type="paragraph" w:customStyle="1" w:styleId="lede">
    <w:name w:val="lede"/>
    <w:basedOn w:val="Normal"/>
    <w:qFormat/>
    <w:rsid w:val="00972F52"/>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972F52"/>
    <w:rPr>
      <w:rFonts w:ascii="New Baskerville" w:eastAsiaTheme="minorEastAsia" w:hAnsi="New Baskerville"/>
      <w:color w:val="auto"/>
    </w:rPr>
  </w:style>
  <w:style w:type="paragraph" w:customStyle="1" w:styleId="SubHead1">
    <w:name w:val="_SubHead1"/>
    <w:basedOn w:val="Default"/>
    <w:next w:val="Default"/>
    <w:uiPriority w:val="99"/>
    <w:qFormat/>
    <w:rsid w:val="00972F52"/>
    <w:rPr>
      <w:rFonts w:ascii="New Baskerville" w:eastAsiaTheme="minorEastAsia" w:hAnsi="New Baskerville"/>
      <w:color w:val="auto"/>
    </w:rPr>
  </w:style>
  <w:style w:type="paragraph" w:customStyle="1" w:styleId="SubHead2">
    <w:name w:val="_SubHead2"/>
    <w:basedOn w:val="Default"/>
    <w:next w:val="Default"/>
    <w:uiPriority w:val="99"/>
    <w:qFormat/>
    <w:rsid w:val="00972F52"/>
    <w:rPr>
      <w:rFonts w:ascii="New Baskerville" w:eastAsiaTheme="minorEastAsia" w:hAnsi="New Baskerville"/>
      <w:color w:val="auto"/>
    </w:rPr>
  </w:style>
  <w:style w:type="paragraph" w:customStyle="1" w:styleId="collapsed-hide">
    <w:name w:val="collapsed-hide"/>
    <w:basedOn w:val="Normal"/>
    <w:qFormat/>
    <w:rsid w:val="00972F52"/>
    <w:pPr>
      <w:spacing w:before="100" w:beforeAutospacing="1" w:after="100" w:afterAutospacing="1" w:line="240" w:lineRule="auto"/>
    </w:pPr>
    <w:rPr>
      <w:rFonts w:ascii="Times" w:hAnsi="Times"/>
      <w:szCs w:val="20"/>
    </w:rPr>
  </w:style>
  <w:style w:type="paragraph" w:customStyle="1" w:styleId="odd">
    <w:name w:val="odd"/>
    <w:basedOn w:val="Normal"/>
    <w:qFormat/>
    <w:rsid w:val="00972F52"/>
    <w:pPr>
      <w:spacing w:before="100" w:beforeAutospacing="1" w:after="100" w:afterAutospacing="1" w:line="240" w:lineRule="auto"/>
    </w:pPr>
    <w:rPr>
      <w:rFonts w:ascii="Times" w:hAnsi="Times"/>
      <w:szCs w:val="20"/>
    </w:rPr>
  </w:style>
  <w:style w:type="paragraph" w:customStyle="1" w:styleId="volissue">
    <w:name w:val="volissue"/>
    <w:basedOn w:val="Normal"/>
    <w:qFormat/>
    <w:rsid w:val="00972F52"/>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972F52"/>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972F52"/>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972F52"/>
    <w:pPr>
      <w:spacing w:before="100" w:beforeAutospacing="1" w:after="100" w:afterAutospacing="1" w:line="240" w:lineRule="auto"/>
    </w:pPr>
    <w:rPr>
      <w:rFonts w:ascii="Times" w:hAnsi="Times"/>
      <w:szCs w:val="20"/>
    </w:rPr>
  </w:style>
  <w:style w:type="paragraph" w:customStyle="1" w:styleId="snippet">
    <w:name w:val="snippet"/>
    <w:basedOn w:val="Normal"/>
    <w:qFormat/>
    <w:rsid w:val="00972F52"/>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972F52"/>
    <w:pPr>
      <w:spacing w:line="201" w:lineRule="atLeast"/>
    </w:pPr>
    <w:rPr>
      <w:rFonts w:eastAsiaTheme="minorEastAsia"/>
      <w:color w:val="auto"/>
    </w:rPr>
  </w:style>
  <w:style w:type="paragraph" w:customStyle="1" w:styleId="Pa14">
    <w:name w:val="Pa14"/>
    <w:basedOn w:val="Default"/>
    <w:next w:val="Default"/>
    <w:uiPriority w:val="99"/>
    <w:qFormat/>
    <w:rsid w:val="00972F52"/>
    <w:pPr>
      <w:spacing w:line="241" w:lineRule="atLeast"/>
    </w:pPr>
    <w:rPr>
      <w:rFonts w:eastAsiaTheme="minorEastAsia"/>
      <w:color w:val="auto"/>
    </w:rPr>
  </w:style>
  <w:style w:type="paragraph" w:customStyle="1" w:styleId="Pa9">
    <w:name w:val="Pa9"/>
    <w:basedOn w:val="Default"/>
    <w:next w:val="Default"/>
    <w:uiPriority w:val="99"/>
    <w:qFormat/>
    <w:rsid w:val="00972F52"/>
    <w:pPr>
      <w:spacing w:line="241" w:lineRule="atLeast"/>
    </w:pPr>
    <w:rPr>
      <w:rFonts w:ascii="Gill Sans" w:eastAsiaTheme="minorEastAsia" w:hAnsi="Gill Sans"/>
      <w:color w:val="auto"/>
    </w:rPr>
  </w:style>
  <w:style w:type="paragraph" w:customStyle="1" w:styleId="hg-daily">
    <w:name w:val="hg-daily"/>
    <w:basedOn w:val="Normal"/>
    <w:qFormat/>
    <w:rsid w:val="00972F52"/>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972F52"/>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972F52"/>
    <w:pPr>
      <w:spacing w:after="0" w:line="240" w:lineRule="auto"/>
    </w:pPr>
    <w:rPr>
      <w:rFonts w:eastAsia="Times New Roman"/>
      <w:sz w:val="24"/>
      <w:szCs w:val="20"/>
    </w:rPr>
  </w:style>
  <w:style w:type="paragraph" w:customStyle="1" w:styleId="TOC1Char">
    <w:name w:val="TOC 1 Char"/>
    <w:basedOn w:val="Normal"/>
    <w:next w:val="Normal"/>
    <w:qFormat/>
    <w:rsid w:val="00972F52"/>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972F52"/>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972F52"/>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972F52"/>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972F52"/>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972F52"/>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972F52"/>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972F52"/>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972F52"/>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972F52"/>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972F52"/>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972F52"/>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972F52"/>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972F52"/>
    <w:pPr>
      <w:spacing w:after="0" w:line="240" w:lineRule="auto"/>
    </w:pPr>
    <w:rPr>
      <w:rFonts w:eastAsia="Times New Roman"/>
      <w:strike/>
      <w:sz w:val="16"/>
      <w:szCs w:val="22"/>
    </w:rPr>
  </w:style>
  <w:style w:type="character" w:customStyle="1" w:styleId="HeaderInitialChar">
    <w:name w:val="Header Initial Char"/>
    <w:link w:val="HeaderInitial"/>
    <w:locked/>
    <w:rsid w:val="00972F52"/>
    <w:rPr>
      <w:rFonts w:ascii="Calibri" w:eastAsia="Times New Roman" w:hAnsi="Calibri" w:cs="Calibri"/>
      <w:b/>
      <w:caps/>
      <w:sz w:val="40"/>
      <w:szCs w:val="40"/>
    </w:rPr>
  </w:style>
  <w:style w:type="paragraph" w:customStyle="1" w:styleId="HeaderInitial">
    <w:name w:val="Header Initial"/>
    <w:basedOn w:val="Normal"/>
    <w:link w:val="HeaderInitialChar"/>
    <w:qFormat/>
    <w:rsid w:val="00972F52"/>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972F52"/>
    <w:rPr>
      <w:rFonts w:ascii="Calibri" w:eastAsiaTheme="minorHAnsi" w:hAnsi="Calibri" w:cs="Calibri"/>
      <w:strike/>
      <w:sz w:val="16"/>
      <w:szCs w:val="22"/>
    </w:rPr>
  </w:style>
  <w:style w:type="paragraph" w:customStyle="1" w:styleId="Strikethrough0">
    <w:name w:val="Strikethrough"/>
    <w:basedOn w:val="Normal"/>
    <w:link w:val="StrikethroughChar"/>
    <w:qFormat/>
    <w:rsid w:val="00972F52"/>
    <w:pPr>
      <w:spacing w:after="0" w:line="240" w:lineRule="auto"/>
    </w:pPr>
    <w:rPr>
      <w:rFonts w:eastAsiaTheme="minorHAnsi"/>
      <w:strike/>
      <w:sz w:val="16"/>
      <w:szCs w:val="22"/>
    </w:rPr>
  </w:style>
  <w:style w:type="paragraph" w:customStyle="1" w:styleId="StyleCardtagNoSpacing1NoSpacing11NoSpacing2DebateTextRea">
    <w:name w:val="Style CardtagNo Spacing1No Spacing11No Spacing2Debate TextRea..."/>
    <w:basedOn w:val="Normal"/>
    <w:qFormat/>
    <w:rsid w:val="00972F52"/>
    <w:pPr>
      <w:spacing w:after="0" w:line="240" w:lineRule="auto"/>
    </w:pPr>
    <w:rPr>
      <w:rFonts w:asciiTheme="minorHAnsi" w:hAnsiTheme="minorHAnsi"/>
      <w:bCs/>
    </w:rPr>
  </w:style>
  <w:style w:type="character" w:customStyle="1" w:styleId="NormalF6Char">
    <w:name w:val="Normal F6 Char"/>
    <w:link w:val="NormalF6"/>
    <w:locked/>
    <w:rsid w:val="00972F52"/>
    <w:rPr>
      <w:rFonts w:ascii="Calibri" w:eastAsia="Times New Roman" w:hAnsi="Calibri" w:cs="Calibri"/>
      <w:szCs w:val="22"/>
    </w:rPr>
  </w:style>
  <w:style w:type="paragraph" w:customStyle="1" w:styleId="NormalF6">
    <w:name w:val="Normal F6"/>
    <w:basedOn w:val="Normal"/>
    <w:link w:val="NormalF6Char"/>
    <w:qFormat/>
    <w:rsid w:val="00972F52"/>
    <w:pPr>
      <w:spacing w:after="0" w:line="240" w:lineRule="auto"/>
    </w:pPr>
    <w:rPr>
      <w:rFonts w:eastAsia="Times New Roman"/>
      <w:sz w:val="24"/>
      <w:szCs w:val="22"/>
    </w:rPr>
  </w:style>
  <w:style w:type="paragraph" w:customStyle="1" w:styleId="TagNew">
    <w:name w:val="Tag New"/>
    <w:qFormat/>
    <w:rsid w:val="00972F52"/>
    <w:rPr>
      <w:rFonts w:ascii="Times New Roman" w:hAnsi="Times New Roman" w:cs="Times New Roman"/>
      <w:b/>
      <w:szCs w:val="20"/>
    </w:rPr>
  </w:style>
  <w:style w:type="paragraph" w:customStyle="1" w:styleId="TagNew0">
    <w:name w:val="Tag_New"/>
    <w:qFormat/>
    <w:rsid w:val="00972F52"/>
    <w:rPr>
      <w:rFonts w:ascii="Times New Roman" w:eastAsia="Malgun Gothic" w:hAnsi="Times New Roman" w:cs="Times New Roman"/>
      <w:b/>
      <w:bCs/>
      <w:szCs w:val="26"/>
    </w:rPr>
  </w:style>
  <w:style w:type="paragraph" w:customStyle="1" w:styleId="TagNew1">
    <w:name w:val="Tag+New"/>
    <w:qFormat/>
    <w:rsid w:val="00972F52"/>
    <w:rPr>
      <w:rFonts w:ascii="Times New Roman" w:eastAsia="Calibri" w:hAnsi="Times New Roman" w:cs="Times New Roman"/>
      <w:b/>
      <w:szCs w:val="22"/>
    </w:rPr>
  </w:style>
  <w:style w:type="paragraph" w:customStyle="1" w:styleId="cnnstorypgraphtxt">
    <w:name w:val="cnn_storypgraphtxt"/>
    <w:basedOn w:val="Normal"/>
    <w:qFormat/>
    <w:rsid w:val="00972F52"/>
    <w:pPr>
      <w:spacing w:before="100" w:beforeAutospacing="1" w:after="100" w:afterAutospacing="1" w:line="240" w:lineRule="auto"/>
    </w:pPr>
    <w:rPr>
      <w:rFonts w:eastAsia="Times New Roman"/>
      <w:sz w:val="24"/>
    </w:rPr>
  </w:style>
  <w:style w:type="paragraph" w:customStyle="1" w:styleId="Carding">
    <w:name w:val="Carding"/>
    <w:basedOn w:val="Normal"/>
    <w:qFormat/>
    <w:rsid w:val="00972F52"/>
    <w:pPr>
      <w:spacing w:after="0" w:line="240" w:lineRule="auto"/>
    </w:pPr>
    <w:rPr>
      <w:rFonts w:eastAsia="Times New Roman"/>
      <w:sz w:val="18"/>
    </w:rPr>
  </w:style>
  <w:style w:type="paragraph" w:customStyle="1" w:styleId="NormalWeb8">
    <w:name w:val="Normal (Web)8"/>
    <w:basedOn w:val="Normal"/>
    <w:qFormat/>
    <w:rsid w:val="00972F52"/>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972F52"/>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972F52"/>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972F52"/>
    <w:rPr>
      <w:b/>
      <w:bCs/>
      <w:u w:val="single"/>
    </w:rPr>
  </w:style>
  <w:style w:type="paragraph" w:customStyle="1" w:styleId="StyleUnderlined11ptBold">
    <w:name w:val="Style Underlined + 11 pt Bold"/>
    <w:basedOn w:val="underlined"/>
    <w:link w:val="StyleUnderlined11ptBoldChar"/>
    <w:qFormat/>
    <w:rsid w:val="00972F52"/>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972F52"/>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972F52"/>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972F52"/>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972F52"/>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972F52"/>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972F52"/>
    <w:rPr>
      <w:rFonts w:eastAsia="Times New Roman"/>
      <w:b/>
      <w:sz w:val="24"/>
      <w:szCs w:val="22"/>
      <w:lang w:val="x-none" w:eastAsia="x-none"/>
    </w:rPr>
  </w:style>
  <w:style w:type="character" w:customStyle="1" w:styleId="CardDownSizeChar">
    <w:name w:val="CardDownSize Char"/>
    <w:link w:val="CardDownSize"/>
    <w:locked/>
    <w:rsid w:val="00972F52"/>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972F52"/>
    <w:pPr>
      <w:spacing w:after="0" w:line="240" w:lineRule="auto"/>
    </w:pPr>
    <w:rPr>
      <w:rFonts w:eastAsia="Calibri"/>
      <w:sz w:val="16"/>
      <w:szCs w:val="20"/>
      <w:lang w:val="x-none" w:eastAsia="x-none"/>
    </w:rPr>
  </w:style>
  <w:style w:type="character" w:customStyle="1" w:styleId="Citation1Char">
    <w:name w:val="Citation1 Char"/>
    <w:link w:val="Citation1"/>
    <w:locked/>
    <w:rsid w:val="00972F52"/>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972F52"/>
    <w:pPr>
      <w:spacing w:after="0" w:line="240" w:lineRule="auto"/>
    </w:pPr>
    <w:rPr>
      <w:rFonts w:eastAsia="Calibri"/>
      <w:b/>
      <w:sz w:val="24"/>
      <w:szCs w:val="22"/>
      <w:u w:val="single"/>
      <w:lang w:val="x-none" w:eastAsia="x-none"/>
    </w:rPr>
  </w:style>
  <w:style w:type="paragraph" w:customStyle="1" w:styleId="Non-NavPanelTag">
    <w:name w:val="Non-Nav Panel Tag"/>
    <w:basedOn w:val="Normal"/>
    <w:qFormat/>
    <w:rsid w:val="00972F52"/>
    <w:pPr>
      <w:spacing w:after="0" w:line="240" w:lineRule="auto"/>
    </w:pPr>
    <w:rPr>
      <w:b/>
      <w:sz w:val="26"/>
    </w:rPr>
  </w:style>
  <w:style w:type="paragraph" w:customStyle="1" w:styleId="TagsFutura">
    <w:name w:val="TagsFutura"/>
    <w:basedOn w:val="Normal"/>
    <w:next w:val="Cites"/>
    <w:qFormat/>
    <w:rsid w:val="00972F52"/>
    <w:pPr>
      <w:spacing w:after="0" w:line="240" w:lineRule="auto"/>
    </w:pPr>
    <w:rPr>
      <w:rFonts w:ascii="Futura" w:eastAsia="Times" w:hAnsi="Futura"/>
      <w:b/>
      <w:caps/>
      <w:sz w:val="18"/>
      <w:szCs w:val="20"/>
    </w:rPr>
  </w:style>
  <w:style w:type="paragraph" w:customStyle="1" w:styleId="DebateTag0">
    <w:name w:val="DebateTag"/>
    <w:basedOn w:val="Normal"/>
    <w:qFormat/>
    <w:rsid w:val="00972F52"/>
    <w:pPr>
      <w:spacing w:after="0" w:line="240" w:lineRule="auto"/>
    </w:pPr>
    <w:rPr>
      <w:rFonts w:eastAsia="Calibri"/>
      <w:b/>
    </w:rPr>
  </w:style>
  <w:style w:type="paragraph" w:customStyle="1" w:styleId="Heading42">
    <w:name w:val="Heading 42"/>
    <w:basedOn w:val="Normal"/>
    <w:qFormat/>
    <w:rsid w:val="00972F52"/>
    <w:pPr>
      <w:spacing w:after="0" w:line="240" w:lineRule="auto"/>
    </w:pPr>
    <w:rPr>
      <w:rFonts w:eastAsia="Times New Roman"/>
    </w:rPr>
  </w:style>
  <w:style w:type="character" w:customStyle="1" w:styleId="DebateNormalChar">
    <w:name w:val="DebateNormal Char"/>
    <w:basedOn w:val="DefaultParagraphFont"/>
    <w:link w:val="DebateNormal"/>
    <w:locked/>
    <w:rsid w:val="00972F52"/>
    <w:rPr>
      <w:rFonts w:ascii="Calibri" w:eastAsia="Calibri" w:hAnsi="Calibri" w:cs="Calibri"/>
      <w:sz w:val="16"/>
      <w:szCs w:val="20"/>
    </w:rPr>
  </w:style>
  <w:style w:type="paragraph" w:customStyle="1" w:styleId="DebateNormal">
    <w:name w:val="DebateNormal"/>
    <w:basedOn w:val="Normal"/>
    <w:link w:val="DebateNormalChar"/>
    <w:qFormat/>
    <w:rsid w:val="00972F52"/>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972F52"/>
    <w:rPr>
      <w:rFonts w:ascii="Calibri" w:eastAsia="Calibri" w:hAnsi="Calibri" w:cs="Calibri"/>
      <w:b/>
      <w:sz w:val="16"/>
      <w:szCs w:val="20"/>
      <w:u w:val="single"/>
    </w:rPr>
  </w:style>
  <w:style w:type="paragraph" w:customStyle="1" w:styleId="DebateEmphasis">
    <w:name w:val="DebateEmphasis"/>
    <w:basedOn w:val="Normal"/>
    <w:link w:val="DebateEmphasisChar"/>
    <w:qFormat/>
    <w:rsid w:val="00972F52"/>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972F52"/>
    <w:rPr>
      <w:rFonts w:ascii="Times New Roman" w:eastAsiaTheme="minorHAnsi" w:hAnsi="Times New Roman" w:cs="Times New Roman"/>
      <w:sz w:val="18"/>
      <w:szCs w:val="22"/>
    </w:rPr>
  </w:style>
  <w:style w:type="paragraph" w:customStyle="1" w:styleId="NormalCite">
    <w:name w:val="NormalCite"/>
    <w:link w:val="NormalCiteChar"/>
    <w:qFormat/>
    <w:rsid w:val="00972F52"/>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972F52"/>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972F52"/>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972F52"/>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972F52"/>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972F52"/>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972F52"/>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972F52"/>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972F52"/>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972F52"/>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972F52"/>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972F52"/>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972F52"/>
    <w:pPr>
      <w:spacing w:after="0" w:line="240" w:lineRule="auto"/>
    </w:pPr>
    <w:rPr>
      <w:rFonts w:eastAsia="Times New Roman"/>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972F52"/>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972F52"/>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972F52"/>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972F52"/>
    <w:pPr>
      <w:spacing w:after="0" w:line="240" w:lineRule="auto"/>
    </w:pPr>
    <w:rPr>
      <w:rFonts w:eastAsia="SimSun"/>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972F52"/>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972F52"/>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972F52"/>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972F52"/>
    <w:rPr>
      <w:u w:val="single"/>
    </w:rPr>
  </w:style>
  <w:style w:type="paragraph" w:customStyle="1" w:styleId="UnderlineChar4">
    <w:name w:val="Underline Char4"/>
    <w:basedOn w:val="Normal"/>
    <w:link w:val="UnderlineChar4Char"/>
    <w:qFormat/>
    <w:rsid w:val="00972F52"/>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972F52"/>
    <w:rPr>
      <w:b/>
      <w:u w:val="single"/>
    </w:rPr>
  </w:style>
  <w:style w:type="paragraph" w:customStyle="1" w:styleId="BoldandUnderlineChar3">
    <w:name w:val="Bold and Underline Char3"/>
    <w:basedOn w:val="Normal"/>
    <w:link w:val="BoldandUnderlineChar3Char2"/>
    <w:qFormat/>
    <w:rsid w:val="00972F52"/>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972F52"/>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972F52"/>
    <w:pPr>
      <w:spacing w:after="0" w:line="240" w:lineRule="auto"/>
    </w:pPr>
    <w:rPr>
      <w:rFonts w:eastAsia="Times New Roman"/>
      <w:sz w:val="16"/>
      <w:szCs w:val="22"/>
      <w:u w:val="single"/>
    </w:rPr>
  </w:style>
  <w:style w:type="character" w:customStyle="1" w:styleId="BoldandUnderlineChar3CharChar">
    <w:name w:val="Bold and Underline Char3 Char Char"/>
    <w:basedOn w:val="DefaultParagraphFont"/>
    <w:link w:val="BoldandUnderlineChar3Char"/>
    <w:locked/>
    <w:rsid w:val="00972F52"/>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972F52"/>
    <w:pPr>
      <w:spacing w:after="0" w:line="240" w:lineRule="auto"/>
    </w:pPr>
    <w:rPr>
      <w:rFonts w:eastAsia="Times New Roman"/>
      <w:b/>
      <w:sz w:val="16"/>
      <w:szCs w:val="22"/>
      <w:u w:val="single"/>
    </w:rPr>
  </w:style>
  <w:style w:type="character" w:customStyle="1" w:styleId="UnderlineBoldIndentCharChar">
    <w:name w:val="Underline + Bold Indent Char Char"/>
    <w:link w:val="UnderlineBoldIndent"/>
    <w:locked/>
    <w:rsid w:val="00972F52"/>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972F52"/>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972F52"/>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972F52"/>
    <w:rPr>
      <w:u w:val="single"/>
    </w:rPr>
  </w:style>
  <w:style w:type="character" w:customStyle="1" w:styleId="StyleUnderlineBoldIndent11ptBoldChar">
    <w:name w:val="Style Underline + Bold Indent + 11 pt Bold Char"/>
    <w:link w:val="StyleUnderlineBoldIndent11ptBold"/>
    <w:locked/>
    <w:rsid w:val="00972F52"/>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972F52"/>
    <w:rPr>
      <w:b/>
      <w:bCs/>
      <w:u w:val="single"/>
    </w:rPr>
  </w:style>
  <w:style w:type="paragraph" w:customStyle="1" w:styleId="Style140">
    <w:name w:val="Style14"/>
    <w:basedOn w:val="Normal"/>
    <w:uiPriority w:val="99"/>
    <w:qFormat/>
    <w:rsid w:val="00972F52"/>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972F52"/>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972F52"/>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972F52"/>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972F52"/>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972F52"/>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972F52"/>
    <w:pPr>
      <w:spacing w:after="0" w:line="240" w:lineRule="auto"/>
      <w:ind w:left="288" w:right="288"/>
    </w:pPr>
    <w:rPr>
      <w:rFonts w:eastAsia="SimSun"/>
      <w:sz w:val="16"/>
      <w:szCs w:val="22"/>
      <w:lang w:eastAsia="zh-CN"/>
    </w:rPr>
  </w:style>
  <w:style w:type="paragraph" w:customStyle="1" w:styleId="WW-Default1">
    <w:name w:val="WW-Default1"/>
    <w:basedOn w:val="Normal"/>
    <w:qFormat/>
    <w:rsid w:val="00972F52"/>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972F52"/>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972F52"/>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72F52"/>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72F52"/>
    <w:pPr>
      <w:keepLines w:val="0"/>
      <w:pageBreakBefore w:val="0"/>
      <w:spacing w:before="240" w:after="60" w:line="240" w:lineRule="auto"/>
      <w:jc w:val="left"/>
    </w:pPr>
    <w:rPr>
      <w:rFonts w:eastAsia="Times New Roman" w:cs="Arial"/>
      <w:sz w:val="24"/>
      <w:szCs w:val="28"/>
      <w:u w:val="none"/>
    </w:rPr>
  </w:style>
  <w:style w:type="character" w:customStyle="1" w:styleId="StyleStyle49ptBoldItalicChar">
    <w:name w:val="Style Style4 + 9 pt Bold Italic Char"/>
    <w:basedOn w:val="DefaultParagraphFont"/>
    <w:link w:val="StyleStyle49ptBoldItalic"/>
    <w:locked/>
    <w:rsid w:val="00972F52"/>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972F52"/>
    <w:pPr>
      <w:spacing w:after="0" w:line="240" w:lineRule="auto"/>
    </w:pPr>
    <w:rPr>
      <w:rFonts w:eastAsia="Times New Roman"/>
      <w:b/>
      <w:bCs/>
      <w:i/>
      <w:iCs/>
      <w:sz w:val="16"/>
      <w:szCs w:val="22"/>
      <w:u w:val="single"/>
    </w:rPr>
  </w:style>
  <w:style w:type="paragraph" w:customStyle="1" w:styleId="Style180">
    <w:name w:val="Style18"/>
    <w:basedOn w:val="Normal"/>
    <w:uiPriority w:val="99"/>
    <w:qFormat/>
    <w:rsid w:val="00972F52"/>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972F52"/>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972F52"/>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972F52"/>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972F52"/>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972F52"/>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972F52"/>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972F52"/>
    <w:rPr>
      <w:rFonts w:eastAsia="Times New Roman"/>
      <w:color w:val="auto"/>
      <w:lang w:bidi="en-US"/>
    </w:rPr>
  </w:style>
  <w:style w:type="character" w:customStyle="1" w:styleId="ALLCAPSChar">
    <w:name w:val="ALL CAPS Char"/>
    <w:basedOn w:val="DefaultParagraphFont"/>
    <w:link w:val="ALLCAPS"/>
    <w:locked/>
    <w:rsid w:val="00972F52"/>
    <w:rPr>
      <w:rFonts w:ascii="Calibri" w:eastAsia="Times New Roman" w:hAnsi="Calibri" w:cs="Calibri"/>
      <w:b/>
      <w:caps/>
      <w:sz w:val="16"/>
      <w:szCs w:val="20"/>
    </w:rPr>
  </w:style>
  <w:style w:type="paragraph" w:customStyle="1" w:styleId="ALLCAPS">
    <w:name w:val="ALL CAPS"/>
    <w:basedOn w:val="Normal"/>
    <w:link w:val="ALLCAPSChar"/>
    <w:qFormat/>
    <w:rsid w:val="00972F52"/>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972F52"/>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972F52"/>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972F52"/>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972F52"/>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bCs w:val="0"/>
      <w:kern w:val="32"/>
      <w:sz w:val="24"/>
      <w:u w:val="single"/>
    </w:rPr>
  </w:style>
  <w:style w:type="character" w:customStyle="1" w:styleId="CITEChar">
    <w:name w:val="CITE Char"/>
    <w:basedOn w:val="DefaultParagraphFont"/>
    <w:link w:val="CITE"/>
    <w:locked/>
    <w:rsid w:val="00972F52"/>
    <w:rPr>
      <w:rFonts w:ascii="Calibri" w:eastAsia="Times New Roman" w:hAnsi="Calibri" w:cs="Arial"/>
      <w:bCs/>
      <w:iCs/>
      <w:sz w:val="20"/>
      <w:szCs w:val="20"/>
    </w:rPr>
  </w:style>
  <w:style w:type="paragraph" w:customStyle="1" w:styleId="CITE">
    <w:name w:val="CITE"/>
    <w:basedOn w:val="Heading2"/>
    <w:link w:val="CITEChar"/>
    <w:autoRedefine/>
    <w:qFormat/>
    <w:rsid w:val="00972F52"/>
    <w:pPr>
      <w:keepLines w:val="0"/>
      <w:pageBreakBefore w:val="0"/>
      <w:spacing w:before="480" w:after="160" w:line="240" w:lineRule="auto"/>
      <w:contextualSpacing/>
      <w:jc w:val="left"/>
    </w:pPr>
    <w:rPr>
      <w:rFonts w:eastAsia="Times New Roman" w:cs="Arial"/>
      <w:b w:val="0"/>
      <w:iCs/>
      <w:sz w:val="20"/>
      <w:szCs w:val="20"/>
      <w:u w:val="none"/>
    </w:rPr>
  </w:style>
  <w:style w:type="character" w:customStyle="1" w:styleId="FifthChar">
    <w:name w:val="Fifth Char"/>
    <w:link w:val="Fifth"/>
    <w:locked/>
    <w:rsid w:val="00972F52"/>
    <w:rPr>
      <w:rFonts w:ascii="Calibri" w:eastAsia="Times New Roman" w:hAnsi="Calibri" w:cs="Calibri"/>
      <w:sz w:val="16"/>
      <w:szCs w:val="22"/>
      <w:lang w:val="x-none" w:eastAsia="x-none"/>
    </w:rPr>
  </w:style>
  <w:style w:type="paragraph" w:customStyle="1" w:styleId="Fifth">
    <w:name w:val="Fifth"/>
    <w:basedOn w:val="Normal"/>
    <w:link w:val="FifthChar"/>
    <w:qFormat/>
    <w:rsid w:val="00972F52"/>
    <w:pPr>
      <w:spacing w:after="0" w:line="240" w:lineRule="auto"/>
    </w:pPr>
    <w:rPr>
      <w:rFonts w:eastAsia="Times New Roman"/>
      <w:sz w:val="16"/>
      <w:szCs w:val="22"/>
      <w:lang w:val="x-none" w:eastAsia="x-none"/>
    </w:rPr>
  </w:style>
  <w:style w:type="paragraph" w:customStyle="1" w:styleId="Repeatblockheading0">
    <w:name w:val="Repeat block heading"/>
    <w:basedOn w:val="Normal"/>
    <w:qFormat/>
    <w:rsid w:val="00972F52"/>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972F52"/>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972F52"/>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972F52"/>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972F52"/>
    <w:pPr>
      <w:spacing w:after="0" w:line="240" w:lineRule="auto"/>
      <w:ind w:left="1440" w:right="1440"/>
    </w:pPr>
    <w:rPr>
      <w:sz w:val="24"/>
    </w:rPr>
  </w:style>
  <w:style w:type="paragraph" w:customStyle="1" w:styleId="pagpag1">
    <w:name w:val="pagpag1"/>
    <w:basedOn w:val="Normal"/>
    <w:uiPriority w:val="99"/>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972F52"/>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972F52"/>
    <w:pPr>
      <w:spacing w:after="0" w:line="240" w:lineRule="auto"/>
    </w:pPr>
    <w:rPr>
      <w:rFonts w:eastAsia="Calibri"/>
      <w:bCs/>
      <w:color w:val="000000"/>
      <w:sz w:val="16"/>
      <w:szCs w:val="22"/>
    </w:rPr>
  </w:style>
  <w:style w:type="character" w:customStyle="1" w:styleId="BodyText3Char1">
    <w:name w:val="Body Text 3 Char1"/>
    <w:basedOn w:val="DefaultParagraphFont"/>
    <w:uiPriority w:val="99"/>
    <w:rsid w:val="00972F52"/>
    <w:rPr>
      <w:rFonts w:ascii="Calibri" w:hAnsi="Calibri" w:cs="Calibri"/>
      <w:sz w:val="16"/>
      <w:szCs w:val="16"/>
    </w:rPr>
  </w:style>
  <w:style w:type="paragraph" w:customStyle="1" w:styleId="BodyText310">
    <w:name w:val="Body Text 31"/>
    <w:basedOn w:val="Normal"/>
    <w:next w:val="BodyText3"/>
    <w:qFormat/>
    <w:rsid w:val="00972F52"/>
    <w:pPr>
      <w:spacing w:after="120" w:line="240" w:lineRule="auto"/>
    </w:pPr>
    <w:rPr>
      <w:bCs/>
      <w:color w:val="000000"/>
    </w:rPr>
  </w:style>
  <w:style w:type="paragraph" w:styleId="BodyText2">
    <w:name w:val="Body Text 2"/>
    <w:basedOn w:val="Normal"/>
    <w:link w:val="BodyText2Char"/>
    <w:uiPriority w:val="99"/>
    <w:unhideWhenUsed/>
    <w:rsid w:val="00972F52"/>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972F52"/>
    <w:rPr>
      <w:rFonts w:ascii="Calibri" w:hAnsi="Calibri" w:cs="Calibri"/>
      <w:sz w:val="22"/>
    </w:rPr>
  </w:style>
  <w:style w:type="paragraph" w:customStyle="1" w:styleId="BodyText21">
    <w:name w:val="Body Text 21"/>
    <w:basedOn w:val="Normal"/>
    <w:next w:val="BodyText2"/>
    <w:qFormat/>
    <w:rsid w:val="00972F52"/>
    <w:pPr>
      <w:spacing w:after="120" w:line="480" w:lineRule="auto"/>
    </w:pPr>
    <w:rPr>
      <w:sz w:val="12"/>
    </w:rPr>
  </w:style>
  <w:style w:type="paragraph" w:styleId="BodyTextIndent">
    <w:name w:val="Body Text Indent"/>
    <w:basedOn w:val="Normal"/>
    <w:link w:val="BodyTextIndentChar"/>
    <w:unhideWhenUsed/>
    <w:rsid w:val="00972F52"/>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972F52"/>
    <w:rPr>
      <w:rFonts w:ascii="Calibri" w:hAnsi="Calibri" w:cs="Calibri"/>
      <w:sz w:val="22"/>
    </w:rPr>
  </w:style>
  <w:style w:type="paragraph" w:customStyle="1" w:styleId="BodyTextIndent1">
    <w:name w:val="Body Text Indent1"/>
    <w:basedOn w:val="Normal"/>
    <w:next w:val="BodyTextIndent"/>
    <w:qFormat/>
    <w:rsid w:val="00972F52"/>
    <w:pPr>
      <w:spacing w:after="120" w:line="240" w:lineRule="auto"/>
      <w:ind w:left="360"/>
    </w:pPr>
  </w:style>
  <w:style w:type="paragraph" w:styleId="BodyTextIndent3">
    <w:name w:val="Body Text Indent 3"/>
    <w:basedOn w:val="Normal"/>
    <w:link w:val="BodyTextIndent3Char1"/>
    <w:uiPriority w:val="99"/>
    <w:unhideWhenUsed/>
    <w:rsid w:val="00972F52"/>
    <w:pPr>
      <w:spacing w:after="120" w:line="240" w:lineRule="auto"/>
      <w:ind w:left="360"/>
    </w:pPr>
    <w:rPr>
      <w:rFonts w:eastAsiaTheme="minorHAnsi"/>
      <w:sz w:val="16"/>
      <w:szCs w:val="16"/>
    </w:rPr>
  </w:style>
  <w:style w:type="character" w:customStyle="1" w:styleId="BodyTextIndent3Char">
    <w:name w:val="Body Text Indent 3 Char"/>
    <w:basedOn w:val="DefaultParagraphFont"/>
    <w:uiPriority w:val="99"/>
    <w:rsid w:val="00972F52"/>
    <w:rPr>
      <w:rFonts w:ascii="Calibri" w:hAnsi="Calibri" w:cs="Calibri"/>
      <w:sz w:val="16"/>
      <w:szCs w:val="16"/>
    </w:rPr>
  </w:style>
  <w:style w:type="paragraph" w:customStyle="1" w:styleId="BodyTextIndent31">
    <w:name w:val="Body Text Indent 31"/>
    <w:basedOn w:val="Normal"/>
    <w:next w:val="BodyTextIndent3"/>
    <w:semiHidden/>
    <w:qFormat/>
    <w:rsid w:val="00972F52"/>
    <w:pPr>
      <w:spacing w:after="120" w:line="240" w:lineRule="auto"/>
      <w:ind w:left="360"/>
    </w:pPr>
    <w:rPr>
      <w:sz w:val="14"/>
    </w:rPr>
  </w:style>
  <w:style w:type="paragraph" w:styleId="BodyTextIndent2">
    <w:name w:val="Body Text Indent 2"/>
    <w:basedOn w:val="Normal"/>
    <w:link w:val="BodyTextIndent2Char1"/>
    <w:unhideWhenUsed/>
    <w:rsid w:val="00972F52"/>
    <w:pPr>
      <w:spacing w:after="120" w:line="480" w:lineRule="auto"/>
      <w:ind w:left="360"/>
    </w:pPr>
    <w:rPr>
      <w:rFonts w:eastAsiaTheme="minorHAnsi"/>
      <w:sz w:val="16"/>
      <w:szCs w:val="22"/>
    </w:rPr>
  </w:style>
  <w:style w:type="character" w:customStyle="1" w:styleId="BodyTextIndent2Char">
    <w:name w:val="Body Text Indent 2 Char"/>
    <w:basedOn w:val="DefaultParagraphFont"/>
    <w:rsid w:val="00972F52"/>
    <w:rPr>
      <w:rFonts w:ascii="Calibri" w:hAnsi="Calibri" w:cs="Calibri"/>
      <w:sz w:val="22"/>
    </w:rPr>
  </w:style>
  <w:style w:type="paragraph" w:customStyle="1" w:styleId="BodyTextIndent21">
    <w:name w:val="Body Text Indent 21"/>
    <w:basedOn w:val="Normal"/>
    <w:next w:val="BodyTextIndent2"/>
    <w:qFormat/>
    <w:rsid w:val="00972F52"/>
    <w:pPr>
      <w:spacing w:after="120" w:line="480" w:lineRule="auto"/>
      <w:ind w:left="360"/>
    </w:pPr>
  </w:style>
  <w:style w:type="paragraph" w:customStyle="1" w:styleId="z-BottomofForm1">
    <w:name w:val="z-Bottom of Form1"/>
    <w:basedOn w:val="Normal"/>
    <w:next w:val="Normal"/>
    <w:qFormat/>
    <w:rsid w:val="00972F52"/>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972F52"/>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972F52"/>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972F52"/>
    <w:pPr>
      <w:spacing w:after="0" w:line="240" w:lineRule="auto"/>
    </w:pPr>
    <w:rPr>
      <w:rFonts w:ascii="Times New Roman" w:eastAsia="Times New Roman" w:hAnsi="Times New Roman"/>
      <w:b/>
      <w:sz w:val="16"/>
      <w:szCs w:val="22"/>
      <w:u w:val="single"/>
      <w:lang w:val="x-none" w:eastAsia="x-none"/>
    </w:rPr>
  </w:style>
  <w:style w:type="paragraph" w:customStyle="1" w:styleId="emactive">
    <w:name w:val="emactive"/>
    <w:basedOn w:val="Normal"/>
    <w:uiPriority w:val="99"/>
    <w:qFormat/>
    <w:rsid w:val="00972F52"/>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972F52"/>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972F52"/>
    <w:rPr>
      <w:rFonts w:ascii="Calibri" w:hAnsi="Calibri" w:cs="Calibri"/>
      <w:u w:val="single"/>
      <w:shd w:val="clear" w:color="auto" w:fill="66FFFF"/>
    </w:rPr>
  </w:style>
  <w:style w:type="paragraph" w:customStyle="1" w:styleId="CardHighlight">
    <w:name w:val="Card Highlight"/>
    <w:basedOn w:val="Normal"/>
    <w:link w:val="CardHighlightChar"/>
    <w:qFormat/>
    <w:rsid w:val="00972F52"/>
    <w:pPr>
      <w:shd w:val="clear" w:color="auto" w:fill="66FFFF"/>
      <w:spacing w:after="0" w:line="240" w:lineRule="auto"/>
    </w:pPr>
    <w:rPr>
      <w:sz w:val="24"/>
      <w:u w:val="single"/>
    </w:rPr>
  </w:style>
  <w:style w:type="paragraph" w:customStyle="1" w:styleId="nromal">
    <w:name w:val="nromal"/>
    <w:basedOn w:val="Normal"/>
    <w:uiPriority w:val="99"/>
    <w:qFormat/>
    <w:rsid w:val="00972F52"/>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972F52"/>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972F52"/>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972F52"/>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972F52"/>
    <w:pPr>
      <w:spacing w:before="100" w:beforeAutospacing="1" w:after="100" w:afterAutospacing="1" w:line="240" w:lineRule="auto"/>
    </w:pPr>
    <w:rPr>
      <w:rFonts w:eastAsia="Times New Roman"/>
      <w:sz w:val="24"/>
    </w:rPr>
  </w:style>
  <w:style w:type="paragraph" w:customStyle="1" w:styleId="more">
    <w:name w:val="more"/>
    <w:basedOn w:val="Normal"/>
    <w:qFormat/>
    <w:rsid w:val="00972F52"/>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972F52"/>
    <w:pPr>
      <w:pageBreakBefore/>
      <w:numPr>
        <w:numId w:val="8"/>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972F52"/>
    <w:pPr>
      <w:numPr>
        <w:ilvl w:val="1"/>
        <w:numId w:val="8"/>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972F52"/>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972F52"/>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972F52"/>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972F52"/>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972F52"/>
    <w:pPr>
      <w:spacing w:after="63"/>
    </w:pPr>
    <w:rPr>
      <w:rFonts w:ascii="Arial" w:eastAsia="Times New Roman" w:hAnsi="Arial"/>
      <w:color w:val="auto"/>
      <w:lang w:eastAsia="zh-CN"/>
    </w:rPr>
  </w:style>
  <w:style w:type="paragraph" w:customStyle="1" w:styleId="CM35">
    <w:name w:val="CM35"/>
    <w:basedOn w:val="Default"/>
    <w:next w:val="Default"/>
    <w:qFormat/>
    <w:rsid w:val="00972F52"/>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972F52"/>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972F52"/>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972F52"/>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972F52"/>
    <w:rPr>
      <w:rFonts w:ascii="Georgia" w:eastAsia="Times New Roman" w:hAnsi="Georgia"/>
      <w:sz w:val="22"/>
      <w:lang w:val="x-none" w:eastAsia="x-none"/>
    </w:rPr>
  </w:style>
  <w:style w:type="paragraph" w:customStyle="1" w:styleId="StyleCards11pt">
    <w:name w:val="Style Cards + 11 pt"/>
    <w:basedOn w:val="Cards"/>
    <w:link w:val="StyleCards11ptChar"/>
    <w:qFormat/>
    <w:rsid w:val="00972F52"/>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972F52"/>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972F52"/>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972F52"/>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972F52"/>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72F52"/>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72F52"/>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972F52"/>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972F52"/>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972F52"/>
    <w:rPr>
      <w:rFonts w:ascii="Times New Roman" w:eastAsia="Times New Roman" w:hAnsi="Times New Roman" w:cs="Times New Roman"/>
      <w:sz w:val="20"/>
      <w:szCs w:val="20"/>
    </w:rPr>
  </w:style>
  <w:style w:type="paragraph" w:customStyle="1" w:styleId="NormalFont">
    <w:name w:val="Normal Font"/>
    <w:link w:val="NormalFontChar"/>
    <w:qFormat/>
    <w:rsid w:val="00972F52"/>
    <w:rPr>
      <w:rFonts w:ascii="Times New Roman" w:eastAsia="Times New Roman" w:hAnsi="Times New Roman" w:cs="Times New Roman"/>
      <w:sz w:val="20"/>
      <w:szCs w:val="20"/>
    </w:rPr>
  </w:style>
  <w:style w:type="paragraph" w:customStyle="1" w:styleId="StyleSmall11pt">
    <w:name w:val="Style Small + 11 pt"/>
    <w:qFormat/>
    <w:rsid w:val="00972F52"/>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72F5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72F52"/>
    <w:rPr>
      <w:u w:val="single"/>
      <w:lang w:val="x-none" w:eastAsia="x-none"/>
    </w:rPr>
  </w:style>
  <w:style w:type="character" w:customStyle="1" w:styleId="StyleNormalFont11ptBoldUnderlineChar">
    <w:name w:val="Style Normal Font + 11 pt Bold Underline Char"/>
    <w:link w:val="StyleNormalFont11ptBoldUnderline"/>
    <w:locked/>
    <w:rsid w:val="00972F5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72F52"/>
    <w:rPr>
      <w:b/>
      <w:bCs/>
      <w:u w:val="single"/>
      <w:lang w:val="x-none" w:eastAsia="x-none"/>
    </w:rPr>
  </w:style>
  <w:style w:type="paragraph" w:customStyle="1" w:styleId="StyleHeading2LatinArialMT13pt">
    <w:name w:val="Style Heading 2 + (Latin) ArialMT 13 pt"/>
    <w:basedOn w:val="Heading2"/>
    <w:next w:val="Heading2"/>
    <w:qFormat/>
    <w:rsid w:val="00972F52"/>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972F52"/>
    <w:pPr>
      <w:spacing w:after="0" w:line="240" w:lineRule="auto"/>
    </w:pPr>
    <w:rPr>
      <w:rFonts w:eastAsia="Times New Roman"/>
      <w:sz w:val="15"/>
    </w:rPr>
  </w:style>
  <w:style w:type="paragraph" w:customStyle="1" w:styleId="formatvorlage2">
    <w:name w:val="formatvorlage2"/>
    <w:basedOn w:val="Normal"/>
    <w:qFormat/>
    <w:rsid w:val="00972F52"/>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972F52"/>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972F52"/>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972F52"/>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972F52"/>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972F52"/>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972F52"/>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972F52"/>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972F52"/>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972F52"/>
    <w:pPr>
      <w:ind w:left="0"/>
    </w:pPr>
    <w:rPr>
      <w:rFonts w:ascii="Garamond" w:eastAsia="Cambria" w:hAnsi="Garamond" w:cs="Times New Roman"/>
      <w:color w:val="auto"/>
      <w:u w:val="single"/>
    </w:rPr>
  </w:style>
  <w:style w:type="paragraph" w:customStyle="1" w:styleId="PageHeading">
    <w:name w:val="Page Heading"/>
    <w:basedOn w:val="Heading2"/>
    <w:qFormat/>
    <w:rsid w:val="00972F52"/>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972F52"/>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972F52"/>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972F52"/>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972F52"/>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972F52"/>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972F52"/>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972F52"/>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972F52"/>
    <w:pPr>
      <w:spacing w:after="0" w:line="197" w:lineRule="exact"/>
      <w:jc w:val="both"/>
    </w:pPr>
  </w:style>
  <w:style w:type="paragraph" w:customStyle="1" w:styleId="Style42">
    <w:name w:val="Style42"/>
    <w:basedOn w:val="Normal"/>
    <w:uiPriority w:val="99"/>
    <w:qFormat/>
    <w:rsid w:val="00972F52"/>
    <w:pPr>
      <w:spacing w:after="0" w:line="202" w:lineRule="exact"/>
      <w:jc w:val="both"/>
    </w:pPr>
  </w:style>
  <w:style w:type="paragraph" w:customStyle="1" w:styleId="Style51">
    <w:name w:val="Style51"/>
    <w:basedOn w:val="Normal"/>
    <w:uiPriority w:val="99"/>
    <w:qFormat/>
    <w:rsid w:val="00972F52"/>
    <w:pPr>
      <w:spacing w:after="0" w:line="200" w:lineRule="exact"/>
      <w:jc w:val="both"/>
    </w:pPr>
  </w:style>
  <w:style w:type="character" w:customStyle="1" w:styleId="BoldUnderlineChar2Char">
    <w:name w:val="BoldUnderline Char2 Char"/>
    <w:link w:val="BoldUnderlineChar2"/>
    <w:locked/>
    <w:rsid w:val="00972F52"/>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972F52"/>
    <w:rPr>
      <w:rFonts w:ascii="Times New Roman" w:eastAsia="Times New Roman" w:hAnsi="Times New Roman" w:cs="Times New Roman"/>
      <w:b/>
      <w:sz w:val="20"/>
      <w:u w:val="single"/>
    </w:rPr>
  </w:style>
  <w:style w:type="paragraph" w:customStyle="1" w:styleId="document0">
    <w:name w:val="document"/>
    <w:basedOn w:val="Normal"/>
    <w:uiPriority w:val="99"/>
    <w:qFormat/>
    <w:rsid w:val="00972F52"/>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972F52"/>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972F52"/>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972F52"/>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972F52"/>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972F52"/>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972F52"/>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972F52"/>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972F52"/>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972F52"/>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972F52"/>
    <w:pPr>
      <w:spacing w:line="254" w:lineRule="auto"/>
    </w:pPr>
    <w:rPr>
      <w:rFonts w:ascii="Georgia" w:hAnsi="Georgia" w:cstheme="minorBidi"/>
      <w:b/>
    </w:rPr>
  </w:style>
  <w:style w:type="paragraph" w:customStyle="1" w:styleId="Normal20pt">
    <w:name w:val="Normal  + 20 pt"/>
    <w:basedOn w:val="Normal"/>
    <w:uiPriority w:val="6"/>
    <w:qFormat/>
    <w:rsid w:val="00972F52"/>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972F52"/>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972F52"/>
    <w:pPr>
      <w:spacing w:line="254" w:lineRule="auto"/>
    </w:pPr>
    <w:rPr>
      <w:rFonts w:ascii="Calibri" w:eastAsia="Calibri" w:hAnsi="Calibri" w:cs="Calibri"/>
      <w:u w:val="single"/>
    </w:rPr>
  </w:style>
  <w:style w:type="paragraph" w:customStyle="1" w:styleId="conintrotext">
    <w:name w:val="conintrotext"/>
    <w:basedOn w:val="Normal"/>
    <w:uiPriority w:val="99"/>
    <w:qFormat/>
    <w:rsid w:val="00972F52"/>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72F52"/>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72F52"/>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972F52"/>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72F52"/>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72F52"/>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72F52"/>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72F52"/>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72F52"/>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72F52"/>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72F5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72F52"/>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72F52"/>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972F52"/>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972F52"/>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972F52"/>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972F52"/>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972F52"/>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972F52"/>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972F52"/>
    <w:pPr>
      <w:spacing w:after="0" w:line="254" w:lineRule="auto"/>
    </w:pPr>
    <w:rPr>
      <w:b/>
    </w:rPr>
  </w:style>
  <w:style w:type="paragraph" w:customStyle="1" w:styleId="CiteSmallText">
    <w:name w:val="Cite Small Text"/>
    <w:basedOn w:val="Normal"/>
    <w:uiPriority w:val="99"/>
    <w:qFormat/>
    <w:rsid w:val="00972F52"/>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972F52"/>
    <w:rPr>
      <w:lang w:val="x-none"/>
    </w:rPr>
  </w:style>
  <w:style w:type="paragraph" w:customStyle="1" w:styleId="Cards1CharChar">
    <w:name w:val="Cards1 Char Char"/>
    <w:basedOn w:val="Normal"/>
    <w:link w:val="Cards1CharCharChar"/>
    <w:qFormat/>
    <w:rsid w:val="00972F52"/>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972F52"/>
    <w:rPr>
      <w:color w:val="0000FF"/>
      <w:sz w:val="12"/>
      <w:u w:val="single"/>
    </w:rPr>
  </w:style>
  <w:style w:type="paragraph" w:customStyle="1" w:styleId="Swag">
    <w:name w:val="Swag"/>
    <w:basedOn w:val="Normal"/>
    <w:link w:val="SwagChar"/>
    <w:qFormat/>
    <w:rsid w:val="00972F52"/>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972F5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72F5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72F5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72F5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72F52"/>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972F52"/>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972F52"/>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972F52"/>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972F52"/>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972F52"/>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972F52"/>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72F52"/>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972F52"/>
  </w:style>
  <w:style w:type="paragraph" w:customStyle="1" w:styleId="NothingCharCharChar">
    <w:name w:val="Nothing Char Char Char"/>
    <w:link w:val="NothingCharChar"/>
    <w:qFormat/>
    <w:rsid w:val="00972F52"/>
    <w:pPr>
      <w:jc w:val="both"/>
    </w:pPr>
  </w:style>
  <w:style w:type="paragraph" w:customStyle="1" w:styleId="StyleLeft021">
    <w:name w:val="Style Left:  0.2&quot;1"/>
    <w:basedOn w:val="Normal"/>
    <w:uiPriority w:val="99"/>
    <w:qFormat/>
    <w:rsid w:val="00972F52"/>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72F52"/>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72F52"/>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72F52"/>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72F52"/>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972F52"/>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972F52"/>
    <w:pPr>
      <w:spacing w:after="0" w:line="254" w:lineRule="auto"/>
    </w:pPr>
    <w:rPr>
      <w:b/>
    </w:rPr>
  </w:style>
  <w:style w:type="paragraph" w:customStyle="1" w:styleId="CM27">
    <w:name w:val="CM27"/>
    <w:basedOn w:val="Normal"/>
    <w:next w:val="Normal"/>
    <w:uiPriority w:val="99"/>
    <w:qFormat/>
    <w:rsid w:val="00972F52"/>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972F52"/>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972F52"/>
    <w:pPr>
      <w:spacing w:before="100" w:beforeAutospacing="1" w:after="100" w:afterAutospacing="1" w:line="240" w:lineRule="auto"/>
    </w:pPr>
    <w:rPr>
      <w:rFonts w:eastAsia="Times New Roman"/>
    </w:rPr>
  </w:style>
  <w:style w:type="paragraph" w:customStyle="1" w:styleId="Pol">
    <w:name w:val="Pol"/>
    <w:basedOn w:val="Heading2"/>
    <w:uiPriority w:val="99"/>
    <w:qFormat/>
    <w:rsid w:val="00972F52"/>
    <w:pPr>
      <w:spacing w:before="480" w:line="240" w:lineRule="auto"/>
    </w:pPr>
    <w:rPr>
      <w:bCs w:val="0"/>
      <w:caps/>
    </w:rPr>
  </w:style>
  <w:style w:type="paragraph" w:customStyle="1" w:styleId="Style70">
    <w:name w:val="Style7"/>
    <w:basedOn w:val="Normal"/>
    <w:uiPriority w:val="99"/>
    <w:qFormat/>
    <w:rsid w:val="00972F52"/>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972F52"/>
  </w:style>
  <w:style w:type="paragraph" w:customStyle="1" w:styleId="Footnote2">
    <w:name w:val="Footnote2"/>
    <w:basedOn w:val="Normal"/>
    <w:next w:val="Normal"/>
    <w:link w:val="Footnote2Char"/>
    <w:autoRedefine/>
    <w:qFormat/>
    <w:rsid w:val="00972F52"/>
    <w:pPr>
      <w:spacing w:after="120" w:line="480" w:lineRule="auto"/>
    </w:pPr>
    <w:rPr>
      <w:rFonts w:asciiTheme="minorHAnsi" w:hAnsiTheme="minorHAnsi" w:cstheme="minorBidi"/>
      <w:sz w:val="24"/>
    </w:rPr>
  </w:style>
  <w:style w:type="paragraph" w:customStyle="1" w:styleId="xhead">
    <w:name w:val="xhead"/>
    <w:basedOn w:val="Normal"/>
    <w:uiPriority w:val="99"/>
    <w:qFormat/>
    <w:rsid w:val="00972F52"/>
    <w:pPr>
      <w:spacing w:before="100" w:beforeAutospacing="1" w:after="100" w:afterAutospacing="1" w:line="240" w:lineRule="auto"/>
    </w:pPr>
  </w:style>
  <w:style w:type="paragraph" w:customStyle="1" w:styleId="headlinemeta">
    <w:name w:val="headline_meta"/>
    <w:basedOn w:val="Normal"/>
    <w:uiPriority w:val="99"/>
    <w:qFormat/>
    <w:rsid w:val="00972F52"/>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972F5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972F5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972F5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972F5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972F52"/>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972F52"/>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972F52"/>
  </w:style>
  <w:style w:type="paragraph" w:customStyle="1" w:styleId="UnderlineStyle1">
    <w:name w:val="Underline Style"/>
    <w:basedOn w:val="Normal"/>
    <w:link w:val="UnderlineStyleChar"/>
    <w:qFormat/>
    <w:rsid w:val="00972F52"/>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972F52"/>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972F52"/>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972F52"/>
    <w:pPr>
      <w:spacing w:after="0" w:line="240" w:lineRule="auto"/>
    </w:pPr>
    <w:rPr>
      <w:rFonts w:ascii="Lucida Grande" w:eastAsia="Cambria" w:hAnsi="Lucida Grande"/>
    </w:rPr>
  </w:style>
  <w:style w:type="paragraph" w:customStyle="1" w:styleId="Pa16">
    <w:name w:val="Pa16"/>
    <w:basedOn w:val="Default"/>
    <w:next w:val="Default"/>
    <w:uiPriority w:val="99"/>
    <w:qFormat/>
    <w:rsid w:val="00972F52"/>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972F52"/>
    <w:pPr>
      <w:spacing w:before="100" w:beforeAutospacing="1" w:after="100" w:afterAutospacing="1" w:line="240" w:lineRule="auto"/>
    </w:pPr>
  </w:style>
  <w:style w:type="paragraph" w:customStyle="1" w:styleId="Pa22">
    <w:name w:val="Pa2+2"/>
    <w:basedOn w:val="Default"/>
    <w:next w:val="Default"/>
    <w:uiPriority w:val="99"/>
    <w:qFormat/>
    <w:rsid w:val="00972F52"/>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972F52"/>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972F52"/>
    <w:pPr>
      <w:spacing w:before="100" w:beforeAutospacing="1" w:after="100" w:afterAutospacing="1" w:line="240" w:lineRule="auto"/>
    </w:pPr>
  </w:style>
  <w:style w:type="paragraph" w:customStyle="1" w:styleId="Number">
    <w:name w:val="Number"/>
    <w:basedOn w:val="Heading2"/>
    <w:qFormat/>
    <w:rsid w:val="00972F52"/>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972F52"/>
    <w:rPr>
      <w:rFonts w:ascii="Palatino" w:eastAsia="SimSun" w:hAnsi="Palatino" w:cs="Times New Roman"/>
      <w:b/>
      <w:sz w:val="22"/>
      <w:lang w:eastAsia="zh-CN"/>
    </w:rPr>
  </w:style>
  <w:style w:type="paragraph" w:customStyle="1" w:styleId="NotUnderlined">
    <w:name w:val="Not Underlined"/>
    <w:basedOn w:val="Normal"/>
    <w:uiPriority w:val="99"/>
    <w:qFormat/>
    <w:rsid w:val="00972F52"/>
    <w:pPr>
      <w:spacing w:after="0" w:line="240" w:lineRule="auto"/>
    </w:pPr>
    <w:rPr>
      <w:rFonts w:ascii="Century Gothic" w:hAnsi="Century Gothic"/>
      <w:szCs w:val="20"/>
    </w:rPr>
  </w:style>
  <w:style w:type="paragraph" w:customStyle="1" w:styleId="width100">
    <w:name w:val="width100"/>
    <w:basedOn w:val="Normal"/>
    <w:uiPriority w:val="99"/>
    <w:qFormat/>
    <w:rsid w:val="00972F52"/>
    <w:pPr>
      <w:spacing w:before="100" w:beforeAutospacing="1" w:after="100" w:afterAutospacing="1" w:line="240" w:lineRule="auto"/>
    </w:pPr>
  </w:style>
  <w:style w:type="paragraph" w:customStyle="1" w:styleId="introshadow">
    <w:name w:val="intro_shadow"/>
    <w:basedOn w:val="Normal"/>
    <w:uiPriority w:val="99"/>
    <w:qFormat/>
    <w:rsid w:val="00972F52"/>
    <w:pPr>
      <w:spacing w:before="100" w:beforeAutospacing="1" w:after="100" w:afterAutospacing="1" w:line="240" w:lineRule="auto"/>
    </w:pPr>
  </w:style>
  <w:style w:type="paragraph" w:customStyle="1" w:styleId="articleintro">
    <w:name w:val="articleintro"/>
    <w:basedOn w:val="Normal"/>
    <w:uiPriority w:val="99"/>
    <w:qFormat/>
    <w:rsid w:val="00972F52"/>
    <w:pPr>
      <w:spacing w:before="100" w:beforeAutospacing="1" w:after="100" w:afterAutospacing="1" w:line="240" w:lineRule="auto"/>
    </w:pPr>
  </w:style>
  <w:style w:type="paragraph" w:customStyle="1" w:styleId="Caption4">
    <w:name w:val="Caption4"/>
    <w:basedOn w:val="Normal"/>
    <w:uiPriority w:val="99"/>
    <w:qFormat/>
    <w:rsid w:val="00972F52"/>
    <w:pPr>
      <w:spacing w:before="100" w:beforeAutospacing="1" w:after="100" w:afterAutospacing="1" w:line="240" w:lineRule="auto"/>
    </w:pPr>
  </w:style>
  <w:style w:type="paragraph" w:customStyle="1" w:styleId="publishedon">
    <w:name w:val="published_on"/>
    <w:basedOn w:val="Normal"/>
    <w:uiPriority w:val="99"/>
    <w:qFormat/>
    <w:rsid w:val="00972F52"/>
    <w:pPr>
      <w:spacing w:before="100" w:beforeAutospacing="1" w:after="100" w:afterAutospacing="1" w:line="240" w:lineRule="auto"/>
    </w:pPr>
  </w:style>
  <w:style w:type="character" w:customStyle="1" w:styleId="CiteEmphasisChar">
    <w:name w:val="Cite/Emphasis Char"/>
    <w:basedOn w:val="DefaultParagraphFont"/>
    <w:link w:val="CiteEmphasis"/>
    <w:locked/>
    <w:rsid w:val="00972F52"/>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972F52"/>
    <w:pPr>
      <w:spacing w:after="0" w:line="240" w:lineRule="auto"/>
    </w:pPr>
    <w:rPr>
      <w:rFonts w:eastAsiaTheme="minorHAnsi"/>
      <w:b/>
      <w:color w:val="000000"/>
      <w:sz w:val="16"/>
      <w:szCs w:val="22"/>
      <w:u w:val="single"/>
    </w:rPr>
  </w:style>
  <w:style w:type="character" w:customStyle="1" w:styleId="Styleunread8ptChar">
    <w:name w:val="Style unread + 8 pt Char"/>
    <w:basedOn w:val="DefaultParagraphFont"/>
    <w:link w:val="Styleunread8pt"/>
    <w:locked/>
    <w:rsid w:val="00972F52"/>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972F52"/>
    <w:pPr>
      <w:spacing w:after="0" w:line="240" w:lineRule="auto"/>
    </w:pPr>
    <w:rPr>
      <w:rFonts w:eastAsiaTheme="minorHAnsi"/>
      <w:color w:val="000000"/>
      <w:sz w:val="16"/>
      <w:szCs w:val="22"/>
    </w:rPr>
  </w:style>
  <w:style w:type="paragraph" w:customStyle="1" w:styleId="ekprop-p">
    <w:name w:val="ekprop-p"/>
    <w:basedOn w:val="Normal"/>
    <w:uiPriority w:val="99"/>
    <w:qFormat/>
    <w:rsid w:val="00972F52"/>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972F52"/>
    <w:rPr>
      <w:rFonts w:ascii="Times New Roman" w:eastAsia="Times New Roman" w:hAnsi="Times New Roman" w:cs="Times New Roman"/>
      <w:color w:val="000000"/>
      <w:sz w:val="12"/>
    </w:rPr>
  </w:style>
  <w:style w:type="paragraph" w:customStyle="1" w:styleId="ShrinkCharChar">
    <w:name w:val="Shrink Char Char"/>
    <w:link w:val="ShrinkCharCharChar"/>
    <w:qFormat/>
    <w:rsid w:val="00972F52"/>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972F52"/>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972F52"/>
    <w:pPr>
      <w:spacing w:after="0" w:line="240" w:lineRule="auto"/>
    </w:pPr>
    <w:rPr>
      <w:rFonts w:eastAsiaTheme="minorHAnsi"/>
      <w:color w:val="000000"/>
      <w:sz w:val="16"/>
      <w:szCs w:val="22"/>
    </w:rPr>
  </w:style>
  <w:style w:type="character" w:customStyle="1" w:styleId="SpacerChar">
    <w:name w:val="Spacer Char"/>
    <w:basedOn w:val="DefaultParagraphFont"/>
    <w:link w:val="Spacer"/>
    <w:uiPriority w:val="4"/>
    <w:locked/>
    <w:rsid w:val="00972F52"/>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972F52"/>
    <w:pPr>
      <w:pBdr>
        <w:top w:val="none" w:sz="0" w:space="0" w:color="auto"/>
        <w:left w:val="none" w:sz="0" w:space="0" w:color="auto"/>
        <w:bottom w:val="none" w:sz="0" w:space="0" w:color="auto"/>
        <w:right w:val="none" w:sz="0" w:space="0" w:color="auto"/>
      </w:pBdr>
      <w:spacing w:before="480" w:line="240" w:lineRule="auto"/>
    </w:pPr>
    <w:rPr>
      <w:caps/>
      <w:sz w:val="24"/>
    </w:rPr>
  </w:style>
  <w:style w:type="paragraph" w:customStyle="1" w:styleId="CardFormatCharCharCharCharCharChar">
    <w:name w:val="Card Format Char Char Char Char Char Char"/>
    <w:basedOn w:val="Normal"/>
    <w:uiPriority w:val="99"/>
    <w:qFormat/>
    <w:rsid w:val="00972F52"/>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972F52"/>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972F52"/>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972F52"/>
    <w:pPr>
      <w:spacing w:before="100" w:beforeAutospacing="1" w:after="100" w:afterAutospacing="1" w:line="240" w:lineRule="auto"/>
    </w:pPr>
    <w:rPr>
      <w:rFonts w:eastAsia="Times New Roman"/>
    </w:rPr>
  </w:style>
  <w:style w:type="paragraph" w:customStyle="1" w:styleId="column-name">
    <w:name w:val="column-name"/>
    <w:basedOn w:val="Normal"/>
    <w:qFormat/>
    <w:rsid w:val="00972F52"/>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972F52"/>
    <w:rPr>
      <w:rFonts w:ascii="Calibri" w:eastAsia="Calibri" w:hAnsi="Calibri" w:cs="Calibri"/>
      <w:sz w:val="16"/>
      <w:szCs w:val="16"/>
    </w:rPr>
  </w:style>
  <w:style w:type="paragraph" w:customStyle="1" w:styleId="SmallSizeParagraph">
    <w:name w:val="Small Size Paragraph"/>
    <w:basedOn w:val="Normal"/>
    <w:link w:val="SmallSizeParagraphChar"/>
    <w:qFormat/>
    <w:rsid w:val="00972F52"/>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972F52"/>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972F52"/>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972F52"/>
    <w:rPr>
      <w:rFonts w:ascii="Calibri" w:eastAsia="Calibri" w:hAnsi="Calibri" w:cs="Calibri"/>
    </w:rPr>
  </w:style>
  <w:style w:type="paragraph" w:customStyle="1" w:styleId="StyleCardText9pt">
    <w:name w:val="Style Card Text + 9 pt"/>
    <w:basedOn w:val="Normal"/>
    <w:link w:val="StyleCardText9ptChar"/>
    <w:qFormat/>
    <w:rsid w:val="00972F52"/>
    <w:pPr>
      <w:spacing w:after="200" w:line="240" w:lineRule="auto"/>
      <w:contextualSpacing/>
    </w:pPr>
    <w:rPr>
      <w:rFonts w:eastAsia="Calibri"/>
      <w:sz w:val="24"/>
    </w:rPr>
  </w:style>
  <w:style w:type="character" w:customStyle="1" w:styleId="UnderlineSChar">
    <w:name w:val="Underline S Char"/>
    <w:link w:val="UnderlineS"/>
    <w:locked/>
    <w:rsid w:val="00972F52"/>
    <w:rPr>
      <w:rFonts w:ascii="Calibri" w:eastAsia="Calibri" w:hAnsi="Calibri" w:cs="Calibri"/>
      <w:u w:val="single"/>
      <w:lang w:val="x-none" w:eastAsia="zh-CN"/>
    </w:rPr>
  </w:style>
  <w:style w:type="paragraph" w:customStyle="1" w:styleId="UnderlineS">
    <w:name w:val="Underline S"/>
    <w:basedOn w:val="Normal"/>
    <w:link w:val="UnderlineSChar"/>
    <w:qFormat/>
    <w:rsid w:val="00972F52"/>
    <w:pPr>
      <w:spacing w:after="200" w:line="240" w:lineRule="auto"/>
    </w:pPr>
    <w:rPr>
      <w:rFonts w:eastAsia="Calibri"/>
      <w:sz w:val="24"/>
      <w:u w:val="single"/>
      <w:lang w:val="x-none" w:eastAsia="zh-CN"/>
    </w:rPr>
  </w:style>
  <w:style w:type="character" w:customStyle="1" w:styleId="TagofCardChar">
    <w:name w:val="Tag of Card Char"/>
    <w:link w:val="TagofCard"/>
    <w:locked/>
    <w:rsid w:val="00972F52"/>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972F52"/>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972F52"/>
    <w:rPr>
      <w:rFonts w:ascii="Times New Roman" w:hAnsi="Times New Roman" w:cs="Times New Roman"/>
    </w:rPr>
  </w:style>
  <w:style w:type="paragraph" w:customStyle="1" w:styleId="Debatenoraml">
    <w:name w:val="Debatenoraml"/>
    <w:basedOn w:val="NoSpacing"/>
    <w:link w:val="DebatenoramlChar"/>
    <w:qFormat/>
    <w:rsid w:val="00972F52"/>
    <w:pPr>
      <w:spacing w:line="240" w:lineRule="auto"/>
    </w:pPr>
    <w:rPr>
      <w:rFonts w:ascii="Times New Roman" w:hAnsi="Times New Roman" w:cs="Times New Roman"/>
    </w:rPr>
  </w:style>
  <w:style w:type="character" w:customStyle="1" w:styleId="QualsChar">
    <w:name w:val="Quals Char"/>
    <w:link w:val="Quals"/>
    <w:locked/>
    <w:rsid w:val="00972F52"/>
    <w:rPr>
      <w:rFonts w:ascii="Calibri" w:eastAsia="Calibri" w:hAnsi="Calibri" w:cs="Calibri"/>
      <w:sz w:val="18"/>
    </w:rPr>
  </w:style>
  <w:style w:type="paragraph" w:customStyle="1" w:styleId="Quals">
    <w:name w:val="Quals"/>
    <w:basedOn w:val="Normal"/>
    <w:link w:val="QualsChar"/>
    <w:qFormat/>
    <w:rsid w:val="00972F52"/>
    <w:pPr>
      <w:spacing w:after="0" w:line="240" w:lineRule="auto"/>
    </w:pPr>
    <w:rPr>
      <w:rFonts w:eastAsia="Calibri"/>
      <w:sz w:val="18"/>
    </w:rPr>
  </w:style>
  <w:style w:type="character" w:customStyle="1" w:styleId="StarredChar">
    <w:name w:val="Starred Char"/>
    <w:link w:val="Starred"/>
    <w:locked/>
    <w:rsid w:val="00972F52"/>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972F52"/>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972F52"/>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972F52"/>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972F52"/>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972F52"/>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972F52"/>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972F52"/>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972F52"/>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972F52"/>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972F52"/>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972F52"/>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972F52"/>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972F52"/>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972F5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72F5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72F5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72F52"/>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972F52"/>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972F52"/>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972F52"/>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972F52"/>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972F52"/>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972F52"/>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972F52"/>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972F52"/>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972F52"/>
    <w:pPr>
      <w:spacing w:before="100" w:beforeAutospacing="1" w:after="100" w:afterAutospacing="1" w:line="240" w:lineRule="auto"/>
    </w:pPr>
    <w:rPr>
      <w:rFonts w:eastAsia="Times New Roman"/>
      <w:sz w:val="24"/>
    </w:rPr>
  </w:style>
  <w:style w:type="paragraph" w:customStyle="1" w:styleId="summary">
    <w:name w:val="summary"/>
    <w:basedOn w:val="Normal"/>
    <w:qFormat/>
    <w:rsid w:val="00972F52"/>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972F52"/>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972F52"/>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972F52"/>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972F52"/>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972F52"/>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972F52"/>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972F52"/>
    <w:pPr>
      <w:keepNext/>
      <w:spacing w:after="0" w:line="240" w:lineRule="auto"/>
      <w:ind w:left="288" w:right="288"/>
    </w:pPr>
    <w:rPr>
      <w:rFonts w:eastAsia="MS Gothic"/>
      <w:szCs w:val="20"/>
    </w:rPr>
  </w:style>
  <w:style w:type="paragraph" w:customStyle="1" w:styleId="canvas-atom">
    <w:name w:val="canvas-atom"/>
    <w:basedOn w:val="Normal"/>
    <w:uiPriority w:val="99"/>
    <w:qFormat/>
    <w:rsid w:val="00972F52"/>
    <w:pPr>
      <w:spacing w:before="100" w:beforeAutospacing="1" w:after="100" w:afterAutospacing="1" w:line="240" w:lineRule="auto"/>
    </w:pPr>
    <w:rPr>
      <w:sz w:val="24"/>
    </w:rPr>
  </w:style>
  <w:style w:type="paragraph" w:customStyle="1" w:styleId="tweet-text">
    <w:name w:val="tweet-text"/>
    <w:basedOn w:val="Normal"/>
    <w:uiPriority w:val="99"/>
    <w:qFormat/>
    <w:rsid w:val="00972F52"/>
    <w:pPr>
      <w:spacing w:before="100" w:beforeAutospacing="1" w:after="100" w:afterAutospacing="1" w:line="240" w:lineRule="auto"/>
    </w:pPr>
  </w:style>
  <w:style w:type="paragraph" w:customStyle="1" w:styleId="graf">
    <w:name w:val="graf"/>
    <w:basedOn w:val="Normal"/>
    <w:uiPriority w:val="99"/>
    <w:qFormat/>
    <w:rsid w:val="00972F52"/>
    <w:pPr>
      <w:spacing w:before="100" w:beforeAutospacing="1" w:after="100" w:afterAutospacing="1" w:line="240" w:lineRule="auto"/>
    </w:pPr>
  </w:style>
  <w:style w:type="paragraph" w:customStyle="1" w:styleId="column">
    <w:name w:val="column"/>
    <w:basedOn w:val="Normal"/>
    <w:uiPriority w:val="99"/>
    <w:qFormat/>
    <w:rsid w:val="00972F52"/>
    <w:pPr>
      <w:spacing w:before="100" w:beforeAutospacing="1" w:after="100" w:afterAutospacing="1" w:line="240" w:lineRule="auto"/>
    </w:pPr>
  </w:style>
  <w:style w:type="paragraph" w:customStyle="1" w:styleId="recirc-container">
    <w:name w:val="recirc-container"/>
    <w:basedOn w:val="Normal"/>
    <w:uiPriority w:val="99"/>
    <w:qFormat/>
    <w:rsid w:val="00972F52"/>
    <w:pPr>
      <w:spacing w:before="100" w:beforeAutospacing="1" w:after="100" w:afterAutospacing="1" w:line="240" w:lineRule="auto"/>
    </w:pPr>
    <w:rPr>
      <w:sz w:val="24"/>
    </w:rPr>
  </w:style>
  <w:style w:type="paragraph" w:customStyle="1" w:styleId="interstitial-link">
    <w:name w:val="interstitial-link"/>
    <w:basedOn w:val="Normal"/>
    <w:uiPriority w:val="99"/>
    <w:qFormat/>
    <w:rsid w:val="00972F52"/>
    <w:pPr>
      <w:spacing w:before="100" w:beforeAutospacing="1" w:after="100" w:afterAutospacing="1" w:line="240" w:lineRule="auto"/>
    </w:pPr>
    <w:rPr>
      <w:sz w:val="24"/>
    </w:rPr>
  </w:style>
  <w:style w:type="paragraph" w:customStyle="1" w:styleId="see-also">
    <w:name w:val="see-also"/>
    <w:basedOn w:val="Normal"/>
    <w:uiPriority w:val="99"/>
    <w:qFormat/>
    <w:rsid w:val="00972F52"/>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972F52"/>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972F52"/>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972F52"/>
    <w:pPr>
      <w:keepNext/>
      <w:spacing w:after="0" w:line="240" w:lineRule="auto"/>
      <w:ind w:left="288" w:right="288"/>
    </w:pPr>
    <w:rPr>
      <w:rFonts w:eastAsia="MS Gothic"/>
      <w:szCs w:val="20"/>
    </w:rPr>
  </w:style>
  <w:style w:type="paragraph" w:customStyle="1" w:styleId="po-hr-cndek">
    <w:name w:val="po-hr-cn__dek"/>
    <w:basedOn w:val="Normal"/>
    <w:qFormat/>
    <w:rsid w:val="00972F52"/>
    <w:pPr>
      <w:spacing w:before="100" w:beforeAutospacing="1" w:after="100" w:afterAutospacing="1" w:line="256" w:lineRule="auto"/>
    </w:pPr>
  </w:style>
  <w:style w:type="paragraph" w:customStyle="1" w:styleId="m4481627234786388783gmail-card">
    <w:name w:val="m_4481627234786388783gmail-card"/>
    <w:basedOn w:val="Normal"/>
    <w:qFormat/>
    <w:rsid w:val="00972F52"/>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972F52"/>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972F52"/>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972F52"/>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972F52"/>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972F52"/>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972F52"/>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972F52"/>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972F52"/>
  </w:style>
  <w:style w:type="paragraph" w:customStyle="1" w:styleId="lastpar">
    <w:name w:val="lastpar"/>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972F52"/>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972F52"/>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972F52"/>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972F52"/>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972F52"/>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972F52"/>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972F52"/>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972F52"/>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972F52"/>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972F52"/>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972F52"/>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972F52"/>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972F52"/>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972F52"/>
    <w:pPr>
      <w:spacing w:line="256" w:lineRule="auto"/>
    </w:pPr>
    <w:rPr>
      <w:rFonts w:ascii="Times New Roman" w:eastAsia="Calibri" w:hAnsi="Times New Roman" w:cs="Times New Roman"/>
      <w:sz w:val="24"/>
    </w:rPr>
  </w:style>
  <w:style w:type="paragraph" w:customStyle="1" w:styleId="normalChar">
    <w:name w:val="normal Char"/>
    <w:basedOn w:val="Normal"/>
    <w:qFormat/>
    <w:rsid w:val="00972F52"/>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972F52"/>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972F52"/>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972F52"/>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972F52"/>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972F52"/>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972F52"/>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972F52"/>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972F52"/>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972F52"/>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972F52"/>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972F52"/>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972F52"/>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972F52"/>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972F52"/>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972F52"/>
    <w:pPr>
      <w:spacing w:line="256" w:lineRule="auto"/>
    </w:pPr>
    <w:rPr>
      <w:rFonts w:ascii="Times New Roman" w:eastAsia="Calibri" w:hAnsi="Times New Roman" w:cs="Times New Roman"/>
    </w:rPr>
  </w:style>
  <w:style w:type="paragraph" w:customStyle="1" w:styleId="cardunderlined">
    <w:name w:val="card underlined"/>
    <w:basedOn w:val="Normal"/>
    <w:qFormat/>
    <w:rsid w:val="00972F52"/>
    <w:pPr>
      <w:spacing w:line="256" w:lineRule="auto"/>
    </w:pPr>
    <w:rPr>
      <w:rFonts w:eastAsia="Calibri" w:cs="Times New Roman"/>
      <w:u w:val="single"/>
    </w:rPr>
  </w:style>
  <w:style w:type="paragraph" w:customStyle="1" w:styleId="article-text">
    <w:name w:val="article-text"/>
    <w:basedOn w:val="Normal"/>
    <w:qFormat/>
    <w:rsid w:val="00972F52"/>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972F52"/>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972F52"/>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972F52"/>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972F52"/>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972F52"/>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972F52"/>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972F52"/>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972F52"/>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972F52"/>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972F52"/>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972F52"/>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972F52"/>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972F52"/>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972F52"/>
    <w:pPr>
      <w:spacing w:line="256" w:lineRule="auto"/>
    </w:pPr>
    <w:rPr>
      <w:rFonts w:ascii="Times" w:eastAsia="Times New Roman" w:hAnsi="Times"/>
      <w:sz w:val="16"/>
      <w:szCs w:val="28"/>
      <w:u w:val="single"/>
    </w:rPr>
  </w:style>
  <w:style w:type="paragraph" w:customStyle="1" w:styleId="HeaderStyle">
    <w:name w:val="Header Style"/>
    <w:basedOn w:val="Normal"/>
    <w:qFormat/>
    <w:rsid w:val="00972F52"/>
    <w:pPr>
      <w:spacing w:line="256" w:lineRule="auto"/>
      <w:jc w:val="center"/>
    </w:pPr>
    <w:rPr>
      <w:rFonts w:eastAsia="Times New Roman"/>
      <w:b/>
      <w:sz w:val="24"/>
      <w:szCs w:val="20"/>
      <w:u w:val="single"/>
    </w:rPr>
  </w:style>
  <w:style w:type="paragraph" w:customStyle="1" w:styleId="Pa19">
    <w:name w:val="Pa19"/>
    <w:basedOn w:val="Normal"/>
    <w:next w:val="Normal"/>
    <w:qFormat/>
    <w:rsid w:val="00972F52"/>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972F52"/>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972F52"/>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972F52"/>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972F52"/>
    <w:pPr>
      <w:spacing w:line="256" w:lineRule="auto"/>
    </w:pPr>
    <w:rPr>
      <w:rFonts w:eastAsia="MS Mincho"/>
      <w:sz w:val="16"/>
      <w:szCs w:val="22"/>
      <w:u w:val="single"/>
    </w:rPr>
  </w:style>
  <w:style w:type="character" w:customStyle="1" w:styleId="BoldandUnderlineCharChar1CharChar">
    <w:name w:val="Bold and Underline Char Char1 Char Char"/>
    <w:basedOn w:val="DefaultParagraphFont"/>
    <w:link w:val="BoldandUnderlineCharChar1Char"/>
    <w:locked/>
    <w:rsid w:val="00972F52"/>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972F52"/>
    <w:pPr>
      <w:spacing w:line="256" w:lineRule="auto"/>
    </w:pPr>
    <w:rPr>
      <w:rFonts w:eastAsia="MS Mincho"/>
      <w:b/>
      <w:sz w:val="16"/>
      <w:szCs w:val="22"/>
      <w:u w:val="single"/>
    </w:rPr>
  </w:style>
  <w:style w:type="paragraph" w:customStyle="1" w:styleId="blocktitle5">
    <w:name w:val="block title"/>
    <w:basedOn w:val="Normal"/>
    <w:autoRedefine/>
    <w:qFormat/>
    <w:rsid w:val="00972F52"/>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972F52"/>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972F52"/>
    <w:pPr>
      <w:spacing w:line="256" w:lineRule="auto"/>
    </w:pPr>
  </w:style>
  <w:style w:type="paragraph" w:customStyle="1" w:styleId="Tag21">
    <w:name w:val="Tag21"/>
    <w:basedOn w:val="Normal"/>
    <w:qFormat/>
    <w:rsid w:val="00972F52"/>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972F52"/>
    <w:rPr>
      <w:shd w:val="clear" w:color="auto" w:fill="FFFFFF"/>
    </w:rPr>
  </w:style>
  <w:style w:type="paragraph" w:customStyle="1" w:styleId="Bodytext101">
    <w:name w:val="Body text (10)1"/>
    <w:basedOn w:val="Normal"/>
    <w:link w:val="Bodytext10"/>
    <w:uiPriority w:val="99"/>
    <w:qFormat/>
    <w:rsid w:val="00972F52"/>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972F52"/>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972F52"/>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972F52"/>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972F52"/>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972F52"/>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972F52"/>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972F52"/>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972F52"/>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972F52"/>
    <w:pPr>
      <w:spacing w:line="256" w:lineRule="auto"/>
    </w:pPr>
    <w:rPr>
      <w:rFonts w:eastAsiaTheme="minorHAnsi"/>
      <w:sz w:val="16"/>
      <w:szCs w:val="22"/>
    </w:rPr>
  </w:style>
  <w:style w:type="character" w:customStyle="1" w:styleId="LectureChar">
    <w:name w:val="Lecture Char"/>
    <w:basedOn w:val="DateTimeChar"/>
    <w:link w:val="Lecture"/>
    <w:uiPriority w:val="4"/>
    <w:locked/>
    <w:rsid w:val="00972F52"/>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972F52"/>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972F52"/>
    <w:pPr>
      <w:spacing w:before="240" w:line="256" w:lineRule="auto"/>
    </w:pPr>
    <w:rPr>
      <w:b/>
      <w:sz w:val="26"/>
    </w:rPr>
  </w:style>
  <w:style w:type="character" w:customStyle="1" w:styleId="BreakBlockChar">
    <w:name w:val="Break Block Char"/>
    <w:basedOn w:val="DefaultParagraphFont"/>
    <w:link w:val="BreakBlock"/>
    <w:locked/>
    <w:rsid w:val="00972F52"/>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972F52"/>
    <w:pPr>
      <w:spacing w:before="240" w:line="256" w:lineRule="auto"/>
      <w:jc w:val="center"/>
    </w:pPr>
    <w:rPr>
      <w:rFonts w:ascii="Arial Bold" w:eastAsiaTheme="minorHAnsi" w:hAnsi="Arial Bold"/>
      <w:b/>
      <w:caps/>
      <w:sz w:val="32"/>
      <w:szCs w:val="22"/>
      <w:u w:val="single"/>
    </w:rPr>
  </w:style>
  <w:style w:type="character" w:customStyle="1" w:styleId="BoldandUnderlineChar2CharCharChar">
    <w:name w:val="Bold and Underline Char2 Char Char Char"/>
    <w:link w:val="BoldandUnderlineChar2CharChar"/>
    <w:locked/>
    <w:rsid w:val="00972F52"/>
    <w:rPr>
      <w:b/>
      <w:u w:val="single"/>
    </w:rPr>
  </w:style>
  <w:style w:type="paragraph" w:customStyle="1" w:styleId="BoldandUnderlineChar2CharChar">
    <w:name w:val="Bold and Underline Char2 Char Char"/>
    <w:basedOn w:val="Normal"/>
    <w:link w:val="BoldandUnderlineChar2CharCharChar"/>
    <w:qFormat/>
    <w:rsid w:val="00972F52"/>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972F52"/>
    <w:rPr>
      <w:sz w:val="16"/>
    </w:rPr>
  </w:style>
  <w:style w:type="paragraph" w:customStyle="1" w:styleId="Reduce8pt">
    <w:name w:val="Reduce 8pt"/>
    <w:basedOn w:val="Normal"/>
    <w:link w:val="Reduce8ptCharChar"/>
    <w:qFormat/>
    <w:rsid w:val="00972F52"/>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972F52"/>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972F52"/>
    <w:pPr>
      <w:spacing w:line="256" w:lineRule="auto"/>
    </w:pPr>
    <w:rPr>
      <w:rFonts w:asciiTheme="majorHAnsi" w:eastAsiaTheme="minorHAnsi" w:hAnsiTheme="majorHAnsi"/>
      <w:b/>
      <w:sz w:val="28"/>
      <w:szCs w:val="22"/>
    </w:rPr>
  </w:style>
  <w:style w:type="paragraph" w:customStyle="1" w:styleId="Warrant">
    <w:name w:val="Warrant"/>
    <w:autoRedefine/>
    <w:uiPriority w:val="4"/>
    <w:qFormat/>
    <w:rsid w:val="00972F52"/>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972F52"/>
    <w:pPr>
      <w:spacing w:before="100" w:beforeAutospacing="1" w:after="100" w:afterAutospacing="1" w:line="256" w:lineRule="auto"/>
    </w:pPr>
    <w:rPr>
      <w:sz w:val="24"/>
    </w:rPr>
  </w:style>
  <w:style w:type="paragraph" w:customStyle="1" w:styleId="style41">
    <w:name w:val="style4"/>
    <w:basedOn w:val="Normal"/>
    <w:uiPriority w:val="99"/>
    <w:qFormat/>
    <w:rsid w:val="00972F52"/>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972F52"/>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972F52"/>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972F52"/>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972F52"/>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972F52"/>
    <w:pPr>
      <w:spacing w:line="256" w:lineRule="auto"/>
    </w:pPr>
    <w:rPr>
      <w:rFonts w:ascii="Times New Roman" w:eastAsia="Times New Roman" w:hAnsi="Times New Roman"/>
      <w:b/>
      <w:sz w:val="24"/>
      <w:szCs w:val="22"/>
    </w:rPr>
  </w:style>
  <w:style w:type="character" w:customStyle="1" w:styleId="Style5ptChar">
    <w:name w:val="Style 5 pt Char"/>
    <w:basedOn w:val="DefaultParagraphFont"/>
    <w:link w:val="Style5pt"/>
    <w:locked/>
    <w:rsid w:val="00972F52"/>
    <w:rPr>
      <w:rFonts w:ascii="Calibri" w:eastAsia="Times New Roman" w:hAnsi="Calibri" w:cs="Calibri"/>
      <w:sz w:val="10"/>
      <w:szCs w:val="10"/>
    </w:rPr>
  </w:style>
  <w:style w:type="paragraph" w:customStyle="1" w:styleId="Style5pt">
    <w:name w:val="Style 5 pt"/>
    <w:basedOn w:val="Normal"/>
    <w:link w:val="Style5ptChar"/>
    <w:qFormat/>
    <w:rsid w:val="00972F52"/>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972F52"/>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972F52"/>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972F52"/>
    <w:rPr>
      <w:sz w:val="16"/>
      <w:szCs w:val="16"/>
    </w:rPr>
  </w:style>
  <w:style w:type="character" w:styleId="EndnoteReference">
    <w:name w:val="endnote reference"/>
    <w:basedOn w:val="DefaultParagraphFont"/>
    <w:uiPriority w:val="99"/>
    <w:unhideWhenUsed/>
    <w:rsid w:val="00972F52"/>
    <w:rPr>
      <w:vertAlign w:val="superscript"/>
    </w:rPr>
  </w:style>
  <w:style w:type="character" w:styleId="PlaceholderText">
    <w:name w:val="Placeholder Text"/>
    <w:basedOn w:val="DefaultParagraphFont"/>
    <w:uiPriority w:val="99"/>
    <w:rsid w:val="00972F52"/>
    <w:rPr>
      <w:color w:val="808080"/>
    </w:rPr>
  </w:style>
  <w:style w:type="character" w:styleId="SubtleEmphasis">
    <w:name w:val="Subtle Emphasis"/>
    <w:basedOn w:val="DefaultParagraphFont"/>
    <w:uiPriority w:val="19"/>
    <w:qFormat/>
    <w:rsid w:val="00972F52"/>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972F52"/>
    <w:rPr>
      <w:b/>
      <w:bCs w:val="0"/>
      <w:sz w:val="26"/>
      <w:u w:val="single"/>
    </w:rPr>
  </w:style>
  <w:style w:type="character" w:styleId="SubtleReference">
    <w:name w:val="Subtle Reference"/>
    <w:basedOn w:val="DefaultParagraphFont"/>
    <w:uiPriority w:val="31"/>
    <w:qFormat/>
    <w:rsid w:val="00972F52"/>
    <w:rPr>
      <w:smallCaps/>
      <w:color w:val="5A5A5A" w:themeColor="text1" w:themeTint="A5"/>
    </w:rPr>
  </w:style>
  <w:style w:type="character" w:styleId="BookTitle">
    <w:name w:val="Book Title"/>
    <w:basedOn w:val="DefaultParagraphFont"/>
    <w:qFormat/>
    <w:rsid w:val="00972F52"/>
    <w:rPr>
      <w:b/>
      <w:bCs/>
      <w:i/>
      <w:iCs/>
      <w:spacing w:val="5"/>
    </w:rPr>
  </w:style>
  <w:style w:type="character" w:customStyle="1" w:styleId="Heading7Char1">
    <w:name w:val="Heading 7 Char1"/>
    <w:basedOn w:val="DefaultParagraphFont"/>
    <w:semiHidden/>
    <w:rsid w:val="00972F52"/>
  </w:style>
  <w:style w:type="character" w:customStyle="1" w:styleId="Heading8Char1">
    <w:name w:val="Heading 8 Char1"/>
    <w:basedOn w:val="DefaultParagraphFont"/>
    <w:semiHidden/>
    <w:rsid w:val="00972F52"/>
  </w:style>
  <w:style w:type="character" w:customStyle="1" w:styleId="Heading9Char1">
    <w:name w:val="Heading 9 Char1"/>
    <w:basedOn w:val="DefaultParagraphFont"/>
    <w:semiHidden/>
    <w:rsid w:val="00972F52"/>
  </w:style>
  <w:style w:type="character" w:customStyle="1" w:styleId="UnderlineBold">
    <w:name w:val="Underline + Bold"/>
    <w:uiPriority w:val="1"/>
    <w:qFormat/>
    <w:rsid w:val="00972F52"/>
    <w:rPr>
      <w:b/>
      <w:bCs w:val="0"/>
      <w:sz w:val="20"/>
      <w:u w:val="single"/>
    </w:rPr>
  </w:style>
  <w:style w:type="character" w:customStyle="1" w:styleId="start">
    <w:name w:val="start"/>
    <w:basedOn w:val="DefaultParagraphFont"/>
    <w:rsid w:val="00972F52"/>
  </w:style>
  <w:style w:type="character" w:customStyle="1" w:styleId="caps">
    <w:name w:val="caps"/>
    <w:basedOn w:val="DefaultParagraphFont"/>
    <w:rsid w:val="00972F52"/>
  </w:style>
  <w:style w:type="character" w:customStyle="1" w:styleId="tooltip-container">
    <w:name w:val="tooltip-container"/>
    <w:basedOn w:val="DefaultParagraphFont"/>
    <w:rsid w:val="00972F52"/>
  </w:style>
  <w:style w:type="paragraph" w:styleId="BalloonText">
    <w:name w:val="Balloon Text"/>
    <w:basedOn w:val="Normal"/>
    <w:link w:val="BalloonTextChar"/>
    <w:uiPriority w:val="99"/>
    <w:unhideWhenUsed/>
    <w:rsid w:val="00972F52"/>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972F52"/>
    <w:rPr>
      <w:rFonts w:ascii="Times New Roman" w:hAnsi="Times New Roman" w:cs="Times New Roman"/>
      <w:sz w:val="18"/>
      <w:szCs w:val="18"/>
    </w:rPr>
  </w:style>
  <w:style w:type="character" w:customStyle="1" w:styleId="figpopup-sensitive-area">
    <w:name w:val="figpopup-sensitive-area"/>
    <w:basedOn w:val="DefaultParagraphFont"/>
    <w:rsid w:val="00972F52"/>
  </w:style>
  <w:style w:type="character" w:customStyle="1" w:styleId="3oh-">
    <w:name w:val="_3oh-"/>
    <w:basedOn w:val="DefaultParagraphFont"/>
    <w:rsid w:val="00972F52"/>
  </w:style>
  <w:style w:type="paragraph" w:styleId="z-TopofForm">
    <w:name w:val="HTML Top of Form"/>
    <w:basedOn w:val="Normal"/>
    <w:next w:val="Normal"/>
    <w:link w:val="z-TopofFormChar"/>
    <w:hidden/>
    <w:uiPriority w:val="99"/>
    <w:unhideWhenUsed/>
    <w:rsid w:val="00972F52"/>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972F52"/>
    <w:rPr>
      <w:rFonts w:ascii="Calibri" w:hAnsi="Calibri" w:cs="Calibri"/>
      <w:vanish/>
      <w:sz w:val="22"/>
      <w:szCs w:val="16"/>
    </w:rPr>
  </w:style>
  <w:style w:type="paragraph" w:styleId="z-BottomofForm">
    <w:name w:val="HTML Bottom of Form"/>
    <w:basedOn w:val="Normal"/>
    <w:next w:val="Normal"/>
    <w:link w:val="z-BottomofFormChar"/>
    <w:hidden/>
    <w:uiPriority w:val="99"/>
    <w:unhideWhenUsed/>
    <w:rsid w:val="00972F52"/>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972F52"/>
    <w:rPr>
      <w:rFonts w:ascii="Calibri" w:hAnsi="Calibri" w:cs="Calibri"/>
      <w:vanish/>
      <w:sz w:val="22"/>
      <w:szCs w:val="16"/>
    </w:rPr>
  </w:style>
  <w:style w:type="character" w:customStyle="1" w:styleId="num">
    <w:name w:val="num"/>
    <w:basedOn w:val="DefaultParagraphFont"/>
    <w:rsid w:val="00972F52"/>
  </w:style>
  <w:style w:type="character" w:customStyle="1" w:styleId="letter">
    <w:name w:val="letter"/>
    <w:basedOn w:val="DefaultParagraphFont"/>
    <w:rsid w:val="00972F52"/>
  </w:style>
  <w:style w:type="character" w:customStyle="1" w:styleId="dttext">
    <w:name w:val="dttext"/>
    <w:basedOn w:val="DefaultParagraphFont"/>
    <w:rsid w:val="00972F52"/>
  </w:style>
  <w:style w:type="character" w:customStyle="1" w:styleId="sdsense">
    <w:name w:val="sdsense"/>
    <w:basedOn w:val="DefaultParagraphFont"/>
    <w:rsid w:val="00972F52"/>
  </w:style>
  <w:style w:type="character" w:customStyle="1" w:styleId="sd">
    <w:name w:val="sd"/>
    <w:basedOn w:val="DefaultParagraphFont"/>
    <w:rsid w:val="00972F52"/>
  </w:style>
  <w:style w:type="character" w:customStyle="1" w:styleId="c-timestamplabel">
    <w:name w:val="c-timestamp__label"/>
    <w:basedOn w:val="DefaultParagraphFont"/>
    <w:rsid w:val="00972F52"/>
  </w:style>
  <w:style w:type="character" w:customStyle="1" w:styleId="c-messagelistunreaddividerlabel">
    <w:name w:val="c-message_list__unread_divider__label"/>
    <w:basedOn w:val="DefaultParagraphFont"/>
    <w:rsid w:val="00972F52"/>
  </w:style>
  <w:style w:type="character" w:customStyle="1" w:styleId="c-messagesender">
    <w:name w:val="c-message__sender"/>
    <w:basedOn w:val="DefaultParagraphFont"/>
    <w:rsid w:val="00972F52"/>
  </w:style>
  <w:style w:type="character" w:customStyle="1" w:styleId="c-reactioncount">
    <w:name w:val="c-reaction__count"/>
    <w:basedOn w:val="DefaultParagraphFont"/>
    <w:rsid w:val="00972F52"/>
  </w:style>
  <w:style w:type="paragraph" w:styleId="Footer">
    <w:name w:val="footer"/>
    <w:basedOn w:val="Normal"/>
    <w:link w:val="FooterChar"/>
    <w:uiPriority w:val="99"/>
    <w:unhideWhenUsed/>
    <w:rsid w:val="00972F52"/>
    <w:pPr>
      <w:tabs>
        <w:tab w:val="center" w:pos="4680"/>
        <w:tab w:val="right" w:pos="9360"/>
      </w:tabs>
      <w:spacing w:after="0" w:line="240" w:lineRule="auto"/>
    </w:pPr>
    <w:rPr>
      <w:rFonts w:eastAsiaTheme="minorHAnsi"/>
      <w:sz w:val="16"/>
      <w:szCs w:val="22"/>
    </w:rPr>
  </w:style>
  <w:style w:type="character" w:customStyle="1" w:styleId="FooterChar1">
    <w:name w:val="Footer Char1"/>
    <w:basedOn w:val="DefaultParagraphFont"/>
    <w:uiPriority w:val="99"/>
    <w:semiHidden/>
    <w:rsid w:val="00972F52"/>
    <w:rPr>
      <w:rFonts w:ascii="Calibri" w:hAnsi="Calibri" w:cs="Calibri"/>
      <w:sz w:val="22"/>
    </w:rPr>
  </w:style>
  <w:style w:type="character" w:customStyle="1" w:styleId="m-2757091861540947080gmail-styleunderline">
    <w:name w:val="m_-2757091861540947080gmail-styleunderline"/>
    <w:basedOn w:val="DefaultParagraphFont"/>
    <w:rsid w:val="00972F52"/>
  </w:style>
  <w:style w:type="character" w:customStyle="1" w:styleId="c-messagekittext">
    <w:name w:val="c-message_kit__text"/>
    <w:basedOn w:val="DefaultParagraphFont"/>
    <w:rsid w:val="00972F52"/>
  </w:style>
  <w:style w:type="character" w:customStyle="1" w:styleId="cardChar0">
    <w:name w:val="card Char"/>
    <w:aliases w:val="Bold Cite Char Char,Speed Cite Char"/>
    <w:basedOn w:val="DefaultParagraphFont"/>
    <w:uiPriority w:val="1"/>
    <w:rsid w:val="00972F52"/>
    <w:rPr>
      <w:rFonts w:ascii="Georgia" w:eastAsia="Calibri" w:hAnsi="Georgia" w:cs="Times New Roman" w:hint="default"/>
      <w:sz w:val="24"/>
    </w:rPr>
  </w:style>
  <w:style w:type="character" w:customStyle="1" w:styleId="BoldUnderline1">
    <w:name w:val="Bold.Underline"/>
    <w:uiPriority w:val="1"/>
    <w:qFormat/>
    <w:rsid w:val="00972F52"/>
    <w:rPr>
      <w:b/>
      <w:bCs w:val="0"/>
      <w:u w:val="single"/>
    </w:rPr>
  </w:style>
  <w:style w:type="character" w:customStyle="1" w:styleId="Minimize">
    <w:name w:val="Minimize"/>
    <w:uiPriority w:val="1"/>
    <w:qFormat/>
    <w:rsid w:val="00972F52"/>
    <w:rPr>
      <w:rFonts w:asciiTheme="minorHAnsi" w:hAnsiTheme="minorHAnsi" w:hint="default"/>
      <w:sz w:val="16"/>
    </w:rPr>
  </w:style>
  <w:style w:type="character" w:customStyle="1" w:styleId="BoldUnderline2">
    <w:name w:val="BoldUnderline"/>
    <w:basedOn w:val="DefaultParagraphFont"/>
    <w:uiPriority w:val="1"/>
    <w:qFormat/>
    <w:rsid w:val="00972F52"/>
    <w:rPr>
      <w:rFonts w:ascii="Arial" w:hAnsi="Arial" w:cs="Arial" w:hint="default"/>
      <w:b/>
      <w:bCs w:val="0"/>
      <w:sz w:val="20"/>
      <w:u w:val="single"/>
    </w:rPr>
  </w:style>
  <w:style w:type="character" w:customStyle="1" w:styleId="UnresolvedMention1">
    <w:name w:val="Unresolved Mention1"/>
    <w:basedOn w:val="DefaultParagraphFont"/>
    <w:uiPriority w:val="99"/>
    <w:rsid w:val="00972F52"/>
    <w:rPr>
      <w:color w:val="605E5C"/>
      <w:shd w:val="clear" w:color="auto" w:fill="E1DFDD"/>
    </w:rPr>
  </w:style>
  <w:style w:type="character" w:customStyle="1" w:styleId="expertise">
    <w:name w:val="expertise"/>
    <w:basedOn w:val="DefaultParagraphFont"/>
    <w:rsid w:val="00972F52"/>
  </w:style>
  <w:style w:type="character" w:customStyle="1" w:styleId="education">
    <w:name w:val="education"/>
    <w:basedOn w:val="DefaultParagraphFont"/>
    <w:rsid w:val="00972F52"/>
  </w:style>
  <w:style w:type="character" w:customStyle="1" w:styleId="UnresolvedMention2">
    <w:name w:val="Unresolved Mention2"/>
    <w:basedOn w:val="DefaultParagraphFont"/>
    <w:uiPriority w:val="99"/>
    <w:rsid w:val="00972F52"/>
    <w:rPr>
      <w:color w:val="605E5C"/>
      <w:shd w:val="clear" w:color="auto" w:fill="E1DFDD"/>
    </w:rPr>
  </w:style>
  <w:style w:type="character" w:customStyle="1" w:styleId="UnresolvedMention3">
    <w:name w:val="Unresolved Mention3"/>
    <w:basedOn w:val="DefaultParagraphFont"/>
    <w:uiPriority w:val="99"/>
    <w:rsid w:val="00972F52"/>
    <w:rPr>
      <w:color w:val="605E5C"/>
      <w:shd w:val="clear" w:color="auto" w:fill="E1DFDD"/>
    </w:rPr>
  </w:style>
  <w:style w:type="character" w:customStyle="1" w:styleId="url">
    <w:name w:val="url"/>
    <w:basedOn w:val="DefaultParagraphFont"/>
    <w:rsid w:val="00972F52"/>
  </w:style>
  <w:style w:type="character" w:customStyle="1" w:styleId="ellip">
    <w:name w:val="ellip"/>
    <w:basedOn w:val="DefaultParagraphFont"/>
    <w:rsid w:val="00972F52"/>
  </w:style>
  <w:style w:type="character" w:customStyle="1" w:styleId="nowrap">
    <w:name w:val="nowrap"/>
    <w:basedOn w:val="DefaultParagraphFont"/>
    <w:rsid w:val="00972F52"/>
  </w:style>
  <w:style w:type="character" w:customStyle="1" w:styleId="Emph">
    <w:name w:val="Emph"/>
    <w:basedOn w:val="DefaultParagraphFont"/>
    <w:uiPriority w:val="1"/>
    <w:qFormat/>
    <w:rsid w:val="00972F5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72F52"/>
    <w:rPr>
      <w:u w:val="single"/>
    </w:rPr>
  </w:style>
  <w:style w:type="character" w:customStyle="1" w:styleId="BoldUnderlineChar">
    <w:name w:val="Bold Underline Char"/>
    <w:basedOn w:val="DefaultParagraphFont"/>
    <w:rsid w:val="00972F52"/>
    <w:rPr>
      <w:rFonts w:ascii="Arial" w:hAnsi="Arial" w:cs="Arial" w:hint="default"/>
      <w:b/>
      <w:bCs w:val="0"/>
      <w:u w:val="single"/>
    </w:rPr>
  </w:style>
  <w:style w:type="character" w:customStyle="1" w:styleId="ReadCard">
    <w:name w:val="ReadCard"/>
    <w:uiPriority w:val="1"/>
    <w:qFormat/>
    <w:rsid w:val="00972F52"/>
    <w:rPr>
      <w:rFonts w:ascii="Times New Roman" w:hAnsi="Times New Roman" w:cs="Times New Roman" w:hint="default"/>
      <w:b/>
      <w:bCs w:val="0"/>
      <w:sz w:val="24"/>
      <w:u w:val="single"/>
    </w:rPr>
  </w:style>
  <w:style w:type="character" w:customStyle="1" w:styleId="DebateUnderline0">
    <w:name w:val="Debate Underline"/>
    <w:qFormat/>
    <w:rsid w:val="00972F52"/>
    <w:rPr>
      <w:rFonts w:ascii="Times New Roman" w:hAnsi="Times New Roman" w:cs="Times New Roman" w:hint="default"/>
      <w:sz w:val="20"/>
      <w:u w:val="thick"/>
    </w:rPr>
  </w:style>
  <w:style w:type="character" w:customStyle="1" w:styleId="BoldUnderlineUNDO">
    <w:name w:val="Bold.Underline.UNDO"/>
    <w:uiPriority w:val="1"/>
    <w:qFormat/>
    <w:rsid w:val="00972F52"/>
    <w:rPr>
      <w:b w:val="0"/>
      <w:bCs w:val="0"/>
    </w:rPr>
  </w:style>
  <w:style w:type="paragraph" w:styleId="FootnoteText">
    <w:name w:val="footnote text"/>
    <w:basedOn w:val="Normal"/>
    <w:link w:val="FootnoteTextChar"/>
    <w:uiPriority w:val="99"/>
    <w:unhideWhenUsed/>
    <w:qFormat/>
    <w:rsid w:val="00972F52"/>
    <w:pPr>
      <w:spacing w:line="254" w:lineRule="auto"/>
    </w:pPr>
    <w:rPr>
      <w:rFonts w:eastAsiaTheme="minorHAnsi"/>
      <w:sz w:val="16"/>
      <w:szCs w:val="20"/>
    </w:rPr>
  </w:style>
  <w:style w:type="character" w:customStyle="1" w:styleId="FootnoteTextChar1">
    <w:name w:val="Footnote Text Char1"/>
    <w:basedOn w:val="DefaultParagraphFont"/>
    <w:uiPriority w:val="99"/>
    <w:rsid w:val="00972F52"/>
    <w:rPr>
      <w:rFonts w:ascii="Calibri" w:hAnsi="Calibri" w:cs="Calibri"/>
      <w:sz w:val="20"/>
      <w:szCs w:val="20"/>
    </w:rPr>
  </w:style>
  <w:style w:type="character" w:customStyle="1" w:styleId="LinedDown">
    <w:name w:val="Lined Down"/>
    <w:qFormat/>
    <w:rsid w:val="00972F52"/>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972F52"/>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972F52"/>
  </w:style>
  <w:style w:type="character" w:customStyle="1" w:styleId="LDCut">
    <w:name w:val="LD Cut"/>
    <w:basedOn w:val="DefaultParagraphFont"/>
    <w:uiPriority w:val="1"/>
    <w:qFormat/>
    <w:rsid w:val="00972F52"/>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972F52"/>
    <w:rPr>
      <w:rFonts w:ascii="Times New Roman" w:hAnsi="Times New Roman" w:cs="Times New Roman" w:hint="default"/>
      <w:b/>
      <w:bCs w:val="0"/>
      <w:color w:val="auto"/>
      <w:sz w:val="24"/>
      <w:u w:val="single"/>
    </w:rPr>
  </w:style>
  <w:style w:type="character" w:customStyle="1" w:styleId="Style1Char">
    <w:name w:val="Style1 Char"/>
    <w:locked/>
    <w:rsid w:val="00972F52"/>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972F52"/>
    <w:rPr>
      <w:sz w:val="20"/>
    </w:rPr>
  </w:style>
  <w:style w:type="character" w:customStyle="1" w:styleId="DebateHighlighted">
    <w:name w:val="Debate Highlighted"/>
    <w:qFormat/>
    <w:rsid w:val="00972F52"/>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972F52"/>
    <w:rPr>
      <w:b/>
      <w:bCs w:val="0"/>
      <w:sz w:val="24"/>
    </w:rPr>
  </w:style>
  <w:style w:type="character" w:customStyle="1" w:styleId="regtext">
    <w:name w:val="regtext"/>
    <w:uiPriority w:val="99"/>
    <w:rsid w:val="00972F52"/>
  </w:style>
  <w:style w:type="character" w:customStyle="1" w:styleId="Dottedunderline0">
    <w:name w:val="Dotted underline"/>
    <w:rsid w:val="00972F52"/>
    <w:rPr>
      <w:u w:val="dotted"/>
    </w:rPr>
  </w:style>
  <w:style w:type="character" w:customStyle="1" w:styleId="slug-pub-date">
    <w:name w:val="slug-pub-date"/>
    <w:rsid w:val="00972F52"/>
  </w:style>
  <w:style w:type="character" w:customStyle="1" w:styleId="slug-vol">
    <w:name w:val="slug-vol"/>
    <w:rsid w:val="00972F52"/>
  </w:style>
  <w:style w:type="character" w:customStyle="1" w:styleId="slug-issue">
    <w:name w:val="slug-issue"/>
    <w:rsid w:val="00972F52"/>
  </w:style>
  <w:style w:type="character" w:customStyle="1" w:styleId="slug-pages">
    <w:name w:val="slug-pages"/>
    <w:rsid w:val="00972F52"/>
  </w:style>
  <w:style w:type="character" w:customStyle="1" w:styleId="DDIUnderline">
    <w:name w:val="DDI Underline"/>
    <w:uiPriority w:val="99"/>
    <w:qFormat/>
    <w:rsid w:val="00972F52"/>
    <w:rPr>
      <w:sz w:val="20"/>
      <w:u w:val="thick"/>
    </w:rPr>
  </w:style>
  <w:style w:type="character" w:customStyle="1" w:styleId="CardsChar1">
    <w:name w:val="Cards Char1"/>
    <w:locked/>
    <w:rsid w:val="00972F52"/>
    <w:rPr>
      <w:rFonts w:ascii="Times New Roman" w:eastAsia="Times New Roman" w:hAnsi="Times New Roman" w:cs="Times New Roman" w:hint="default"/>
    </w:rPr>
  </w:style>
  <w:style w:type="character" w:customStyle="1" w:styleId="CardTextChar2">
    <w:name w:val="Card Text Char"/>
    <w:locked/>
    <w:rsid w:val="00972F52"/>
    <w:rPr>
      <w:rFonts w:ascii="Georgia" w:hAnsi="Georgia" w:hint="default"/>
      <w:sz w:val="18"/>
      <w:u w:val="single"/>
    </w:rPr>
  </w:style>
  <w:style w:type="character" w:customStyle="1" w:styleId="normaltextrun">
    <w:name w:val="normaltextrun"/>
    <w:basedOn w:val="DefaultParagraphFont"/>
    <w:rsid w:val="00972F52"/>
  </w:style>
  <w:style w:type="character" w:customStyle="1" w:styleId="eop">
    <w:name w:val="eop"/>
    <w:basedOn w:val="DefaultParagraphFont"/>
    <w:rsid w:val="00972F52"/>
  </w:style>
  <w:style w:type="character" w:customStyle="1" w:styleId="spellingerror">
    <w:name w:val="spellingerror"/>
    <w:basedOn w:val="DefaultParagraphFont"/>
    <w:rsid w:val="00972F52"/>
  </w:style>
  <w:style w:type="character" w:customStyle="1" w:styleId="powa-tease">
    <w:name w:val="powa-tease"/>
    <w:basedOn w:val="DefaultParagraphFont"/>
    <w:rsid w:val="00972F52"/>
  </w:style>
  <w:style w:type="character" w:customStyle="1" w:styleId="powa-byline">
    <w:name w:val="powa-byline"/>
    <w:basedOn w:val="DefaultParagraphFont"/>
    <w:rsid w:val="00972F52"/>
  </w:style>
  <w:style w:type="character" w:customStyle="1" w:styleId="apple-style-span">
    <w:name w:val="apple-style-span"/>
    <w:basedOn w:val="DefaultParagraphFont"/>
    <w:rsid w:val="00972F52"/>
    <w:rPr>
      <w:rFonts w:ascii="Times New Roman" w:hAnsi="Times New Roman" w:cs="Times New Roman" w:hint="default"/>
    </w:rPr>
  </w:style>
  <w:style w:type="character" w:customStyle="1" w:styleId="st">
    <w:name w:val="st"/>
    <w:rsid w:val="00972F52"/>
  </w:style>
  <w:style w:type="character" w:customStyle="1" w:styleId="highlight2">
    <w:name w:val="highlight2"/>
    <w:basedOn w:val="DefaultParagraphFont"/>
    <w:rsid w:val="00972F52"/>
    <w:rPr>
      <w:rFonts w:ascii="Arial" w:hAnsi="Arial" w:cs="Arial" w:hint="default"/>
      <w:b/>
      <w:bCs w:val="0"/>
      <w:sz w:val="19"/>
      <w:u w:val="thick"/>
      <w:bdr w:val="none" w:sz="0" w:space="0" w:color="auto" w:frame="1"/>
    </w:rPr>
  </w:style>
  <w:style w:type="character" w:customStyle="1" w:styleId="Emphasis2">
    <w:name w:val="Emphasis2"/>
    <w:basedOn w:val="DefaultParagraphFont"/>
    <w:rsid w:val="00972F52"/>
    <w:rPr>
      <w:rFonts w:ascii="Franklin Gothic Heavy" w:hAnsi="Franklin Gothic Heavy" w:hint="default"/>
      <w:iCs/>
      <w:u w:val="single"/>
    </w:rPr>
  </w:style>
  <w:style w:type="character" w:customStyle="1" w:styleId="EmphasizeThis">
    <w:name w:val="EmphasizeThis"/>
    <w:rsid w:val="00972F52"/>
    <w:rPr>
      <w:rFonts w:ascii="Georgia" w:hAnsi="Georgia" w:hint="default"/>
      <w:b/>
      <w:bCs w:val="0"/>
      <w:iCs/>
      <w:sz w:val="24"/>
      <w:u w:val="thick"/>
    </w:rPr>
  </w:style>
  <w:style w:type="character" w:customStyle="1" w:styleId="balancedheadline">
    <w:name w:val="balancedheadline"/>
    <w:basedOn w:val="DefaultParagraphFont"/>
    <w:rsid w:val="00972F52"/>
  </w:style>
  <w:style w:type="character" w:customStyle="1" w:styleId="UnresolvedMention30">
    <w:name w:val="Unresolved Mention30"/>
    <w:basedOn w:val="DefaultParagraphFont"/>
    <w:uiPriority w:val="99"/>
    <w:semiHidden/>
    <w:rsid w:val="00972F52"/>
    <w:rPr>
      <w:color w:val="605E5C"/>
      <w:shd w:val="clear" w:color="auto" w:fill="E1DFDD"/>
    </w:rPr>
  </w:style>
  <w:style w:type="character" w:customStyle="1" w:styleId="m-4339160018974791352style13ptbold">
    <w:name w:val="m_-4339160018974791352style13ptbold"/>
    <w:basedOn w:val="DefaultParagraphFont"/>
    <w:rsid w:val="00972F52"/>
  </w:style>
  <w:style w:type="character" w:customStyle="1" w:styleId="m-4339160018974791352styleunderline">
    <w:name w:val="m_-4339160018974791352styleunderline"/>
    <w:basedOn w:val="DefaultParagraphFont"/>
    <w:rsid w:val="00972F52"/>
  </w:style>
  <w:style w:type="character" w:customStyle="1" w:styleId="m8622195508348221850gmail-msohyperlink">
    <w:name w:val="m_8622195508348221850gmail-msohyperlink"/>
    <w:basedOn w:val="DefaultParagraphFont"/>
    <w:rsid w:val="00972F52"/>
  </w:style>
  <w:style w:type="character" w:customStyle="1" w:styleId="UnresolvedMention4">
    <w:name w:val="Unresolved Mention4"/>
    <w:basedOn w:val="DefaultParagraphFont"/>
    <w:uiPriority w:val="99"/>
    <w:rsid w:val="00972F52"/>
    <w:rPr>
      <w:color w:val="605E5C"/>
      <w:shd w:val="clear" w:color="auto" w:fill="E1DFDD"/>
    </w:rPr>
  </w:style>
  <w:style w:type="character" w:customStyle="1" w:styleId="longbio">
    <w:name w:val="long_bio"/>
    <w:basedOn w:val="DefaultParagraphFont"/>
    <w:rsid w:val="00972F52"/>
  </w:style>
  <w:style w:type="character" w:customStyle="1" w:styleId="UnresolvedMention5">
    <w:name w:val="Unresolved Mention5"/>
    <w:basedOn w:val="DefaultParagraphFont"/>
    <w:uiPriority w:val="99"/>
    <w:rsid w:val="00972F52"/>
    <w:rPr>
      <w:color w:val="605E5C"/>
      <w:shd w:val="clear" w:color="auto" w:fill="E1DFDD"/>
    </w:rPr>
  </w:style>
  <w:style w:type="character" w:customStyle="1" w:styleId="UnresolvedMention6">
    <w:name w:val="Unresolved Mention6"/>
    <w:basedOn w:val="DefaultParagraphFont"/>
    <w:uiPriority w:val="99"/>
    <w:rsid w:val="00972F52"/>
    <w:rPr>
      <w:color w:val="605E5C"/>
      <w:shd w:val="clear" w:color="auto" w:fill="E1DFDD"/>
    </w:rPr>
  </w:style>
  <w:style w:type="character" w:customStyle="1" w:styleId="UnresolvedMention7">
    <w:name w:val="Unresolved Mention7"/>
    <w:basedOn w:val="DefaultParagraphFont"/>
    <w:uiPriority w:val="99"/>
    <w:rsid w:val="00972F52"/>
    <w:rPr>
      <w:color w:val="605E5C"/>
      <w:shd w:val="clear" w:color="auto" w:fill="E1DFDD"/>
    </w:rPr>
  </w:style>
  <w:style w:type="character" w:customStyle="1" w:styleId="UnresolvedMention8">
    <w:name w:val="Unresolved Mention8"/>
    <w:basedOn w:val="DefaultParagraphFont"/>
    <w:uiPriority w:val="99"/>
    <w:rsid w:val="00972F52"/>
    <w:rPr>
      <w:color w:val="605E5C"/>
      <w:shd w:val="clear" w:color="auto" w:fill="E1DFDD"/>
    </w:rPr>
  </w:style>
  <w:style w:type="character" w:customStyle="1" w:styleId="m4841727538114946087gmail-styleunderline">
    <w:name w:val="m_4841727538114946087gmail-styleunderline"/>
    <w:basedOn w:val="DefaultParagraphFont"/>
    <w:rsid w:val="00972F52"/>
  </w:style>
  <w:style w:type="character" w:customStyle="1" w:styleId="UnresolvedMention9">
    <w:name w:val="Unresolved Mention9"/>
    <w:basedOn w:val="DefaultParagraphFont"/>
    <w:uiPriority w:val="99"/>
    <w:rsid w:val="00972F52"/>
    <w:rPr>
      <w:color w:val="605E5C"/>
      <w:shd w:val="clear" w:color="auto" w:fill="E1DFDD"/>
    </w:rPr>
  </w:style>
  <w:style w:type="character" w:customStyle="1" w:styleId="UnresolvedMention10">
    <w:name w:val="Unresolved Mention10"/>
    <w:basedOn w:val="DefaultParagraphFont"/>
    <w:uiPriority w:val="99"/>
    <w:semiHidden/>
    <w:rsid w:val="00972F52"/>
    <w:rPr>
      <w:color w:val="605E5C"/>
      <w:shd w:val="clear" w:color="auto" w:fill="E1DFDD"/>
    </w:rPr>
  </w:style>
  <w:style w:type="character" w:customStyle="1" w:styleId="UnresolvedMention11">
    <w:name w:val="Unresolved Mention11"/>
    <w:basedOn w:val="DefaultParagraphFont"/>
    <w:uiPriority w:val="99"/>
    <w:semiHidden/>
    <w:rsid w:val="00972F52"/>
    <w:rPr>
      <w:color w:val="605E5C"/>
      <w:shd w:val="clear" w:color="auto" w:fill="E1DFDD"/>
    </w:rPr>
  </w:style>
  <w:style w:type="character" w:customStyle="1" w:styleId="lbexsectionlevelolc">
    <w:name w:val="lbexsectionlevelolc"/>
    <w:basedOn w:val="DefaultParagraphFont"/>
    <w:rsid w:val="00972F52"/>
  </w:style>
  <w:style w:type="character" w:customStyle="1" w:styleId="lbexallcap">
    <w:name w:val="lbexallcap"/>
    <w:basedOn w:val="DefaultParagraphFont"/>
    <w:rsid w:val="00972F52"/>
  </w:style>
  <w:style w:type="character" w:customStyle="1" w:styleId="link">
    <w:name w:val="link"/>
    <w:basedOn w:val="DefaultParagraphFont"/>
    <w:rsid w:val="00972F52"/>
  </w:style>
  <w:style w:type="character" w:customStyle="1" w:styleId="c-messagebody">
    <w:name w:val="c-message__body"/>
    <w:basedOn w:val="DefaultParagraphFont"/>
    <w:rsid w:val="00972F52"/>
  </w:style>
  <w:style w:type="character" w:customStyle="1" w:styleId="m7735155540857680774gmail-style13ptbold">
    <w:name w:val="m_7735155540857680774gmail-style13ptbold"/>
    <w:basedOn w:val="DefaultParagraphFont"/>
    <w:rsid w:val="00972F52"/>
  </w:style>
  <w:style w:type="character" w:customStyle="1" w:styleId="style65">
    <w:name w:val="style65"/>
    <w:basedOn w:val="DefaultParagraphFont"/>
    <w:rsid w:val="00972F52"/>
  </w:style>
  <w:style w:type="character" w:customStyle="1" w:styleId="bodytext4">
    <w:name w:val="body_text"/>
    <w:basedOn w:val="DefaultParagraphFont"/>
    <w:rsid w:val="00972F52"/>
  </w:style>
  <w:style w:type="character" w:customStyle="1" w:styleId="bio">
    <w:name w:val="bio"/>
    <w:basedOn w:val="DefaultParagraphFont"/>
    <w:rsid w:val="00972F52"/>
  </w:style>
  <w:style w:type="character" w:customStyle="1" w:styleId="5yl5">
    <w:name w:val="_5yl5"/>
    <w:basedOn w:val="DefaultParagraphFont"/>
    <w:rsid w:val="00972F52"/>
  </w:style>
  <w:style w:type="paragraph" w:styleId="CommentSubject">
    <w:name w:val="annotation subject"/>
    <w:basedOn w:val="CommentText"/>
    <w:next w:val="CommentText"/>
    <w:link w:val="CommentSubjectChar"/>
    <w:uiPriority w:val="99"/>
    <w:unhideWhenUsed/>
    <w:rsid w:val="00972F52"/>
    <w:pPr>
      <w:spacing w:line="240" w:lineRule="auto"/>
    </w:pPr>
    <w:rPr>
      <w:b/>
      <w:bCs/>
    </w:rPr>
  </w:style>
  <w:style w:type="character" w:customStyle="1" w:styleId="CommentSubjectChar1">
    <w:name w:val="Comment Subject Char1"/>
    <w:basedOn w:val="CommentTextChar1"/>
    <w:uiPriority w:val="99"/>
    <w:rsid w:val="00972F52"/>
    <w:rPr>
      <w:rFonts w:ascii="Calibri" w:hAnsi="Calibri" w:cs="Calibri"/>
      <w:b/>
      <w:bCs/>
      <w:sz w:val="20"/>
      <w:szCs w:val="20"/>
    </w:rPr>
  </w:style>
  <w:style w:type="character" w:customStyle="1" w:styleId="z-TopofFormChar1">
    <w:name w:val="z-Top of Form Char1"/>
    <w:basedOn w:val="DefaultParagraphFont"/>
    <w:uiPriority w:val="99"/>
    <w:rsid w:val="00972F52"/>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972F52"/>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972F52"/>
  </w:style>
  <w:style w:type="character" w:customStyle="1" w:styleId="-newsgate-macro-cci-bullet-">
    <w:name w:val="-newsgate-macro-cci-bullet-"/>
    <w:basedOn w:val="DefaultParagraphFont"/>
    <w:rsid w:val="00972F52"/>
  </w:style>
  <w:style w:type="paragraph" w:customStyle="1" w:styleId="Analytic2">
    <w:name w:val="Analytic2"/>
    <w:basedOn w:val="Normal"/>
    <w:link w:val="Analytic2Char"/>
    <w:uiPriority w:val="4"/>
    <w:rsid w:val="00972F52"/>
    <w:pPr>
      <w:spacing w:line="256" w:lineRule="auto"/>
    </w:pPr>
  </w:style>
  <w:style w:type="character" w:customStyle="1" w:styleId="Analytic2Char">
    <w:name w:val="Analytic2 Char"/>
    <w:basedOn w:val="DefaultParagraphFont"/>
    <w:link w:val="Analytic2"/>
    <w:uiPriority w:val="4"/>
    <w:locked/>
    <w:rsid w:val="00972F52"/>
    <w:rPr>
      <w:rFonts w:ascii="Calibri" w:hAnsi="Calibri" w:cs="Calibri"/>
      <w:sz w:val="22"/>
    </w:rPr>
  </w:style>
  <w:style w:type="character" w:customStyle="1" w:styleId="AnalyticsChar0">
    <w:name w:val="Analytics Char"/>
    <w:basedOn w:val="DefaultParagraphFont"/>
    <w:link w:val="Analytics0"/>
    <w:uiPriority w:val="4"/>
    <w:locked/>
    <w:rsid w:val="00972F52"/>
    <w:rPr>
      <w:rFonts w:ascii="Calibri" w:eastAsiaTheme="majorEastAsia" w:hAnsi="Calibri" w:cstheme="majorBidi"/>
      <w:b/>
      <w:bCs/>
      <w:color w:val="365F91" w:themeColor="accent1" w:themeShade="BF"/>
      <w:sz w:val="28"/>
      <w:szCs w:val="28"/>
    </w:rPr>
  </w:style>
  <w:style w:type="paragraph" w:customStyle="1" w:styleId="AnalyticsPip">
    <w:name w:val="AnalyticsPip"/>
    <w:basedOn w:val="Analytic2"/>
    <w:link w:val="AnalyticsPipChar"/>
    <w:uiPriority w:val="4"/>
    <w:rsid w:val="00972F52"/>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972F52"/>
    <w:rPr>
      <w:rFonts w:ascii="Calibri" w:eastAsiaTheme="majorEastAsia" w:hAnsi="Calibri"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972F52"/>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972F52"/>
    <w:rPr>
      <w:rFonts w:ascii="Calibri" w:eastAsiaTheme="majorEastAsia" w:hAnsi="Calibri" w:cstheme="majorBidi"/>
      <w:b/>
      <w:bCs/>
      <w:color w:val="365F91" w:themeColor="accent1" w:themeShade="BF"/>
      <w:sz w:val="28"/>
      <w:szCs w:val="28"/>
    </w:rPr>
  </w:style>
  <w:style w:type="paragraph" w:styleId="Quote">
    <w:name w:val="Quote"/>
    <w:basedOn w:val="Normal"/>
    <w:next w:val="Normal"/>
    <w:link w:val="QuoteChar"/>
    <w:uiPriority w:val="29"/>
    <w:qFormat/>
    <w:rsid w:val="00972F52"/>
    <w:pPr>
      <w:spacing w:after="0" w:line="240" w:lineRule="auto"/>
    </w:pPr>
    <w:rPr>
      <w:rFonts w:eastAsiaTheme="minorHAnsi"/>
      <w:i/>
      <w:iCs/>
      <w:color w:val="000000" w:themeColor="text1"/>
      <w:sz w:val="16"/>
      <w:szCs w:val="22"/>
    </w:rPr>
  </w:style>
  <w:style w:type="character" w:customStyle="1" w:styleId="QuoteChar1">
    <w:name w:val="Quote Char1"/>
    <w:basedOn w:val="DefaultParagraphFont"/>
    <w:uiPriority w:val="29"/>
    <w:rsid w:val="00972F52"/>
    <w:rPr>
      <w:rFonts w:ascii="Calibri" w:hAnsi="Calibri" w:cs="Calibri"/>
      <w:i/>
      <w:iCs/>
      <w:color w:val="404040" w:themeColor="text1" w:themeTint="BF"/>
      <w:sz w:val="22"/>
    </w:rPr>
  </w:style>
  <w:style w:type="character" w:customStyle="1" w:styleId="ref-lnk">
    <w:name w:val="ref-lnk"/>
    <w:basedOn w:val="DefaultParagraphFont"/>
    <w:rsid w:val="00972F52"/>
  </w:style>
  <w:style w:type="character" w:customStyle="1" w:styleId="ref-overlay">
    <w:name w:val="ref-overlay"/>
    <w:basedOn w:val="DefaultParagraphFont"/>
    <w:rsid w:val="00972F52"/>
  </w:style>
  <w:style w:type="character" w:customStyle="1" w:styleId="ref-fn-p">
    <w:name w:val="ref-fn-p"/>
    <w:basedOn w:val="DefaultParagraphFont"/>
    <w:rsid w:val="00972F52"/>
  </w:style>
  <w:style w:type="character" w:customStyle="1" w:styleId="opinion-articlebody">
    <w:name w:val="opinion-article__body"/>
    <w:basedOn w:val="DefaultParagraphFont"/>
    <w:rsid w:val="00972F52"/>
  </w:style>
  <w:style w:type="character" w:customStyle="1" w:styleId="journaltitle">
    <w:name w:val="journaltitle"/>
    <w:basedOn w:val="DefaultParagraphFont"/>
    <w:rsid w:val="00972F52"/>
  </w:style>
  <w:style w:type="character" w:customStyle="1" w:styleId="hit">
    <w:name w:val="hit"/>
    <w:basedOn w:val="DefaultParagraphFont"/>
    <w:rsid w:val="00972F52"/>
  </w:style>
  <w:style w:type="character" w:customStyle="1" w:styleId="Style11ptUnderline">
    <w:name w:val="Style 11 pt Underline"/>
    <w:basedOn w:val="DefaultParagraphFont"/>
    <w:rsid w:val="00972F52"/>
    <w:rPr>
      <w:sz w:val="20"/>
      <w:u w:val="single"/>
    </w:rPr>
  </w:style>
  <w:style w:type="character" w:customStyle="1" w:styleId="Style11ptBoldUnderlineBorderSinglesolidlineAuto">
    <w:name w:val="Style 11 pt Bold Underline Border: : (Single solid line Auto  ..."/>
    <w:basedOn w:val="DefaultParagraphFont"/>
    <w:rsid w:val="00972F52"/>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972F52"/>
  </w:style>
  <w:style w:type="character" w:customStyle="1" w:styleId="StyleBold">
    <w:name w:val="Style Bold"/>
    <w:basedOn w:val="DefaultParagraphFont"/>
    <w:uiPriority w:val="9"/>
    <w:rsid w:val="00972F52"/>
    <w:rPr>
      <w:b/>
      <w:bCs/>
    </w:rPr>
  </w:style>
  <w:style w:type="character" w:customStyle="1" w:styleId="aqj">
    <w:name w:val="aqj"/>
    <w:basedOn w:val="DefaultParagraphFont"/>
    <w:rsid w:val="00972F52"/>
  </w:style>
  <w:style w:type="character" w:customStyle="1" w:styleId="maintext">
    <w:name w:val="maintext"/>
    <w:basedOn w:val="DefaultParagraphFont"/>
    <w:rsid w:val="00972F52"/>
  </w:style>
  <w:style w:type="character" w:customStyle="1" w:styleId="NotBold10Final">
    <w:name w:val="NotBold10Final"/>
    <w:uiPriority w:val="1"/>
    <w:qFormat/>
    <w:rsid w:val="00972F52"/>
    <w:rPr>
      <w:rFonts w:ascii="Times New Roman" w:hAnsi="Times New Roman" w:cs="Times New Roman" w:hint="default"/>
      <w:b w:val="0"/>
      <w:bCs w:val="0"/>
      <w:i w:val="0"/>
      <w:iCs w:val="0"/>
      <w:sz w:val="20"/>
    </w:rPr>
  </w:style>
  <w:style w:type="character" w:customStyle="1" w:styleId="Bold12">
    <w:name w:val="Bold12"/>
    <w:uiPriority w:val="1"/>
    <w:qFormat/>
    <w:rsid w:val="00972F52"/>
    <w:rPr>
      <w:rFonts w:ascii="Times New Roman" w:hAnsi="Times New Roman" w:cs="Times New Roman" w:hint="default"/>
      <w:b/>
      <w:bCs w:val="0"/>
      <w:sz w:val="24"/>
    </w:rPr>
  </w:style>
  <w:style w:type="character" w:customStyle="1" w:styleId="textexposedshow">
    <w:name w:val="text_exposed_show"/>
    <w:basedOn w:val="DefaultParagraphFont"/>
    <w:rsid w:val="00972F52"/>
  </w:style>
  <w:style w:type="character" w:customStyle="1" w:styleId="TagGreg">
    <w:name w:val="TagGreg"/>
    <w:basedOn w:val="DefaultParagraphFont"/>
    <w:uiPriority w:val="1"/>
    <w:qFormat/>
    <w:rsid w:val="00972F52"/>
    <w:rPr>
      <w:rFonts w:ascii="Arial" w:hAnsi="Arial" w:cs="Arial" w:hint="default"/>
      <w:b/>
      <w:bCs w:val="0"/>
      <w:sz w:val="24"/>
    </w:rPr>
  </w:style>
  <w:style w:type="character" w:customStyle="1" w:styleId="Style11ptBlackUnderline">
    <w:name w:val="Style 11 pt Black Underline"/>
    <w:rsid w:val="00972F52"/>
    <w:rPr>
      <w:color w:val="000000"/>
      <w:sz w:val="20"/>
      <w:u w:val="single"/>
    </w:rPr>
  </w:style>
  <w:style w:type="character" w:customStyle="1" w:styleId="Style11ptBlack">
    <w:name w:val="Style 11 pt Black"/>
    <w:rsid w:val="00972F52"/>
    <w:rPr>
      <w:color w:val="000000"/>
      <w:sz w:val="20"/>
    </w:rPr>
  </w:style>
  <w:style w:type="character" w:customStyle="1" w:styleId="swauthor">
    <w:name w:val="sw_author"/>
    <w:rsid w:val="00972F52"/>
  </w:style>
  <w:style w:type="character" w:customStyle="1" w:styleId="Mention1">
    <w:name w:val="Mention1"/>
    <w:basedOn w:val="DefaultParagraphFont"/>
    <w:uiPriority w:val="99"/>
    <w:semiHidden/>
    <w:rsid w:val="00972F52"/>
    <w:rPr>
      <w:color w:val="2B579A"/>
      <w:shd w:val="clear" w:color="auto" w:fill="E6E6E6"/>
    </w:rPr>
  </w:style>
  <w:style w:type="character" w:customStyle="1" w:styleId="BoldUnderlineChar0">
    <w:name w:val="BoldUnderline Char"/>
    <w:rsid w:val="00972F52"/>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972F52"/>
  </w:style>
  <w:style w:type="character" w:customStyle="1" w:styleId="wikigeneratedlinkcontent">
    <w:name w:val="wikigeneratedlinkcontent"/>
    <w:basedOn w:val="DefaultParagraphFont"/>
    <w:rsid w:val="00972F52"/>
  </w:style>
  <w:style w:type="character" w:customStyle="1" w:styleId="boldunderlineChar1">
    <w:name w:val="bold underline Char"/>
    <w:basedOn w:val="DefaultParagraphFont"/>
    <w:rsid w:val="00972F52"/>
    <w:rPr>
      <w:rFonts w:ascii="Times New Roman" w:eastAsia="Times New Roman" w:hAnsi="Times New Roman" w:cs="Arial" w:hint="default"/>
      <w:b/>
      <w:bCs/>
      <w:sz w:val="24"/>
      <w:szCs w:val="24"/>
      <w:u w:val="single"/>
      <w:lang w:eastAsia="zh-CN"/>
    </w:rPr>
  </w:style>
  <w:style w:type="character" w:customStyle="1" w:styleId="underlineChar">
    <w:name w:val="underline Char"/>
    <w:basedOn w:val="DefaultParagraphFont"/>
    <w:rsid w:val="00972F52"/>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972F52"/>
    <w:rPr>
      <w:sz w:val="24"/>
    </w:rPr>
  </w:style>
  <w:style w:type="character" w:customStyle="1" w:styleId="box">
    <w:name w:val="box"/>
    <w:basedOn w:val="DefaultParagraphFont"/>
    <w:rsid w:val="00972F52"/>
    <w:rPr>
      <w:rFonts w:ascii="Arial" w:hAnsi="Arial" w:cs="Arial" w:hint="default"/>
      <w:b/>
      <w:bCs w:val="0"/>
      <w:color w:val="000000"/>
      <w:sz w:val="19"/>
      <w:szCs w:val="22"/>
      <w:u w:val="thick"/>
      <w:bdr w:val="single" w:sz="12" w:space="0" w:color="auto" w:frame="1"/>
    </w:rPr>
  </w:style>
  <w:style w:type="character" w:customStyle="1" w:styleId="Style8pt">
    <w:name w:val="Style 8 pt"/>
    <w:rsid w:val="00972F52"/>
    <w:rPr>
      <w:rFonts w:ascii="Times New Roman" w:hAnsi="Times New Roman" w:cs="Times New Roman" w:hint="default"/>
      <w:strike w:val="0"/>
      <w:dstrike w:val="0"/>
      <w:sz w:val="16"/>
      <w:u w:val="none"/>
      <w:effect w:val="none"/>
    </w:rPr>
  </w:style>
  <w:style w:type="character" w:customStyle="1" w:styleId="7TimesNewRoman">
    <w:name w:val="7 Times New Roman"/>
    <w:rsid w:val="00972F52"/>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972F52"/>
    <w:rPr>
      <w:rFonts w:ascii="Calibri" w:hAnsi="Calibri" w:cs="Calibri" w:hint="default"/>
      <w:b/>
      <w:bCs w:val="0"/>
      <w:szCs w:val="24"/>
      <w:u w:val="single"/>
      <w:lang w:val="en-US" w:eastAsia="en-US" w:bidi="ar-SA"/>
    </w:rPr>
  </w:style>
  <w:style w:type="character" w:customStyle="1" w:styleId="UnderlinedCharChar">
    <w:name w:val="Underlined Char Char"/>
    <w:rsid w:val="00972F52"/>
    <w:rPr>
      <w:szCs w:val="28"/>
      <w:u w:val="single"/>
      <w:lang w:val="en-US" w:eastAsia="en-US" w:bidi="ar-SA"/>
    </w:rPr>
  </w:style>
  <w:style w:type="character" w:customStyle="1" w:styleId="Style9ptUnderline">
    <w:name w:val="Style 9 pt Underline"/>
    <w:rsid w:val="00972F52"/>
    <w:rPr>
      <w:sz w:val="20"/>
      <w:u w:val="single"/>
    </w:rPr>
  </w:style>
  <w:style w:type="character" w:customStyle="1" w:styleId="StyleTimesNewRoman9pt">
    <w:name w:val="Style Times New Roman 9 pt"/>
    <w:rsid w:val="00972F52"/>
    <w:rPr>
      <w:sz w:val="20"/>
    </w:rPr>
  </w:style>
  <w:style w:type="character" w:customStyle="1" w:styleId="Style9ptItalicUnderline">
    <w:name w:val="Style 9 pt Italic Underline"/>
    <w:rsid w:val="00972F52"/>
    <w:rPr>
      <w:i/>
      <w:iCs/>
      <w:sz w:val="20"/>
      <w:u w:val="single"/>
    </w:rPr>
  </w:style>
  <w:style w:type="character" w:customStyle="1" w:styleId="Style9ptBoldUnderline">
    <w:name w:val="Style 9 pt Bold Underline"/>
    <w:rsid w:val="00972F52"/>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972F52"/>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972F52"/>
    <w:rPr>
      <w:rFonts w:ascii="Calibri" w:hAnsi="Calibri" w:cs="Calibri"/>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972F52"/>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972F52"/>
    <w:rPr>
      <w:rFonts w:ascii="Calibri" w:hAnsi="Calibri" w:cs="Calibri"/>
      <w:sz w:val="22"/>
    </w:rPr>
  </w:style>
  <w:style w:type="character" w:customStyle="1" w:styleId="term">
    <w:name w:val="term"/>
    <w:basedOn w:val="DefaultParagraphFont"/>
    <w:rsid w:val="00972F52"/>
  </w:style>
  <w:style w:type="character" w:customStyle="1" w:styleId="Style9ptUnderline2">
    <w:name w:val="Style 9 pt Underline2"/>
    <w:rsid w:val="00972F52"/>
    <w:rPr>
      <w:sz w:val="20"/>
      <w:u w:val="single"/>
    </w:rPr>
  </w:style>
  <w:style w:type="character" w:customStyle="1" w:styleId="CharChar11">
    <w:name w:val="Char Char11"/>
    <w:rsid w:val="00972F52"/>
    <w:rPr>
      <w:rFonts w:ascii="Arial" w:hAnsi="Arial" w:cs="Arial" w:hint="default"/>
      <w:bCs/>
      <w:szCs w:val="26"/>
      <w:u w:val="single"/>
      <w:lang w:val="en-US" w:eastAsia="en-US" w:bidi="ar-SA"/>
    </w:rPr>
  </w:style>
  <w:style w:type="character" w:customStyle="1" w:styleId="12TimesNewRoman">
    <w:name w:val="12 Times New Roman"/>
    <w:rsid w:val="00972F52"/>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972F52"/>
    <w:rPr>
      <w:u w:val="single"/>
      <w:lang w:val="en-US" w:eastAsia="en-US" w:bidi="ar-SA"/>
    </w:rPr>
  </w:style>
  <w:style w:type="character" w:customStyle="1" w:styleId="Highlightedunderline">
    <w:name w:val="Highlighted underline"/>
    <w:qFormat/>
    <w:rsid w:val="00972F52"/>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972F52"/>
    <w:rPr>
      <w:rFonts w:ascii="Times New Roman" w:hAnsi="Times New Roman" w:cs="Times New Roman" w:hint="default"/>
      <w:sz w:val="22"/>
    </w:rPr>
  </w:style>
  <w:style w:type="character" w:customStyle="1" w:styleId="pubdate">
    <w:name w:val="pubdate"/>
    <w:rsid w:val="00972F52"/>
  </w:style>
  <w:style w:type="character" w:customStyle="1" w:styleId="UnderlineChar1">
    <w:name w:val="Underline Char1"/>
    <w:aliases w:val="Cards + Font: 12 pt Char1"/>
    <w:rsid w:val="00972F52"/>
    <w:rPr>
      <w:rFonts w:ascii="Garamond" w:hAnsi="Garamond" w:hint="default"/>
      <w:sz w:val="22"/>
      <w:szCs w:val="24"/>
      <w:u w:val="single"/>
      <w:lang w:val="en-US" w:eastAsia="en-US" w:bidi="ar-SA"/>
    </w:rPr>
  </w:style>
  <w:style w:type="character" w:customStyle="1" w:styleId="Box0">
    <w:name w:val="Box!"/>
    <w:rsid w:val="00972F52"/>
    <w:rPr>
      <w:rFonts w:ascii="Times New Roman" w:hAnsi="Times New Roman" w:cs="Times New Roman" w:hint="default"/>
      <w:sz w:val="20"/>
      <w:u w:val="thick"/>
      <w:bdr w:val="single" w:sz="4" w:space="0" w:color="auto" w:frame="1"/>
    </w:rPr>
  </w:style>
  <w:style w:type="character" w:customStyle="1" w:styleId="CharacterStyle1">
    <w:name w:val="Character Style 1"/>
    <w:rsid w:val="00972F52"/>
    <w:rPr>
      <w:sz w:val="20"/>
      <w:szCs w:val="20"/>
    </w:rPr>
  </w:style>
  <w:style w:type="character" w:customStyle="1" w:styleId="ReallyfuckingsmallChar0">
    <w:name w:val="Really fucking small Char"/>
    <w:rsid w:val="00972F52"/>
    <w:rPr>
      <w:sz w:val="10"/>
      <w:szCs w:val="24"/>
      <w:lang w:val="en-US" w:eastAsia="en-US" w:bidi="ar-SA"/>
    </w:rPr>
  </w:style>
  <w:style w:type="character" w:customStyle="1" w:styleId="SmallText-New">
    <w:name w:val="Small Text - New"/>
    <w:rsid w:val="00972F52"/>
    <w:rPr>
      <w:rFonts w:ascii="Arial Narrow" w:hAnsi="Arial Narrow" w:hint="default"/>
      <w:sz w:val="14"/>
    </w:rPr>
  </w:style>
  <w:style w:type="character" w:customStyle="1" w:styleId="Underlined-New">
    <w:name w:val="Underlined - New"/>
    <w:rsid w:val="00972F52"/>
    <w:rPr>
      <w:rFonts w:ascii="Arial Narrow" w:hAnsi="Arial Narrow" w:hint="default"/>
      <w:sz w:val="16"/>
      <w:u w:val="single"/>
    </w:rPr>
  </w:style>
  <w:style w:type="character" w:customStyle="1" w:styleId="BoldUnderlining">
    <w:name w:val="Bold Underlining"/>
    <w:rsid w:val="00972F52"/>
    <w:rPr>
      <w:b/>
      <w:bCs w:val="0"/>
      <w:u w:val="single"/>
    </w:rPr>
  </w:style>
  <w:style w:type="character" w:customStyle="1" w:styleId="cardCharChar">
    <w:name w:val="card Char Char"/>
    <w:rsid w:val="00972F52"/>
    <w:rPr>
      <w:szCs w:val="24"/>
      <w:lang w:val="en-US" w:eastAsia="en-US" w:bidi="ar-SA"/>
    </w:rPr>
  </w:style>
  <w:style w:type="character" w:customStyle="1" w:styleId="flagicon">
    <w:name w:val="flagicon"/>
    <w:basedOn w:val="DefaultParagraphFont"/>
    <w:rsid w:val="00972F52"/>
  </w:style>
  <w:style w:type="character" w:customStyle="1" w:styleId="Style11ptUnderline2">
    <w:name w:val="Style 11 pt Underline2"/>
    <w:rsid w:val="00972F52"/>
    <w:rPr>
      <w:sz w:val="20"/>
      <w:u w:val="single"/>
    </w:rPr>
  </w:style>
  <w:style w:type="character" w:customStyle="1" w:styleId="Style11ptBoldUnderline2">
    <w:name w:val="Style 11 pt Bold Underline2"/>
    <w:rsid w:val="00972F52"/>
    <w:rPr>
      <w:b/>
      <w:bCs/>
      <w:sz w:val="20"/>
      <w:u w:val="single"/>
    </w:rPr>
  </w:style>
  <w:style w:type="character" w:customStyle="1" w:styleId="Style11ptUnderline1">
    <w:name w:val="Style 11 pt Underline1"/>
    <w:rsid w:val="00972F52"/>
    <w:rPr>
      <w:sz w:val="20"/>
      <w:u w:val="single"/>
    </w:rPr>
  </w:style>
  <w:style w:type="character" w:customStyle="1" w:styleId="Style11ptBoldUnderline1">
    <w:name w:val="Style 11 pt Bold Underline1"/>
    <w:rsid w:val="00972F52"/>
    <w:rPr>
      <w:b/>
      <w:bCs/>
      <w:sz w:val="20"/>
      <w:u w:val="single"/>
    </w:rPr>
  </w:style>
  <w:style w:type="character" w:customStyle="1" w:styleId="1">
    <w:name w:val="1"/>
    <w:rsid w:val="00972F52"/>
    <w:rPr>
      <w:rFonts w:ascii="Arial" w:hAnsi="Arial" w:cs="Arial" w:hint="default"/>
      <w:bCs/>
      <w:sz w:val="20"/>
      <w:u w:val="single"/>
      <w:lang w:val="en-US" w:eastAsia="en-US" w:bidi="ar-SA"/>
    </w:rPr>
  </w:style>
  <w:style w:type="character" w:customStyle="1" w:styleId="Style9ptUnderline6">
    <w:name w:val="Style 9 pt Underline6"/>
    <w:rsid w:val="00972F52"/>
    <w:rPr>
      <w:sz w:val="20"/>
      <w:u w:val="single"/>
    </w:rPr>
  </w:style>
  <w:style w:type="character" w:customStyle="1" w:styleId="CardUnderlined0">
    <w:name w:val="Card Underlined"/>
    <w:rsid w:val="00972F52"/>
    <w:rPr>
      <w:rFonts w:ascii="Garamond" w:hAnsi="Garamond" w:hint="default"/>
      <w:sz w:val="22"/>
      <w:szCs w:val="24"/>
      <w:u w:val="single"/>
      <w:lang w:val="en-US" w:eastAsia="en-US" w:bidi="ar-SA"/>
    </w:rPr>
  </w:style>
  <w:style w:type="character" w:customStyle="1" w:styleId="StyleUnderline1">
    <w:name w:val="Style Underline1"/>
    <w:rsid w:val="00972F52"/>
    <w:rPr>
      <w:u w:val="single"/>
    </w:rPr>
  </w:style>
  <w:style w:type="character" w:customStyle="1" w:styleId="A6">
    <w:name w:val="A6"/>
    <w:uiPriority w:val="99"/>
    <w:rsid w:val="00972F52"/>
    <w:rPr>
      <w:rFonts w:ascii="Minion Pro" w:hAnsi="Minion Pro" w:cs="Minion Pro" w:hint="default"/>
      <w:color w:val="211D1E"/>
      <w:sz w:val="21"/>
      <w:szCs w:val="21"/>
    </w:rPr>
  </w:style>
  <w:style w:type="character" w:customStyle="1" w:styleId="A11">
    <w:name w:val="A11"/>
    <w:uiPriority w:val="99"/>
    <w:rsid w:val="00972F52"/>
    <w:rPr>
      <w:rFonts w:ascii="Minion Pro" w:hAnsi="Minion Pro" w:cs="Minion Pro" w:hint="default"/>
      <w:color w:val="211D1E"/>
      <w:sz w:val="12"/>
      <w:szCs w:val="12"/>
    </w:rPr>
  </w:style>
  <w:style w:type="character" w:customStyle="1" w:styleId="A12">
    <w:name w:val="A12"/>
    <w:uiPriority w:val="99"/>
    <w:rsid w:val="00972F52"/>
    <w:rPr>
      <w:rFonts w:ascii="Minion Pro" w:hAnsi="Minion Pro" w:cs="Minion Pro" w:hint="default"/>
      <w:color w:val="211D1E"/>
      <w:sz w:val="22"/>
      <w:szCs w:val="22"/>
    </w:rPr>
  </w:style>
  <w:style w:type="character" w:customStyle="1" w:styleId="CardsCharChar">
    <w:name w:val="Cards Char Char"/>
    <w:rsid w:val="00972F52"/>
    <w:rPr>
      <w:szCs w:val="24"/>
      <w:lang w:val="en-US" w:eastAsia="en-US" w:bidi="ar-SA"/>
    </w:rPr>
  </w:style>
  <w:style w:type="character" w:customStyle="1" w:styleId="CitationChar1">
    <w:name w:val="Citation Char1"/>
    <w:basedOn w:val="DefaultParagraphFont"/>
    <w:rsid w:val="00972F52"/>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972F52"/>
  </w:style>
  <w:style w:type="character" w:customStyle="1" w:styleId="charoverride-4">
    <w:name w:val="charoverride-4"/>
    <w:basedOn w:val="DefaultParagraphFont"/>
    <w:rsid w:val="00972F52"/>
  </w:style>
  <w:style w:type="character" w:customStyle="1" w:styleId="charoverride-3">
    <w:name w:val="charoverride-3"/>
    <w:basedOn w:val="DefaultParagraphFont"/>
    <w:rsid w:val="00972F52"/>
  </w:style>
  <w:style w:type="character" w:customStyle="1" w:styleId="f">
    <w:name w:val="f"/>
    <w:rsid w:val="00972F52"/>
  </w:style>
  <w:style w:type="character" w:customStyle="1" w:styleId="BodyTextChar1">
    <w:name w:val="Body Text Char1"/>
    <w:aliases w:val="BT Char1,Very Small Text Char1"/>
    <w:basedOn w:val="DefaultParagraphFont"/>
    <w:uiPriority w:val="99"/>
    <w:rsid w:val="00972F52"/>
    <w:rPr>
      <w:rFonts w:ascii="Times New Roman" w:hAnsi="Times New Roman" w:cs="Times New Roman" w:hint="default"/>
    </w:rPr>
  </w:style>
  <w:style w:type="character" w:customStyle="1" w:styleId="CharChar6">
    <w:name w:val="Char Char6"/>
    <w:rsid w:val="00972F52"/>
    <w:rPr>
      <w:rFonts w:ascii="Arial" w:hAnsi="Arial" w:cs="Arial" w:hint="default"/>
      <w:b/>
      <w:bCs/>
      <w:kern w:val="32"/>
      <w:sz w:val="28"/>
      <w:szCs w:val="32"/>
      <w:lang w:val="en-US" w:eastAsia="en-US" w:bidi="ar-SA"/>
    </w:rPr>
  </w:style>
  <w:style w:type="character" w:customStyle="1" w:styleId="standardcontent">
    <w:name w:val="standardcontent"/>
    <w:rsid w:val="00972F52"/>
  </w:style>
  <w:style w:type="character" w:customStyle="1" w:styleId="storyby">
    <w:name w:val="storyby"/>
    <w:rsid w:val="00972F52"/>
  </w:style>
  <w:style w:type="character" w:customStyle="1" w:styleId="Boxed">
    <w:name w:val="Boxed"/>
    <w:qFormat/>
    <w:rsid w:val="00972F52"/>
    <w:rPr>
      <w:rFonts w:ascii="Garamond" w:hAnsi="Garamond" w:hint="default"/>
      <w:sz w:val="20"/>
      <w:bdr w:val="single" w:sz="6" w:space="0" w:color="auto" w:frame="1"/>
    </w:rPr>
  </w:style>
  <w:style w:type="character" w:customStyle="1" w:styleId="ShrinkChar">
    <w:name w:val="Shrink Char"/>
    <w:rsid w:val="00972F52"/>
    <w:rPr>
      <w:rFonts w:ascii="Garamond" w:hAnsi="Garamond" w:hint="default"/>
      <w:sz w:val="12"/>
      <w:lang w:val="en-US" w:eastAsia="en-US" w:bidi="ar-SA"/>
    </w:rPr>
  </w:style>
  <w:style w:type="character" w:customStyle="1" w:styleId="CitesChar2">
    <w:name w:val="Cites Char2"/>
    <w:rsid w:val="00972F52"/>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972F52"/>
    <w:rPr>
      <w:sz w:val="24"/>
      <w:szCs w:val="24"/>
      <w:u w:val="thick"/>
    </w:rPr>
  </w:style>
  <w:style w:type="character" w:customStyle="1" w:styleId="CharChar3">
    <w:name w:val="Char Char3"/>
    <w:rsid w:val="00972F52"/>
    <w:rPr>
      <w:rFonts w:ascii="Arial" w:hAnsi="Arial" w:cs="Arial" w:hint="default"/>
      <w:bCs/>
      <w:szCs w:val="26"/>
      <w:u w:val="single"/>
      <w:lang w:val="en-US" w:eastAsia="en-US" w:bidi="ar-SA"/>
    </w:rPr>
  </w:style>
  <w:style w:type="character" w:customStyle="1" w:styleId="UNDERLINECharChar">
    <w:name w:val="UNDERLINE Char Char"/>
    <w:rsid w:val="00972F52"/>
    <w:rPr>
      <w:bCs/>
      <w:kern w:val="28"/>
      <w:szCs w:val="32"/>
      <w:u w:val="single"/>
    </w:rPr>
  </w:style>
  <w:style w:type="character" w:customStyle="1" w:styleId="tag1Char">
    <w:name w:val="tag1 Char"/>
    <w:rsid w:val="00972F52"/>
    <w:rPr>
      <w:b/>
      <w:bCs w:val="0"/>
      <w:sz w:val="24"/>
    </w:rPr>
  </w:style>
  <w:style w:type="character" w:customStyle="1" w:styleId="SmallFontChar">
    <w:name w:val="Small Font Char"/>
    <w:rsid w:val="00972F52"/>
    <w:rPr>
      <w:rFonts w:ascii="Arial" w:eastAsia="Calibri" w:hAnsi="Arial" w:cs="Arial" w:hint="default"/>
      <w:sz w:val="12"/>
      <w:szCs w:val="22"/>
    </w:rPr>
  </w:style>
  <w:style w:type="character" w:customStyle="1" w:styleId="CardUnderlinedChar">
    <w:name w:val="Card Underlined Char"/>
    <w:rsid w:val="00972F52"/>
    <w:rPr>
      <w:rFonts w:ascii="Tahoma" w:hAnsi="Tahoma" w:cs="Tahoma" w:hint="default"/>
      <w:sz w:val="18"/>
      <w:u w:val="single"/>
    </w:rPr>
  </w:style>
  <w:style w:type="character" w:customStyle="1" w:styleId="SmallFontCharCharCharChar">
    <w:name w:val="Small Font Char Char Char Char"/>
    <w:rsid w:val="00972F52"/>
    <w:rPr>
      <w:rFonts w:ascii="Arial" w:hAnsi="Arial" w:cs="Arial" w:hint="default"/>
      <w:sz w:val="12"/>
      <w:szCs w:val="24"/>
    </w:rPr>
  </w:style>
  <w:style w:type="character" w:customStyle="1" w:styleId="TagCiteChar3">
    <w:name w:val="TagCite Char"/>
    <w:rsid w:val="00972F52"/>
    <w:rPr>
      <w:rFonts w:ascii="Garamond" w:hAnsi="Garamond" w:hint="default"/>
      <w:b/>
      <w:bCs w:val="0"/>
      <w:sz w:val="24"/>
      <w:szCs w:val="24"/>
    </w:rPr>
  </w:style>
  <w:style w:type="character" w:customStyle="1" w:styleId="CharChar4">
    <w:name w:val="Char Char4"/>
    <w:rsid w:val="00972F52"/>
    <w:rPr>
      <w:b/>
      <w:bCs/>
      <w:sz w:val="28"/>
      <w:szCs w:val="28"/>
    </w:rPr>
  </w:style>
  <w:style w:type="character" w:customStyle="1" w:styleId="Text0">
    <w:name w:val="Text"/>
    <w:qFormat/>
    <w:rsid w:val="00972F52"/>
    <w:rPr>
      <w:rFonts w:ascii="Times New Roman" w:hAnsi="Times New Roman" w:cs="Times New Roman" w:hint="default"/>
      <w:sz w:val="20"/>
    </w:rPr>
  </w:style>
  <w:style w:type="character" w:customStyle="1" w:styleId="CharChar5">
    <w:name w:val="Char Char5"/>
    <w:rsid w:val="00972F52"/>
    <w:rPr>
      <w:rFonts w:ascii="Arial" w:hAnsi="Arial" w:cs="Arial" w:hint="default"/>
      <w:b/>
      <w:bCs/>
      <w:sz w:val="26"/>
      <w:szCs w:val="26"/>
    </w:rPr>
  </w:style>
  <w:style w:type="character" w:customStyle="1" w:styleId="heading2char2charchar10">
    <w:name w:val="heading2char2charchar1"/>
    <w:rsid w:val="00972F52"/>
  </w:style>
  <w:style w:type="character" w:customStyle="1" w:styleId="charchar60">
    <w:name w:val="charchar6"/>
    <w:rsid w:val="00972F52"/>
  </w:style>
  <w:style w:type="character" w:customStyle="1" w:styleId="yshortcuts">
    <w:name w:val="yshortcuts"/>
    <w:rsid w:val="00972F52"/>
  </w:style>
  <w:style w:type="character" w:customStyle="1" w:styleId="term1">
    <w:name w:val="term1"/>
    <w:rsid w:val="00972F52"/>
    <w:rPr>
      <w:b/>
      <w:bCs/>
    </w:rPr>
  </w:style>
  <w:style w:type="character" w:customStyle="1" w:styleId="verdana">
    <w:name w:val="verdana"/>
    <w:rsid w:val="00972F52"/>
  </w:style>
  <w:style w:type="character" w:customStyle="1" w:styleId="searchtermbold">
    <w:name w:val="searchtermbold"/>
    <w:rsid w:val="00972F52"/>
  </w:style>
  <w:style w:type="character" w:customStyle="1" w:styleId="ssl0">
    <w:name w:val="ss_l0"/>
    <w:rsid w:val="00972F52"/>
  </w:style>
  <w:style w:type="character" w:customStyle="1" w:styleId="vitstoryheadline">
    <w:name w:val="vitstoryheadline"/>
    <w:rsid w:val="00972F52"/>
  </w:style>
  <w:style w:type="character" w:customStyle="1" w:styleId="bps-topic-ident">
    <w:name w:val="bps-topic-ident"/>
    <w:rsid w:val="00972F52"/>
  </w:style>
  <w:style w:type="character" w:customStyle="1" w:styleId="byline">
    <w:name w:val="byline"/>
    <w:rsid w:val="00972F52"/>
  </w:style>
  <w:style w:type="character" w:customStyle="1" w:styleId="TextUnderlineChar">
    <w:name w:val="Text Underline Char"/>
    <w:rsid w:val="00972F52"/>
    <w:rPr>
      <w:rFonts w:ascii="Garamond" w:hAnsi="Garamond" w:cs="Arial" w:hint="default"/>
      <w:bCs/>
      <w:kern w:val="20"/>
      <w:szCs w:val="32"/>
      <w:u w:val="single"/>
      <w:lang w:val="en-US" w:eastAsia="en-US" w:bidi="ar-SA"/>
    </w:rPr>
  </w:style>
  <w:style w:type="character" w:customStyle="1" w:styleId="RegularChar">
    <w:name w:val="Regular Char"/>
    <w:rsid w:val="00972F52"/>
    <w:rPr>
      <w:rFonts w:ascii="Garamond" w:hAnsi="Garamond" w:cs="Arial" w:hint="default"/>
      <w:bCs/>
      <w:kern w:val="20"/>
      <w:szCs w:val="32"/>
      <w:lang w:val="en-US" w:eastAsia="en-US" w:bidi="ar-SA"/>
    </w:rPr>
  </w:style>
  <w:style w:type="character" w:customStyle="1" w:styleId="BoldunderlineChar3">
    <w:name w:val="Bold underline Char"/>
    <w:rsid w:val="00972F52"/>
    <w:rPr>
      <w:rFonts w:ascii="Garamond" w:hAnsi="Garamond" w:cs="Arial" w:hint="default"/>
      <w:b/>
      <w:bCs/>
      <w:kern w:val="20"/>
      <w:szCs w:val="32"/>
      <w:u w:val="single"/>
      <w:lang w:val="en-US" w:eastAsia="en-US" w:bidi="ar-SA"/>
    </w:rPr>
  </w:style>
  <w:style w:type="character" w:customStyle="1" w:styleId="UnderlinedCard1">
    <w:name w:val="Underlined Card"/>
    <w:rsid w:val="00972F52"/>
    <w:rPr>
      <w:rFonts w:ascii="Arial Narrow" w:hAnsi="Arial Narrow" w:hint="default"/>
      <w:sz w:val="22"/>
      <w:u w:val="single"/>
    </w:rPr>
  </w:style>
  <w:style w:type="character" w:customStyle="1" w:styleId="SourceBold">
    <w:name w:val="Source Bold"/>
    <w:rsid w:val="00972F52"/>
    <w:rPr>
      <w:rFonts w:ascii="Arial Narrow" w:hAnsi="Arial Narrow" w:hint="default"/>
      <w:b/>
      <w:bCs w:val="0"/>
      <w:strike w:val="0"/>
      <w:dstrike w:val="0"/>
      <w:sz w:val="24"/>
      <w:u w:val="none"/>
      <w:effect w:val="none"/>
    </w:rPr>
  </w:style>
  <w:style w:type="character" w:customStyle="1" w:styleId="Hyperlink1">
    <w:name w:val="Hyperlink1"/>
    <w:rsid w:val="00972F52"/>
    <w:rPr>
      <w:color w:val="002FF6"/>
      <w:sz w:val="24"/>
      <w:u w:val="single"/>
    </w:rPr>
  </w:style>
  <w:style w:type="character" w:customStyle="1" w:styleId="CardsFont12pt0">
    <w:name w:val="Cards + Font 12pt"/>
    <w:uiPriority w:val="1"/>
    <w:rsid w:val="00972F52"/>
    <w:rPr>
      <w:rFonts w:ascii="Calibri" w:eastAsia="Calibri" w:hAnsi="Calibri" w:cs="Calibri" w:hint="default"/>
      <w:sz w:val="24"/>
      <w:szCs w:val="24"/>
      <w:u w:val="single"/>
      <w:lang w:val="en-US" w:eastAsia="en-US" w:bidi="ar-SA"/>
    </w:rPr>
  </w:style>
  <w:style w:type="character" w:customStyle="1" w:styleId="HilightChar">
    <w:name w:val="Hilight Char"/>
    <w:rsid w:val="00972F52"/>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972F52"/>
    <w:rPr>
      <w:rFonts w:ascii="Times New Roman" w:eastAsia="Times New Roman" w:hAnsi="Times New Roman" w:cs="Times New Roman" w:hint="default"/>
      <w:sz w:val="20"/>
      <w:szCs w:val="20"/>
      <w:u w:val="single"/>
    </w:rPr>
  </w:style>
  <w:style w:type="character" w:customStyle="1" w:styleId="c1">
    <w:name w:val="c1"/>
    <w:rsid w:val="00972F52"/>
  </w:style>
  <w:style w:type="character" w:customStyle="1" w:styleId="author0">
    <w:name w:val="author"/>
    <w:rsid w:val="00972F52"/>
    <w:rPr>
      <w:rFonts w:ascii="Times New Roman" w:hAnsi="Times New Roman" w:cs="Times New Roman" w:hint="default"/>
      <w:b/>
      <w:bCs w:val="0"/>
      <w:sz w:val="24"/>
    </w:rPr>
  </w:style>
  <w:style w:type="character" w:customStyle="1" w:styleId="blue">
    <w:name w:val="blue"/>
    <w:basedOn w:val="DefaultParagraphFont"/>
    <w:rsid w:val="00972F52"/>
  </w:style>
  <w:style w:type="character" w:customStyle="1" w:styleId="AuthorYear">
    <w:name w:val="AuthorYear"/>
    <w:uiPriority w:val="1"/>
    <w:qFormat/>
    <w:rsid w:val="00972F52"/>
    <w:rPr>
      <w:rFonts w:ascii="Georgia" w:hAnsi="Georgia" w:hint="default"/>
      <w:b/>
      <w:bCs w:val="0"/>
      <w:sz w:val="24"/>
    </w:rPr>
  </w:style>
  <w:style w:type="character" w:customStyle="1" w:styleId="Highlight">
    <w:name w:val="Highlight"/>
    <w:uiPriority w:val="1"/>
    <w:qFormat/>
    <w:rsid w:val="00972F52"/>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972F52"/>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972F52"/>
    <w:rPr>
      <w:rFonts w:ascii="Arial" w:hAnsi="Arial" w:cs="Arial" w:hint="default"/>
      <w:color w:val="000000"/>
      <w:sz w:val="12"/>
      <w:szCs w:val="22"/>
    </w:rPr>
  </w:style>
  <w:style w:type="character" w:customStyle="1" w:styleId="Emphasis20">
    <w:name w:val="Emphasis 2"/>
    <w:basedOn w:val="Emphasis"/>
    <w:uiPriority w:val="1"/>
    <w:qFormat/>
    <w:rsid w:val="00972F52"/>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972F52"/>
    <w:rPr>
      <w:b/>
      <w:bCs w:val="0"/>
      <w:u w:val="thick"/>
      <w:lang w:val="en-US" w:eastAsia="en-US" w:bidi="ar-SA"/>
    </w:rPr>
  </w:style>
  <w:style w:type="character" w:customStyle="1" w:styleId="citation0">
    <w:name w:val="citation"/>
    <w:rsid w:val="00972F52"/>
  </w:style>
  <w:style w:type="character" w:customStyle="1" w:styleId="Underline0">
    <w:name w:val="*Underline*"/>
    <w:rsid w:val="00972F52"/>
    <w:rPr>
      <w:rFonts w:ascii="Times New Roman" w:hAnsi="Times New Roman" w:cs="Times New Roman" w:hint="default"/>
      <w:b/>
      <w:bCs w:val="0"/>
      <w:sz w:val="24"/>
      <w:u w:val="single"/>
    </w:rPr>
  </w:style>
  <w:style w:type="character" w:customStyle="1" w:styleId="AuthorDate1">
    <w:name w:val="Author Date"/>
    <w:rsid w:val="00972F52"/>
    <w:rPr>
      <w:b/>
      <w:bCs w:val="0"/>
      <w:sz w:val="24"/>
      <w:u w:val="thick"/>
    </w:rPr>
  </w:style>
  <w:style w:type="character" w:customStyle="1" w:styleId="UnderlineChar2">
    <w:name w:val="Underline Char2"/>
    <w:rsid w:val="00972F52"/>
    <w:rPr>
      <w:rFonts w:ascii="Trebuchet MS" w:hAnsi="Trebuchet MS" w:hint="default"/>
      <w:u w:val="thick"/>
      <w:lang w:val="en-US" w:eastAsia="zh-CN" w:bidi="ar-SA"/>
    </w:rPr>
  </w:style>
  <w:style w:type="character" w:customStyle="1" w:styleId="Style1Char1">
    <w:name w:val="Style1 Char1"/>
    <w:rsid w:val="00972F52"/>
    <w:rPr>
      <w:rFonts w:ascii="Book Antiqua" w:hAnsi="Book Antiqua" w:hint="default"/>
      <w:sz w:val="16"/>
      <w:szCs w:val="16"/>
      <w:lang w:val="en-US" w:eastAsia="en-US" w:bidi="ar-SA"/>
    </w:rPr>
  </w:style>
  <w:style w:type="character" w:customStyle="1" w:styleId="NothingChar1">
    <w:name w:val="Nothing Char1"/>
    <w:rsid w:val="00972F52"/>
    <w:rPr>
      <w:rFonts w:ascii="Times New Roman" w:eastAsia="Calibri" w:hAnsi="Times New Roman" w:cs="Times New Roman" w:hint="default"/>
      <w:sz w:val="24"/>
      <w:szCs w:val="20"/>
    </w:rPr>
  </w:style>
  <w:style w:type="character" w:customStyle="1" w:styleId="Style2Char1">
    <w:name w:val="Style2 Char1"/>
    <w:rsid w:val="00972F52"/>
    <w:rPr>
      <w:rFonts w:ascii="Book Antiqua" w:hAnsi="Book Antiqua" w:hint="default"/>
      <w:szCs w:val="24"/>
      <w:u w:val="thick"/>
      <w:lang w:val="en-US" w:eastAsia="en-US" w:bidi="ar-SA"/>
    </w:rPr>
  </w:style>
  <w:style w:type="character" w:customStyle="1" w:styleId="NormalUnderlineChar0">
    <w:name w:val="Normal Underline Char"/>
    <w:rsid w:val="00972F52"/>
    <w:rPr>
      <w:szCs w:val="24"/>
      <w:u w:val="single"/>
    </w:rPr>
  </w:style>
  <w:style w:type="character" w:customStyle="1" w:styleId="heading3char0">
    <w:name w:val="heading3char"/>
    <w:rsid w:val="00972F52"/>
  </w:style>
  <w:style w:type="character" w:customStyle="1" w:styleId="SmallChar">
    <w:name w:val="Small Char"/>
    <w:aliases w:val="No Spacing3 Char,No Spacing1 Char1,CD - Cite Char,Debate Text Char1,No Spacing2 Char1,No Spacing11 Char1"/>
    <w:qFormat/>
    <w:rsid w:val="00972F52"/>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972F52"/>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972F52"/>
    <w:rPr>
      <w:b/>
      <w:bCs/>
      <w:iCs/>
      <w:szCs w:val="26"/>
      <w:lang w:val="en-US" w:eastAsia="en-US" w:bidi="ar-SA"/>
    </w:rPr>
  </w:style>
  <w:style w:type="character" w:customStyle="1" w:styleId="comments-post">
    <w:name w:val="comments-post"/>
    <w:rsid w:val="00972F52"/>
  </w:style>
  <w:style w:type="character" w:customStyle="1" w:styleId="underlinecardChar">
    <w:name w:val="underline card Char"/>
    <w:rsid w:val="00972F52"/>
    <w:rPr>
      <w:rFonts w:ascii="Arial" w:hAnsi="Arial" w:cs="Arial" w:hint="default"/>
      <w:sz w:val="18"/>
      <w:szCs w:val="24"/>
      <w:u w:val="single"/>
      <w:lang w:val="en-US" w:eastAsia="en-US" w:bidi="ar-SA"/>
    </w:rPr>
  </w:style>
  <w:style w:type="character" w:customStyle="1" w:styleId="Irrelevant5fontChar">
    <w:name w:val="Irrelevant (5 font) Char"/>
    <w:rsid w:val="00972F52"/>
    <w:rPr>
      <w:sz w:val="10"/>
      <w:szCs w:val="10"/>
      <w:lang w:val="en-US" w:eastAsia="en-US" w:bidi="ar-SA"/>
    </w:rPr>
  </w:style>
  <w:style w:type="character" w:customStyle="1" w:styleId="TagsCharCharChar">
    <w:name w:val="Tags Char Char Char"/>
    <w:rsid w:val="00972F52"/>
    <w:rPr>
      <w:b/>
      <w:bCs w:val="0"/>
      <w:lang w:val="en-US" w:eastAsia="en-US" w:bidi="ar-SA"/>
    </w:rPr>
  </w:style>
  <w:style w:type="character" w:customStyle="1" w:styleId="CitesChar1">
    <w:name w:val="Cites Char1"/>
    <w:rsid w:val="00972F52"/>
    <w:rPr>
      <w:b/>
      <w:bCs/>
      <w:lang w:val="en-US" w:eastAsia="en-US" w:bidi="ar-SA"/>
    </w:rPr>
  </w:style>
  <w:style w:type="character" w:customStyle="1" w:styleId="Hyperlink13">
    <w:name w:val="Hyperlink13"/>
    <w:rsid w:val="00972F52"/>
    <w:rPr>
      <w:b w:val="0"/>
      <w:bCs w:val="0"/>
      <w:strike w:val="0"/>
      <w:dstrike w:val="0"/>
      <w:color w:val="008000"/>
      <w:sz w:val="20"/>
      <w:szCs w:val="20"/>
      <w:u w:val="none"/>
      <w:effect w:val="none"/>
    </w:rPr>
  </w:style>
  <w:style w:type="character" w:customStyle="1" w:styleId="standardcontent1">
    <w:name w:val="standardcontent1"/>
    <w:rsid w:val="00972F52"/>
    <w:rPr>
      <w:rFonts w:ascii="Arial" w:hAnsi="Arial" w:cs="Arial" w:hint="default"/>
      <w:strike w:val="0"/>
      <w:dstrike w:val="0"/>
      <w:sz w:val="24"/>
      <w:szCs w:val="24"/>
      <w:u w:val="none"/>
      <w:effect w:val="none"/>
    </w:rPr>
  </w:style>
  <w:style w:type="character" w:customStyle="1" w:styleId="Hyperlink4">
    <w:name w:val="Hyperlink4"/>
    <w:rsid w:val="00972F52"/>
    <w:rPr>
      <w:color w:val="000066"/>
      <w:u w:val="single"/>
    </w:rPr>
  </w:style>
  <w:style w:type="character" w:customStyle="1" w:styleId="rddeckline1">
    <w:name w:val="rddeckline1"/>
    <w:rsid w:val="00972F52"/>
    <w:rPr>
      <w:rFonts w:ascii="Verdana" w:hAnsi="Verdana" w:hint="default"/>
      <w:b/>
      <w:bCs/>
      <w:sz w:val="22"/>
      <w:szCs w:val="22"/>
    </w:rPr>
  </w:style>
  <w:style w:type="character" w:customStyle="1" w:styleId="link-external">
    <w:name w:val="link-external"/>
    <w:rsid w:val="00972F52"/>
  </w:style>
  <w:style w:type="character" w:customStyle="1" w:styleId="contact1">
    <w:name w:val="contact1"/>
    <w:rsid w:val="00972F52"/>
    <w:rPr>
      <w:rFonts w:ascii="Tahoma" w:hAnsi="Tahoma" w:cs="Tahoma" w:hint="default"/>
      <w:color w:val="999999"/>
      <w:sz w:val="20"/>
      <w:szCs w:val="20"/>
    </w:rPr>
  </w:style>
  <w:style w:type="character" w:customStyle="1" w:styleId="credits1">
    <w:name w:val="credits1"/>
    <w:rsid w:val="00972F52"/>
    <w:rPr>
      <w:rFonts w:ascii="Tahoma" w:hAnsi="Tahoma" w:cs="Tahoma" w:hint="default"/>
      <w:color w:val="999999"/>
      <w:sz w:val="16"/>
      <w:szCs w:val="16"/>
    </w:rPr>
  </w:style>
  <w:style w:type="character" w:customStyle="1" w:styleId="underline20">
    <w:name w:val="underline2"/>
    <w:rsid w:val="00972F52"/>
    <w:rPr>
      <w:u w:val="single"/>
    </w:rPr>
  </w:style>
  <w:style w:type="character" w:customStyle="1" w:styleId="CardsFont12ptCharCharCharChar">
    <w:name w:val="Cards + Font: 12 pt Char Char Char Char"/>
    <w:rsid w:val="00972F52"/>
    <w:rPr>
      <w:sz w:val="24"/>
      <w:szCs w:val="24"/>
      <w:u w:val="thick"/>
      <w:lang w:val="en-US" w:eastAsia="en-US" w:bidi="ar-SA"/>
    </w:rPr>
  </w:style>
  <w:style w:type="character" w:customStyle="1" w:styleId="UnderlinedCardChar0">
    <w:name w:val="Underlined Card Char"/>
    <w:rsid w:val="00972F52"/>
    <w:rPr>
      <w:rFonts w:ascii="Palatino Linotype" w:hAnsi="Palatino Linotype" w:hint="default"/>
      <w:u w:val="single"/>
      <w:lang w:val="en-US" w:eastAsia="en-US" w:bidi="ar-SA"/>
    </w:rPr>
  </w:style>
  <w:style w:type="character" w:customStyle="1" w:styleId="Style10ptUnderline">
    <w:name w:val="Style 10 pt Underline"/>
    <w:rsid w:val="00972F52"/>
    <w:rPr>
      <w:sz w:val="32"/>
      <w:szCs w:val="32"/>
      <w:u w:val="single"/>
    </w:rPr>
  </w:style>
  <w:style w:type="character" w:customStyle="1" w:styleId="StyleBoldText12pt10ptNotBoldKernat16pt">
    <w:name w:val="Style Bold Text 12 pt + 10 pt Not Bold Kern at 16 pt"/>
    <w:rsid w:val="00972F52"/>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972F52"/>
  </w:style>
  <w:style w:type="character" w:customStyle="1" w:styleId="Char3">
    <w:name w:val="Char3"/>
    <w:rsid w:val="00972F52"/>
    <w:rPr>
      <w:rFonts w:ascii="Arial Narrow" w:eastAsia="Batang" w:hAnsi="Arial Narrow" w:cs="Arial" w:hint="default"/>
      <w:b/>
      <w:bCs/>
      <w:iCs/>
      <w:sz w:val="24"/>
      <w:szCs w:val="28"/>
      <w:lang w:val="en-US" w:eastAsia="en-US" w:bidi="ar-SA"/>
    </w:rPr>
  </w:style>
  <w:style w:type="character" w:customStyle="1" w:styleId="UnderlinedCards">
    <w:name w:val="Underlined Cards"/>
    <w:rsid w:val="00972F52"/>
    <w:rPr>
      <w:sz w:val="24"/>
      <w:szCs w:val="24"/>
      <w:u w:val="thick"/>
      <w:lang w:val="en-US" w:eastAsia="en-US" w:bidi="ar-SA"/>
    </w:rPr>
  </w:style>
  <w:style w:type="character" w:customStyle="1" w:styleId="CardsFont12ptCharCharCharCharCharCharCharCharChar">
    <w:name w:val="Cards + Font: 12 pt Char Char Char Char Char Char Char Char Char"/>
    <w:rsid w:val="00972F52"/>
    <w:rPr>
      <w:sz w:val="24"/>
      <w:szCs w:val="24"/>
      <w:u w:val="thick"/>
      <w:lang w:val="en-US" w:eastAsia="en-US" w:bidi="ar-SA"/>
    </w:rPr>
  </w:style>
  <w:style w:type="character" w:customStyle="1" w:styleId="highlightcardtextChar">
    <w:name w:val="highlight card text Char"/>
    <w:rsid w:val="00972F52"/>
    <w:rPr>
      <w:rFonts w:ascii="Arial" w:hAnsi="Arial" w:cs="Arial" w:hint="default"/>
      <w:color w:val="000000"/>
      <w:sz w:val="18"/>
      <w:szCs w:val="24"/>
      <w:u w:val="single"/>
      <w:lang w:val="en-US" w:eastAsia="en-US" w:bidi="ar-SA"/>
    </w:rPr>
  </w:style>
  <w:style w:type="character" w:customStyle="1" w:styleId="TagsChar4">
    <w:name w:val="Tags Char4"/>
    <w:rsid w:val="00972F52"/>
    <w:rPr>
      <w:b/>
      <w:bCs w:val="0"/>
      <w:lang w:val="en-US" w:eastAsia="en-US" w:bidi="ar-SA"/>
    </w:rPr>
  </w:style>
  <w:style w:type="character" w:customStyle="1" w:styleId="hit1">
    <w:name w:val="hit1"/>
    <w:rsid w:val="00972F52"/>
    <w:rPr>
      <w:rFonts w:ascii="Verdana" w:hAnsi="Verdana" w:hint="default"/>
      <w:b/>
      <w:bCs/>
      <w:vanish/>
      <w:webHidden w:val="0"/>
      <w:color w:val="CC0033"/>
      <w:sz w:val="20"/>
      <w:szCs w:val="20"/>
      <w:specVanish/>
    </w:rPr>
  </w:style>
  <w:style w:type="character" w:customStyle="1" w:styleId="ssl01">
    <w:name w:val="ss_l01"/>
    <w:rsid w:val="00972F52"/>
    <w:rPr>
      <w:rFonts w:ascii="Verdana" w:hAnsi="Verdana" w:hint="default"/>
      <w:color w:val="000000"/>
      <w:sz w:val="20"/>
      <w:szCs w:val="20"/>
    </w:rPr>
  </w:style>
  <w:style w:type="character" w:customStyle="1" w:styleId="tightinline1">
    <w:name w:val="tightinline1"/>
    <w:rsid w:val="00972F52"/>
    <w:rPr>
      <w:rFonts w:ascii="Verdana" w:hAnsi="Verdana" w:hint="default"/>
      <w:vanish/>
      <w:webHidden w:val="0"/>
      <w:color w:val="000000"/>
      <w:sz w:val="20"/>
      <w:szCs w:val="20"/>
      <w:specVanish/>
    </w:rPr>
  </w:style>
  <w:style w:type="character" w:customStyle="1" w:styleId="blsp-spelling-corrected">
    <w:name w:val="blsp-spelling-corrected"/>
    <w:rsid w:val="00972F52"/>
  </w:style>
  <w:style w:type="character" w:customStyle="1" w:styleId="blsp-spelling-error">
    <w:name w:val="blsp-spelling-error"/>
    <w:rsid w:val="00972F52"/>
  </w:style>
  <w:style w:type="character" w:customStyle="1" w:styleId="sup">
    <w:name w:val="sup"/>
    <w:rsid w:val="00972F52"/>
  </w:style>
  <w:style w:type="character" w:customStyle="1" w:styleId="pgnum">
    <w:name w:val="pgnum"/>
    <w:rsid w:val="00972F52"/>
  </w:style>
  <w:style w:type="character" w:customStyle="1" w:styleId="SmallFontCharChar">
    <w:name w:val="Small Font Char Char"/>
    <w:rsid w:val="00972F52"/>
    <w:rPr>
      <w:rFonts w:ascii="Arial" w:hAnsi="Arial" w:cs="Arial" w:hint="default"/>
      <w:sz w:val="12"/>
      <w:szCs w:val="24"/>
      <w:lang w:val="en-US" w:eastAsia="en-US" w:bidi="ar-SA"/>
    </w:rPr>
  </w:style>
  <w:style w:type="character" w:customStyle="1" w:styleId="BoldUnderliningChar">
    <w:name w:val="Bold Underlining Char"/>
    <w:rsid w:val="00972F52"/>
    <w:rPr>
      <w:rFonts w:ascii="Arial Narrow" w:eastAsia="Calibri" w:hAnsi="Arial Narrow" w:cs="Times New Roman" w:hint="default"/>
      <w:b/>
      <w:bCs w:val="0"/>
      <w:sz w:val="20"/>
      <w:u w:val="single"/>
    </w:rPr>
  </w:style>
  <w:style w:type="character" w:customStyle="1" w:styleId="bc21">
    <w:name w:val="bc_21"/>
    <w:rsid w:val="00972F52"/>
  </w:style>
  <w:style w:type="character" w:customStyle="1" w:styleId="copystyle">
    <w:name w:val="copystyle"/>
    <w:rsid w:val="00972F52"/>
  </w:style>
  <w:style w:type="character" w:customStyle="1" w:styleId="boldciteCharChar1">
    <w:name w:val="bold cite Char Char1"/>
    <w:rsid w:val="00972F52"/>
    <w:rPr>
      <w:rFonts w:ascii="Arial" w:hAnsi="Arial" w:cs="Arial" w:hint="default"/>
      <w:b/>
      <w:bCs/>
      <w:kern w:val="32"/>
      <w:sz w:val="24"/>
      <w:szCs w:val="24"/>
      <w:lang w:val="en-US" w:eastAsia="en-US" w:bidi="ar-SA"/>
    </w:rPr>
  </w:style>
  <w:style w:type="character" w:customStyle="1" w:styleId="ReadUnderline">
    <w:name w:val="Read Underline"/>
    <w:rsid w:val="00972F52"/>
    <w:rPr>
      <w:rFonts w:ascii="Arial" w:hAnsi="Arial" w:cs="Arial" w:hint="default"/>
      <w:b/>
      <w:bCs w:val="0"/>
      <w:sz w:val="18"/>
      <w:u w:val="thick"/>
    </w:rPr>
  </w:style>
  <w:style w:type="character" w:customStyle="1" w:styleId="ShrinkText">
    <w:name w:val="Shrink Text"/>
    <w:rsid w:val="00972F52"/>
    <w:rPr>
      <w:sz w:val="16"/>
    </w:rPr>
  </w:style>
  <w:style w:type="character" w:customStyle="1" w:styleId="klink">
    <w:name w:val="klink"/>
    <w:rsid w:val="00972F52"/>
  </w:style>
  <w:style w:type="character" w:customStyle="1" w:styleId="noiconheadline">
    <w:name w:val="noicon_headline"/>
    <w:rsid w:val="00972F52"/>
  </w:style>
  <w:style w:type="character" w:customStyle="1" w:styleId="BlockTitleCharChar">
    <w:name w:val="Block Title Char Char"/>
    <w:rsid w:val="00972F52"/>
    <w:rPr>
      <w:rFonts w:ascii="Georgia" w:hAnsi="Georgia" w:cs="Arial" w:hint="default"/>
      <w:b/>
      <w:bCs/>
      <w:kern w:val="32"/>
      <w:sz w:val="28"/>
      <w:szCs w:val="32"/>
      <w:lang w:val="en-US" w:eastAsia="en-US" w:bidi="ar-SA"/>
    </w:rPr>
  </w:style>
  <w:style w:type="paragraph" w:styleId="MacroText">
    <w:name w:val="macro"/>
    <w:link w:val="MacroTextChar"/>
    <w:unhideWhenUsed/>
    <w:rsid w:val="00972F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972F52"/>
    <w:rPr>
      <w:rFonts w:ascii="Consolas" w:hAnsi="Consolas" w:cs="Consolas"/>
      <w:sz w:val="20"/>
      <w:szCs w:val="20"/>
    </w:rPr>
  </w:style>
  <w:style w:type="character" w:customStyle="1" w:styleId="pp1">
    <w:name w:val="pp1"/>
    <w:rsid w:val="00972F52"/>
    <w:rPr>
      <w:rFonts w:ascii="Times New Roman" w:hAnsi="Times New Roman" w:cs="Times New Roman" w:hint="default"/>
      <w:i w:val="0"/>
      <w:iCs w:val="0"/>
      <w:smallCaps w:val="0"/>
      <w:sz w:val="30"/>
      <w:szCs w:val="30"/>
    </w:rPr>
  </w:style>
  <w:style w:type="character" w:customStyle="1" w:styleId="prbodytext1">
    <w:name w:val="pr_bodytext1"/>
    <w:rsid w:val="00972F52"/>
    <w:rPr>
      <w:rFonts w:ascii="Arial" w:hAnsi="Arial" w:cs="Arial" w:hint="default"/>
      <w:sz w:val="20"/>
      <w:szCs w:val="20"/>
    </w:rPr>
  </w:style>
  <w:style w:type="character" w:customStyle="1" w:styleId="marrontitulobig">
    <w:name w:val="marron_titulo_big"/>
    <w:rsid w:val="00972F52"/>
  </w:style>
  <w:style w:type="character" w:customStyle="1" w:styleId="articlehead">
    <w:name w:val="articlehead"/>
    <w:rsid w:val="00972F52"/>
  </w:style>
  <w:style w:type="character" w:customStyle="1" w:styleId="lead">
    <w:name w:val="lead"/>
    <w:rsid w:val="00972F52"/>
  </w:style>
  <w:style w:type="character" w:customStyle="1" w:styleId="manchettebig2">
    <w:name w:val="manchettebig2"/>
    <w:rsid w:val="00972F52"/>
  </w:style>
  <w:style w:type="character" w:customStyle="1" w:styleId="blue3">
    <w:name w:val="blue3"/>
    <w:rsid w:val="00972F52"/>
  </w:style>
  <w:style w:type="character" w:customStyle="1" w:styleId="over-title">
    <w:name w:val="over-title"/>
    <w:rsid w:val="00972F52"/>
  </w:style>
  <w:style w:type="character" w:customStyle="1" w:styleId="contentheader">
    <w:name w:val="contentheader"/>
    <w:rsid w:val="00972F52"/>
  </w:style>
  <w:style w:type="character" w:customStyle="1" w:styleId="Stylecites10ptNotBoldChar">
    <w:name w:val="Style cites + 10 pt Not Bold Char"/>
    <w:rsid w:val="00972F52"/>
    <w:rPr>
      <w:rFonts w:ascii="SimSun" w:eastAsia="SimSun" w:hAnsi="SimSun" w:hint="eastAsia"/>
      <w:szCs w:val="24"/>
      <w:lang w:val="en-US" w:eastAsia="zh-CN" w:bidi="ar-SA"/>
    </w:rPr>
  </w:style>
  <w:style w:type="character" w:customStyle="1" w:styleId="tagscharchar0">
    <w:name w:val="tagscharchar"/>
    <w:rsid w:val="00972F52"/>
  </w:style>
  <w:style w:type="character" w:customStyle="1" w:styleId="btx">
    <w:name w:val="btx"/>
    <w:rsid w:val="00972F52"/>
  </w:style>
  <w:style w:type="character" w:customStyle="1" w:styleId="bhl">
    <w:name w:val="bhl"/>
    <w:rsid w:val="00972F52"/>
  </w:style>
  <w:style w:type="character" w:customStyle="1" w:styleId="FontStyle13">
    <w:name w:val="Font Style13"/>
    <w:uiPriority w:val="99"/>
    <w:rsid w:val="00972F52"/>
    <w:rPr>
      <w:rFonts w:ascii="Times New Roman" w:hAnsi="Times New Roman" w:cs="Times New Roman" w:hint="default"/>
      <w:sz w:val="18"/>
      <w:szCs w:val="18"/>
    </w:rPr>
  </w:style>
  <w:style w:type="character" w:customStyle="1" w:styleId="FontStyle11">
    <w:name w:val="Font Style11"/>
    <w:uiPriority w:val="99"/>
    <w:rsid w:val="00972F52"/>
    <w:rPr>
      <w:rFonts w:ascii="Times New Roman" w:hAnsi="Times New Roman" w:cs="Times New Roman" w:hint="default"/>
      <w:b/>
      <w:bCs/>
      <w:sz w:val="24"/>
      <w:szCs w:val="24"/>
    </w:rPr>
  </w:style>
  <w:style w:type="character" w:customStyle="1" w:styleId="FontStyle12">
    <w:name w:val="Font Style12"/>
    <w:uiPriority w:val="99"/>
    <w:rsid w:val="00972F52"/>
    <w:rPr>
      <w:rFonts w:ascii="Times New Roman" w:hAnsi="Times New Roman" w:cs="Times New Roman" w:hint="default"/>
      <w:sz w:val="24"/>
      <w:szCs w:val="24"/>
    </w:rPr>
  </w:style>
  <w:style w:type="character" w:customStyle="1" w:styleId="FontStyle14">
    <w:name w:val="Font Style14"/>
    <w:uiPriority w:val="99"/>
    <w:rsid w:val="00972F52"/>
    <w:rPr>
      <w:rFonts w:ascii="Times New Roman" w:hAnsi="Times New Roman" w:cs="Times New Roman" w:hint="default"/>
      <w:i/>
      <w:iCs/>
      <w:sz w:val="18"/>
      <w:szCs w:val="18"/>
    </w:rPr>
  </w:style>
  <w:style w:type="character" w:customStyle="1" w:styleId="FontStyle15">
    <w:name w:val="Font Style15"/>
    <w:uiPriority w:val="99"/>
    <w:rsid w:val="00972F52"/>
    <w:rPr>
      <w:rFonts w:ascii="Times New Roman" w:hAnsi="Times New Roman" w:cs="Times New Roman" w:hint="default"/>
      <w:b/>
      <w:bCs/>
      <w:sz w:val="18"/>
      <w:szCs w:val="18"/>
    </w:rPr>
  </w:style>
  <w:style w:type="character" w:customStyle="1" w:styleId="FontStyle16">
    <w:name w:val="Font Style16"/>
    <w:uiPriority w:val="99"/>
    <w:rsid w:val="00972F52"/>
    <w:rPr>
      <w:rFonts w:ascii="Times New Roman" w:hAnsi="Times New Roman" w:cs="Times New Roman" w:hint="default"/>
      <w:b/>
      <w:bCs/>
      <w:spacing w:val="-20"/>
      <w:sz w:val="16"/>
      <w:szCs w:val="16"/>
    </w:rPr>
  </w:style>
  <w:style w:type="character" w:customStyle="1" w:styleId="FontStyle17">
    <w:name w:val="Font Style17"/>
    <w:uiPriority w:val="99"/>
    <w:rsid w:val="00972F52"/>
    <w:rPr>
      <w:rFonts w:ascii="Times New Roman" w:hAnsi="Times New Roman" w:cs="Times New Roman" w:hint="default"/>
      <w:b/>
      <w:bCs/>
      <w:sz w:val="10"/>
      <w:szCs w:val="10"/>
    </w:rPr>
  </w:style>
  <w:style w:type="character" w:customStyle="1" w:styleId="in-widget">
    <w:name w:val="in-widget"/>
    <w:rsid w:val="00972F52"/>
  </w:style>
  <w:style w:type="character" w:customStyle="1" w:styleId="copyright">
    <w:name w:val="copyright"/>
    <w:rsid w:val="00972F52"/>
  </w:style>
  <w:style w:type="character" w:customStyle="1" w:styleId="spanstyle">
    <w:name w:val="spanstyle"/>
    <w:rsid w:val="00972F52"/>
  </w:style>
  <w:style w:type="character" w:customStyle="1" w:styleId="ssl3">
    <w:name w:val="ss_l3"/>
    <w:rsid w:val="00972F52"/>
  </w:style>
  <w:style w:type="character" w:customStyle="1" w:styleId="docnumbertitle">
    <w:name w:val="doc_number_title"/>
    <w:basedOn w:val="DefaultParagraphFont"/>
    <w:rsid w:val="00972F52"/>
  </w:style>
  <w:style w:type="character" w:customStyle="1" w:styleId="StyleUnderlineChar9pt">
    <w:name w:val="Style Underline Char + 9 pt"/>
    <w:basedOn w:val="DefaultParagraphFont"/>
    <w:rsid w:val="00972F52"/>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972F52"/>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972F52"/>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972F52"/>
    <w:rPr>
      <w:b w:val="0"/>
      <w:bCs w:val="0"/>
      <w:sz w:val="22"/>
      <w:u w:val="single"/>
      <w:bdr w:val="none" w:sz="0" w:space="0" w:color="auto" w:frame="1"/>
    </w:rPr>
  </w:style>
  <w:style w:type="character" w:customStyle="1" w:styleId="pmterms1">
    <w:name w:val="pmterms1"/>
    <w:rsid w:val="00972F52"/>
  </w:style>
  <w:style w:type="character" w:customStyle="1" w:styleId="title1">
    <w:name w:val="title1"/>
    <w:basedOn w:val="DefaultParagraphFont"/>
    <w:rsid w:val="00972F52"/>
  </w:style>
  <w:style w:type="character" w:customStyle="1" w:styleId="2">
    <w:name w:val="2"/>
    <w:rsid w:val="00972F52"/>
    <w:rPr>
      <w:rFonts w:ascii="Arial" w:hAnsi="Arial" w:cs="Arial" w:hint="default"/>
      <w:bCs/>
      <w:sz w:val="20"/>
      <w:u w:val="single"/>
      <w:lang w:val="en-US" w:eastAsia="en-US" w:bidi="ar-SA"/>
    </w:rPr>
  </w:style>
  <w:style w:type="character" w:customStyle="1" w:styleId="Style11ptBoldUnderline">
    <w:name w:val="Style 11 pt Bold Underline"/>
    <w:rsid w:val="00972F52"/>
    <w:rPr>
      <w:b/>
      <w:bCs/>
      <w:sz w:val="20"/>
      <w:u w:val="single"/>
    </w:rPr>
  </w:style>
  <w:style w:type="character" w:customStyle="1" w:styleId="erasure">
    <w:name w:val="erasure"/>
    <w:rsid w:val="00972F52"/>
    <w:rPr>
      <w:rFonts w:ascii="Arial" w:hAnsi="Arial" w:cs="Arial" w:hint="default"/>
      <w:strike/>
      <w:color w:val="000000"/>
      <w:szCs w:val="22"/>
      <w:vertAlign w:val="baseline"/>
    </w:rPr>
  </w:style>
  <w:style w:type="character" w:customStyle="1" w:styleId="CardCite1">
    <w:name w:val="CardCite1"/>
    <w:qFormat/>
    <w:rsid w:val="00972F52"/>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972F52"/>
    <w:rPr>
      <w:u w:val="single"/>
    </w:rPr>
  </w:style>
  <w:style w:type="character" w:customStyle="1" w:styleId="addmd">
    <w:name w:val="addmd"/>
    <w:basedOn w:val="DefaultParagraphFont"/>
    <w:rsid w:val="00972F52"/>
  </w:style>
  <w:style w:type="character" w:customStyle="1" w:styleId="MinimizeChar">
    <w:name w:val="Minimize Char"/>
    <w:basedOn w:val="cardChar0"/>
    <w:locked/>
    <w:rsid w:val="00972F52"/>
    <w:rPr>
      <w:rFonts w:ascii="Calibri" w:eastAsiaTheme="minorHAnsi" w:hAnsi="Calibri" w:cs="Calibri" w:hint="default"/>
      <w:sz w:val="24"/>
      <w:lang w:eastAsia="en-US"/>
    </w:rPr>
  </w:style>
  <w:style w:type="character" w:customStyle="1" w:styleId="StyleUnderline4">
    <w:name w:val="Style Underline4"/>
    <w:basedOn w:val="DefaultParagraphFont"/>
    <w:rsid w:val="00972F52"/>
    <w:rPr>
      <w:u w:val="single"/>
    </w:rPr>
  </w:style>
  <w:style w:type="character" w:customStyle="1" w:styleId="HTMLPreformattedChar1">
    <w:name w:val="HTML Preformatted Char1"/>
    <w:basedOn w:val="DefaultParagraphFont"/>
    <w:uiPriority w:val="99"/>
    <w:rsid w:val="00972F52"/>
    <w:rPr>
      <w:rFonts w:ascii="Consolas" w:hAnsi="Consolas" w:cs="Consolas" w:hint="default"/>
      <w:sz w:val="20"/>
      <w:szCs w:val="20"/>
    </w:rPr>
  </w:style>
  <w:style w:type="character" w:customStyle="1" w:styleId="FontStyle39">
    <w:name w:val="Font Style39"/>
    <w:uiPriority w:val="99"/>
    <w:rsid w:val="00972F52"/>
    <w:rPr>
      <w:rFonts w:ascii="Constantia" w:hAnsi="Constantia" w:cs="Constantia" w:hint="default"/>
      <w:b/>
      <w:bCs/>
      <w:sz w:val="18"/>
      <w:szCs w:val="18"/>
    </w:rPr>
  </w:style>
  <w:style w:type="character" w:customStyle="1" w:styleId="hidden">
    <w:name w:val="hidden"/>
    <w:basedOn w:val="DefaultParagraphFont"/>
    <w:uiPriority w:val="99"/>
    <w:rsid w:val="00972F52"/>
  </w:style>
  <w:style w:type="character" w:customStyle="1" w:styleId="StyleStyleBoldUnderlineIntenseEmphasisUnderlineStyleapple-s1">
    <w:name w:val="Style Style Bold UnderlineIntense EmphasisUnderlineStyleapple-s...1"/>
    <w:basedOn w:val="DefaultParagraphFont"/>
    <w:rsid w:val="00972F52"/>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972F52"/>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972F52"/>
  </w:style>
  <w:style w:type="character" w:customStyle="1" w:styleId="dropcap">
    <w:name w:val="dropcap"/>
    <w:basedOn w:val="DefaultParagraphFont"/>
    <w:rsid w:val="00972F52"/>
  </w:style>
  <w:style w:type="character" w:customStyle="1" w:styleId="articleauthor">
    <w:name w:val="articleauthor"/>
    <w:basedOn w:val="DefaultParagraphFont"/>
    <w:rsid w:val="00972F52"/>
  </w:style>
  <w:style w:type="character" w:customStyle="1" w:styleId="article-date">
    <w:name w:val="article-date"/>
    <w:basedOn w:val="DefaultParagraphFont"/>
    <w:rsid w:val="00972F52"/>
  </w:style>
  <w:style w:type="character" w:customStyle="1" w:styleId="highlightedsearchterm">
    <w:name w:val="highlightedsearchterm"/>
    <w:basedOn w:val="DefaultParagraphFont"/>
    <w:rsid w:val="00972F52"/>
  </w:style>
  <w:style w:type="character" w:customStyle="1" w:styleId="bodysubtoc">
    <w:name w:val="bodysubtoc"/>
    <w:basedOn w:val="DefaultParagraphFont"/>
    <w:rsid w:val="00972F52"/>
  </w:style>
  <w:style w:type="character" w:customStyle="1" w:styleId="lefttitlesmaller">
    <w:name w:val="lefttitlesmaller"/>
    <w:basedOn w:val="DefaultParagraphFont"/>
    <w:rsid w:val="00972F52"/>
  </w:style>
  <w:style w:type="character" w:customStyle="1" w:styleId="mb">
    <w:name w:val="mb"/>
    <w:basedOn w:val="DefaultParagraphFont"/>
    <w:rsid w:val="00972F52"/>
  </w:style>
  <w:style w:type="character" w:customStyle="1" w:styleId="fn">
    <w:name w:val="fn"/>
    <w:basedOn w:val="DefaultParagraphFont"/>
    <w:rsid w:val="00972F52"/>
  </w:style>
  <w:style w:type="character" w:customStyle="1" w:styleId="smallcaps">
    <w:name w:val="smallcaps"/>
    <w:basedOn w:val="DefaultParagraphFont"/>
    <w:rsid w:val="00972F52"/>
  </w:style>
  <w:style w:type="character" w:customStyle="1" w:styleId="field-content">
    <w:name w:val="field-content"/>
    <w:basedOn w:val="DefaultParagraphFont"/>
    <w:rsid w:val="00972F52"/>
  </w:style>
  <w:style w:type="character" w:customStyle="1" w:styleId="submitted">
    <w:name w:val="submitted"/>
    <w:basedOn w:val="DefaultParagraphFont"/>
    <w:rsid w:val="00972F52"/>
  </w:style>
  <w:style w:type="character" w:customStyle="1" w:styleId="submitted-date">
    <w:name w:val="submitted-date"/>
    <w:basedOn w:val="DefaultParagraphFont"/>
    <w:rsid w:val="00972F52"/>
  </w:style>
  <w:style w:type="character" w:customStyle="1" w:styleId="submitted-time">
    <w:name w:val="submitted-time"/>
    <w:basedOn w:val="DefaultParagraphFont"/>
    <w:rsid w:val="00972F52"/>
  </w:style>
  <w:style w:type="character" w:customStyle="1" w:styleId="A2">
    <w:name w:val="A2"/>
    <w:uiPriority w:val="99"/>
    <w:rsid w:val="00972F52"/>
    <w:rPr>
      <w:rFonts w:ascii="Sabon LT Std" w:hAnsi="Sabon LT Std" w:cs="Sabon LT Std" w:hint="default"/>
      <w:color w:val="000000"/>
      <w:sz w:val="15"/>
      <w:szCs w:val="15"/>
    </w:rPr>
  </w:style>
  <w:style w:type="character" w:customStyle="1" w:styleId="searchword">
    <w:name w:val="searchword"/>
    <w:basedOn w:val="DefaultParagraphFont"/>
    <w:rsid w:val="00972F52"/>
  </w:style>
  <w:style w:type="character" w:customStyle="1" w:styleId="meta-prep">
    <w:name w:val="meta-prep"/>
    <w:basedOn w:val="DefaultParagraphFont"/>
    <w:rsid w:val="00972F52"/>
  </w:style>
  <w:style w:type="character" w:customStyle="1" w:styleId="entry-date">
    <w:name w:val="entry-date"/>
    <w:basedOn w:val="DefaultParagraphFont"/>
    <w:rsid w:val="00972F52"/>
  </w:style>
  <w:style w:type="character" w:customStyle="1" w:styleId="Date1">
    <w:name w:val="Date1"/>
    <w:basedOn w:val="DefaultParagraphFont"/>
    <w:rsid w:val="00972F52"/>
  </w:style>
  <w:style w:type="character" w:customStyle="1" w:styleId="CiteReal0">
    <w:name w:val="CiteReal"/>
    <w:uiPriority w:val="1"/>
    <w:qFormat/>
    <w:rsid w:val="00972F52"/>
    <w:rPr>
      <w:rFonts w:ascii="Arial" w:hAnsi="Arial" w:cs="Arial" w:hint="default"/>
      <w:b/>
      <w:bCs w:val="0"/>
      <w:sz w:val="24"/>
      <w:u w:val="single"/>
    </w:rPr>
  </w:style>
  <w:style w:type="character" w:customStyle="1" w:styleId="articletitle0">
    <w:name w:val="articletitle"/>
    <w:rsid w:val="00972F52"/>
    <w:rPr>
      <w:rFonts w:ascii="Times New Roman" w:hAnsi="Times New Roman" w:cs="Times New Roman" w:hint="default"/>
    </w:rPr>
  </w:style>
  <w:style w:type="character" w:customStyle="1" w:styleId="6pointChar">
    <w:name w:val="6 point Char"/>
    <w:rsid w:val="00972F52"/>
    <w:rPr>
      <w:rFonts w:ascii="Times New Roman" w:hAnsi="Times New Roman" w:cs="Times New Roman" w:hint="default"/>
      <w:sz w:val="12"/>
      <w:lang w:val="en-US" w:eastAsia="en-US"/>
    </w:rPr>
  </w:style>
  <w:style w:type="character" w:customStyle="1" w:styleId="StyleThickunderline">
    <w:name w:val="Style Thick underline"/>
    <w:qFormat/>
    <w:rsid w:val="00972F52"/>
    <w:rPr>
      <w:u w:val="thick"/>
    </w:rPr>
  </w:style>
  <w:style w:type="character" w:customStyle="1" w:styleId="SmallText2">
    <w:name w:val="SmallText"/>
    <w:rsid w:val="00972F52"/>
    <w:rPr>
      <w:color w:val="000000"/>
    </w:rPr>
  </w:style>
  <w:style w:type="character" w:customStyle="1" w:styleId="underline3">
    <w:name w:val="underline3"/>
    <w:basedOn w:val="underline20"/>
    <w:rsid w:val="00972F52"/>
    <w:rPr>
      <w:u w:val="single"/>
      <w:bdr w:val="none" w:sz="0" w:space="0" w:color="auto" w:frame="1"/>
      <w:shd w:val="clear" w:color="auto" w:fill="FFFF00"/>
    </w:rPr>
  </w:style>
  <w:style w:type="character" w:customStyle="1" w:styleId="menu">
    <w:name w:val="menu"/>
    <w:basedOn w:val="DefaultParagraphFont"/>
    <w:rsid w:val="00972F52"/>
  </w:style>
  <w:style w:type="character" w:customStyle="1" w:styleId="itxtrst">
    <w:name w:val="itxtrst"/>
    <w:rsid w:val="00972F52"/>
  </w:style>
  <w:style w:type="character" w:customStyle="1" w:styleId="A-Underlining">
    <w:name w:val="A-Underlining"/>
    <w:basedOn w:val="DefaultParagraphFont"/>
    <w:rsid w:val="00972F52"/>
    <w:rPr>
      <w:rFonts w:ascii="Garamond" w:hAnsi="Garamond" w:hint="default"/>
      <w:color w:val="auto"/>
      <w:sz w:val="24"/>
      <w:u w:val="single"/>
    </w:rPr>
  </w:style>
  <w:style w:type="character" w:customStyle="1" w:styleId="AuthorChar">
    <w:name w:val="Author Char"/>
    <w:basedOn w:val="DefaultParagraphFont"/>
    <w:rsid w:val="00972F52"/>
    <w:rPr>
      <w:rFonts w:ascii="Times New Roman" w:eastAsia="Times New Roman" w:hAnsi="Times New Roman" w:cs="Times New Roman" w:hint="default"/>
      <w:b/>
      <w:bCs w:val="0"/>
      <w:szCs w:val="20"/>
    </w:rPr>
  </w:style>
  <w:style w:type="character" w:customStyle="1" w:styleId="StyleUnderlineBold">
    <w:name w:val="Style Underline + Bold"/>
    <w:rsid w:val="00972F52"/>
    <w:rPr>
      <w:b/>
      <w:bCs/>
      <w:u w:val="single"/>
    </w:rPr>
  </w:style>
  <w:style w:type="character" w:customStyle="1" w:styleId="smallChar0">
    <w:name w:val="small Char"/>
    <w:rsid w:val="00972F52"/>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972F52"/>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972F52"/>
  </w:style>
  <w:style w:type="character" w:customStyle="1" w:styleId="UnderlinedTextCharChar">
    <w:name w:val="Underlined Text Char Char"/>
    <w:basedOn w:val="DefaultParagraphFont"/>
    <w:rsid w:val="00972F52"/>
    <w:rPr>
      <w:rFonts w:ascii="Arial" w:hAnsi="Arial" w:cs="Arial" w:hint="default"/>
      <w:bCs/>
      <w:noProof w:val="0"/>
      <w:szCs w:val="26"/>
      <w:u w:val="single"/>
      <w:lang w:val="en-US" w:eastAsia="en-US" w:bidi="ar-SA"/>
    </w:rPr>
  </w:style>
  <w:style w:type="character" w:customStyle="1" w:styleId="il">
    <w:name w:val="il"/>
    <w:rsid w:val="00972F52"/>
  </w:style>
  <w:style w:type="character" w:customStyle="1" w:styleId="BodyText12">
    <w:name w:val="Body Text1"/>
    <w:rsid w:val="00972F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972F52"/>
  </w:style>
  <w:style w:type="character" w:customStyle="1" w:styleId="HIGHLIGHT0">
    <w:name w:val="HIGHLIGHT"/>
    <w:uiPriority w:val="1"/>
    <w:rsid w:val="00972F52"/>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972F52"/>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972F52"/>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972F52"/>
    <w:rPr>
      <w:rFonts w:ascii="Garamond" w:hAnsi="Garamond" w:hint="default"/>
      <w:bCs/>
      <w:color w:val="auto"/>
      <w:spacing w:val="5"/>
      <w:sz w:val="20"/>
      <w:u w:val="single"/>
    </w:rPr>
  </w:style>
  <w:style w:type="character" w:customStyle="1" w:styleId="StyleIntenseReferenceGaramondBold">
    <w:name w:val="Style Intense Reference + Garamond Bold"/>
    <w:rsid w:val="00972F52"/>
    <w:rPr>
      <w:rFonts w:ascii="Garamond" w:hAnsi="Garamond" w:hint="default"/>
      <w:b/>
      <w:bCs/>
      <w:color w:val="auto"/>
      <w:spacing w:val="5"/>
      <w:sz w:val="20"/>
      <w:u w:val="single"/>
    </w:rPr>
  </w:style>
  <w:style w:type="character" w:customStyle="1" w:styleId="detailtitle">
    <w:name w:val="detailtitle"/>
    <w:basedOn w:val="DefaultParagraphFont"/>
    <w:rsid w:val="00972F52"/>
  </w:style>
  <w:style w:type="character" w:customStyle="1" w:styleId="a0">
    <w:name w:val="a"/>
    <w:basedOn w:val="DefaultParagraphFont"/>
    <w:rsid w:val="00972F52"/>
  </w:style>
  <w:style w:type="character" w:customStyle="1" w:styleId="newstime">
    <w:name w:val="newstime"/>
    <w:basedOn w:val="DefaultParagraphFont"/>
    <w:rsid w:val="00972F52"/>
  </w:style>
  <w:style w:type="character" w:customStyle="1" w:styleId="IntenseReference1">
    <w:name w:val="Intense Reference1"/>
    <w:qFormat/>
    <w:rsid w:val="00972F52"/>
    <w:rPr>
      <w:rFonts w:ascii="Arial" w:hAnsi="Arial" w:cs="Arial" w:hint="default"/>
      <w:bCs/>
      <w:color w:val="auto"/>
      <w:spacing w:val="5"/>
      <w:sz w:val="20"/>
      <w:u w:val="thick"/>
    </w:rPr>
  </w:style>
  <w:style w:type="character" w:customStyle="1" w:styleId="TagChar3">
    <w:name w:val="Tag Char3"/>
    <w:rsid w:val="00972F52"/>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972F52"/>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972F52"/>
  </w:style>
  <w:style w:type="character" w:customStyle="1" w:styleId="ilad1">
    <w:name w:val="il_ad1"/>
    <w:rsid w:val="00972F52"/>
    <w:rPr>
      <w:vanish/>
      <w:webHidden w:val="0"/>
      <w:color w:val="000000"/>
      <w:u w:val="single"/>
      <w:specVanish/>
    </w:rPr>
  </w:style>
  <w:style w:type="character" w:customStyle="1" w:styleId="ThickUnderlineCharChar">
    <w:name w:val="Thick Underline Char Char"/>
    <w:rsid w:val="00972F52"/>
    <w:rPr>
      <w:sz w:val="24"/>
      <w:szCs w:val="24"/>
      <w:u w:val="thick"/>
      <w:lang w:val="en-US" w:eastAsia="en-US" w:bidi="ar-SA"/>
    </w:rPr>
  </w:style>
  <w:style w:type="character" w:customStyle="1" w:styleId="Underline21">
    <w:name w:val="Underline 2"/>
    <w:basedOn w:val="DefaultParagraphFont"/>
    <w:uiPriority w:val="1"/>
    <w:qFormat/>
    <w:rsid w:val="00972F52"/>
    <w:rPr>
      <w:b/>
      <w:bCs w:val="0"/>
      <w:u w:val="single"/>
    </w:rPr>
  </w:style>
  <w:style w:type="character" w:customStyle="1" w:styleId="tx">
    <w:name w:val="tx"/>
    <w:basedOn w:val="DefaultParagraphFont"/>
    <w:rsid w:val="00972F52"/>
  </w:style>
  <w:style w:type="character" w:customStyle="1" w:styleId="oneclick-link">
    <w:name w:val="oneclick-link"/>
    <w:basedOn w:val="DefaultParagraphFont"/>
    <w:rsid w:val="00972F52"/>
  </w:style>
  <w:style w:type="character" w:customStyle="1" w:styleId="EndnoteTextChar">
    <w:name w:val="Endnote Text Char"/>
    <w:basedOn w:val="DefaultParagraphFont"/>
    <w:locked/>
    <w:rsid w:val="00972F52"/>
  </w:style>
  <w:style w:type="character" w:customStyle="1" w:styleId="BodyTextFirstIndentChar">
    <w:name w:val="Body Text First Indent Char"/>
    <w:basedOn w:val="Heading8Char"/>
    <w:locked/>
    <w:rsid w:val="00972F52"/>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972F52"/>
  </w:style>
  <w:style w:type="character" w:customStyle="1" w:styleId="CitesCharCharCharChar">
    <w:name w:val="Cites Char Char Char Char"/>
    <w:locked/>
    <w:rsid w:val="00972F52"/>
  </w:style>
  <w:style w:type="character" w:customStyle="1" w:styleId="TagsChar1CharChar">
    <w:name w:val="Tags Char1 Char Char"/>
    <w:locked/>
    <w:rsid w:val="00972F52"/>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72F52"/>
  </w:style>
  <w:style w:type="character" w:customStyle="1" w:styleId="CardsFont6ptCharCharChar">
    <w:name w:val="Cards + Font: 6 pt Char Char Char"/>
    <w:locked/>
    <w:rsid w:val="00972F52"/>
  </w:style>
  <w:style w:type="character" w:customStyle="1" w:styleId="blocktitleChar">
    <w:name w:val="block title Char"/>
    <w:locked/>
    <w:rsid w:val="00972F52"/>
  </w:style>
  <w:style w:type="character" w:customStyle="1" w:styleId="Cards1Char">
    <w:name w:val="Cards1 Char"/>
    <w:locked/>
    <w:rsid w:val="00972F52"/>
  </w:style>
  <w:style w:type="character" w:customStyle="1" w:styleId="CardsUnderlineChar">
    <w:name w:val="Cards + Underline Char"/>
    <w:locked/>
    <w:rsid w:val="00972F52"/>
  </w:style>
  <w:style w:type="character" w:customStyle="1" w:styleId="Debate-CardSmalltextF2Char">
    <w:name w:val="Debate- Card Small text F2 Char"/>
    <w:locked/>
    <w:rsid w:val="00972F52"/>
  </w:style>
  <w:style w:type="character" w:customStyle="1" w:styleId="CardTagChar">
    <w:name w:val="Card Tag Char"/>
    <w:locked/>
    <w:rsid w:val="00972F52"/>
  </w:style>
  <w:style w:type="character" w:customStyle="1" w:styleId="LanguageStrikeChar">
    <w:name w:val="Language Strike Char"/>
    <w:locked/>
    <w:rsid w:val="00972F52"/>
  </w:style>
  <w:style w:type="character" w:customStyle="1" w:styleId="8pointChar">
    <w:name w:val="8 point Char"/>
    <w:locked/>
    <w:rsid w:val="00972F52"/>
  </w:style>
  <w:style w:type="character" w:customStyle="1" w:styleId="citationunderlineChar">
    <w:name w:val="citation/underline Char"/>
    <w:locked/>
    <w:rsid w:val="00972F52"/>
  </w:style>
  <w:style w:type="character" w:customStyle="1" w:styleId="DateCitesAuthorCharChar">
    <w:name w:val="DateCitesAuthor Char Char"/>
    <w:locked/>
    <w:rsid w:val="00972F52"/>
  </w:style>
  <w:style w:type="character" w:customStyle="1" w:styleId="StyleStyle411pt1Char">
    <w:name w:val="Style Style4 + 11 pt1 Char"/>
    <w:locked/>
    <w:rsid w:val="00972F52"/>
  </w:style>
  <w:style w:type="character" w:customStyle="1" w:styleId="UnderlineCardChar0">
    <w:name w:val="UnderlineCard Char"/>
    <w:locked/>
    <w:rsid w:val="00972F52"/>
  </w:style>
  <w:style w:type="character" w:customStyle="1" w:styleId="CardUpSize-LightChar">
    <w:name w:val="CardUpSize - Light Char"/>
    <w:basedOn w:val="DefaultParagraphFont"/>
    <w:locked/>
    <w:rsid w:val="00972F52"/>
  </w:style>
  <w:style w:type="character" w:customStyle="1" w:styleId="CiteCardUpSize-HeavyChar">
    <w:name w:val="Cite // CardUpSize - Heavy Char"/>
    <w:basedOn w:val="DefaultParagraphFont"/>
    <w:locked/>
    <w:rsid w:val="00972F52"/>
  </w:style>
  <w:style w:type="character" w:customStyle="1" w:styleId="HotRouteCharCharCharCharCharChar">
    <w:name w:val="Hot Route! Char Char Char Char Char Char"/>
    <w:locked/>
    <w:rsid w:val="00972F52"/>
  </w:style>
  <w:style w:type="character" w:customStyle="1" w:styleId="SmallTextCharCharCharChar">
    <w:name w:val="Small Text Char Char Char Char"/>
    <w:locked/>
    <w:rsid w:val="00972F52"/>
  </w:style>
  <w:style w:type="character" w:customStyle="1" w:styleId="UnderlineCharCharCharCharCharCharCharChar">
    <w:name w:val="Underline Char Char Char Char Char Char Char Char"/>
    <w:basedOn w:val="DefaultParagraphFont"/>
    <w:locked/>
    <w:rsid w:val="00972F52"/>
  </w:style>
  <w:style w:type="character" w:customStyle="1" w:styleId="SmalltextCharCharCharChar0">
    <w:name w:val="Small text Char Char Char Char"/>
    <w:basedOn w:val="DefaultParagraphFont"/>
    <w:locked/>
    <w:rsid w:val="00972F52"/>
  </w:style>
  <w:style w:type="character" w:customStyle="1" w:styleId="UnderlinedCardTextChar">
    <w:name w:val="Underlined Card Text Char"/>
    <w:locked/>
    <w:rsid w:val="00972F52"/>
  </w:style>
  <w:style w:type="character" w:customStyle="1" w:styleId="cardtextemphasisChar">
    <w:name w:val="card text emphasis Char"/>
    <w:locked/>
    <w:rsid w:val="00972F52"/>
  </w:style>
  <w:style w:type="character" w:customStyle="1" w:styleId="CiteCharCharChar">
    <w:name w:val="Cite Char Char Char"/>
    <w:locked/>
    <w:rsid w:val="00972F52"/>
  </w:style>
  <w:style w:type="character" w:customStyle="1" w:styleId="CiteCardChar">
    <w:name w:val="Cite_Card Char"/>
    <w:locked/>
    <w:rsid w:val="00972F52"/>
  </w:style>
  <w:style w:type="character" w:customStyle="1" w:styleId="BoldandUnderlineCharChar2">
    <w:name w:val="Bold and Underline Char Char2"/>
    <w:locked/>
    <w:rsid w:val="00972F52"/>
  </w:style>
  <w:style w:type="character" w:customStyle="1" w:styleId="CiteCardCharCharCharChar">
    <w:name w:val="Cite_Card Char Char Char Char"/>
    <w:locked/>
    <w:rsid w:val="00972F52"/>
  </w:style>
  <w:style w:type="character" w:customStyle="1" w:styleId="LittleChar">
    <w:name w:val="Little Char"/>
    <w:locked/>
    <w:rsid w:val="00972F52"/>
  </w:style>
  <w:style w:type="character" w:customStyle="1" w:styleId="DebateHeaderChar">
    <w:name w:val="Debate Header Char"/>
    <w:locked/>
    <w:rsid w:val="00972F52"/>
  </w:style>
  <w:style w:type="character" w:customStyle="1" w:styleId="UnhighlightedChar">
    <w:name w:val="Unhighlighted Char"/>
    <w:locked/>
    <w:rsid w:val="00972F52"/>
  </w:style>
  <w:style w:type="character" w:customStyle="1" w:styleId="StylecardUnderlineChar">
    <w:name w:val="Style card + Underline Char"/>
    <w:locked/>
    <w:rsid w:val="00972F52"/>
  </w:style>
  <w:style w:type="character" w:customStyle="1" w:styleId="CiteCardCharCharCharCharCharCharCharChar">
    <w:name w:val="Cite_Card Char Char Char Char Char Char Char Char"/>
    <w:locked/>
    <w:rsid w:val="00972F52"/>
  </w:style>
  <w:style w:type="character" w:customStyle="1" w:styleId="CiteNormalChar">
    <w:name w:val="Cite Normal Char"/>
    <w:locked/>
    <w:rsid w:val="00972F52"/>
  </w:style>
  <w:style w:type="character" w:customStyle="1" w:styleId="NormaltextCharChar">
    <w:name w:val="Normal text Char Char"/>
    <w:locked/>
    <w:rsid w:val="00972F52"/>
  </w:style>
  <w:style w:type="character" w:customStyle="1" w:styleId="underlinedcardChar1">
    <w:name w:val="underlined card Char"/>
    <w:locked/>
    <w:rsid w:val="00972F52"/>
  </w:style>
  <w:style w:type="character" w:customStyle="1" w:styleId="Debate-CardTagandCite-F6Char">
    <w:name w:val="Debate- Card Tag and Cite- F6 Char"/>
    <w:locked/>
    <w:rsid w:val="00972F52"/>
  </w:style>
  <w:style w:type="character" w:customStyle="1" w:styleId="cardChar2">
    <w:name w:val="%card Char"/>
    <w:locked/>
    <w:rsid w:val="00972F52"/>
  </w:style>
  <w:style w:type="character" w:customStyle="1" w:styleId="UnunderlinedTextChar">
    <w:name w:val="Ununderlined Text Char"/>
    <w:locked/>
    <w:rsid w:val="00972F52"/>
  </w:style>
  <w:style w:type="character" w:customStyle="1" w:styleId="ReallyfuckingsmallCharCharCharChar">
    <w:name w:val="Really fucking small Char Char Char Char"/>
    <w:locked/>
    <w:rsid w:val="00972F52"/>
  </w:style>
  <w:style w:type="character" w:customStyle="1" w:styleId="CardDownx1Char">
    <w:name w:val="CardDown x1 Char"/>
    <w:locked/>
    <w:rsid w:val="00972F52"/>
  </w:style>
  <w:style w:type="character" w:customStyle="1" w:styleId="FullCiteChar">
    <w:name w:val="Full Cite Char"/>
    <w:locked/>
    <w:rsid w:val="00972F52"/>
  </w:style>
  <w:style w:type="character" w:customStyle="1" w:styleId="evidencetextChar">
    <w:name w:val="evidence text Char"/>
    <w:locked/>
    <w:rsid w:val="00972F52"/>
  </w:style>
  <w:style w:type="character" w:customStyle="1" w:styleId="StyleStyleArialNarrow9ptLeft-075ArialNarrowChar">
    <w:name w:val="Style Style Arial Narrow 9 pt Left:  -0.75&quot; + Arial Narrow Char"/>
    <w:locked/>
    <w:rsid w:val="00972F52"/>
  </w:style>
  <w:style w:type="character" w:customStyle="1" w:styleId="StyleStyleCardTextLeft-075Right0Char">
    <w:name w:val="Style Style Card Text + Left:  -0.75&quot; + Right:  0&quot; Char"/>
    <w:locked/>
    <w:rsid w:val="00972F52"/>
  </w:style>
  <w:style w:type="character" w:customStyle="1" w:styleId="DebateUnderlineBoldChar">
    <w:name w:val="Debate Underline Bold Char"/>
    <w:locked/>
    <w:rsid w:val="00972F52"/>
  </w:style>
  <w:style w:type="character" w:customStyle="1" w:styleId="StyleArialNarrow12ptBoldLeft-075Char">
    <w:name w:val="Style Arial Narrow 12 pt Bold Left:  -0.75&quot; Char"/>
    <w:locked/>
    <w:rsid w:val="00972F52"/>
  </w:style>
  <w:style w:type="character" w:customStyle="1" w:styleId="StyleStyleevidencetextBorderSinglesolidlineAuto05Char">
    <w:name w:val="Style Style evidence text + Border: : (Single solid line Auto  0.5 ... Char"/>
    <w:locked/>
    <w:rsid w:val="00972F52"/>
  </w:style>
  <w:style w:type="character" w:customStyle="1" w:styleId="StyleevidencetextBorderSinglesolidlineAuto05ptLChar">
    <w:name w:val="Style evidence text + Border: : (Single solid line Auto  0.5 pt L... Char"/>
    <w:locked/>
    <w:rsid w:val="00972F52"/>
  </w:style>
  <w:style w:type="character" w:customStyle="1" w:styleId="HighlightingChar">
    <w:name w:val="Highlighting Char"/>
    <w:locked/>
    <w:rsid w:val="00972F52"/>
  </w:style>
  <w:style w:type="character" w:customStyle="1" w:styleId="UnderliningCharChar1CharCharChar">
    <w:name w:val="Underlining Char Char1 Char Char Char"/>
    <w:locked/>
    <w:rsid w:val="00972F52"/>
  </w:style>
  <w:style w:type="character" w:customStyle="1" w:styleId="CiteCharCharCharCharCharChar">
    <w:name w:val="Cite Char Char Char Char Char Char"/>
    <w:locked/>
    <w:rsid w:val="00972F52"/>
  </w:style>
  <w:style w:type="character" w:customStyle="1" w:styleId="UnderliningCharCharChar">
    <w:name w:val="Underlining Char Char Char"/>
    <w:locked/>
    <w:rsid w:val="00972F52"/>
  </w:style>
  <w:style w:type="character" w:customStyle="1" w:styleId="sup1">
    <w:name w:val="sup1"/>
    <w:rsid w:val="00972F52"/>
  </w:style>
  <w:style w:type="character" w:customStyle="1" w:styleId="pgnum1">
    <w:name w:val="pgnum1"/>
    <w:rsid w:val="00972F52"/>
  </w:style>
  <w:style w:type="character" w:customStyle="1" w:styleId="nw">
    <w:name w:val="nw"/>
    <w:rsid w:val="00972F52"/>
  </w:style>
  <w:style w:type="character" w:customStyle="1" w:styleId="CardsHighlight">
    <w:name w:val="Cards Highlight"/>
    <w:uiPriority w:val="1"/>
    <w:rsid w:val="00972F52"/>
  </w:style>
  <w:style w:type="character" w:customStyle="1" w:styleId="apple">
    <w:name w:val="apple"/>
    <w:rsid w:val="00972F52"/>
  </w:style>
  <w:style w:type="character" w:customStyle="1" w:styleId="inhoud">
    <w:name w:val="inhoud"/>
    <w:rsid w:val="00972F52"/>
  </w:style>
  <w:style w:type="character" w:customStyle="1" w:styleId="CardsUnderlined">
    <w:name w:val="Cards Underlined"/>
    <w:qFormat/>
    <w:rsid w:val="00972F52"/>
  </w:style>
  <w:style w:type="character" w:customStyle="1" w:styleId="Cites-AuthorDate">
    <w:name w:val="Cites-Author/Date"/>
    <w:qFormat/>
    <w:rsid w:val="00972F52"/>
  </w:style>
  <w:style w:type="character" w:customStyle="1" w:styleId="StyleCardtextChar10pt">
    <w:name w:val="Style Card text Char + 10 pt"/>
    <w:rsid w:val="00972F52"/>
  </w:style>
  <w:style w:type="character" w:customStyle="1" w:styleId="UnderliningChar2">
    <w:name w:val="Underlining Char2"/>
    <w:rsid w:val="00972F52"/>
  </w:style>
  <w:style w:type="character" w:customStyle="1" w:styleId="UnderliningChar1">
    <w:name w:val="Underlining Char1"/>
    <w:rsid w:val="00972F52"/>
  </w:style>
  <w:style w:type="character" w:customStyle="1" w:styleId="smcaps">
    <w:name w:val="smcaps"/>
    <w:rsid w:val="00972F52"/>
  </w:style>
  <w:style w:type="character" w:customStyle="1" w:styleId="Style1Char2">
    <w:name w:val="Style1 Char2"/>
    <w:rsid w:val="00972F52"/>
  </w:style>
  <w:style w:type="character" w:customStyle="1" w:styleId="inside-head1">
    <w:name w:val="inside-head1"/>
    <w:rsid w:val="00972F52"/>
  </w:style>
  <w:style w:type="character" w:customStyle="1" w:styleId="datestamp1">
    <w:name w:val="datestamp1"/>
    <w:rsid w:val="00972F52"/>
  </w:style>
  <w:style w:type="character" w:customStyle="1" w:styleId="pagetools1">
    <w:name w:val="pagetools1"/>
    <w:rsid w:val="00972F52"/>
  </w:style>
  <w:style w:type="character" w:customStyle="1" w:styleId="smallredtext">
    <w:name w:val="smallredtext"/>
    <w:rsid w:val="00972F52"/>
  </w:style>
  <w:style w:type="character" w:customStyle="1" w:styleId="storyheading31">
    <w:name w:val="storyheading31"/>
    <w:rsid w:val="00972F52"/>
  </w:style>
  <w:style w:type="character" w:customStyle="1" w:styleId="storydeck31">
    <w:name w:val="storydeck31"/>
    <w:rsid w:val="00972F52"/>
  </w:style>
  <w:style w:type="character" w:customStyle="1" w:styleId="subtitle10">
    <w:name w:val="subtitle1"/>
    <w:rsid w:val="00972F52"/>
  </w:style>
  <w:style w:type="character" w:customStyle="1" w:styleId="Title10">
    <w:name w:val="Title1"/>
    <w:rsid w:val="00972F52"/>
  </w:style>
  <w:style w:type="character" w:customStyle="1" w:styleId="clsbiolink">
    <w:name w:val="clsbiolink"/>
    <w:rsid w:val="00972F52"/>
  </w:style>
  <w:style w:type="character" w:customStyle="1" w:styleId="clssmaller">
    <w:name w:val="clssmaller"/>
    <w:rsid w:val="00972F52"/>
  </w:style>
  <w:style w:type="character" w:customStyle="1" w:styleId="sm1">
    <w:name w:val="sm1"/>
    <w:rsid w:val="00972F52"/>
  </w:style>
  <w:style w:type="character" w:customStyle="1" w:styleId="noindentChar">
    <w:name w:val="noindent Char"/>
    <w:rsid w:val="00972F52"/>
  </w:style>
  <w:style w:type="character" w:customStyle="1" w:styleId="SmallChar1">
    <w:name w:val="Small Char1"/>
    <w:rsid w:val="00972F52"/>
  </w:style>
  <w:style w:type="character" w:customStyle="1" w:styleId="fullcite0">
    <w:name w:val="fullcite"/>
    <w:rsid w:val="00972F52"/>
  </w:style>
  <w:style w:type="character" w:customStyle="1" w:styleId="Style9ptThickunderline">
    <w:name w:val="Style 9 pt Thick underline"/>
    <w:rsid w:val="00972F52"/>
  </w:style>
  <w:style w:type="character" w:customStyle="1" w:styleId="CardNotUnderlinedChar">
    <w:name w:val="Card Not Underlined Char"/>
    <w:rsid w:val="00972F52"/>
  </w:style>
  <w:style w:type="character" w:customStyle="1" w:styleId="IndexHeadersCharChar">
    <w:name w:val="Index Headers Char Char"/>
    <w:rsid w:val="00972F52"/>
  </w:style>
  <w:style w:type="character" w:customStyle="1" w:styleId="CircleChar1">
    <w:name w:val="Circle Char1"/>
    <w:rsid w:val="00972F52"/>
  </w:style>
  <w:style w:type="character" w:customStyle="1" w:styleId="textmedium">
    <w:name w:val="textmedium"/>
    <w:rsid w:val="00972F52"/>
  </w:style>
  <w:style w:type="character" w:customStyle="1" w:styleId="justify">
    <w:name w:val="justify"/>
    <w:rsid w:val="00972F52"/>
  </w:style>
  <w:style w:type="character" w:customStyle="1" w:styleId="SmallCardTextChar">
    <w:name w:val="Small Card Text Char"/>
    <w:rsid w:val="00972F52"/>
  </w:style>
  <w:style w:type="character" w:customStyle="1" w:styleId="tagChar30">
    <w:name w:val="tag Char3"/>
    <w:rsid w:val="00972F52"/>
  </w:style>
  <w:style w:type="character" w:customStyle="1" w:styleId="medium-normal1">
    <w:name w:val="medium-normal1"/>
    <w:rsid w:val="00972F52"/>
  </w:style>
  <w:style w:type="character" w:customStyle="1" w:styleId="inside-head">
    <w:name w:val="inside-head"/>
    <w:rsid w:val="00972F52"/>
  </w:style>
  <w:style w:type="character" w:customStyle="1" w:styleId="awtw">
    <w:name w:val="awtw"/>
    <w:rsid w:val="00972F52"/>
  </w:style>
  <w:style w:type="character" w:customStyle="1" w:styleId="CardText-Underlined">
    <w:name w:val="Card Text - Underlined"/>
    <w:rsid w:val="00972F52"/>
  </w:style>
  <w:style w:type="character" w:customStyle="1" w:styleId="Citation-AuthorDate">
    <w:name w:val="Citation - Author/Date"/>
    <w:rsid w:val="00972F52"/>
  </w:style>
  <w:style w:type="character" w:customStyle="1" w:styleId="ld3">
    <w:name w:val="ld3"/>
    <w:rsid w:val="00972F52"/>
  </w:style>
  <w:style w:type="character" w:customStyle="1" w:styleId="5Notunderlined">
    <w:name w:val="5 Not underlined"/>
    <w:rsid w:val="00972F52"/>
  </w:style>
  <w:style w:type="character" w:customStyle="1" w:styleId="postbody">
    <w:name w:val="postbody"/>
    <w:rsid w:val="00972F52"/>
  </w:style>
  <w:style w:type="paragraph" w:styleId="EndnoteText">
    <w:name w:val="endnote text"/>
    <w:basedOn w:val="Normal"/>
    <w:link w:val="EndnoteTextChar1"/>
    <w:unhideWhenUsed/>
    <w:rsid w:val="00972F52"/>
    <w:pPr>
      <w:spacing w:after="0" w:line="240" w:lineRule="auto"/>
    </w:pPr>
    <w:rPr>
      <w:rFonts w:eastAsiaTheme="minorHAnsi"/>
      <w:sz w:val="16"/>
      <w:szCs w:val="20"/>
    </w:rPr>
  </w:style>
  <w:style w:type="character" w:customStyle="1" w:styleId="EndnoteTextChar2">
    <w:name w:val="Endnote Text Char2"/>
    <w:basedOn w:val="DefaultParagraphFont"/>
    <w:semiHidden/>
    <w:rsid w:val="00972F52"/>
    <w:rPr>
      <w:rFonts w:ascii="Calibri" w:hAnsi="Calibri" w:cs="Calibri"/>
      <w:sz w:val="20"/>
      <w:szCs w:val="20"/>
    </w:rPr>
  </w:style>
  <w:style w:type="character" w:customStyle="1" w:styleId="stylestylebold12pt">
    <w:name w:val="stylestylebold12pt"/>
    <w:rsid w:val="00972F52"/>
  </w:style>
  <w:style w:type="character" w:customStyle="1" w:styleId="externaledithide">
    <w:name w:val="external_edit_hide"/>
    <w:rsid w:val="00972F52"/>
  </w:style>
  <w:style w:type="character" w:customStyle="1" w:styleId="grey10">
    <w:name w:val="grey10"/>
    <w:rsid w:val="00972F52"/>
  </w:style>
  <w:style w:type="character" w:customStyle="1" w:styleId="CharacterStyle20">
    <w:name w:val="Character Style 20"/>
    <w:rsid w:val="00972F52"/>
  </w:style>
  <w:style w:type="character" w:customStyle="1" w:styleId="Style11ptUnderlineBorderSinglesolidlineAuto05pt">
    <w:name w:val="Style 11 pt Underline Border: : (Single solid line Auto  0.5 pt..."/>
    <w:rsid w:val="00972F52"/>
  </w:style>
  <w:style w:type="character" w:customStyle="1" w:styleId="A9">
    <w:name w:val="A9"/>
    <w:uiPriority w:val="99"/>
    <w:rsid w:val="00972F52"/>
  </w:style>
  <w:style w:type="character" w:customStyle="1" w:styleId="A5">
    <w:name w:val="A5"/>
    <w:uiPriority w:val="99"/>
    <w:rsid w:val="00972F52"/>
  </w:style>
  <w:style w:type="character" w:customStyle="1" w:styleId="underline1">
    <w:name w:val="underline1"/>
    <w:rsid w:val="00972F52"/>
  </w:style>
  <w:style w:type="character" w:customStyle="1" w:styleId="see">
    <w:name w:val="see"/>
    <w:rsid w:val="00972F52"/>
  </w:style>
  <w:style w:type="character" w:customStyle="1" w:styleId="CharacterStyle2">
    <w:name w:val="Character Style 2"/>
    <w:rsid w:val="00972F52"/>
  </w:style>
  <w:style w:type="character" w:customStyle="1" w:styleId="lightblue">
    <w:name w:val="lightblue"/>
    <w:rsid w:val="00972F52"/>
  </w:style>
  <w:style w:type="character" w:customStyle="1" w:styleId="centerheadlines">
    <w:name w:val="centerheadlines"/>
    <w:rsid w:val="00972F52"/>
  </w:style>
  <w:style w:type="character" w:customStyle="1" w:styleId="datetime0">
    <w:name w:val="datetime"/>
    <w:rsid w:val="00972F52"/>
  </w:style>
  <w:style w:type="character" w:customStyle="1" w:styleId="info">
    <w:name w:val="info"/>
    <w:rsid w:val="00972F52"/>
  </w:style>
  <w:style w:type="character" w:customStyle="1" w:styleId="datestory">
    <w:name w:val="datestory"/>
    <w:rsid w:val="00972F52"/>
  </w:style>
  <w:style w:type="character" w:customStyle="1" w:styleId="A1">
    <w:name w:val="A1"/>
    <w:uiPriority w:val="99"/>
    <w:rsid w:val="00972F52"/>
  </w:style>
  <w:style w:type="character" w:customStyle="1" w:styleId="-SmallText-">
    <w:name w:val="-Small Text-"/>
    <w:rsid w:val="00972F52"/>
  </w:style>
  <w:style w:type="character" w:customStyle="1" w:styleId="goohl1">
    <w:name w:val="goohl1"/>
    <w:rsid w:val="00972F52"/>
  </w:style>
  <w:style w:type="character" w:customStyle="1" w:styleId="goohl2">
    <w:name w:val="goohl2"/>
    <w:rsid w:val="00972F52"/>
  </w:style>
  <w:style w:type="character" w:customStyle="1" w:styleId="goohl0">
    <w:name w:val="goohl0"/>
    <w:rsid w:val="00972F52"/>
  </w:style>
  <w:style w:type="character" w:customStyle="1" w:styleId="StyleUnderlineBorderSinglesolidlineAuto05ptLinew">
    <w:name w:val="Style Underline Border: : (Single solid line Auto  0.5 pt Line w..."/>
    <w:basedOn w:val="DefaultParagraphFont"/>
    <w:rsid w:val="00972F52"/>
  </w:style>
  <w:style w:type="character" w:customStyle="1" w:styleId="citeschar10">
    <w:name w:val="citeschar1"/>
    <w:basedOn w:val="DefaultParagraphFont"/>
    <w:rsid w:val="00972F52"/>
  </w:style>
  <w:style w:type="character" w:customStyle="1" w:styleId="cardunderlinedchar0">
    <w:name w:val="cardunderlinedchar"/>
    <w:basedOn w:val="DefaultParagraphFont"/>
    <w:rsid w:val="00972F52"/>
  </w:style>
  <w:style w:type="character" w:customStyle="1" w:styleId="Style1CharCharChar">
    <w:name w:val="Style1 Char Char Char"/>
    <w:locked/>
    <w:rsid w:val="00972F52"/>
  </w:style>
  <w:style w:type="character" w:customStyle="1" w:styleId="headline">
    <w:name w:val="headline"/>
    <w:rsid w:val="00972F52"/>
  </w:style>
  <w:style w:type="character" w:customStyle="1" w:styleId="provider">
    <w:name w:val="provider"/>
    <w:basedOn w:val="DefaultParagraphFont"/>
    <w:rsid w:val="00972F52"/>
  </w:style>
  <w:style w:type="character" w:customStyle="1" w:styleId="ilad">
    <w:name w:val="il_ad"/>
    <w:rsid w:val="00972F52"/>
  </w:style>
  <w:style w:type="character" w:customStyle="1" w:styleId="grame">
    <w:name w:val="grame"/>
    <w:rsid w:val="00972F52"/>
  </w:style>
  <w:style w:type="character" w:customStyle="1" w:styleId="spelle">
    <w:name w:val="spelle"/>
    <w:rsid w:val="00972F52"/>
  </w:style>
  <w:style w:type="character" w:customStyle="1" w:styleId="vitstorybyline">
    <w:name w:val="vitstorybyline"/>
    <w:rsid w:val="00972F52"/>
  </w:style>
  <w:style w:type="character" w:customStyle="1" w:styleId="yahoobuzzbadge-form">
    <w:name w:val="yahoobuzzbadge-form"/>
    <w:rsid w:val="00972F52"/>
  </w:style>
  <w:style w:type="character" w:customStyle="1" w:styleId="tickerlinx">
    <w:name w:val="tickerlinx"/>
    <w:rsid w:val="00972F52"/>
  </w:style>
  <w:style w:type="character" w:customStyle="1" w:styleId="post-author">
    <w:name w:val="post-author"/>
    <w:rsid w:val="00972F52"/>
  </w:style>
  <w:style w:type="character" w:customStyle="1" w:styleId="post-timestamp">
    <w:name w:val="post-timestamp"/>
    <w:rsid w:val="00972F52"/>
  </w:style>
  <w:style w:type="character" w:customStyle="1" w:styleId="mw-headline">
    <w:name w:val="mw-headline"/>
    <w:rsid w:val="00972F52"/>
  </w:style>
  <w:style w:type="character" w:customStyle="1" w:styleId="month">
    <w:name w:val="month"/>
    <w:rsid w:val="00972F52"/>
  </w:style>
  <w:style w:type="character" w:customStyle="1" w:styleId="2xBoldUnderline">
    <w:name w:val="2x_Bold_Underline"/>
    <w:rsid w:val="00972F52"/>
  </w:style>
  <w:style w:type="character" w:customStyle="1" w:styleId="texttitlebigred">
    <w:name w:val="texttitlebigred"/>
    <w:rsid w:val="00972F52"/>
  </w:style>
  <w:style w:type="character" w:customStyle="1" w:styleId="subtitles">
    <w:name w:val="subtitles"/>
    <w:rsid w:val="00972F52"/>
  </w:style>
  <w:style w:type="character" w:customStyle="1" w:styleId="UnderlineCharChar1">
    <w:name w:val="Underline Char Char1"/>
    <w:rsid w:val="00972F52"/>
  </w:style>
  <w:style w:type="character" w:customStyle="1" w:styleId="CiteCardChar1">
    <w:name w:val="Cite_Card Char1"/>
    <w:rsid w:val="00972F52"/>
  </w:style>
  <w:style w:type="character" w:customStyle="1" w:styleId="ptitleinside">
    <w:name w:val="p_title_inside"/>
    <w:rsid w:val="00972F52"/>
  </w:style>
  <w:style w:type="character" w:customStyle="1" w:styleId="paramv">
    <w:name w:val="paramv"/>
    <w:rsid w:val="00972F52"/>
  </w:style>
  <w:style w:type="character" w:customStyle="1" w:styleId="quotepeekbase">
    <w:name w:val="quotepeekbase"/>
    <w:rsid w:val="00972F52"/>
  </w:style>
  <w:style w:type="character" w:customStyle="1" w:styleId="symbol">
    <w:name w:val="symbol"/>
    <w:rsid w:val="00972F52"/>
  </w:style>
  <w:style w:type="character" w:customStyle="1" w:styleId="data">
    <w:name w:val="data"/>
    <w:rsid w:val="00972F52"/>
  </w:style>
  <w:style w:type="character" w:customStyle="1" w:styleId="cross-head">
    <w:name w:val="cross-head"/>
    <w:rsid w:val="00972F52"/>
  </w:style>
  <w:style w:type="character" w:customStyle="1" w:styleId="scaps">
    <w:name w:val="scaps"/>
    <w:rsid w:val="00972F52"/>
  </w:style>
  <w:style w:type="character" w:customStyle="1" w:styleId="pub-date">
    <w:name w:val="pub-date"/>
    <w:rsid w:val="00972F52"/>
  </w:style>
  <w:style w:type="character" w:customStyle="1" w:styleId="StyleTimesNewRoman12ptBold">
    <w:name w:val="Style Times New Roman 12 pt Bold"/>
    <w:rsid w:val="00972F52"/>
  </w:style>
  <w:style w:type="character" w:customStyle="1" w:styleId="AuthorDateF4">
    <w:name w:val="Author Date (F4)"/>
    <w:rsid w:val="00972F52"/>
  </w:style>
  <w:style w:type="character" w:customStyle="1" w:styleId="BoldUnderlineF6">
    <w:name w:val="Bold Underline (F6)"/>
    <w:rsid w:val="00972F52"/>
  </w:style>
  <w:style w:type="character" w:customStyle="1" w:styleId="grouptext">
    <w:name w:val="group_text"/>
    <w:rsid w:val="00972F52"/>
  </w:style>
  <w:style w:type="character" w:customStyle="1" w:styleId="authors">
    <w:name w:val="authors"/>
    <w:rsid w:val="00972F52"/>
  </w:style>
  <w:style w:type="character" w:customStyle="1" w:styleId="StyleArial12ptBoldItalic">
    <w:name w:val="Style Arial 12 pt Bold Italic"/>
    <w:rsid w:val="00972F52"/>
  </w:style>
  <w:style w:type="character" w:customStyle="1" w:styleId="verdana12grey1">
    <w:name w:val="verdana12grey1"/>
    <w:rsid w:val="00972F52"/>
  </w:style>
  <w:style w:type="character" w:customStyle="1" w:styleId="verdana9grey1a">
    <w:name w:val="verdana9grey1a"/>
    <w:rsid w:val="00972F52"/>
  </w:style>
  <w:style w:type="character" w:customStyle="1" w:styleId="nn-twttr-share-btn">
    <w:name w:val="nn-twttr-share-btn"/>
    <w:rsid w:val="00972F52"/>
  </w:style>
  <w:style w:type="character" w:customStyle="1" w:styleId="count">
    <w:name w:val="count"/>
    <w:rsid w:val="00972F52"/>
  </w:style>
  <w:style w:type="character" w:customStyle="1" w:styleId="fbbuttontext">
    <w:name w:val="fb_button_text"/>
    <w:rsid w:val="00972F52"/>
  </w:style>
  <w:style w:type="character" w:customStyle="1" w:styleId="comment-count">
    <w:name w:val="comment-count"/>
    <w:rsid w:val="00972F52"/>
  </w:style>
  <w:style w:type="character" w:customStyle="1" w:styleId="comment-count-text">
    <w:name w:val="comment-count-text"/>
    <w:rsid w:val="00972F52"/>
  </w:style>
  <w:style w:type="character" w:customStyle="1" w:styleId="author-name">
    <w:name w:val="author-name"/>
    <w:rsid w:val="00972F52"/>
  </w:style>
  <w:style w:type="character" w:customStyle="1" w:styleId="lightheader">
    <w:name w:val="lightheader"/>
    <w:rsid w:val="00972F52"/>
  </w:style>
  <w:style w:type="character" w:customStyle="1" w:styleId="CiteCardCharCharCharCharChar">
    <w:name w:val="Cite_Card Char Char Char Char Char"/>
    <w:rsid w:val="00972F52"/>
  </w:style>
  <w:style w:type="character" w:customStyle="1" w:styleId="CiteCardCharCharCharCharCharChar">
    <w:name w:val="Cite_Card Char Char Char Char Char Char"/>
    <w:rsid w:val="00972F52"/>
  </w:style>
  <w:style w:type="character" w:customStyle="1" w:styleId="yahoobuzzbadge">
    <w:name w:val="yahoobuzzbadge"/>
    <w:rsid w:val="00972F52"/>
  </w:style>
  <w:style w:type="character" w:customStyle="1" w:styleId="fbsharecountinner">
    <w:name w:val="fb_share_count_inner"/>
    <w:rsid w:val="00972F52"/>
  </w:style>
  <w:style w:type="character" w:customStyle="1" w:styleId="fbconnectbuttontext">
    <w:name w:val="fbconnectbutton_text"/>
    <w:rsid w:val="00972F52"/>
  </w:style>
  <w:style w:type="character" w:customStyle="1" w:styleId="SourcenameChar">
    <w:name w:val="Source name Char"/>
    <w:locked/>
    <w:rsid w:val="00972F52"/>
  </w:style>
  <w:style w:type="character" w:customStyle="1" w:styleId="StrongEmphasis">
    <w:name w:val="Strong Emphasis"/>
    <w:rsid w:val="00972F52"/>
  </w:style>
  <w:style w:type="character" w:customStyle="1" w:styleId="Caption2">
    <w:name w:val="Caption2"/>
    <w:rsid w:val="00972F52"/>
  </w:style>
  <w:style w:type="character" w:customStyle="1" w:styleId="Style11ptItalicUnderline">
    <w:name w:val="Style 11 pt Italic Underline"/>
    <w:rsid w:val="00972F52"/>
  </w:style>
  <w:style w:type="character" w:customStyle="1" w:styleId="Style11ptItalic">
    <w:name w:val="Style 11 pt Italic"/>
    <w:rsid w:val="00972F52"/>
  </w:style>
  <w:style w:type="character" w:customStyle="1" w:styleId="Style6pt">
    <w:name w:val="Style 6 pt"/>
    <w:qFormat/>
    <w:rsid w:val="00972F52"/>
  </w:style>
  <w:style w:type="character" w:customStyle="1" w:styleId="article-articlebody">
    <w:name w:val="article-articlebody"/>
    <w:basedOn w:val="DefaultParagraphFont"/>
    <w:rsid w:val="00972F52"/>
  </w:style>
  <w:style w:type="character" w:customStyle="1" w:styleId="pageheader0">
    <w:name w:val="pageheader"/>
    <w:basedOn w:val="DefaultParagraphFont"/>
    <w:rsid w:val="00972F52"/>
  </w:style>
  <w:style w:type="character" w:customStyle="1" w:styleId="AuthorCharChar">
    <w:name w:val="Author Char Char"/>
    <w:rsid w:val="00972F52"/>
  </w:style>
  <w:style w:type="character" w:customStyle="1" w:styleId="smallchar2">
    <w:name w:val="smallchar"/>
    <w:basedOn w:val="DefaultParagraphFont"/>
    <w:rsid w:val="00972F52"/>
  </w:style>
  <w:style w:type="character" w:customStyle="1" w:styleId="Shortcite">
    <w:name w:val="Shortcite"/>
    <w:rsid w:val="00972F52"/>
  </w:style>
  <w:style w:type="character" w:customStyle="1" w:styleId="Longcite">
    <w:name w:val="Longcite"/>
    <w:rsid w:val="00972F52"/>
  </w:style>
  <w:style w:type="character" w:customStyle="1" w:styleId="StyleStyle7pt8pt">
    <w:name w:val="Style Style 7 pt + 8 pt"/>
    <w:rsid w:val="00972F52"/>
  </w:style>
  <w:style w:type="character" w:customStyle="1" w:styleId="StyleStyleThickunderlineBold1">
    <w:name w:val="Style Style Thick underline + Bold1"/>
    <w:rsid w:val="00972F52"/>
  </w:style>
  <w:style w:type="character" w:customStyle="1" w:styleId="StyleUnderline2">
    <w:name w:val="Style Underline2"/>
    <w:rsid w:val="00972F52"/>
  </w:style>
  <w:style w:type="character" w:customStyle="1" w:styleId="tagchar0">
    <w:name w:val="tagchar"/>
    <w:basedOn w:val="DefaultParagraphFont"/>
    <w:rsid w:val="00972F52"/>
  </w:style>
  <w:style w:type="character" w:customStyle="1" w:styleId="address">
    <w:name w:val="address"/>
    <w:rsid w:val="00972F52"/>
  </w:style>
  <w:style w:type="character" w:customStyle="1" w:styleId="NormalizationChar">
    <w:name w:val="Normalization Char"/>
    <w:rsid w:val="00972F52"/>
  </w:style>
  <w:style w:type="character" w:customStyle="1" w:styleId="maintextbldleft">
    <w:name w:val="maintextbldleft"/>
    <w:basedOn w:val="DefaultParagraphFont"/>
    <w:rsid w:val="00972F52"/>
  </w:style>
  <w:style w:type="character" w:customStyle="1" w:styleId="maintextleft">
    <w:name w:val="maintextleft"/>
    <w:basedOn w:val="DefaultParagraphFont"/>
    <w:rsid w:val="00972F52"/>
  </w:style>
  <w:style w:type="character" w:customStyle="1" w:styleId="highlight1">
    <w:name w:val="highlight"/>
    <w:rsid w:val="00972F52"/>
  </w:style>
  <w:style w:type="character" w:customStyle="1" w:styleId="Shrinker">
    <w:name w:val="Shrinker"/>
    <w:rsid w:val="00972F52"/>
  </w:style>
  <w:style w:type="character" w:customStyle="1" w:styleId="heading2char1">
    <w:name w:val="heading2char"/>
    <w:basedOn w:val="DefaultParagraphFont"/>
    <w:rsid w:val="00972F52"/>
  </w:style>
  <w:style w:type="character" w:customStyle="1" w:styleId="heading3char1">
    <w:name w:val="heading3char1"/>
    <w:basedOn w:val="DefaultParagraphFont"/>
    <w:rsid w:val="00972F52"/>
  </w:style>
  <w:style w:type="character" w:customStyle="1" w:styleId="underlinea">
    <w:name w:val="underlinea"/>
    <w:basedOn w:val="DefaultParagraphFont"/>
    <w:rsid w:val="00972F52"/>
  </w:style>
  <w:style w:type="character" w:customStyle="1" w:styleId="StyleUnderlineChar9pt2">
    <w:name w:val="Style Underline Char + 9 pt2"/>
    <w:rsid w:val="00972F52"/>
  </w:style>
  <w:style w:type="character" w:customStyle="1" w:styleId="StyleUnderlineChar9ptBold1">
    <w:name w:val="Style Underline Char + 9 pt Bold1"/>
    <w:rsid w:val="00972F52"/>
  </w:style>
  <w:style w:type="character" w:customStyle="1" w:styleId="FontStyle329">
    <w:name w:val="Font Style329"/>
    <w:uiPriority w:val="99"/>
    <w:rsid w:val="00972F52"/>
  </w:style>
  <w:style w:type="character" w:customStyle="1" w:styleId="styleboldunderline">
    <w:name w:val="styleboldunderline"/>
    <w:rsid w:val="00972F52"/>
  </w:style>
  <w:style w:type="character" w:customStyle="1" w:styleId="FontStyle291">
    <w:name w:val="Font Style291"/>
    <w:uiPriority w:val="99"/>
    <w:rsid w:val="00972F52"/>
  </w:style>
  <w:style w:type="character" w:customStyle="1" w:styleId="FontStyle232">
    <w:name w:val="Font Style232"/>
    <w:uiPriority w:val="99"/>
    <w:rsid w:val="00972F52"/>
  </w:style>
  <w:style w:type="character" w:customStyle="1" w:styleId="MicroTextCharChar">
    <w:name w:val="MicroText Char Char"/>
    <w:rsid w:val="00972F52"/>
  </w:style>
  <w:style w:type="character" w:customStyle="1" w:styleId="Hyperlink6">
    <w:name w:val="Hyperlink6"/>
    <w:rsid w:val="00972F52"/>
  </w:style>
  <w:style w:type="character" w:customStyle="1" w:styleId="pmterms11">
    <w:name w:val="pmterms11"/>
    <w:rsid w:val="00972F52"/>
  </w:style>
  <w:style w:type="character" w:customStyle="1" w:styleId="style61">
    <w:name w:val="style6"/>
    <w:rsid w:val="00972F52"/>
  </w:style>
  <w:style w:type="character" w:customStyle="1" w:styleId="Title2">
    <w:name w:val="Title2"/>
    <w:basedOn w:val="DefaultParagraphFont"/>
    <w:rsid w:val="00972F52"/>
  </w:style>
  <w:style w:type="character" w:customStyle="1" w:styleId="pmterms12">
    <w:name w:val="pmterms12"/>
    <w:basedOn w:val="DefaultParagraphFont"/>
    <w:rsid w:val="00972F52"/>
  </w:style>
  <w:style w:type="character" w:customStyle="1" w:styleId="BoldandUnderlineChar1Char2Char">
    <w:name w:val="Bold and Underline Char1 Char2 Char"/>
    <w:basedOn w:val="DefaultParagraphFont"/>
    <w:rsid w:val="00972F52"/>
  </w:style>
  <w:style w:type="character" w:customStyle="1" w:styleId="cardtextsmallCharCharCharCharCharCharCharCharCharCharCharChar">
    <w:name w:val="card text small Char Char Char Char Char Char Char Char Char Char Char Char"/>
    <w:basedOn w:val="DefaultParagraphFont"/>
    <w:rsid w:val="00972F52"/>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72F52"/>
  </w:style>
  <w:style w:type="character" w:customStyle="1" w:styleId="pmterms2">
    <w:name w:val="pmterms2"/>
    <w:basedOn w:val="DefaultParagraphFont"/>
    <w:rsid w:val="00972F52"/>
  </w:style>
  <w:style w:type="character" w:customStyle="1" w:styleId="BoldandUnderlineChar1Char2CharChar">
    <w:name w:val="Bold and Underline Char1 Char2 Char Char"/>
    <w:basedOn w:val="DefaultParagraphFont"/>
    <w:rsid w:val="00972F52"/>
  </w:style>
  <w:style w:type="character" w:customStyle="1" w:styleId="UnderlineChar1Char1">
    <w:name w:val="Underline Char1 Char1"/>
    <w:basedOn w:val="DefaultParagraphFont"/>
    <w:rsid w:val="00972F52"/>
  </w:style>
  <w:style w:type="character" w:customStyle="1" w:styleId="UnderlineChar6CharCharCharCharCharCharCharChar">
    <w:name w:val="Underline Char6 Char Char Char Char Char Char Char Char"/>
    <w:basedOn w:val="DefaultParagraphFont"/>
    <w:rsid w:val="00972F52"/>
  </w:style>
  <w:style w:type="character" w:customStyle="1" w:styleId="BoldText12pt">
    <w:name w:val="Bold Text 12 pt"/>
    <w:autoRedefine/>
    <w:rsid w:val="00972F52"/>
  </w:style>
  <w:style w:type="character" w:customStyle="1" w:styleId="Style2CharChar">
    <w:name w:val="Style2 Char Char"/>
    <w:basedOn w:val="DefaultParagraphFont"/>
    <w:rsid w:val="00972F52"/>
  </w:style>
  <w:style w:type="character" w:customStyle="1" w:styleId="DebateCiteCharCharChar">
    <w:name w:val="Debate Cite Char Char Char"/>
    <w:basedOn w:val="DefaultParagraphFont"/>
    <w:rsid w:val="00972F52"/>
  </w:style>
  <w:style w:type="paragraph" w:styleId="BodyTextFirstIndent">
    <w:name w:val="Body Text First Indent"/>
    <w:basedOn w:val="BodyText"/>
    <w:link w:val="BodyTextFirstIndentChar1"/>
    <w:unhideWhenUsed/>
    <w:rsid w:val="00972F52"/>
    <w:pPr>
      <w:spacing w:after="0" w:line="240" w:lineRule="auto"/>
      <w:ind w:firstLine="360"/>
    </w:pPr>
    <w:rPr>
      <w:rFonts w:ascii="Georgia" w:eastAsiaTheme="minorHAnsi" w:hAnsi="Georgia"/>
      <w:sz w:val="16"/>
      <w:szCs w:val="22"/>
    </w:rPr>
  </w:style>
  <w:style w:type="character" w:customStyle="1" w:styleId="BodyTextFirstIndentChar2">
    <w:name w:val="Body Text First Indent Char2"/>
    <w:basedOn w:val="BodyTextChar"/>
    <w:semiHidden/>
    <w:rsid w:val="00972F52"/>
    <w:rPr>
      <w:rFonts w:ascii="Calibri" w:hAnsi="Calibri" w:cs="Calibri"/>
      <w:sz w:val="22"/>
    </w:rPr>
  </w:style>
  <w:style w:type="character" w:customStyle="1" w:styleId="Style10ptBold">
    <w:name w:val="Style 10 pt Bold"/>
    <w:basedOn w:val="DefaultParagraphFont"/>
    <w:rsid w:val="00972F52"/>
  </w:style>
  <w:style w:type="character" w:customStyle="1" w:styleId="text9">
    <w:name w:val="text9"/>
    <w:basedOn w:val="DefaultParagraphFont"/>
    <w:rsid w:val="00972F52"/>
  </w:style>
  <w:style w:type="character" w:customStyle="1" w:styleId="text21">
    <w:name w:val="text21"/>
    <w:basedOn w:val="DefaultParagraphFont"/>
    <w:rsid w:val="00972F52"/>
  </w:style>
  <w:style w:type="character" w:customStyle="1" w:styleId="text19">
    <w:name w:val="text19"/>
    <w:basedOn w:val="DefaultParagraphFont"/>
    <w:rsid w:val="00972F52"/>
  </w:style>
  <w:style w:type="character" w:customStyle="1" w:styleId="term2">
    <w:name w:val="term2"/>
    <w:basedOn w:val="DefaultParagraphFont"/>
    <w:rsid w:val="00972F52"/>
  </w:style>
  <w:style w:type="character" w:customStyle="1" w:styleId="ToReadChar">
    <w:name w:val="To Read Char"/>
    <w:basedOn w:val="DefaultParagraphFont"/>
    <w:rsid w:val="00972F52"/>
  </w:style>
  <w:style w:type="character" w:customStyle="1" w:styleId="ToReadCharChar">
    <w:name w:val="To Read Char Char"/>
    <w:basedOn w:val="DefaultParagraphFont"/>
    <w:rsid w:val="00972F52"/>
  </w:style>
  <w:style w:type="character" w:customStyle="1" w:styleId="storytextstyle">
    <w:name w:val="storytextstyle"/>
    <w:basedOn w:val="DefaultParagraphFont"/>
    <w:rsid w:val="00972F52"/>
  </w:style>
  <w:style w:type="character" w:customStyle="1" w:styleId="cardunderlinedCharChar">
    <w:name w:val="card underlined Char Char"/>
    <w:basedOn w:val="DefaultParagraphFont"/>
    <w:rsid w:val="00972F52"/>
  </w:style>
  <w:style w:type="character" w:customStyle="1" w:styleId="articlehead21">
    <w:name w:val="articlehead21"/>
    <w:basedOn w:val="DefaultParagraphFont"/>
    <w:rsid w:val="00972F52"/>
  </w:style>
  <w:style w:type="character" w:customStyle="1" w:styleId="BoldandUnderlineChar2Char1">
    <w:name w:val="Bold and Underline Char2 Char1"/>
    <w:basedOn w:val="DefaultParagraphFont"/>
    <w:rsid w:val="00972F52"/>
  </w:style>
  <w:style w:type="character" w:customStyle="1" w:styleId="TagCiteChar10">
    <w:name w:val="Tag/Cite Char1"/>
    <w:basedOn w:val="DefaultParagraphFont"/>
    <w:rsid w:val="00972F52"/>
  </w:style>
  <w:style w:type="character" w:customStyle="1" w:styleId="CardCharChar0">
    <w:name w:val="Card Char Char"/>
    <w:basedOn w:val="DefaultParagraphFont"/>
    <w:rsid w:val="00972F52"/>
  </w:style>
  <w:style w:type="character" w:customStyle="1" w:styleId="BriefTitle1Char">
    <w:name w:val="Brief Title 1 Char"/>
    <w:basedOn w:val="DefaultParagraphFont"/>
    <w:rsid w:val="00972F52"/>
  </w:style>
  <w:style w:type="character" w:customStyle="1" w:styleId="TagCiteCharChar">
    <w:name w:val="Tag/Cite Char Char"/>
    <w:basedOn w:val="DefaultParagraphFont"/>
    <w:rsid w:val="00972F52"/>
  </w:style>
  <w:style w:type="character" w:customStyle="1" w:styleId="prodgeneral1">
    <w:name w:val="prodgeneral1"/>
    <w:basedOn w:val="DefaultParagraphFont"/>
    <w:rsid w:val="00972F52"/>
  </w:style>
  <w:style w:type="character" w:customStyle="1" w:styleId="texto11">
    <w:name w:val="texto11"/>
    <w:basedOn w:val="DefaultParagraphFont"/>
    <w:rsid w:val="00972F52"/>
  </w:style>
  <w:style w:type="character" w:customStyle="1" w:styleId="date10">
    <w:name w:val="date1"/>
    <w:basedOn w:val="DefaultParagraphFont"/>
    <w:rsid w:val="00972F52"/>
  </w:style>
  <w:style w:type="character" w:customStyle="1" w:styleId="summary1">
    <w:name w:val="summary1"/>
    <w:basedOn w:val="DefaultParagraphFont"/>
    <w:rsid w:val="00972F52"/>
  </w:style>
  <w:style w:type="character" w:customStyle="1" w:styleId="text3">
    <w:name w:val="text3"/>
    <w:basedOn w:val="DefaultParagraphFont"/>
    <w:rsid w:val="00972F52"/>
  </w:style>
  <w:style w:type="character" w:customStyle="1" w:styleId="featurecontentgray1">
    <w:name w:val="featurecontentgray1"/>
    <w:basedOn w:val="DefaultParagraphFont"/>
    <w:rsid w:val="00972F52"/>
  </w:style>
  <w:style w:type="character" w:customStyle="1" w:styleId="CardCharCharChar0">
    <w:name w:val="Card Char Char Char"/>
    <w:basedOn w:val="DefaultParagraphFont"/>
    <w:rsid w:val="00972F52"/>
  </w:style>
  <w:style w:type="character" w:customStyle="1" w:styleId="big1">
    <w:name w:val="big1"/>
    <w:basedOn w:val="DefaultParagraphFont"/>
    <w:rsid w:val="00972F52"/>
  </w:style>
  <w:style w:type="character" w:customStyle="1" w:styleId="articletitle1">
    <w:name w:val="articletitle1"/>
    <w:basedOn w:val="DefaultParagraphFont"/>
    <w:rsid w:val="00972F52"/>
  </w:style>
  <w:style w:type="character" w:customStyle="1" w:styleId="prodgeneral">
    <w:name w:val="prodgeneral"/>
    <w:basedOn w:val="DefaultParagraphFont"/>
    <w:rsid w:val="00972F52"/>
  </w:style>
  <w:style w:type="character" w:customStyle="1" w:styleId="Style10pt">
    <w:name w:val="Style 10 pt"/>
    <w:basedOn w:val="DefaultParagraphFont"/>
    <w:rsid w:val="00972F52"/>
  </w:style>
  <w:style w:type="character" w:customStyle="1" w:styleId="StyleUnderlineChar0">
    <w:name w:val="Style Underline + Char"/>
    <w:basedOn w:val="DefaultParagraphFont"/>
    <w:rsid w:val="00972F52"/>
  </w:style>
  <w:style w:type="character" w:customStyle="1" w:styleId="highlightChar">
    <w:name w:val="highlight Char"/>
    <w:basedOn w:val="DefaultParagraphFont"/>
    <w:rsid w:val="00972F52"/>
  </w:style>
  <w:style w:type="character" w:customStyle="1" w:styleId="citeChar0">
    <w:name w:val="cite Char"/>
    <w:basedOn w:val="DefaultParagraphFont"/>
    <w:rsid w:val="00972F52"/>
  </w:style>
  <w:style w:type="character" w:customStyle="1" w:styleId="OffensiveLanguageChar">
    <w:name w:val="Offensive Language Char"/>
    <w:rsid w:val="00972F52"/>
  </w:style>
  <w:style w:type="character" w:customStyle="1" w:styleId="yellowfadeinnerspan">
    <w:name w:val="yellowfadeinnerspan"/>
    <w:rsid w:val="00972F52"/>
  </w:style>
  <w:style w:type="character" w:customStyle="1" w:styleId="ipa">
    <w:name w:val="ipa"/>
    <w:basedOn w:val="DefaultParagraphFont"/>
    <w:rsid w:val="00972F52"/>
  </w:style>
  <w:style w:type="character" w:customStyle="1" w:styleId="StyleciteChar">
    <w:name w:val="Style cite + Char"/>
    <w:basedOn w:val="DefaultParagraphFont"/>
    <w:rsid w:val="00972F52"/>
  </w:style>
  <w:style w:type="character" w:customStyle="1" w:styleId="H4TagChar1">
    <w:name w:val="H4 (Tag) Char1"/>
    <w:locked/>
    <w:rsid w:val="00972F52"/>
  </w:style>
  <w:style w:type="character" w:customStyle="1" w:styleId="DebateUnderlinedChar">
    <w:name w:val="Debate Underlined Char"/>
    <w:locked/>
    <w:rsid w:val="00972F52"/>
  </w:style>
  <w:style w:type="character" w:customStyle="1" w:styleId="Card10f2Char">
    <w:name w:val="Card.10.f2 Char"/>
    <w:locked/>
    <w:rsid w:val="00972F52"/>
  </w:style>
  <w:style w:type="character" w:customStyle="1" w:styleId="Heading180">
    <w:name w:val="Heading #18_"/>
    <w:basedOn w:val="DefaultParagraphFont"/>
    <w:locked/>
    <w:rsid w:val="00972F52"/>
  </w:style>
  <w:style w:type="character" w:customStyle="1" w:styleId="Picturecaption20">
    <w:name w:val="Picture caption (2)_"/>
    <w:basedOn w:val="DefaultParagraphFont"/>
    <w:locked/>
    <w:rsid w:val="00972F52"/>
  </w:style>
  <w:style w:type="character" w:customStyle="1" w:styleId="Picturecaption0">
    <w:name w:val="Picture caption_"/>
    <w:basedOn w:val="DefaultParagraphFont"/>
    <w:locked/>
    <w:rsid w:val="00972F52"/>
  </w:style>
  <w:style w:type="character" w:customStyle="1" w:styleId="Bodytext311">
    <w:name w:val="Body text (31)_"/>
    <w:basedOn w:val="DefaultParagraphFont"/>
    <w:locked/>
    <w:rsid w:val="00972F52"/>
  </w:style>
  <w:style w:type="character" w:customStyle="1" w:styleId="Heading220">
    <w:name w:val="Heading #22_"/>
    <w:basedOn w:val="DefaultParagraphFont"/>
    <w:locked/>
    <w:rsid w:val="00972F52"/>
  </w:style>
  <w:style w:type="character" w:customStyle="1" w:styleId="Bodytext1310">
    <w:name w:val="Body text (131)_"/>
    <w:basedOn w:val="DefaultParagraphFont"/>
    <w:locked/>
    <w:rsid w:val="00972F52"/>
  </w:style>
  <w:style w:type="character" w:customStyle="1" w:styleId="Bodytext1400">
    <w:name w:val="Body text (140)_"/>
    <w:basedOn w:val="DefaultParagraphFont"/>
    <w:locked/>
    <w:rsid w:val="00972F52"/>
  </w:style>
  <w:style w:type="character" w:customStyle="1" w:styleId="Bodytext1410">
    <w:name w:val="Body text (141)_"/>
    <w:basedOn w:val="DefaultParagraphFont"/>
    <w:locked/>
    <w:rsid w:val="00972F52"/>
  </w:style>
  <w:style w:type="character" w:customStyle="1" w:styleId="Tableofcontents200">
    <w:name w:val="Table of contents (20)_"/>
    <w:basedOn w:val="DefaultParagraphFont"/>
    <w:locked/>
    <w:rsid w:val="00972F52"/>
  </w:style>
  <w:style w:type="character" w:customStyle="1" w:styleId="Tableofcontents210">
    <w:name w:val="Table of contents (21)_"/>
    <w:basedOn w:val="DefaultParagraphFont"/>
    <w:locked/>
    <w:rsid w:val="00972F52"/>
  </w:style>
  <w:style w:type="character" w:customStyle="1" w:styleId="Tableofcontents220">
    <w:name w:val="Table of contents (22)_"/>
    <w:basedOn w:val="DefaultParagraphFont"/>
    <w:locked/>
    <w:rsid w:val="00972F52"/>
  </w:style>
  <w:style w:type="character" w:customStyle="1" w:styleId="Bodytext1420">
    <w:name w:val="Body text (142)_"/>
    <w:basedOn w:val="DefaultParagraphFont"/>
    <w:locked/>
    <w:rsid w:val="00972F52"/>
  </w:style>
  <w:style w:type="character" w:customStyle="1" w:styleId="Bodytext1430">
    <w:name w:val="Body text (143)_"/>
    <w:basedOn w:val="DefaultParagraphFont"/>
    <w:locked/>
    <w:rsid w:val="00972F52"/>
  </w:style>
  <w:style w:type="character" w:customStyle="1" w:styleId="Bodytext144Exact">
    <w:name w:val="Body text (144) Exact"/>
    <w:basedOn w:val="DefaultParagraphFont"/>
    <w:locked/>
    <w:rsid w:val="00972F52"/>
  </w:style>
  <w:style w:type="character" w:customStyle="1" w:styleId="Bodytext145Exact">
    <w:name w:val="Body text (145) Exact"/>
    <w:basedOn w:val="DefaultParagraphFont"/>
    <w:locked/>
    <w:rsid w:val="00972F52"/>
  </w:style>
  <w:style w:type="character" w:customStyle="1" w:styleId="Bodytext1460">
    <w:name w:val="Body text (146)_"/>
    <w:basedOn w:val="DefaultParagraphFont"/>
    <w:locked/>
    <w:rsid w:val="00972F52"/>
  </w:style>
  <w:style w:type="character" w:customStyle="1" w:styleId="Heading231">
    <w:name w:val="Heading #23_"/>
    <w:basedOn w:val="DefaultParagraphFont"/>
    <w:locked/>
    <w:rsid w:val="00972F52"/>
  </w:style>
  <w:style w:type="character" w:customStyle="1" w:styleId="Picturecaption360">
    <w:name w:val="Picture caption (36)_"/>
    <w:basedOn w:val="DefaultParagraphFont"/>
    <w:locked/>
    <w:rsid w:val="00972F52"/>
  </w:style>
  <w:style w:type="character" w:customStyle="1" w:styleId="Picturecaption420">
    <w:name w:val="Picture caption (42)_"/>
    <w:basedOn w:val="DefaultParagraphFont"/>
    <w:locked/>
    <w:rsid w:val="00972F52"/>
  </w:style>
  <w:style w:type="character" w:customStyle="1" w:styleId="Bodytext1540">
    <w:name w:val="Body text (154)_"/>
    <w:basedOn w:val="DefaultParagraphFont"/>
    <w:locked/>
    <w:rsid w:val="00972F52"/>
  </w:style>
  <w:style w:type="character" w:customStyle="1" w:styleId="Bodytext1550">
    <w:name w:val="Body text (155)_"/>
    <w:basedOn w:val="DefaultParagraphFont"/>
    <w:locked/>
    <w:rsid w:val="00972F52"/>
  </w:style>
  <w:style w:type="character" w:customStyle="1" w:styleId="Bodytext1560">
    <w:name w:val="Body text (156)_"/>
    <w:basedOn w:val="DefaultParagraphFont"/>
    <w:locked/>
    <w:rsid w:val="00972F52"/>
  </w:style>
  <w:style w:type="character" w:customStyle="1" w:styleId="Bodytext600">
    <w:name w:val="Body text (60)_"/>
    <w:basedOn w:val="DefaultParagraphFont"/>
    <w:locked/>
    <w:rsid w:val="00972F52"/>
  </w:style>
  <w:style w:type="character" w:customStyle="1" w:styleId="Bodytext1580">
    <w:name w:val="Body text (158)_"/>
    <w:basedOn w:val="DefaultParagraphFont"/>
    <w:locked/>
    <w:rsid w:val="00972F52"/>
  </w:style>
  <w:style w:type="character" w:customStyle="1" w:styleId="Bodytext1590">
    <w:name w:val="Body text (159)_"/>
    <w:basedOn w:val="DefaultParagraphFont"/>
    <w:locked/>
    <w:rsid w:val="00972F52"/>
  </w:style>
  <w:style w:type="character" w:customStyle="1" w:styleId="Bodytext1600">
    <w:name w:val="Body text (160)_"/>
    <w:basedOn w:val="DefaultParagraphFont"/>
    <w:locked/>
    <w:rsid w:val="00972F52"/>
  </w:style>
  <w:style w:type="character" w:customStyle="1" w:styleId="Picturecaption40">
    <w:name w:val="Picture caption (4)_"/>
    <w:basedOn w:val="DefaultParagraphFont"/>
    <w:locked/>
    <w:rsid w:val="00972F52"/>
  </w:style>
  <w:style w:type="character" w:customStyle="1" w:styleId="Heading101">
    <w:name w:val="Heading #10_"/>
    <w:basedOn w:val="DefaultParagraphFont"/>
    <w:locked/>
    <w:rsid w:val="00972F52"/>
  </w:style>
  <w:style w:type="character" w:customStyle="1" w:styleId="Picturecaption30">
    <w:name w:val="Picture caption (3)_"/>
    <w:basedOn w:val="DefaultParagraphFont"/>
    <w:locked/>
    <w:rsid w:val="00972F52"/>
  </w:style>
  <w:style w:type="character" w:customStyle="1" w:styleId="Heading130">
    <w:name w:val="Heading #13_"/>
    <w:basedOn w:val="DefaultParagraphFont"/>
    <w:locked/>
    <w:rsid w:val="00972F52"/>
  </w:style>
  <w:style w:type="character" w:customStyle="1" w:styleId="Heading920">
    <w:name w:val="Heading #9 (2)_"/>
    <w:basedOn w:val="DefaultParagraphFont"/>
    <w:locked/>
    <w:rsid w:val="00972F52"/>
  </w:style>
  <w:style w:type="character" w:customStyle="1" w:styleId="Heading150">
    <w:name w:val="Heading #15_"/>
    <w:basedOn w:val="DefaultParagraphFont"/>
    <w:locked/>
    <w:rsid w:val="00972F52"/>
  </w:style>
  <w:style w:type="character" w:customStyle="1" w:styleId="Bodytext380">
    <w:name w:val="Body text (38)_"/>
    <w:basedOn w:val="DefaultParagraphFont"/>
    <w:locked/>
    <w:rsid w:val="00972F52"/>
  </w:style>
  <w:style w:type="character" w:customStyle="1" w:styleId="Heading170">
    <w:name w:val="Heading #17_"/>
    <w:basedOn w:val="DefaultParagraphFont"/>
    <w:locked/>
    <w:rsid w:val="00972F52"/>
  </w:style>
  <w:style w:type="character" w:customStyle="1" w:styleId="Bodytext97Exact">
    <w:name w:val="Body text (97) Exact"/>
    <w:basedOn w:val="DefaultParagraphFont"/>
    <w:locked/>
    <w:rsid w:val="00972F52"/>
  </w:style>
  <w:style w:type="character" w:customStyle="1" w:styleId="Bodytext420">
    <w:name w:val="Body text (42)_"/>
    <w:basedOn w:val="DefaultParagraphFont"/>
    <w:locked/>
    <w:rsid w:val="00972F52"/>
  </w:style>
  <w:style w:type="character" w:customStyle="1" w:styleId="Picturecaption90">
    <w:name w:val="Picture caption (9)_"/>
    <w:basedOn w:val="DefaultParagraphFont"/>
    <w:locked/>
    <w:rsid w:val="00972F52"/>
  </w:style>
  <w:style w:type="character" w:customStyle="1" w:styleId="Bodytext96Exact">
    <w:name w:val="Body text (96) Exact"/>
    <w:basedOn w:val="DefaultParagraphFont"/>
    <w:locked/>
    <w:rsid w:val="00972F52"/>
  </w:style>
  <w:style w:type="character" w:customStyle="1" w:styleId="Heading1420">
    <w:name w:val="Heading #14 (2)_"/>
    <w:basedOn w:val="DefaultParagraphFont"/>
    <w:locked/>
    <w:rsid w:val="00972F52"/>
  </w:style>
  <w:style w:type="character" w:customStyle="1" w:styleId="Picturecaption310">
    <w:name w:val="Picture caption (31)_"/>
    <w:basedOn w:val="DefaultParagraphFont"/>
    <w:locked/>
    <w:rsid w:val="00972F52"/>
  </w:style>
  <w:style w:type="character" w:customStyle="1" w:styleId="Picturecaption270">
    <w:name w:val="Picture caption (27)_"/>
    <w:basedOn w:val="DefaultParagraphFont"/>
    <w:locked/>
    <w:rsid w:val="00972F52"/>
  </w:style>
  <w:style w:type="character" w:customStyle="1" w:styleId="Bodytext43Exact">
    <w:name w:val="Body text (43) Exact"/>
    <w:basedOn w:val="DefaultParagraphFont"/>
    <w:locked/>
    <w:rsid w:val="00972F52"/>
  </w:style>
  <w:style w:type="character" w:customStyle="1" w:styleId="Bodytext1090">
    <w:name w:val="Body text (109)_"/>
    <w:basedOn w:val="DefaultParagraphFont"/>
    <w:locked/>
    <w:rsid w:val="00972F52"/>
  </w:style>
  <w:style w:type="character" w:customStyle="1" w:styleId="Bodytext1100">
    <w:name w:val="Body text (110)_"/>
    <w:basedOn w:val="DefaultParagraphFont"/>
    <w:locked/>
    <w:rsid w:val="00972F52"/>
  </w:style>
  <w:style w:type="character" w:customStyle="1" w:styleId="Bodytext1110">
    <w:name w:val="Body text (111)_"/>
    <w:basedOn w:val="DefaultParagraphFont"/>
    <w:locked/>
    <w:rsid w:val="00972F52"/>
  </w:style>
  <w:style w:type="character" w:customStyle="1" w:styleId="Tablecaption70">
    <w:name w:val="Table caption (7)_"/>
    <w:basedOn w:val="DefaultParagraphFont"/>
    <w:locked/>
    <w:rsid w:val="00972F52"/>
  </w:style>
  <w:style w:type="character" w:customStyle="1" w:styleId="Bodytext1120">
    <w:name w:val="Body text (112)_"/>
    <w:basedOn w:val="DefaultParagraphFont"/>
    <w:locked/>
    <w:rsid w:val="00972F52"/>
  </w:style>
  <w:style w:type="character" w:customStyle="1" w:styleId="Bodytext1130">
    <w:name w:val="Body text (113)_"/>
    <w:basedOn w:val="DefaultParagraphFont"/>
    <w:locked/>
    <w:rsid w:val="00972F52"/>
  </w:style>
  <w:style w:type="character" w:customStyle="1" w:styleId="Tableofcontents100">
    <w:name w:val="Table of contents (10)_"/>
    <w:basedOn w:val="DefaultParagraphFont"/>
    <w:locked/>
    <w:rsid w:val="00972F52"/>
  </w:style>
  <w:style w:type="character" w:customStyle="1" w:styleId="Tableofcontents120">
    <w:name w:val="Table of contents (12)_"/>
    <w:basedOn w:val="DefaultParagraphFont"/>
    <w:locked/>
    <w:rsid w:val="00972F52"/>
  </w:style>
  <w:style w:type="character" w:customStyle="1" w:styleId="Tableofcontents140">
    <w:name w:val="Table of contents (14)_"/>
    <w:basedOn w:val="DefaultParagraphFont"/>
    <w:locked/>
    <w:rsid w:val="00972F52"/>
  </w:style>
  <w:style w:type="character" w:customStyle="1" w:styleId="Heading1620">
    <w:name w:val="Heading #16 (2)_"/>
    <w:basedOn w:val="DefaultParagraphFont"/>
    <w:locked/>
    <w:rsid w:val="00972F52"/>
  </w:style>
  <w:style w:type="character" w:customStyle="1" w:styleId="StyleStyle4LatinTimesNewRomanAsianSimSunChar">
    <w:name w:val="Style Style4 + (Latin) Times New Roman (Asian) SimSun Char"/>
    <w:locked/>
    <w:rsid w:val="00972F52"/>
  </w:style>
  <w:style w:type="character" w:customStyle="1" w:styleId="StyleUnderlineCharLatinTimesNewRomanAsianSimSunChar">
    <w:name w:val="Style Underline Char + (Latin) Times New Roman (Asian) SimSun Char"/>
    <w:locked/>
    <w:rsid w:val="00972F52"/>
  </w:style>
  <w:style w:type="character" w:customStyle="1" w:styleId="StyleUnderlineCharLatinTimesNewRomanAsianSimSunBoldChar">
    <w:name w:val="Style Underline Char + (Latin) Times New Roman (Asian) SimSun Bold Char"/>
    <w:locked/>
    <w:rsid w:val="00972F52"/>
  </w:style>
  <w:style w:type="character" w:customStyle="1" w:styleId="StyleStyle1BoldChar">
    <w:name w:val="Style Style1 + Bold Char"/>
    <w:locked/>
    <w:rsid w:val="00972F52"/>
  </w:style>
  <w:style w:type="character" w:customStyle="1" w:styleId="StyleBoldandUnderlineChar11ptChar">
    <w:name w:val="Style Bold and Underline Char + 11 pt Char"/>
    <w:locked/>
    <w:rsid w:val="00972F52"/>
  </w:style>
  <w:style w:type="character" w:customStyle="1" w:styleId="StyleStyleStyle4LatinTimesNewRomanAsianSimSunBoldChar">
    <w:name w:val="Style Style Style4 + (Latin) Times New Roman (Asian) SimSun Bold + Char"/>
    <w:locked/>
    <w:rsid w:val="00972F52"/>
  </w:style>
  <w:style w:type="character" w:customStyle="1" w:styleId="StyleStyle4BoldChar">
    <w:name w:val="Style Style4 + Bold Char"/>
    <w:locked/>
    <w:rsid w:val="00972F52"/>
  </w:style>
  <w:style w:type="character" w:customStyle="1" w:styleId="StyleStyle411ptBorderSinglesolidlineAuto05ptLChar">
    <w:name w:val="Style Style4 + 11 pt Border: : (Single solid line Auto  0.5 pt L... Char"/>
    <w:locked/>
    <w:rsid w:val="00972F52"/>
  </w:style>
  <w:style w:type="character" w:customStyle="1" w:styleId="StyleStyle49ptBoldBorderSinglesolidlineAuto05Char">
    <w:name w:val="Style Style4 + 9 pt Bold Border: : (Single solid line Auto  0.5... Char"/>
    <w:locked/>
    <w:rsid w:val="00972F52"/>
  </w:style>
  <w:style w:type="character" w:customStyle="1" w:styleId="StyleStyle49ptBorderSinglesolidlineAuto05ptLiChar">
    <w:name w:val="Style Style4 + 9 pt Border: : (Single solid line Auto  0.5 pt Li... Char"/>
    <w:locked/>
    <w:rsid w:val="00972F52"/>
  </w:style>
  <w:style w:type="character" w:customStyle="1" w:styleId="UnderlineCharCharCharCharCharChar">
    <w:name w:val="Underline Char Char Char Char Char Char"/>
    <w:locked/>
    <w:rsid w:val="00972F52"/>
  </w:style>
  <w:style w:type="character" w:customStyle="1" w:styleId="TextsmallChar">
    <w:name w:val="Textsmall Char"/>
    <w:locked/>
    <w:rsid w:val="00972F52"/>
  </w:style>
  <w:style w:type="character" w:customStyle="1" w:styleId="BlockHeaderHiddenChar">
    <w:name w:val="Block Header Hidden Char"/>
    <w:basedOn w:val="DefaultParagraphFont"/>
    <w:locked/>
    <w:rsid w:val="00972F52"/>
  </w:style>
  <w:style w:type="character" w:customStyle="1" w:styleId="F7-SmallFont">
    <w:name w:val="F7 - Small Font"/>
    <w:rsid w:val="00972F52"/>
  </w:style>
  <w:style w:type="character" w:customStyle="1" w:styleId="StyleLatinGaramond9ptUnderline">
    <w:name w:val="Style (Latin) Garamond 9 pt Underline"/>
    <w:rsid w:val="00972F52"/>
  </w:style>
  <w:style w:type="character" w:customStyle="1" w:styleId="tkrname">
    <w:name w:val="tkrname"/>
    <w:basedOn w:val="DefaultParagraphFont"/>
    <w:rsid w:val="00972F52"/>
  </w:style>
  <w:style w:type="character" w:customStyle="1" w:styleId="tkrchange">
    <w:name w:val="tkrchange"/>
    <w:basedOn w:val="DefaultParagraphFont"/>
    <w:rsid w:val="00972F52"/>
  </w:style>
  <w:style w:type="character" w:customStyle="1" w:styleId="l9">
    <w:name w:val="l9"/>
    <w:basedOn w:val="DefaultParagraphFont"/>
    <w:rsid w:val="00972F52"/>
  </w:style>
  <w:style w:type="character" w:customStyle="1" w:styleId="l8">
    <w:name w:val="l8"/>
    <w:basedOn w:val="DefaultParagraphFont"/>
    <w:rsid w:val="00972F52"/>
  </w:style>
  <w:style w:type="character" w:customStyle="1" w:styleId="l6">
    <w:name w:val="l6"/>
    <w:basedOn w:val="DefaultParagraphFont"/>
    <w:rsid w:val="00972F52"/>
  </w:style>
  <w:style w:type="character" w:customStyle="1" w:styleId="l7">
    <w:name w:val="l7"/>
    <w:basedOn w:val="DefaultParagraphFont"/>
    <w:rsid w:val="00972F52"/>
  </w:style>
  <w:style w:type="character" w:customStyle="1" w:styleId="ellipsistext">
    <w:name w:val="ellipsis_text"/>
    <w:basedOn w:val="DefaultParagraphFont"/>
    <w:rsid w:val="00972F52"/>
  </w:style>
  <w:style w:type="character" w:customStyle="1" w:styleId="referencediv">
    <w:name w:val="referencediv"/>
    <w:basedOn w:val="DefaultParagraphFont"/>
    <w:rsid w:val="00972F52"/>
  </w:style>
  <w:style w:type="character" w:customStyle="1" w:styleId="A3">
    <w:name w:val="A3"/>
    <w:rsid w:val="00972F52"/>
  </w:style>
  <w:style w:type="character" w:customStyle="1" w:styleId="cite0">
    <w:name w:val="cite0"/>
    <w:rsid w:val="00972F52"/>
  </w:style>
  <w:style w:type="character" w:customStyle="1" w:styleId="hilite1">
    <w:name w:val="hilite1"/>
    <w:rsid w:val="00972F52"/>
  </w:style>
  <w:style w:type="character" w:customStyle="1" w:styleId="Style8pt1">
    <w:name w:val="Style 8 pt1"/>
    <w:basedOn w:val="DefaultParagraphFont"/>
    <w:rsid w:val="00972F52"/>
  </w:style>
  <w:style w:type="character" w:customStyle="1" w:styleId="qlabel">
    <w:name w:val="q_label"/>
    <w:rsid w:val="00972F52"/>
  </w:style>
  <w:style w:type="character" w:customStyle="1" w:styleId="alabel">
    <w:name w:val="a_label"/>
    <w:rsid w:val="00972F52"/>
  </w:style>
  <w:style w:type="character" w:customStyle="1" w:styleId="StyleStyle4CharTimesNewRoman11pt">
    <w:name w:val="Style Style4 Char + Times New Roman 11 pt"/>
    <w:rsid w:val="00972F52"/>
  </w:style>
  <w:style w:type="character" w:customStyle="1" w:styleId="Aunderline">
    <w:name w:val="Aunderline"/>
    <w:qFormat/>
    <w:rsid w:val="00972F52"/>
  </w:style>
  <w:style w:type="character" w:customStyle="1" w:styleId="desc">
    <w:name w:val="desc"/>
    <w:basedOn w:val="DefaultParagraphFont"/>
    <w:rsid w:val="00972F52"/>
  </w:style>
  <w:style w:type="character" w:customStyle="1" w:styleId="titleauthoretc">
    <w:name w:val="titleauthoretc"/>
    <w:rsid w:val="00972F52"/>
  </w:style>
  <w:style w:type="character" w:customStyle="1" w:styleId="in-top">
    <w:name w:val="in-top"/>
    <w:rsid w:val="00972F52"/>
  </w:style>
  <w:style w:type="character" w:customStyle="1" w:styleId="nukeled">
    <w:name w:val="nukeled"/>
    <w:rsid w:val="00972F52"/>
  </w:style>
  <w:style w:type="character" w:customStyle="1" w:styleId="contextlyrelated">
    <w:name w:val="contextly_related"/>
    <w:rsid w:val="00972F52"/>
  </w:style>
  <w:style w:type="character" w:customStyle="1" w:styleId="in-right">
    <w:name w:val="in-right"/>
    <w:rsid w:val="00972F52"/>
  </w:style>
  <w:style w:type="character" w:customStyle="1" w:styleId="adtext">
    <w:name w:val="ad_text"/>
    <w:rsid w:val="00972F52"/>
  </w:style>
  <w:style w:type="character" w:customStyle="1" w:styleId="linkrow">
    <w:name w:val="link_row"/>
    <w:rsid w:val="00972F52"/>
  </w:style>
  <w:style w:type="character" w:customStyle="1" w:styleId="revision-date">
    <w:name w:val="revision-date"/>
    <w:rsid w:val="00972F52"/>
  </w:style>
  <w:style w:type="character" w:customStyle="1" w:styleId="facebook-share">
    <w:name w:val="facebook-share"/>
    <w:rsid w:val="00972F52"/>
  </w:style>
  <w:style w:type="character" w:customStyle="1" w:styleId="facebook-share-label">
    <w:name w:val="facebook-share-label"/>
    <w:rsid w:val="00972F52"/>
  </w:style>
  <w:style w:type="character" w:customStyle="1" w:styleId="cap">
    <w:name w:val="cap"/>
    <w:rsid w:val="00972F52"/>
  </w:style>
  <w:style w:type="character" w:customStyle="1" w:styleId="share">
    <w:name w:val="share"/>
    <w:rsid w:val="00972F52"/>
  </w:style>
  <w:style w:type="character" w:customStyle="1" w:styleId="ata11y">
    <w:name w:val="at_a11y"/>
    <w:rsid w:val="00972F52"/>
  </w:style>
  <w:style w:type="character" w:customStyle="1" w:styleId="tpk">
    <w:name w:val="tpk"/>
    <w:rsid w:val="00972F52"/>
  </w:style>
  <w:style w:type="character" w:customStyle="1" w:styleId="A24">
    <w:name w:val="A24"/>
    <w:uiPriority w:val="99"/>
    <w:rsid w:val="00972F52"/>
  </w:style>
  <w:style w:type="character" w:customStyle="1" w:styleId="A25">
    <w:name w:val="A25"/>
    <w:uiPriority w:val="99"/>
    <w:rsid w:val="00972F52"/>
  </w:style>
  <w:style w:type="character" w:customStyle="1" w:styleId="Headerorfooter">
    <w:name w:val="Header or footer_"/>
    <w:basedOn w:val="DefaultParagraphFont"/>
    <w:rsid w:val="00972F52"/>
  </w:style>
  <w:style w:type="character" w:customStyle="1" w:styleId="Bodytext22">
    <w:name w:val="Body text (2)_"/>
    <w:basedOn w:val="DefaultParagraphFont"/>
    <w:rsid w:val="00972F52"/>
  </w:style>
  <w:style w:type="character" w:customStyle="1" w:styleId="Headerorfooter0">
    <w:name w:val="Header or footer"/>
    <w:basedOn w:val="Bodytext10"/>
    <w:rsid w:val="00972F52"/>
    <w:rPr>
      <w:shd w:val="clear" w:color="auto" w:fill="FFFFFF"/>
    </w:rPr>
  </w:style>
  <w:style w:type="character" w:customStyle="1" w:styleId="Bodytext30">
    <w:name w:val="Body text (3)_"/>
    <w:basedOn w:val="DefaultParagraphFont"/>
    <w:rsid w:val="00972F52"/>
  </w:style>
  <w:style w:type="character" w:customStyle="1" w:styleId="Bodytext31Exact">
    <w:name w:val="Body text (31) Exact"/>
    <w:basedOn w:val="DefaultParagraphFont"/>
    <w:rsid w:val="00972F52"/>
  </w:style>
  <w:style w:type="character" w:customStyle="1" w:styleId="Bodytext46">
    <w:name w:val="Body text (46)_"/>
    <w:basedOn w:val="DefaultParagraphFont"/>
    <w:rsid w:val="00972F52"/>
  </w:style>
  <w:style w:type="character" w:customStyle="1" w:styleId="Bodytext51">
    <w:name w:val="Body text (51)_"/>
    <w:basedOn w:val="DefaultParagraphFont"/>
    <w:rsid w:val="00972F52"/>
  </w:style>
  <w:style w:type="character" w:customStyle="1" w:styleId="Bodytext34">
    <w:name w:val="Body text (34)_"/>
    <w:basedOn w:val="DefaultParagraphFont"/>
    <w:rsid w:val="00972F52"/>
  </w:style>
  <w:style w:type="character" w:customStyle="1" w:styleId="Bodytext3Spacing0ptExact">
    <w:name w:val="Body text (3) + Spacing 0 pt Exact"/>
    <w:rsid w:val="00972F52"/>
  </w:style>
  <w:style w:type="character" w:customStyle="1" w:styleId="Bodytext82">
    <w:name w:val="Body text (82)_"/>
    <w:basedOn w:val="DefaultParagraphFont"/>
    <w:rsid w:val="00972F52"/>
  </w:style>
  <w:style w:type="character" w:customStyle="1" w:styleId="PicturecaptionSpacing0ptExact">
    <w:name w:val="Picture caption + Spacing 0 pt Exact"/>
    <w:basedOn w:val="DefaultParagraphFont"/>
    <w:rsid w:val="00972F52"/>
  </w:style>
  <w:style w:type="character" w:customStyle="1" w:styleId="Tableofcontents13">
    <w:name w:val="Table of contents (13)_"/>
    <w:basedOn w:val="DefaultParagraphFont"/>
    <w:rsid w:val="00972F52"/>
  </w:style>
  <w:style w:type="character" w:customStyle="1" w:styleId="Bodytext114">
    <w:name w:val="Body text (114)_"/>
    <w:basedOn w:val="DefaultParagraphFont"/>
    <w:rsid w:val="00972F52"/>
  </w:style>
  <w:style w:type="character" w:customStyle="1" w:styleId="Bodytext115">
    <w:name w:val="Body text (115)_"/>
    <w:basedOn w:val="DefaultParagraphFont"/>
    <w:rsid w:val="00972F52"/>
  </w:style>
  <w:style w:type="character" w:customStyle="1" w:styleId="BodyText40">
    <w:name w:val="Body Text4"/>
    <w:basedOn w:val="DefaultParagraphFont"/>
    <w:rsid w:val="00972F52"/>
  </w:style>
  <w:style w:type="character" w:customStyle="1" w:styleId="Bodytext820">
    <w:name w:val="Body text (82)"/>
    <w:rsid w:val="00972F52"/>
  </w:style>
  <w:style w:type="character" w:customStyle="1" w:styleId="Bodytext100">
    <w:name w:val="Body text (10)"/>
    <w:basedOn w:val="PicturecaptionSpacing0ptExact"/>
    <w:rsid w:val="00972F52"/>
  </w:style>
  <w:style w:type="character" w:customStyle="1" w:styleId="Bodytext82Spacing0ptExact">
    <w:name w:val="Body text (82) + Spacing 0 pt Exact"/>
    <w:basedOn w:val="Bodytext820"/>
    <w:rsid w:val="00972F52"/>
  </w:style>
  <w:style w:type="character" w:customStyle="1" w:styleId="Bodytext131Exact">
    <w:name w:val="Body text (131) Exact"/>
    <w:basedOn w:val="DefaultParagraphFont"/>
    <w:rsid w:val="00972F52"/>
  </w:style>
  <w:style w:type="character" w:customStyle="1" w:styleId="Picturecaption2Spacing0ptExact">
    <w:name w:val="Picture caption (2) + Spacing 0 pt Exact"/>
    <w:basedOn w:val="DefaultParagraphFont"/>
    <w:rsid w:val="00972F52"/>
  </w:style>
  <w:style w:type="character" w:customStyle="1" w:styleId="Bodytext114Exact">
    <w:name w:val="Body text (114) Exact"/>
    <w:basedOn w:val="Bodytext131Exact"/>
    <w:rsid w:val="00972F52"/>
  </w:style>
  <w:style w:type="character" w:customStyle="1" w:styleId="Bodytext340">
    <w:name w:val="Body text (34)"/>
    <w:basedOn w:val="BodyText40"/>
    <w:rsid w:val="00972F52"/>
  </w:style>
  <w:style w:type="character" w:customStyle="1" w:styleId="Bodytext1409pt">
    <w:name w:val="Body text (140) + 9 pt"/>
    <w:aliases w:val="Not Italic,Table of contents (12) + FrankRuehl,11 pt"/>
    <w:basedOn w:val="DefaultParagraphFont"/>
    <w:rsid w:val="00972F52"/>
  </w:style>
  <w:style w:type="character" w:customStyle="1" w:styleId="Bodytext510">
    <w:name w:val="Body text (51)"/>
    <w:basedOn w:val="Bodytext115"/>
    <w:rsid w:val="00972F52"/>
  </w:style>
  <w:style w:type="character" w:customStyle="1" w:styleId="Bodytext1140">
    <w:name w:val="Body text (114)"/>
    <w:basedOn w:val="Bodytext131Exact"/>
    <w:rsid w:val="00972F52"/>
  </w:style>
  <w:style w:type="character" w:customStyle="1" w:styleId="Tableofcontents130">
    <w:name w:val="Table of contents (13)"/>
    <w:basedOn w:val="Bodytext82Spacing0ptExact"/>
    <w:rsid w:val="00972F52"/>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972F52"/>
  </w:style>
  <w:style w:type="character" w:customStyle="1" w:styleId="Bodytext460">
    <w:name w:val="Body text (46)"/>
    <w:basedOn w:val="Bodytext114"/>
    <w:rsid w:val="00972F52"/>
  </w:style>
  <w:style w:type="character" w:customStyle="1" w:styleId="Bodytext46NotBold">
    <w:name w:val="Body text (46) + Not Bold"/>
    <w:basedOn w:val="Bodytext114"/>
    <w:rsid w:val="00972F52"/>
  </w:style>
  <w:style w:type="character" w:customStyle="1" w:styleId="Bodytext46SegoeUI">
    <w:name w:val="Body text (46) + Segoe UI"/>
    <w:basedOn w:val="Bodytext114"/>
    <w:rsid w:val="00972F52"/>
  </w:style>
  <w:style w:type="character" w:customStyle="1" w:styleId="Bodytext115Spacing0ptExact">
    <w:name w:val="Body text (115) + Spacing 0 pt Exact"/>
    <w:basedOn w:val="Picturecaption2Spacing0ptExact"/>
    <w:rsid w:val="00972F52"/>
  </w:style>
  <w:style w:type="character" w:customStyle="1" w:styleId="Picturecaption42SmallCaps">
    <w:name w:val="Picture caption (42) + Small Caps"/>
    <w:basedOn w:val="DefaultParagraphFont"/>
    <w:rsid w:val="00972F52"/>
  </w:style>
  <w:style w:type="character" w:customStyle="1" w:styleId="Bodytext155Exact">
    <w:name w:val="Body text (155) Exact"/>
    <w:basedOn w:val="DefaultParagraphFont"/>
    <w:rsid w:val="00972F52"/>
  </w:style>
  <w:style w:type="character" w:customStyle="1" w:styleId="Bodytext157">
    <w:name w:val="Body text (157)_"/>
    <w:basedOn w:val="DefaultParagraphFont"/>
    <w:rsid w:val="00972F52"/>
  </w:style>
  <w:style w:type="character" w:customStyle="1" w:styleId="Heading2213pt">
    <w:name w:val="Heading #22 + 13 pt"/>
    <w:basedOn w:val="DefaultParagraphFont"/>
    <w:rsid w:val="00972F52"/>
  </w:style>
  <w:style w:type="character" w:customStyle="1" w:styleId="Heading22125pt">
    <w:name w:val="Heading #22 + 12.5 pt"/>
    <w:basedOn w:val="DefaultParagraphFont"/>
    <w:rsid w:val="00972F52"/>
  </w:style>
  <w:style w:type="character" w:customStyle="1" w:styleId="Bodytext300">
    <w:name w:val="Body text (30)_"/>
    <w:basedOn w:val="DefaultParagraphFont"/>
    <w:rsid w:val="00972F52"/>
  </w:style>
  <w:style w:type="character" w:customStyle="1" w:styleId="Bodytext39">
    <w:name w:val="Body text (39)_"/>
    <w:basedOn w:val="DefaultParagraphFont"/>
    <w:rsid w:val="00972F52"/>
  </w:style>
  <w:style w:type="character" w:customStyle="1" w:styleId="Bodytext159Exact">
    <w:name w:val="Body text (159) Exact"/>
    <w:basedOn w:val="DefaultParagraphFont"/>
    <w:rsid w:val="00972F52"/>
  </w:style>
  <w:style w:type="character" w:customStyle="1" w:styleId="Bodytext60Spacing0pt">
    <w:name w:val="Body text (60) + Spacing 0 pt"/>
    <w:basedOn w:val="DefaultParagraphFont"/>
    <w:rsid w:val="00972F52"/>
  </w:style>
  <w:style w:type="character" w:customStyle="1" w:styleId="Bodytext3Spacing-1pt">
    <w:name w:val="Body text (3) + Spacing -1 pt"/>
    <w:basedOn w:val="Bodytext3Spacing0ptExact"/>
    <w:rsid w:val="00972F52"/>
  </w:style>
  <w:style w:type="character" w:customStyle="1" w:styleId="Bodytext3TimesNewRoman">
    <w:name w:val="Body text (3) + Times New Roman"/>
    <w:aliases w:val="11.5 pt"/>
    <w:basedOn w:val="Bodytext3Spacing0ptExact"/>
    <w:rsid w:val="00972F52"/>
  </w:style>
  <w:style w:type="character" w:customStyle="1" w:styleId="BodytextExact">
    <w:name w:val="Body text Exact"/>
    <w:basedOn w:val="DefaultParagraphFont"/>
    <w:rsid w:val="00972F52"/>
  </w:style>
  <w:style w:type="character" w:customStyle="1" w:styleId="Heading13Italic">
    <w:name w:val="Heading #13 + Italic"/>
    <w:basedOn w:val="DefaultParagraphFont"/>
    <w:rsid w:val="00972F52"/>
  </w:style>
  <w:style w:type="character" w:customStyle="1" w:styleId="Heading92Spacing2pt">
    <w:name w:val="Heading #9 (2) + Spacing 2 pt"/>
    <w:basedOn w:val="DefaultParagraphFont"/>
    <w:rsid w:val="00972F52"/>
  </w:style>
  <w:style w:type="character" w:customStyle="1" w:styleId="Bodytext38Spacing0pt">
    <w:name w:val="Body text (38) + Spacing 0 pt"/>
    <w:basedOn w:val="DefaultParagraphFont"/>
    <w:rsid w:val="00972F52"/>
  </w:style>
  <w:style w:type="character" w:customStyle="1" w:styleId="Bodytext42Spacing-1pt">
    <w:name w:val="Body text (42) + Spacing -1 pt"/>
    <w:basedOn w:val="DefaultParagraphFont"/>
    <w:rsid w:val="00972F52"/>
  </w:style>
  <w:style w:type="character" w:customStyle="1" w:styleId="Bodytext35">
    <w:name w:val="Body text (35)_"/>
    <w:basedOn w:val="DefaultParagraphFont"/>
    <w:rsid w:val="00972F52"/>
  </w:style>
  <w:style w:type="character" w:customStyle="1" w:styleId="Picturecaption19">
    <w:name w:val="Picture caption (19)_"/>
    <w:basedOn w:val="DefaultParagraphFont"/>
    <w:rsid w:val="00972F52"/>
  </w:style>
  <w:style w:type="character" w:customStyle="1" w:styleId="Picturecaption9Exact">
    <w:name w:val="Picture caption (9) Exact"/>
    <w:basedOn w:val="DefaultParagraphFont"/>
    <w:rsid w:val="00972F52"/>
  </w:style>
  <w:style w:type="character" w:customStyle="1" w:styleId="Bodytext87">
    <w:name w:val="Body text (87)_"/>
    <w:basedOn w:val="DefaultParagraphFont"/>
    <w:rsid w:val="00972F52"/>
  </w:style>
  <w:style w:type="character" w:customStyle="1" w:styleId="Bodytext6">
    <w:name w:val="Body text (6)_"/>
    <w:basedOn w:val="DefaultParagraphFont"/>
    <w:rsid w:val="00972F52"/>
  </w:style>
  <w:style w:type="character" w:customStyle="1" w:styleId="Heading142SmallCaps">
    <w:name w:val="Heading #14 (2) + Small Caps"/>
    <w:basedOn w:val="DefaultParagraphFont"/>
    <w:rsid w:val="00972F52"/>
  </w:style>
  <w:style w:type="character" w:customStyle="1" w:styleId="Picturecaption27Spacing0pt">
    <w:name w:val="Picture caption (27) + Spacing 0 pt"/>
    <w:basedOn w:val="DefaultParagraphFont"/>
    <w:rsid w:val="00972F52"/>
  </w:style>
  <w:style w:type="character" w:customStyle="1" w:styleId="Bodytext43Spacing0ptExact">
    <w:name w:val="Body text (43) + Spacing 0 pt Exact"/>
    <w:basedOn w:val="DefaultParagraphFont"/>
    <w:rsid w:val="00972F52"/>
  </w:style>
  <w:style w:type="character" w:customStyle="1" w:styleId="Bodytext870">
    <w:name w:val="Body text (87)"/>
    <w:basedOn w:val="DefaultParagraphFont"/>
    <w:rsid w:val="00972F52"/>
  </w:style>
  <w:style w:type="character" w:customStyle="1" w:styleId="BodytextSegoeUI">
    <w:name w:val="Body text + Segoe UI"/>
    <w:aliases w:val="21.5 pt"/>
    <w:basedOn w:val="DefaultParagraphFont"/>
    <w:rsid w:val="00972F52"/>
  </w:style>
  <w:style w:type="character" w:customStyle="1" w:styleId="Bodytext68">
    <w:name w:val="Body text (68)_"/>
    <w:basedOn w:val="DefaultParagraphFont"/>
    <w:rsid w:val="00972F52"/>
  </w:style>
  <w:style w:type="character" w:customStyle="1" w:styleId="Bodytext112SmallCaps">
    <w:name w:val="Body text (112) + Small Caps"/>
    <w:basedOn w:val="DefaultParagraphFont"/>
    <w:rsid w:val="00972F52"/>
  </w:style>
  <w:style w:type="character" w:customStyle="1" w:styleId="Tableofcontents11">
    <w:name w:val="Table of contents (11)_"/>
    <w:basedOn w:val="DefaultParagraphFont"/>
    <w:rsid w:val="00972F52"/>
  </w:style>
  <w:style w:type="character" w:customStyle="1" w:styleId="Tableofcontents15">
    <w:name w:val="Table of contents (15)_"/>
    <w:basedOn w:val="DefaultParagraphFont"/>
    <w:rsid w:val="00972F52"/>
  </w:style>
  <w:style w:type="character" w:customStyle="1" w:styleId="Heading162SmallCaps">
    <w:name w:val="Heading #16 (2) + Small Caps"/>
    <w:basedOn w:val="DefaultParagraphFont"/>
    <w:rsid w:val="00972F52"/>
  </w:style>
  <w:style w:type="character" w:customStyle="1" w:styleId="ft6">
    <w:name w:val="ft6"/>
    <w:basedOn w:val="DefaultParagraphFont"/>
    <w:rsid w:val="00972F52"/>
  </w:style>
  <w:style w:type="character" w:customStyle="1" w:styleId="amp">
    <w:name w:val="amp"/>
    <w:basedOn w:val="DefaultParagraphFont"/>
    <w:rsid w:val="00972F52"/>
  </w:style>
  <w:style w:type="character" w:customStyle="1" w:styleId="article-quote-right">
    <w:name w:val="article-quote-right"/>
    <w:basedOn w:val="DefaultParagraphFont"/>
    <w:rsid w:val="00972F52"/>
  </w:style>
  <w:style w:type="character" w:customStyle="1" w:styleId="StyleBox12ptBold">
    <w:name w:val="Style Box + 12 pt Bold"/>
    <w:basedOn w:val="DefaultParagraphFont"/>
    <w:rsid w:val="00972F52"/>
  </w:style>
  <w:style w:type="character" w:customStyle="1" w:styleId="StyleBox12pt">
    <w:name w:val="Style Box + 12 pt"/>
    <w:basedOn w:val="DefaultParagraphFont"/>
    <w:rsid w:val="00972F52"/>
  </w:style>
  <w:style w:type="character" w:customStyle="1" w:styleId="BoldandUnderlineCharCharCharChar">
    <w:name w:val="Bold and Underline Char Char Char Char"/>
    <w:rsid w:val="00972F52"/>
  </w:style>
  <w:style w:type="character" w:customStyle="1" w:styleId="BoldandUnderlineCharChar">
    <w:name w:val="Bold and Underline Char Char"/>
    <w:rsid w:val="00972F52"/>
  </w:style>
  <w:style w:type="character" w:customStyle="1" w:styleId="commentstext">
    <w:name w:val="commentstext"/>
    <w:rsid w:val="00972F52"/>
  </w:style>
  <w:style w:type="character" w:customStyle="1" w:styleId="dd">
    <w:name w:val="dd"/>
    <w:rsid w:val="00972F52"/>
  </w:style>
  <w:style w:type="character" w:customStyle="1" w:styleId="underLight">
    <w:name w:val="underLight"/>
    <w:uiPriority w:val="1"/>
    <w:qFormat/>
    <w:rsid w:val="00972F52"/>
  </w:style>
  <w:style w:type="character" w:customStyle="1" w:styleId="author-rss">
    <w:name w:val="author-rss"/>
    <w:rsid w:val="00972F52"/>
  </w:style>
  <w:style w:type="character" w:customStyle="1" w:styleId="at">
    <w:name w:val="at"/>
    <w:basedOn w:val="DefaultParagraphFont"/>
    <w:rsid w:val="00972F52"/>
  </w:style>
  <w:style w:type="character" w:customStyle="1" w:styleId="source">
    <w:name w:val="source"/>
    <w:rsid w:val="00972F52"/>
  </w:style>
  <w:style w:type="character" w:customStyle="1" w:styleId="bioline">
    <w:name w:val="bioline"/>
    <w:rsid w:val="00972F52"/>
  </w:style>
  <w:style w:type="character" w:customStyle="1" w:styleId="wikicreatelink">
    <w:name w:val="wikicreatelink"/>
    <w:basedOn w:val="DefaultParagraphFont"/>
    <w:rsid w:val="00972F52"/>
  </w:style>
  <w:style w:type="character" w:customStyle="1" w:styleId="facebook-share-count">
    <w:name w:val="facebook-share-count"/>
    <w:basedOn w:val="DefaultParagraphFont"/>
    <w:rsid w:val="00972F52"/>
  </w:style>
  <w:style w:type="character" w:customStyle="1" w:styleId="tickerwrap">
    <w:name w:val="ticker_wrap"/>
    <w:basedOn w:val="DefaultParagraphFont"/>
    <w:rsid w:val="00972F52"/>
  </w:style>
  <w:style w:type="character" w:customStyle="1" w:styleId="smallcaps0">
    <w:name w:val="small_caps"/>
    <w:basedOn w:val="DefaultParagraphFont"/>
    <w:rsid w:val="00972F52"/>
  </w:style>
  <w:style w:type="character" w:customStyle="1" w:styleId="bodycopy">
    <w:name w:val="bodycopy"/>
    <w:basedOn w:val="DefaultParagraphFont"/>
    <w:rsid w:val="00972F5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972F52"/>
  </w:style>
  <w:style w:type="character" w:customStyle="1" w:styleId="StyleGaramondText1">
    <w:name w:val="Style Garamond Text 1"/>
    <w:basedOn w:val="DefaultParagraphFont"/>
    <w:rsid w:val="00972F52"/>
  </w:style>
  <w:style w:type="character" w:customStyle="1" w:styleId="StyleGaramondText1Underline">
    <w:name w:val="Style Garamond Text 1 Underline"/>
    <w:basedOn w:val="DefaultParagraphFont"/>
    <w:rsid w:val="00972F52"/>
  </w:style>
  <w:style w:type="character" w:customStyle="1" w:styleId="StyleBoldUnderlineBorderSinglesolidlineAuto05pt">
    <w:name w:val="Style Bold Underline Border: : (Single solid line Auto  0.5 pt ..."/>
    <w:basedOn w:val="DefaultParagraphFont"/>
    <w:rsid w:val="00972F52"/>
  </w:style>
  <w:style w:type="character" w:customStyle="1" w:styleId="StyleStyleBoldUnderlineUnderlineIntenseEmphasisIntenseEmpha">
    <w:name w:val="Style Style Bold UnderlineUnderlineIntense EmphasisIntense Empha..."/>
    <w:basedOn w:val="DefaultParagraphFont"/>
    <w:rsid w:val="00972F52"/>
  </w:style>
  <w:style w:type="character" w:customStyle="1" w:styleId="Style7ptBold">
    <w:name w:val="Style 7 pt Bold"/>
    <w:basedOn w:val="DefaultParagraphFont"/>
    <w:rsid w:val="00972F52"/>
  </w:style>
  <w:style w:type="character" w:customStyle="1" w:styleId="cardunderlineChar">
    <w:name w:val="card underline Char"/>
    <w:locked/>
    <w:rsid w:val="00972F52"/>
  </w:style>
  <w:style w:type="character" w:customStyle="1" w:styleId="StyleHeading4UnderlinedsmalltextGaramondChar">
    <w:name w:val="Style Heading 4Underlinedsmall text + Garamond Char"/>
    <w:locked/>
    <w:rsid w:val="00972F52"/>
  </w:style>
  <w:style w:type="character" w:customStyle="1" w:styleId="Style2Char0">
    <w:name w:val="Style 2 Char"/>
    <w:locked/>
    <w:rsid w:val="00972F52"/>
  </w:style>
  <w:style w:type="character" w:customStyle="1" w:styleId="GAUnderlineChar">
    <w:name w:val="GA Underline Char"/>
    <w:locked/>
    <w:rsid w:val="00972F52"/>
  </w:style>
  <w:style w:type="character" w:customStyle="1" w:styleId="textsmallChar0">
    <w:name w:val="textsmall Char"/>
    <w:locked/>
    <w:rsid w:val="00972F52"/>
  </w:style>
  <w:style w:type="character" w:customStyle="1" w:styleId="cardtextChar3">
    <w:name w:val="cardtext Char"/>
    <w:locked/>
    <w:rsid w:val="00972F52"/>
  </w:style>
  <w:style w:type="character" w:customStyle="1" w:styleId="StyleHeading2TagHEADING2TagCite11ptChar">
    <w:name w:val="Style Heading 2TagHEADING 2Tag&amp;Cite + 11 pt Char"/>
    <w:locked/>
    <w:rsid w:val="00972F52"/>
  </w:style>
  <w:style w:type="character" w:customStyle="1" w:styleId="CiteCorrectedChar">
    <w:name w:val="Cite Corrected Char"/>
    <w:locked/>
    <w:rsid w:val="00972F52"/>
  </w:style>
  <w:style w:type="character" w:customStyle="1" w:styleId="ReallySamllTextChar">
    <w:name w:val="ReallySamllText Char"/>
    <w:locked/>
    <w:rsid w:val="00972F52"/>
  </w:style>
  <w:style w:type="character" w:customStyle="1" w:styleId="NormalUnderlineChar1">
    <w:name w:val="Normal Underline Char1"/>
    <w:locked/>
    <w:rsid w:val="00972F52"/>
  </w:style>
  <w:style w:type="character" w:customStyle="1" w:styleId="ImportantTextChar">
    <w:name w:val="Important Text Char"/>
    <w:locked/>
    <w:rsid w:val="00972F52"/>
  </w:style>
  <w:style w:type="character" w:customStyle="1" w:styleId="StyleBodyText11ptBlackUnderlineChar">
    <w:name w:val="Style Body Text + 11 pt Black Underline Char"/>
    <w:locked/>
    <w:rsid w:val="00972F52"/>
  </w:style>
  <w:style w:type="character" w:customStyle="1" w:styleId="StyleBodyText11ptBoldBlackChar">
    <w:name w:val="Style Body Text + 11 pt Bold Black Char"/>
    <w:locked/>
    <w:rsid w:val="00972F52"/>
  </w:style>
  <w:style w:type="character" w:customStyle="1" w:styleId="StyletinyBoldChar">
    <w:name w:val="Style tiny + Bold Char"/>
    <w:locked/>
    <w:rsid w:val="00972F52"/>
  </w:style>
  <w:style w:type="character" w:customStyle="1" w:styleId="Heading5SizeDownChar">
    <w:name w:val="Heading 5 Size Down Char"/>
    <w:locked/>
    <w:rsid w:val="00972F52"/>
  </w:style>
  <w:style w:type="character" w:customStyle="1" w:styleId="Normal2BoldChar">
    <w:name w:val="Normal2 + Bold Char"/>
    <w:locked/>
    <w:rsid w:val="00972F52"/>
  </w:style>
  <w:style w:type="character" w:customStyle="1" w:styleId="ListContentsChar">
    <w:name w:val="List Contents Char"/>
    <w:locked/>
    <w:rsid w:val="00972F52"/>
  </w:style>
  <w:style w:type="character" w:customStyle="1" w:styleId="StyleListContents11ptCustomColorRGB353132UnderlineChar">
    <w:name w:val="Style List Contents + 11 pt Custom Color(RGB(353132)) Underline Char"/>
    <w:locked/>
    <w:rsid w:val="00972F52"/>
  </w:style>
  <w:style w:type="character" w:customStyle="1" w:styleId="StyleCards12ptThickunderlineChar2">
    <w:name w:val="Style Cards + 12 pt Thick underline Char2"/>
    <w:locked/>
    <w:rsid w:val="00972F52"/>
  </w:style>
  <w:style w:type="character" w:customStyle="1" w:styleId="UnimportantCharChar">
    <w:name w:val="Unimportant Char Char"/>
    <w:locked/>
    <w:rsid w:val="00972F52"/>
  </w:style>
  <w:style w:type="character" w:customStyle="1" w:styleId="UnunderlinedChar">
    <w:name w:val="Ununderlined Char"/>
    <w:locked/>
    <w:rsid w:val="00972F52"/>
  </w:style>
  <w:style w:type="character" w:customStyle="1" w:styleId="textunderlineChar0">
    <w:name w:val="text underline Char"/>
    <w:locked/>
    <w:rsid w:val="00972F52"/>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972F52"/>
  </w:style>
  <w:style w:type="character" w:customStyle="1" w:styleId="Cardnon-underlinedChar">
    <w:name w:val="Card non-underlined Char"/>
    <w:locked/>
    <w:rsid w:val="00972F52"/>
  </w:style>
  <w:style w:type="character" w:customStyle="1" w:styleId="Card-UnderlineChar">
    <w:name w:val="Card-Underline Char"/>
    <w:locked/>
    <w:rsid w:val="00972F52"/>
  </w:style>
  <w:style w:type="character" w:customStyle="1" w:styleId="CircleChar">
    <w:name w:val="Circle Char"/>
    <w:locked/>
    <w:rsid w:val="00972F52"/>
  </w:style>
  <w:style w:type="character" w:customStyle="1" w:styleId="citeunreadChar">
    <w:name w:val="cite unread Char"/>
    <w:locked/>
    <w:rsid w:val="00972F52"/>
  </w:style>
  <w:style w:type="character" w:customStyle="1" w:styleId="readCharChar">
    <w:name w:val="read Char Char"/>
    <w:locked/>
    <w:rsid w:val="00972F52"/>
  </w:style>
  <w:style w:type="character" w:customStyle="1" w:styleId="StyleStyle16ptChar">
    <w:name w:val="Style Style1 + 6 pt Char"/>
    <w:locked/>
    <w:rsid w:val="00972F52"/>
  </w:style>
  <w:style w:type="character" w:customStyle="1" w:styleId="tagChar2">
    <w:name w:val="tag Char2"/>
    <w:qFormat/>
    <w:rsid w:val="00972F52"/>
  </w:style>
  <w:style w:type="character" w:customStyle="1" w:styleId="cardchar00">
    <w:name w:val="cardchar0"/>
    <w:basedOn w:val="DefaultParagraphFont"/>
    <w:rsid w:val="00972F52"/>
  </w:style>
  <w:style w:type="character" w:customStyle="1" w:styleId="UnderlineNon-bold">
    <w:name w:val="Underline Non - bold"/>
    <w:rsid w:val="00972F52"/>
  </w:style>
  <w:style w:type="character" w:customStyle="1" w:styleId="UnderlineBold0">
    <w:name w:val="Underline Bold"/>
    <w:uiPriority w:val="6"/>
    <w:qFormat/>
    <w:rsid w:val="00972F52"/>
  </w:style>
  <w:style w:type="character" w:customStyle="1" w:styleId="Heading5Char2">
    <w:name w:val="Heading 5 Char2"/>
    <w:rsid w:val="00972F52"/>
  </w:style>
  <w:style w:type="character" w:customStyle="1" w:styleId="underlinechar0">
    <w:name w:val="underlinechar"/>
    <w:rsid w:val="00972F52"/>
  </w:style>
  <w:style w:type="character" w:customStyle="1" w:styleId="authordate2">
    <w:name w:val="authordate"/>
    <w:rsid w:val="00972F52"/>
  </w:style>
  <w:style w:type="character" w:customStyle="1" w:styleId="underline4">
    <w:name w:val="%underline"/>
    <w:qFormat/>
    <w:rsid w:val="00972F52"/>
  </w:style>
  <w:style w:type="character" w:customStyle="1" w:styleId="AUNDERLINE0">
    <w:name w:val="AUNDERLINE"/>
    <w:qFormat/>
    <w:rsid w:val="00972F52"/>
  </w:style>
  <w:style w:type="character" w:customStyle="1" w:styleId="slug-doi">
    <w:name w:val="slug-doi"/>
    <w:basedOn w:val="DefaultParagraphFont"/>
    <w:rsid w:val="00972F52"/>
  </w:style>
  <w:style w:type="character" w:customStyle="1" w:styleId="af">
    <w:name w:val="af"/>
    <w:basedOn w:val="DefaultParagraphFont"/>
    <w:rsid w:val="00972F52"/>
  </w:style>
  <w:style w:type="character" w:customStyle="1" w:styleId="ab">
    <w:name w:val="ab"/>
    <w:basedOn w:val="DefaultParagraphFont"/>
    <w:rsid w:val="00972F52"/>
  </w:style>
  <w:style w:type="character" w:customStyle="1" w:styleId="em">
    <w:name w:val="em"/>
    <w:basedOn w:val="DefaultParagraphFont"/>
    <w:rsid w:val="00972F52"/>
  </w:style>
  <w:style w:type="character" w:customStyle="1" w:styleId="au">
    <w:name w:val="au"/>
    <w:basedOn w:val="DefaultParagraphFont"/>
    <w:rsid w:val="00972F52"/>
  </w:style>
  <w:style w:type="character" w:customStyle="1" w:styleId="ti">
    <w:name w:val="ti"/>
    <w:basedOn w:val="DefaultParagraphFont"/>
    <w:rsid w:val="00972F52"/>
  </w:style>
  <w:style w:type="character" w:customStyle="1" w:styleId="subheadblue">
    <w:name w:val="subhead_blue"/>
    <w:basedOn w:val="DefaultParagraphFont"/>
    <w:rsid w:val="00972F52"/>
  </w:style>
  <w:style w:type="character" w:customStyle="1" w:styleId="affiliation">
    <w:name w:val="affiliation"/>
    <w:basedOn w:val="DefaultParagraphFont"/>
    <w:rsid w:val="00972F52"/>
  </w:style>
  <w:style w:type="character" w:customStyle="1" w:styleId="slug-doi-wrapper">
    <w:name w:val="slug-doi-wrapper"/>
    <w:basedOn w:val="DefaultParagraphFont"/>
    <w:rsid w:val="00972F52"/>
  </w:style>
  <w:style w:type="character" w:customStyle="1" w:styleId="slug-metadata-noteahead-of-print">
    <w:name w:val="slug-metadata-note ahead-of-print"/>
    <w:basedOn w:val="DefaultParagraphFont"/>
    <w:rsid w:val="00972F52"/>
  </w:style>
  <w:style w:type="character" w:customStyle="1" w:styleId="slug-ahead-of-print-date">
    <w:name w:val="slug-ahead-of-print-date"/>
    <w:basedOn w:val="DefaultParagraphFont"/>
    <w:rsid w:val="00972F52"/>
  </w:style>
  <w:style w:type="character" w:customStyle="1" w:styleId="medium-bold">
    <w:name w:val="medium-bold"/>
    <w:basedOn w:val="DefaultParagraphFont"/>
    <w:rsid w:val="00972F52"/>
  </w:style>
  <w:style w:type="character" w:customStyle="1" w:styleId="updated-short-citation">
    <w:name w:val="updated-short-citation"/>
    <w:basedOn w:val="DefaultParagraphFont"/>
    <w:rsid w:val="00972F52"/>
  </w:style>
  <w:style w:type="character" w:customStyle="1" w:styleId="TagCharChar1">
    <w:name w:val="Tag Char Char1"/>
    <w:rsid w:val="00972F52"/>
  </w:style>
  <w:style w:type="character" w:customStyle="1" w:styleId="berief">
    <w:name w:val="berief"/>
    <w:rsid w:val="00972F52"/>
  </w:style>
  <w:style w:type="character" w:customStyle="1" w:styleId="Brief-Smalltext">
    <w:name w:val="Brief - Small text"/>
    <w:rsid w:val="00972F52"/>
  </w:style>
  <w:style w:type="character" w:customStyle="1" w:styleId="F8-UnderlineBold">
    <w:name w:val="F8 - Underline/Bold"/>
    <w:rsid w:val="00972F52"/>
  </w:style>
  <w:style w:type="character" w:customStyle="1" w:styleId="Brief-Bold">
    <w:name w:val="Brief - Bold"/>
    <w:rsid w:val="00972F52"/>
  </w:style>
  <w:style w:type="character" w:customStyle="1" w:styleId="Card-Underline0">
    <w:name w:val="Card - Underline"/>
    <w:rsid w:val="00972F52"/>
  </w:style>
  <w:style w:type="character" w:customStyle="1" w:styleId="beriefunderline">
    <w:name w:val="berief = underline"/>
    <w:rsid w:val="00972F52"/>
  </w:style>
  <w:style w:type="character" w:customStyle="1" w:styleId="BoldText10pt">
    <w:name w:val="Bold Text 10 pt"/>
    <w:rsid w:val="00972F52"/>
  </w:style>
  <w:style w:type="character" w:customStyle="1" w:styleId="eoeaheader">
    <w:name w:val="eoea_header"/>
    <w:basedOn w:val="DefaultParagraphFont"/>
    <w:rsid w:val="00972F52"/>
  </w:style>
  <w:style w:type="character" w:customStyle="1" w:styleId="SC4208902">
    <w:name w:val="SC.4.208902"/>
    <w:rsid w:val="00972F52"/>
  </w:style>
  <w:style w:type="character" w:customStyle="1" w:styleId="SC4208915">
    <w:name w:val="SC.4.208915"/>
    <w:rsid w:val="00972F52"/>
  </w:style>
  <w:style w:type="character" w:customStyle="1" w:styleId="SC273764">
    <w:name w:val="SC.2.73764"/>
    <w:rsid w:val="00972F52"/>
  </w:style>
  <w:style w:type="character" w:customStyle="1" w:styleId="SC273779">
    <w:name w:val="SC.2.73779"/>
    <w:rsid w:val="00972F52"/>
  </w:style>
  <w:style w:type="character" w:customStyle="1" w:styleId="SC273763">
    <w:name w:val="SC.2.73763"/>
    <w:rsid w:val="00972F52"/>
  </w:style>
  <w:style w:type="character" w:customStyle="1" w:styleId="SC4208910">
    <w:name w:val="SC.4.208910"/>
    <w:rsid w:val="00972F52"/>
  </w:style>
  <w:style w:type="character" w:customStyle="1" w:styleId="SC4208911">
    <w:name w:val="SC.4.208911"/>
    <w:rsid w:val="00972F52"/>
  </w:style>
  <w:style w:type="character" w:customStyle="1" w:styleId="articlesubtitle">
    <w:name w:val="article_sub_title"/>
    <w:basedOn w:val="DefaultParagraphFont"/>
    <w:rsid w:val="00972F52"/>
  </w:style>
  <w:style w:type="character" w:customStyle="1" w:styleId="newsdate2">
    <w:name w:val="news_date2"/>
    <w:basedOn w:val="DefaultParagraphFont"/>
    <w:rsid w:val="00972F52"/>
  </w:style>
  <w:style w:type="character" w:customStyle="1" w:styleId="readarticleheader">
    <w:name w:val="readarticleheader"/>
    <w:basedOn w:val="DefaultParagraphFont"/>
    <w:rsid w:val="00972F52"/>
  </w:style>
  <w:style w:type="character" w:customStyle="1" w:styleId="char">
    <w:name w:val="char"/>
    <w:basedOn w:val="DefaultParagraphFont"/>
    <w:rsid w:val="00972F52"/>
  </w:style>
  <w:style w:type="character" w:customStyle="1" w:styleId="hdr">
    <w:name w:val="hdr"/>
    <w:basedOn w:val="DefaultParagraphFont"/>
    <w:rsid w:val="00972F52"/>
  </w:style>
  <w:style w:type="character" w:customStyle="1" w:styleId="bolding1">
    <w:name w:val="bolding1"/>
    <w:rsid w:val="00972F52"/>
  </w:style>
  <w:style w:type="character" w:customStyle="1" w:styleId="bookoptions1">
    <w:name w:val="book_options1"/>
    <w:rsid w:val="00972F52"/>
  </w:style>
  <w:style w:type="character" w:customStyle="1" w:styleId="descriptionblock">
    <w:name w:val="description block"/>
    <w:basedOn w:val="DefaultParagraphFont"/>
    <w:rsid w:val="00972F52"/>
  </w:style>
  <w:style w:type="character" w:customStyle="1" w:styleId="detailsboxblock">
    <w:name w:val="detailsbox block"/>
    <w:basedOn w:val="DefaultParagraphFont"/>
    <w:rsid w:val="00972F52"/>
  </w:style>
  <w:style w:type="character" w:customStyle="1" w:styleId="CardTextUnderlinedChar">
    <w:name w:val="Card Text Underlined Char"/>
    <w:rsid w:val="00972F52"/>
  </w:style>
  <w:style w:type="character" w:customStyle="1" w:styleId="cardtextsmallChar">
    <w:name w:val="card text small Char"/>
    <w:rsid w:val="00972F52"/>
  </w:style>
  <w:style w:type="character" w:customStyle="1" w:styleId="countrytitle1">
    <w:name w:val="countrytitle1"/>
    <w:rsid w:val="00972F52"/>
  </w:style>
  <w:style w:type="character" w:customStyle="1" w:styleId="storyheader1">
    <w:name w:val="storyheader1"/>
    <w:rsid w:val="00972F52"/>
  </w:style>
  <w:style w:type="character" w:customStyle="1" w:styleId="cardunderlinedChar1">
    <w:name w:val="card underlined Char"/>
    <w:rsid w:val="00972F52"/>
  </w:style>
  <w:style w:type="character" w:customStyle="1" w:styleId="article1">
    <w:name w:val="article1"/>
    <w:rsid w:val="00972F52"/>
  </w:style>
  <w:style w:type="character" w:customStyle="1" w:styleId="story-posted-date1">
    <w:name w:val="story-posted-date1"/>
    <w:rsid w:val="00972F52"/>
  </w:style>
  <w:style w:type="character" w:customStyle="1" w:styleId="Heading2CharCharCharCharCharCharCharCharCharCharCharCharCharChar">
    <w:name w:val="Heading 2 Char Char Char Char Char Char Char Char Char Char Char Char Char Char"/>
    <w:rsid w:val="00972F52"/>
  </w:style>
  <w:style w:type="character" w:customStyle="1" w:styleId="citation10">
    <w:name w:val="citation1"/>
    <w:rsid w:val="00972F52"/>
  </w:style>
  <w:style w:type="character" w:customStyle="1" w:styleId="hithighlite">
    <w:name w:val="hithighlite"/>
    <w:basedOn w:val="DefaultParagraphFont"/>
    <w:rsid w:val="00972F52"/>
  </w:style>
  <w:style w:type="character" w:customStyle="1" w:styleId="articlecontent">
    <w:name w:val="articlecontent"/>
    <w:basedOn w:val="DefaultParagraphFont"/>
    <w:rsid w:val="00972F52"/>
  </w:style>
  <w:style w:type="character" w:customStyle="1" w:styleId="fource1">
    <w:name w:val="fource1"/>
    <w:rsid w:val="00972F52"/>
  </w:style>
  <w:style w:type="character" w:customStyle="1" w:styleId="ds">
    <w:name w:val="ds"/>
    <w:basedOn w:val="DefaultParagraphFont"/>
    <w:rsid w:val="00972F52"/>
  </w:style>
  <w:style w:type="character" w:customStyle="1" w:styleId="MicroTextChar1">
    <w:name w:val="MicroText Char1"/>
    <w:rsid w:val="00972F52"/>
  </w:style>
  <w:style w:type="character" w:customStyle="1" w:styleId="DefaultPara">
    <w:name w:val="Default Para"/>
    <w:rsid w:val="00972F52"/>
  </w:style>
  <w:style w:type="character" w:customStyle="1" w:styleId="SYSHYPERTEXT">
    <w:name w:val="SYS_HYPERTEXT"/>
    <w:rsid w:val="00972F52"/>
  </w:style>
  <w:style w:type="character" w:customStyle="1" w:styleId="BlockHeading1Char">
    <w:name w:val="Block Heading 1 Char"/>
    <w:rsid w:val="00972F52"/>
  </w:style>
  <w:style w:type="character" w:customStyle="1" w:styleId="StyleTagTimesNewRomanChar">
    <w:name w:val="Style Tag + Times New Roman Char"/>
    <w:rsid w:val="00972F52"/>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72F52"/>
  </w:style>
  <w:style w:type="character" w:customStyle="1" w:styleId="StyleArialNarrow12ptBold">
    <w:name w:val="Style Arial Narrow 12 pt Bold"/>
    <w:rsid w:val="00972F52"/>
  </w:style>
  <w:style w:type="character" w:customStyle="1" w:styleId="UnderlinedCharChar1">
    <w:name w:val="Underlined Char Char1"/>
    <w:rsid w:val="00972F52"/>
  </w:style>
  <w:style w:type="character" w:customStyle="1" w:styleId="Heading2CharChar2">
    <w:name w:val="Heading 2 Char Char2"/>
    <w:rsid w:val="00972F52"/>
  </w:style>
  <w:style w:type="character" w:customStyle="1" w:styleId="doctitle">
    <w:name w:val="doctitle"/>
    <w:rsid w:val="00972F52"/>
  </w:style>
  <w:style w:type="character" w:customStyle="1" w:styleId="cardtext-underlined0">
    <w:name w:val="card text- underlined"/>
    <w:rsid w:val="00972F52"/>
  </w:style>
  <w:style w:type="character" w:customStyle="1" w:styleId="Style8ptChar">
    <w:name w:val="Style 8 pt Char"/>
    <w:rsid w:val="00972F52"/>
  </w:style>
  <w:style w:type="character" w:customStyle="1" w:styleId="message-item">
    <w:name w:val="message-item"/>
    <w:rsid w:val="00972F52"/>
  </w:style>
  <w:style w:type="character" w:customStyle="1" w:styleId="A00">
    <w:name w:val="A0"/>
    <w:rsid w:val="00972F52"/>
  </w:style>
  <w:style w:type="character" w:customStyle="1" w:styleId="datestamp">
    <w:name w:val="datestamp"/>
    <w:rsid w:val="00972F52"/>
  </w:style>
  <w:style w:type="character" w:customStyle="1" w:styleId="i">
    <w:name w:val="i"/>
    <w:rsid w:val="00972F52"/>
  </w:style>
  <w:style w:type="character" w:customStyle="1" w:styleId="name">
    <w:name w:val="name"/>
    <w:rsid w:val="00972F52"/>
  </w:style>
  <w:style w:type="character" w:customStyle="1" w:styleId="forenames">
    <w:name w:val="forenames"/>
    <w:rsid w:val="00972F52"/>
  </w:style>
  <w:style w:type="character" w:customStyle="1" w:styleId="surname">
    <w:name w:val="surname"/>
    <w:rsid w:val="00972F52"/>
  </w:style>
  <w:style w:type="character" w:customStyle="1" w:styleId="sifr-alternate">
    <w:name w:val="sifr-alternate"/>
    <w:rsid w:val="00972F52"/>
  </w:style>
  <w:style w:type="character" w:customStyle="1" w:styleId="medium-font">
    <w:name w:val="medium-font"/>
    <w:rsid w:val="00972F52"/>
  </w:style>
  <w:style w:type="character" w:customStyle="1" w:styleId="title-link-wrapper">
    <w:name w:val="title-link-wrapper"/>
    <w:rsid w:val="00972F52"/>
  </w:style>
  <w:style w:type="character" w:customStyle="1" w:styleId="A7">
    <w:name w:val="A7"/>
    <w:rsid w:val="00972F52"/>
  </w:style>
  <w:style w:type="character" w:customStyle="1" w:styleId="refpreview">
    <w:name w:val="refpreview"/>
    <w:rsid w:val="00972F52"/>
  </w:style>
  <w:style w:type="character" w:customStyle="1" w:styleId="loose1">
    <w:name w:val="loose1"/>
    <w:rsid w:val="00972F52"/>
  </w:style>
  <w:style w:type="character" w:customStyle="1" w:styleId="email">
    <w:name w:val="email"/>
    <w:rsid w:val="00972F52"/>
  </w:style>
  <w:style w:type="character" w:customStyle="1" w:styleId="gsa">
    <w:name w:val="gs_a"/>
    <w:rsid w:val="00972F52"/>
  </w:style>
  <w:style w:type="character" w:customStyle="1" w:styleId="mainarttitle">
    <w:name w:val="mainarttitle"/>
    <w:rsid w:val="00972F52"/>
  </w:style>
  <w:style w:type="character" w:customStyle="1" w:styleId="mainartauthor">
    <w:name w:val="mainartauthor"/>
    <w:rsid w:val="00972F52"/>
  </w:style>
  <w:style w:type="character" w:customStyle="1" w:styleId="mainartdate">
    <w:name w:val="mainartdate"/>
    <w:rsid w:val="00972F52"/>
  </w:style>
  <w:style w:type="character" w:customStyle="1" w:styleId="gsggs">
    <w:name w:val="gs_ggs"/>
    <w:rsid w:val="00972F52"/>
  </w:style>
  <w:style w:type="character" w:customStyle="1" w:styleId="ahead">
    <w:name w:val="a_head"/>
    <w:rsid w:val="00972F52"/>
  </w:style>
  <w:style w:type="character" w:customStyle="1" w:styleId="footnote1">
    <w:name w:val="footnote"/>
    <w:rsid w:val="00972F52"/>
  </w:style>
  <w:style w:type="character" w:customStyle="1" w:styleId="docbody">
    <w:name w:val="docbody"/>
    <w:rsid w:val="00972F52"/>
  </w:style>
  <w:style w:type="character" w:customStyle="1" w:styleId="superscript">
    <w:name w:val="superscript"/>
    <w:rsid w:val="00972F52"/>
  </w:style>
  <w:style w:type="character" w:customStyle="1" w:styleId="bwxsm">
    <w:name w:val="b w xsm"/>
    <w:rsid w:val="00972F52"/>
  </w:style>
  <w:style w:type="character" w:customStyle="1" w:styleId="fstd">
    <w:name w:val="f std"/>
    <w:rsid w:val="00972F52"/>
  </w:style>
  <w:style w:type="character" w:customStyle="1" w:styleId="gl">
    <w:name w:val="gl"/>
    <w:rsid w:val="00972F52"/>
  </w:style>
  <w:style w:type="character" w:customStyle="1" w:styleId="bio1">
    <w:name w:val="bio1"/>
    <w:rsid w:val="00972F52"/>
  </w:style>
  <w:style w:type="character" w:customStyle="1" w:styleId="BoldChar">
    <w:name w:val="Bold Char"/>
    <w:rsid w:val="00972F52"/>
  </w:style>
  <w:style w:type="character" w:customStyle="1" w:styleId="cardCharCharCharCharCharChar">
    <w:name w:val="card Char Char Char Char Char Char"/>
    <w:rsid w:val="00972F52"/>
  </w:style>
  <w:style w:type="character" w:customStyle="1" w:styleId="Style24ptBoldUnderlineCenteredCharChar">
    <w:name w:val="Style 24 pt Bold Underline Centered Char Char"/>
    <w:rsid w:val="00972F52"/>
  </w:style>
  <w:style w:type="character" w:customStyle="1" w:styleId="TagCiteCharChar0">
    <w:name w:val="Tag / Cite Char Char"/>
    <w:rsid w:val="00972F52"/>
  </w:style>
  <w:style w:type="character" w:customStyle="1" w:styleId="drop">
    <w:name w:val="drop"/>
    <w:basedOn w:val="DefaultParagraphFont"/>
    <w:rsid w:val="00972F52"/>
  </w:style>
  <w:style w:type="character" w:customStyle="1" w:styleId="CardTextChar10">
    <w:name w:val="Card Text Char1"/>
    <w:rsid w:val="00972F52"/>
  </w:style>
  <w:style w:type="character" w:customStyle="1" w:styleId="CardTextUnderlinedCharChar">
    <w:name w:val="Card Text Underlined Char Char"/>
    <w:rsid w:val="00972F52"/>
  </w:style>
  <w:style w:type="character" w:customStyle="1" w:styleId="CardTagCharCharChar">
    <w:name w:val="Card Tag Char Char Char"/>
    <w:rsid w:val="00972F52"/>
  </w:style>
  <w:style w:type="character" w:customStyle="1" w:styleId="mainbody">
    <w:name w:val="mainbody"/>
    <w:basedOn w:val="DefaultParagraphFont"/>
    <w:rsid w:val="00972F52"/>
  </w:style>
  <w:style w:type="character" w:customStyle="1" w:styleId="UnderlineStyleChar2">
    <w:name w:val="Underline Style Char2"/>
    <w:rsid w:val="00972F52"/>
  </w:style>
  <w:style w:type="character" w:customStyle="1" w:styleId="t13">
    <w:name w:val="t13"/>
    <w:basedOn w:val="DefaultParagraphFont"/>
    <w:rsid w:val="00972F52"/>
  </w:style>
  <w:style w:type="character" w:customStyle="1" w:styleId="SmallFont7pt">
    <w:name w:val="Small Font (7 pt)"/>
    <w:qFormat/>
    <w:rsid w:val="00972F52"/>
  </w:style>
  <w:style w:type="character" w:customStyle="1" w:styleId="timestamp">
    <w:name w:val="timestamp"/>
    <w:basedOn w:val="DefaultParagraphFont"/>
    <w:rsid w:val="00972F52"/>
  </w:style>
  <w:style w:type="character" w:customStyle="1" w:styleId="CharChar17">
    <w:name w:val="Char Char17"/>
    <w:locked/>
    <w:rsid w:val="00972F52"/>
  </w:style>
  <w:style w:type="character" w:customStyle="1" w:styleId="ilspan">
    <w:name w:val="il_span"/>
    <w:basedOn w:val="DefaultParagraphFont"/>
    <w:rsid w:val="00972F52"/>
  </w:style>
  <w:style w:type="character" w:customStyle="1" w:styleId="leftidx1">
    <w:name w:val="leftidx1"/>
    <w:rsid w:val="00972F52"/>
  </w:style>
  <w:style w:type="character" w:customStyle="1" w:styleId="blue1">
    <w:name w:val="blue1"/>
    <w:rsid w:val="00972F52"/>
  </w:style>
  <w:style w:type="character" w:customStyle="1" w:styleId="author-link1">
    <w:name w:val="author-link1"/>
    <w:rsid w:val="00972F52"/>
  </w:style>
  <w:style w:type="character" w:customStyle="1" w:styleId="black1">
    <w:name w:val="black1"/>
    <w:rsid w:val="00972F52"/>
  </w:style>
  <w:style w:type="character" w:customStyle="1" w:styleId="StyleunderlinedCharBold">
    <w:name w:val="Style underlined Char + Bold"/>
    <w:rsid w:val="00972F52"/>
  </w:style>
  <w:style w:type="character" w:customStyle="1" w:styleId="CardUnderline0">
    <w:name w:val="Card Underline"/>
    <w:rsid w:val="00972F52"/>
  </w:style>
  <w:style w:type="character" w:customStyle="1" w:styleId="lingoregion">
    <w:name w:val="lingo_region"/>
    <w:basedOn w:val="DefaultParagraphFont"/>
    <w:rsid w:val="00972F52"/>
  </w:style>
  <w:style w:type="character" w:customStyle="1" w:styleId="cite1">
    <w:name w:val="%cite"/>
    <w:rsid w:val="00972F52"/>
  </w:style>
  <w:style w:type="character" w:customStyle="1" w:styleId="Emphasis21">
    <w:name w:val="%Emphasis2"/>
    <w:rsid w:val="00972F52"/>
  </w:style>
  <w:style w:type="character" w:customStyle="1" w:styleId="bodycontentlink">
    <w:name w:val="bodycontentlink"/>
    <w:basedOn w:val="DefaultParagraphFont"/>
    <w:rsid w:val="00972F52"/>
  </w:style>
  <w:style w:type="character" w:customStyle="1" w:styleId="AAAcite">
    <w:name w:val="AAAcite"/>
    <w:rsid w:val="00972F52"/>
  </w:style>
  <w:style w:type="character" w:customStyle="1" w:styleId="tmplheaderlink">
    <w:name w:val="tmplheaderlink"/>
    <w:rsid w:val="00972F52"/>
  </w:style>
  <w:style w:type="character" w:customStyle="1" w:styleId="SubtleEmphasis1">
    <w:name w:val="Subtle Emphasis1"/>
    <w:uiPriority w:val="19"/>
    <w:qFormat/>
    <w:rsid w:val="00972F52"/>
  </w:style>
  <w:style w:type="character" w:customStyle="1" w:styleId="FontStyle505">
    <w:name w:val="Font Style505"/>
    <w:basedOn w:val="DefaultParagraphFont"/>
    <w:uiPriority w:val="99"/>
    <w:rsid w:val="00972F52"/>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972F52"/>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972F52"/>
    <w:rPr>
      <w:b w:val="0"/>
      <w:bCs w:val="0"/>
      <w:sz w:val="24"/>
      <w:u w:val="single"/>
      <w:bdr w:val="none" w:sz="0" w:space="0" w:color="auto" w:frame="1"/>
    </w:rPr>
  </w:style>
  <w:style w:type="character" w:customStyle="1" w:styleId="Bodytext116">
    <w:name w:val="Body text (11)"/>
    <w:rsid w:val="00972F5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972F5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972F52"/>
  </w:style>
  <w:style w:type="character" w:customStyle="1" w:styleId="StyleStyleBoldUnderlineUnderlineapple-style-span6ptBoldK">
    <w:name w:val="Style Style Bold UnderlineUnderlineapple-style-span + 6 ptBoldK..."/>
    <w:basedOn w:val="DefaultParagraphFont"/>
    <w:rsid w:val="00972F52"/>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972F52"/>
    <w:rPr>
      <w:u w:val="single"/>
      <w:bdr w:val="none" w:sz="0" w:space="0" w:color="auto" w:frame="1"/>
    </w:rPr>
  </w:style>
  <w:style w:type="character" w:customStyle="1" w:styleId="ColorfulGrid-Accent1Char">
    <w:name w:val="Colorful Grid - Accent 1 Char"/>
    <w:aliases w:val="quote Char"/>
    <w:uiPriority w:val="29"/>
    <w:locked/>
    <w:rsid w:val="00972F52"/>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72F52"/>
    <w:rPr>
      <w:rFonts w:ascii="Verdana" w:hAnsi="Verdana" w:hint="default"/>
      <w:sz w:val="21"/>
      <w:szCs w:val="21"/>
      <w:u w:val="thick"/>
      <w:lang w:val="en-US" w:eastAsia="en-US" w:bidi="ar-SA"/>
    </w:rPr>
  </w:style>
  <w:style w:type="character" w:customStyle="1" w:styleId="role">
    <w:name w:val="role"/>
    <w:rsid w:val="00972F52"/>
  </w:style>
  <w:style w:type="character" w:customStyle="1" w:styleId="pagination0">
    <w:name w:val="pagination"/>
    <w:basedOn w:val="DefaultParagraphFont"/>
    <w:rsid w:val="00972F52"/>
  </w:style>
  <w:style w:type="character" w:customStyle="1" w:styleId="doi">
    <w:name w:val="doi"/>
    <w:basedOn w:val="DefaultParagraphFont"/>
    <w:rsid w:val="00972F52"/>
  </w:style>
  <w:style w:type="character" w:customStyle="1" w:styleId="bodycontents">
    <w:name w:val="bodycontents"/>
    <w:basedOn w:val="DefaultParagraphFont"/>
    <w:rsid w:val="00972F52"/>
  </w:style>
  <w:style w:type="character" w:customStyle="1" w:styleId="comma">
    <w:name w:val="comma"/>
    <w:basedOn w:val="DefaultParagraphFont"/>
    <w:rsid w:val="00972F52"/>
  </w:style>
  <w:style w:type="character" w:customStyle="1" w:styleId="pad5right">
    <w:name w:val="pad5right"/>
    <w:basedOn w:val="DefaultParagraphFont"/>
    <w:rsid w:val="00972F52"/>
  </w:style>
  <w:style w:type="character" w:customStyle="1" w:styleId="pnumber">
    <w:name w:val="pnumber"/>
    <w:rsid w:val="00972F52"/>
  </w:style>
  <w:style w:type="character" w:customStyle="1" w:styleId="ital">
    <w:name w:val="ital"/>
    <w:rsid w:val="00972F52"/>
  </w:style>
  <w:style w:type="character" w:customStyle="1" w:styleId="orgdiv">
    <w:name w:val="orgdiv"/>
    <w:rsid w:val="00972F52"/>
  </w:style>
  <w:style w:type="character" w:customStyle="1" w:styleId="orgname">
    <w:name w:val="orgname"/>
    <w:rsid w:val="00972F52"/>
  </w:style>
  <w:style w:type="character" w:customStyle="1" w:styleId="city">
    <w:name w:val="city"/>
    <w:rsid w:val="00972F52"/>
  </w:style>
  <w:style w:type="character" w:customStyle="1" w:styleId="state">
    <w:name w:val="state"/>
    <w:rsid w:val="00972F52"/>
  </w:style>
  <w:style w:type="character" w:customStyle="1" w:styleId="country">
    <w:name w:val="country"/>
    <w:rsid w:val="00972F52"/>
  </w:style>
  <w:style w:type="character" w:customStyle="1" w:styleId="readChar">
    <w:name w:val="read Char"/>
    <w:rsid w:val="00972F52"/>
    <w:rPr>
      <w:szCs w:val="22"/>
      <w:u w:val="single"/>
      <w:lang w:val="en-US" w:eastAsia="en-US" w:bidi="ar-SA"/>
    </w:rPr>
  </w:style>
  <w:style w:type="character" w:customStyle="1" w:styleId="divider">
    <w:name w:val="divider"/>
    <w:basedOn w:val="DefaultParagraphFont"/>
    <w:rsid w:val="00972F52"/>
  </w:style>
  <w:style w:type="character" w:customStyle="1" w:styleId="blogdate">
    <w:name w:val="blogdate"/>
    <w:basedOn w:val="DefaultParagraphFont"/>
    <w:rsid w:val="00972F52"/>
  </w:style>
  <w:style w:type="character" w:customStyle="1" w:styleId="ticker">
    <w:name w:val="ticker"/>
    <w:basedOn w:val="DefaultParagraphFont"/>
    <w:rsid w:val="00972F52"/>
  </w:style>
  <w:style w:type="character" w:customStyle="1" w:styleId="posted">
    <w:name w:val="posted"/>
    <w:basedOn w:val="DefaultParagraphFont"/>
    <w:rsid w:val="00972F52"/>
  </w:style>
  <w:style w:type="character" w:customStyle="1" w:styleId="time">
    <w:name w:val="time"/>
    <w:basedOn w:val="DefaultParagraphFont"/>
    <w:rsid w:val="00972F52"/>
  </w:style>
  <w:style w:type="character" w:customStyle="1" w:styleId="dot">
    <w:name w:val="dot"/>
    <w:basedOn w:val="DefaultParagraphFont"/>
    <w:rsid w:val="00972F52"/>
  </w:style>
  <w:style w:type="character" w:customStyle="1" w:styleId="hn-date">
    <w:name w:val="hn-date"/>
    <w:basedOn w:val="DefaultParagraphFont"/>
    <w:rsid w:val="00972F52"/>
  </w:style>
  <w:style w:type="character" w:customStyle="1" w:styleId="location">
    <w:name w:val="location"/>
    <w:basedOn w:val="DefaultParagraphFont"/>
    <w:rsid w:val="00972F52"/>
  </w:style>
  <w:style w:type="character" w:customStyle="1" w:styleId="dropcap-letter">
    <w:name w:val="dropcap-letter"/>
    <w:basedOn w:val="DefaultParagraphFont"/>
    <w:rsid w:val="00972F52"/>
  </w:style>
  <w:style w:type="character" w:customStyle="1" w:styleId="offscreen">
    <w:name w:val="offscreen"/>
    <w:basedOn w:val="DefaultParagraphFont"/>
    <w:rsid w:val="00972F52"/>
  </w:style>
  <w:style w:type="character" w:customStyle="1" w:styleId="linked-in">
    <w:name w:val="linked-in"/>
    <w:basedOn w:val="DefaultParagraphFont"/>
    <w:rsid w:val="00972F52"/>
  </w:style>
  <w:style w:type="character" w:customStyle="1" w:styleId="divs">
    <w:name w:val="divs"/>
    <w:basedOn w:val="DefaultParagraphFont"/>
    <w:rsid w:val="00972F52"/>
  </w:style>
  <w:style w:type="character" w:customStyle="1" w:styleId="CardUnderlineChar0">
    <w:name w:val="Card Underline Char"/>
    <w:locked/>
    <w:rsid w:val="00972F52"/>
    <w:rPr>
      <w:szCs w:val="24"/>
      <w:u w:val="single"/>
    </w:rPr>
  </w:style>
  <w:style w:type="character" w:customStyle="1" w:styleId="h4">
    <w:name w:val="h4"/>
    <w:rsid w:val="00972F52"/>
  </w:style>
  <w:style w:type="character" w:customStyle="1" w:styleId="Date2">
    <w:name w:val="Date2"/>
    <w:rsid w:val="00972F52"/>
  </w:style>
  <w:style w:type="character" w:customStyle="1" w:styleId="entry-title">
    <w:name w:val="entry-title"/>
    <w:basedOn w:val="DefaultParagraphFont"/>
    <w:rsid w:val="00972F52"/>
  </w:style>
  <w:style w:type="character" w:customStyle="1" w:styleId="postheader">
    <w:name w:val="postheader"/>
    <w:basedOn w:val="DefaultParagraphFont"/>
    <w:rsid w:val="00972F52"/>
  </w:style>
  <w:style w:type="character" w:customStyle="1" w:styleId="StyleLatinBaskervilleUnderline">
    <w:name w:val="Style (Latin) Baskerville Underline"/>
    <w:rsid w:val="00972F52"/>
    <w:rPr>
      <w:rFonts w:ascii="Baskerville" w:hAnsi="Baskerville" w:hint="default"/>
      <w:sz w:val="26"/>
      <w:u w:val="single"/>
    </w:rPr>
  </w:style>
  <w:style w:type="character" w:customStyle="1" w:styleId="StyleStyleUnderline411pt">
    <w:name w:val="Style Style Underline4 + 11 pt"/>
    <w:basedOn w:val="DefaultParagraphFont"/>
    <w:rsid w:val="00972F52"/>
    <w:rPr>
      <w:sz w:val="20"/>
      <w:u w:val="single"/>
    </w:rPr>
  </w:style>
  <w:style w:type="character" w:customStyle="1" w:styleId="StyleStyleUnderline411ptBold">
    <w:name w:val="Style Style Underline4 + 11 pt Bold"/>
    <w:basedOn w:val="DefaultParagraphFont"/>
    <w:rsid w:val="00972F52"/>
    <w:rPr>
      <w:b/>
      <w:bCs/>
      <w:sz w:val="20"/>
      <w:u w:val="single"/>
    </w:rPr>
  </w:style>
  <w:style w:type="character" w:customStyle="1" w:styleId="StyleStyleUnderline311pt">
    <w:name w:val="Style Style Underline3 + 11 pt"/>
    <w:basedOn w:val="DefaultParagraphFont"/>
    <w:rsid w:val="00972F52"/>
    <w:rPr>
      <w:sz w:val="20"/>
      <w:u w:val="single"/>
    </w:rPr>
  </w:style>
  <w:style w:type="character" w:customStyle="1" w:styleId="StyleStyleUnderline311ptBold">
    <w:name w:val="Style Style Underline3 + 11 pt Bold"/>
    <w:basedOn w:val="DefaultParagraphFont"/>
    <w:rsid w:val="00972F52"/>
    <w:rPr>
      <w:b/>
      <w:bCs/>
      <w:sz w:val="20"/>
      <w:u w:val="single"/>
    </w:rPr>
  </w:style>
  <w:style w:type="character" w:customStyle="1" w:styleId="dropcap1">
    <w:name w:val="dropcap1"/>
    <w:rsid w:val="00972F52"/>
  </w:style>
  <w:style w:type="character" w:customStyle="1" w:styleId="HighlightedUnderlineEmphasis">
    <w:name w:val="Highlighted Underline Emphasis"/>
    <w:rsid w:val="00972F52"/>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972F52"/>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972F52"/>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972F52"/>
    <w:rPr>
      <w:rFonts w:ascii="Georgia" w:hAnsi="Georgia" w:hint="default"/>
      <w:u w:val="single"/>
    </w:rPr>
  </w:style>
  <w:style w:type="character" w:customStyle="1" w:styleId="StyleGeorgia12ptThickunderline">
    <w:name w:val="Style Georgia 12 pt Thick underline"/>
    <w:basedOn w:val="DefaultParagraphFont"/>
    <w:rsid w:val="00972F52"/>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972F52"/>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972F52"/>
    <w:rPr>
      <w:b w:val="0"/>
      <w:bCs w:val="0"/>
      <w:sz w:val="22"/>
      <w:u w:val="single"/>
      <w:bdr w:val="none" w:sz="0" w:space="0" w:color="auto" w:frame="1"/>
    </w:rPr>
  </w:style>
  <w:style w:type="character" w:customStyle="1" w:styleId="maintitle">
    <w:name w:val="maintitle"/>
    <w:basedOn w:val="DefaultParagraphFont"/>
    <w:rsid w:val="00972F52"/>
  </w:style>
  <w:style w:type="character" w:customStyle="1" w:styleId="cit-title">
    <w:name w:val="cit-title"/>
    <w:basedOn w:val="DefaultParagraphFont"/>
    <w:rsid w:val="00972F52"/>
  </w:style>
  <w:style w:type="character" w:customStyle="1" w:styleId="volume">
    <w:name w:val="volume"/>
    <w:basedOn w:val="DefaultParagraphFont"/>
    <w:rsid w:val="00972F52"/>
  </w:style>
  <w:style w:type="character" w:customStyle="1" w:styleId="z3988">
    <w:name w:val="z3988"/>
    <w:basedOn w:val="DefaultParagraphFont"/>
    <w:rsid w:val="00972F52"/>
  </w:style>
  <w:style w:type="character" w:customStyle="1" w:styleId="freeaccess">
    <w:name w:val="freeaccess"/>
    <w:basedOn w:val="DefaultParagraphFont"/>
    <w:rsid w:val="00972F52"/>
  </w:style>
  <w:style w:type="character" w:customStyle="1" w:styleId="person-name">
    <w:name w:val="person-name"/>
    <w:basedOn w:val="DefaultParagraphFont"/>
    <w:rsid w:val="00972F52"/>
  </w:style>
  <w:style w:type="character" w:customStyle="1" w:styleId="articoloinside">
    <w:name w:val="articolo_inside"/>
    <w:rsid w:val="00972F52"/>
  </w:style>
  <w:style w:type="character" w:customStyle="1" w:styleId="job">
    <w:name w:val="job"/>
    <w:basedOn w:val="DefaultParagraphFont"/>
    <w:rsid w:val="00972F52"/>
  </w:style>
  <w:style w:type="character" w:customStyle="1" w:styleId="company">
    <w:name w:val="company"/>
    <w:basedOn w:val="DefaultParagraphFont"/>
    <w:rsid w:val="00972F52"/>
  </w:style>
  <w:style w:type="character" w:customStyle="1" w:styleId="publisher">
    <w:name w:val="publisher"/>
    <w:basedOn w:val="DefaultParagraphFont"/>
    <w:rsid w:val="00972F52"/>
  </w:style>
  <w:style w:type="character" w:customStyle="1" w:styleId="pubyear">
    <w:name w:val="pubyear"/>
    <w:basedOn w:val="DefaultParagraphFont"/>
    <w:rsid w:val="00972F52"/>
  </w:style>
  <w:style w:type="character" w:customStyle="1" w:styleId="pubcity">
    <w:name w:val="pubcity"/>
    <w:basedOn w:val="DefaultParagraphFont"/>
    <w:rsid w:val="00972F52"/>
  </w:style>
  <w:style w:type="character" w:customStyle="1" w:styleId="ecdate">
    <w:name w:val="ec_date"/>
    <w:basedOn w:val="DefaultParagraphFont"/>
    <w:rsid w:val="00972F52"/>
    <w:rPr>
      <w:rFonts w:ascii="Verdana" w:hAnsi="Verdana" w:hint="default"/>
      <w:sz w:val="20"/>
      <w:szCs w:val="20"/>
      <w:shd w:val="clear" w:color="auto" w:fill="FFFFFF"/>
    </w:rPr>
  </w:style>
  <w:style w:type="character" w:customStyle="1" w:styleId="articletext0">
    <w:name w:val="article_text"/>
    <w:basedOn w:val="DefaultParagraphFont"/>
    <w:rsid w:val="00972F52"/>
  </w:style>
  <w:style w:type="character" w:customStyle="1" w:styleId="hittermhilite">
    <w:name w:val="hittermhilite"/>
    <w:basedOn w:val="DefaultParagraphFont"/>
    <w:rsid w:val="00972F52"/>
  </w:style>
  <w:style w:type="character" w:customStyle="1" w:styleId="articleheadline">
    <w:name w:val="articleheadline"/>
    <w:basedOn w:val="DefaultParagraphFont"/>
    <w:rsid w:val="00972F52"/>
  </w:style>
  <w:style w:type="character" w:customStyle="1" w:styleId="u-byline">
    <w:name w:val="u-byline"/>
    <w:basedOn w:val="DefaultParagraphFont"/>
    <w:rsid w:val="00972F52"/>
  </w:style>
  <w:style w:type="character" w:customStyle="1" w:styleId="articlebya">
    <w:name w:val="articleby_a"/>
    <w:basedOn w:val="DefaultParagraphFont"/>
    <w:rsid w:val="00972F52"/>
  </w:style>
  <w:style w:type="character" w:customStyle="1" w:styleId="popupwinby">
    <w:name w:val="popupwinby"/>
    <w:basedOn w:val="DefaultParagraphFont"/>
    <w:rsid w:val="00972F52"/>
  </w:style>
  <w:style w:type="character" w:customStyle="1" w:styleId="storyheader">
    <w:name w:val="storyheader"/>
    <w:basedOn w:val="DefaultParagraphFont"/>
    <w:rsid w:val="00972F52"/>
  </w:style>
  <w:style w:type="character" w:customStyle="1" w:styleId="marron">
    <w:name w:val="marron"/>
    <w:basedOn w:val="DefaultParagraphFont"/>
    <w:rsid w:val="00972F52"/>
  </w:style>
  <w:style w:type="character" w:customStyle="1" w:styleId="StyleNormalWeb10ptChar">
    <w:name w:val="Style Normal (Web) + 10 pt Char"/>
    <w:basedOn w:val="DefaultParagraphFont"/>
    <w:rsid w:val="00972F52"/>
    <w:rPr>
      <w:szCs w:val="24"/>
      <w:lang w:val="en-US" w:eastAsia="en-US" w:bidi="ar-SA"/>
    </w:rPr>
  </w:style>
  <w:style w:type="character" w:customStyle="1" w:styleId="Style3CharChar">
    <w:name w:val="Style3 Char Char"/>
    <w:basedOn w:val="DefaultParagraphFont"/>
    <w:rsid w:val="00972F52"/>
    <w:rPr>
      <w:rFonts w:ascii="Arial Narrow" w:hAnsi="Arial Narrow" w:hint="default"/>
      <w:b/>
      <w:bCs w:val="0"/>
      <w:sz w:val="22"/>
      <w:szCs w:val="24"/>
      <w:lang w:val="en-US" w:eastAsia="en-US" w:bidi="ar-SA"/>
    </w:rPr>
  </w:style>
  <w:style w:type="character" w:customStyle="1" w:styleId="NormalChar0">
    <w:name w:val="Normal Char"/>
    <w:basedOn w:val="DefaultParagraphFont"/>
    <w:rsid w:val="00972F52"/>
    <w:rPr>
      <w:lang w:eastAsia="en-US"/>
    </w:rPr>
  </w:style>
  <w:style w:type="character" w:customStyle="1" w:styleId="BoldUnderlineChar4">
    <w:name w:val="Bold + Underline Char"/>
    <w:basedOn w:val="DefaultParagraphFont"/>
    <w:rsid w:val="00972F52"/>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972F52"/>
  </w:style>
  <w:style w:type="character" w:customStyle="1" w:styleId="CharacterStyle7">
    <w:name w:val="Character Style 7"/>
    <w:rsid w:val="00972F52"/>
    <w:rPr>
      <w:rFonts w:ascii="Arial Narrow" w:hAnsi="Arial Narrow" w:cs="Arial Narrow" w:hint="default"/>
      <w:sz w:val="20"/>
      <w:szCs w:val="20"/>
      <w:u w:val="single"/>
    </w:rPr>
  </w:style>
  <w:style w:type="character" w:customStyle="1" w:styleId="StyleStyle4Char">
    <w:name w:val="Style Style4 + Char"/>
    <w:basedOn w:val="DefaultParagraphFont"/>
    <w:rsid w:val="00972F52"/>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972F52"/>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972F52"/>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972F52"/>
    <w:rPr>
      <w:rFonts w:ascii="Garamond" w:hAnsi="Garamond" w:hint="default"/>
      <w:sz w:val="16"/>
    </w:rPr>
  </w:style>
  <w:style w:type="character" w:customStyle="1" w:styleId="UnderlineCard0">
    <w:name w:val="Underline Card"/>
    <w:uiPriority w:val="6"/>
    <w:qFormat/>
    <w:rsid w:val="00972F52"/>
    <w:rPr>
      <w:rFonts w:ascii="Arial" w:hAnsi="Arial" w:cs="Arial" w:hint="default"/>
      <w:b w:val="0"/>
      <w:bCs/>
      <w:sz w:val="20"/>
      <w:u w:val="single"/>
    </w:rPr>
  </w:style>
  <w:style w:type="character" w:customStyle="1" w:styleId="underlining0">
    <w:name w:val="underlining"/>
    <w:rsid w:val="00972F52"/>
  </w:style>
  <w:style w:type="character" w:customStyle="1" w:styleId="btitle">
    <w:name w:val="btitle"/>
    <w:rsid w:val="00972F52"/>
  </w:style>
  <w:style w:type="character" w:customStyle="1" w:styleId="green">
    <w:name w:val="green"/>
    <w:rsid w:val="00972F52"/>
  </w:style>
  <w:style w:type="character" w:customStyle="1" w:styleId="BodyText32">
    <w:name w:val="Body Text3"/>
    <w:rsid w:val="00972F52"/>
  </w:style>
  <w:style w:type="character" w:customStyle="1" w:styleId="BodytextBold">
    <w:name w:val="Body text + Bold"/>
    <w:rsid w:val="00972F52"/>
  </w:style>
  <w:style w:type="character" w:customStyle="1" w:styleId="Bodytext6pt">
    <w:name w:val="Body text + 6 pt"/>
    <w:rsid w:val="00972F52"/>
  </w:style>
  <w:style w:type="character" w:customStyle="1" w:styleId="BodytextItalic1">
    <w:name w:val="Body text + Italic1"/>
    <w:aliases w:val="Spacing 0 pt1"/>
    <w:uiPriority w:val="99"/>
    <w:rsid w:val="00972F52"/>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72F52"/>
    <w:rPr>
      <w:rFonts w:ascii="Georgia" w:hAnsi="Georgia" w:cs="Calibri" w:hint="default"/>
    </w:rPr>
  </w:style>
  <w:style w:type="character" w:customStyle="1" w:styleId="created">
    <w:name w:val="created"/>
    <w:basedOn w:val="DefaultParagraphFont"/>
    <w:rsid w:val="00972F52"/>
  </w:style>
  <w:style w:type="character" w:customStyle="1" w:styleId="StyleAsianMSMinchoBold">
    <w:name w:val="Style (Asian) MS Mincho Bold"/>
    <w:rsid w:val="00972F52"/>
    <w:rPr>
      <w:rFonts w:ascii="Times New Roman" w:eastAsia="MS Mincho" w:hAnsi="Times New Roman" w:cs="Times New Roman" w:hint="default"/>
      <w:b/>
      <w:bCs/>
      <w:u w:val="thick"/>
    </w:rPr>
  </w:style>
  <w:style w:type="character" w:customStyle="1" w:styleId="StyleAsianMSMincho">
    <w:name w:val="Style (Asian) MS Mincho"/>
    <w:rsid w:val="00972F52"/>
    <w:rPr>
      <w:rFonts w:ascii="Times New Roman" w:eastAsia="MS Mincho" w:hAnsi="Times New Roman" w:cs="Times New Roman" w:hint="default"/>
      <w:u w:val="thick"/>
    </w:rPr>
  </w:style>
  <w:style w:type="character" w:customStyle="1" w:styleId="crosslinkpopup">
    <w:name w:val="crosslinkpopup"/>
    <w:rsid w:val="00972F52"/>
  </w:style>
  <w:style w:type="character" w:customStyle="1" w:styleId="CardCharChar1">
    <w:name w:val="Card Char Char1"/>
    <w:rsid w:val="00972F52"/>
    <w:rPr>
      <w:b/>
      <w:bCs/>
      <w:sz w:val="28"/>
      <w:szCs w:val="28"/>
    </w:rPr>
  </w:style>
  <w:style w:type="character" w:customStyle="1" w:styleId="CharacterStyle3">
    <w:name w:val="Character Style 3"/>
    <w:rsid w:val="00972F52"/>
    <w:rPr>
      <w:sz w:val="18"/>
      <w:szCs w:val="18"/>
    </w:rPr>
  </w:style>
  <w:style w:type="character" w:customStyle="1" w:styleId="UnderlineBoldChar">
    <w:name w:val="Underline Bold Char"/>
    <w:locked/>
    <w:rsid w:val="00972F52"/>
    <w:rPr>
      <w:rFonts w:ascii="Times New Roman" w:eastAsia="Times New Roman" w:hAnsi="Times New Roman" w:cs="Calibri" w:hint="default"/>
      <w:b/>
      <w:bCs w:val="0"/>
      <w:sz w:val="24"/>
      <w:szCs w:val="20"/>
      <w:u w:val="single"/>
    </w:rPr>
  </w:style>
  <w:style w:type="character" w:customStyle="1" w:styleId="underlineCharChar0">
    <w:name w:val="underline Char Char"/>
    <w:rsid w:val="00972F52"/>
    <w:rPr>
      <w:rFonts w:ascii="Arial Narrow" w:eastAsia="Times New Roman" w:hAnsi="Arial Narrow" w:cs="Calibri" w:hint="default"/>
      <w:sz w:val="24"/>
      <w:u w:val="single"/>
    </w:rPr>
  </w:style>
  <w:style w:type="character" w:customStyle="1" w:styleId="newsstorytitle">
    <w:name w:val="news_story_title"/>
    <w:rsid w:val="00972F52"/>
  </w:style>
  <w:style w:type="character" w:customStyle="1" w:styleId="yqlink">
    <w:name w:val="yqlink"/>
    <w:rsid w:val="00972F52"/>
  </w:style>
  <w:style w:type="character" w:customStyle="1" w:styleId="clbody">
    <w:name w:val="clbody"/>
    <w:rsid w:val="00972F52"/>
  </w:style>
  <w:style w:type="character" w:customStyle="1" w:styleId="Boxing">
    <w:name w:val="Boxing"/>
    <w:rsid w:val="00972F52"/>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972F52"/>
  </w:style>
  <w:style w:type="character" w:customStyle="1" w:styleId="boldandunderlinecharcharcharcharcharcharcharcharcharcharcharcharcharcharcharchar0">
    <w:name w:val="boldandunderlinecharcharcharcharcharcharcharcharcharcharcharcharcharcharcharchar"/>
    <w:rsid w:val="00972F52"/>
  </w:style>
  <w:style w:type="character" w:customStyle="1" w:styleId="underlinecharcharcharcharcharcharcharcharcharcharcharcharcharchar0">
    <w:name w:val="underlinecharcharcharcharcharcharcharcharcharcharcharcharcharchar"/>
    <w:rsid w:val="00972F52"/>
  </w:style>
  <w:style w:type="character" w:customStyle="1" w:styleId="CharCharCharCharCharChar1Char">
    <w:name w:val="Char Char Char Char Char Char1 Char"/>
    <w:rsid w:val="00972F52"/>
    <w:rPr>
      <w:rFonts w:ascii="Times New Roman" w:eastAsia="Times New Roman" w:hAnsi="Times New Roman" w:cs="Times New Roman" w:hint="default"/>
      <w:b/>
      <w:bCs w:val="0"/>
      <w:sz w:val="24"/>
      <w:szCs w:val="24"/>
    </w:rPr>
  </w:style>
  <w:style w:type="character" w:customStyle="1" w:styleId="Taggin-New">
    <w:name w:val="Taggin - New"/>
    <w:rsid w:val="00972F52"/>
    <w:rPr>
      <w:rFonts w:ascii="Arial Narrow" w:hAnsi="Arial Narrow" w:hint="default"/>
      <w:b/>
      <w:bCs w:val="0"/>
      <w:sz w:val="22"/>
    </w:rPr>
  </w:style>
  <w:style w:type="character" w:customStyle="1" w:styleId="emphasis22">
    <w:name w:val="emphasis2"/>
    <w:rsid w:val="00972F52"/>
  </w:style>
  <w:style w:type="character" w:customStyle="1" w:styleId="citechar1">
    <w:name w:val="citechar"/>
    <w:rsid w:val="00972F5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72F52"/>
    <w:rPr>
      <w:sz w:val="24"/>
      <w:szCs w:val="24"/>
      <w:lang w:val="en-US" w:eastAsia="en-US" w:bidi="ar-SA"/>
    </w:rPr>
  </w:style>
  <w:style w:type="character" w:customStyle="1" w:styleId="NewTag">
    <w:name w:val="NewTag"/>
    <w:uiPriority w:val="1"/>
    <w:qFormat/>
    <w:rsid w:val="00972F52"/>
    <w:rPr>
      <w:rFonts w:ascii="Georgia" w:hAnsi="Georgia" w:hint="default"/>
      <w:b/>
      <w:bCs w:val="0"/>
      <w:sz w:val="24"/>
    </w:rPr>
  </w:style>
  <w:style w:type="character" w:customStyle="1" w:styleId="searchtools-record-title">
    <w:name w:val="searchtools-record-title"/>
    <w:basedOn w:val="DefaultParagraphFont"/>
    <w:rsid w:val="00972F52"/>
  </w:style>
  <w:style w:type="character" w:customStyle="1" w:styleId="HighlightedUnderline0">
    <w:name w:val="Highlighted Underline"/>
    <w:basedOn w:val="DefaultParagraphFont"/>
    <w:uiPriority w:val="1"/>
    <w:qFormat/>
    <w:rsid w:val="00972F52"/>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972F52"/>
  </w:style>
  <w:style w:type="character" w:customStyle="1" w:styleId="flourish">
    <w:name w:val="flourish"/>
    <w:rsid w:val="00972F52"/>
  </w:style>
  <w:style w:type="character" w:customStyle="1" w:styleId="style150">
    <w:name w:val="style150"/>
    <w:rsid w:val="00972F52"/>
  </w:style>
  <w:style w:type="character" w:customStyle="1" w:styleId="head">
    <w:name w:val="head"/>
    <w:rsid w:val="00972F52"/>
  </w:style>
  <w:style w:type="character" w:customStyle="1" w:styleId="first-letter">
    <w:name w:val="first-letter"/>
    <w:rsid w:val="00972F52"/>
  </w:style>
  <w:style w:type="character" w:customStyle="1" w:styleId="focusparagraph">
    <w:name w:val="focusparagraph"/>
    <w:rsid w:val="00972F52"/>
  </w:style>
  <w:style w:type="character" w:customStyle="1" w:styleId="StyleUnderlineCharChar111pt">
    <w:name w:val="Style Underline Char Char1 + 11 pt"/>
    <w:rsid w:val="00972F52"/>
    <w:rPr>
      <w:rFonts w:ascii="Times New Roman" w:hAnsi="Times New Roman" w:cs="Times New Roman" w:hint="default"/>
      <w:sz w:val="20"/>
      <w:u w:val="single"/>
      <w:lang w:val="en-US" w:eastAsia="en-US" w:bidi="ar-SA"/>
    </w:rPr>
  </w:style>
  <w:style w:type="character" w:customStyle="1" w:styleId="CharChar31">
    <w:name w:val="Char Char31"/>
    <w:rsid w:val="00972F52"/>
    <w:rPr>
      <w:rFonts w:ascii="Arial" w:hAnsi="Arial" w:cs="Arial" w:hint="default"/>
      <w:b/>
      <w:bCs/>
      <w:szCs w:val="32"/>
      <w:lang w:val="en-US" w:eastAsia="en-US" w:bidi="ar-SA"/>
    </w:rPr>
  </w:style>
  <w:style w:type="character" w:customStyle="1" w:styleId="citationgenerated">
    <w:name w:val="citation generated"/>
    <w:rsid w:val="00972F52"/>
  </w:style>
  <w:style w:type="character" w:customStyle="1" w:styleId="commentstext0">
    <w:name w:val="comments_text"/>
    <w:uiPriority w:val="99"/>
    <w:rsid w:val="00972F52"/>
    <w:rPr>
      <w:rFonts w:ascii="Times New Roman" w:hAnsi="Times New Roman" w:cs="Times New Roman" w:hint="default"/>
    </w:rPr>
  </w:style>
  <w:style w:type="character" w:customStyle="1" w:styleId="FontStyle29">
    <w:name w:val="Font Style29"/>
    <w:uiPriority w:val="99"/>
    <w:rsid w:val="00972F52"/>
    <w:rPr>
      <w:rFonts w:ascii="Arial" w:hAnsi="Arial" w:cs="Arial" w:hint="default"/>
      <w:sz w:val="14"/>
      <w:szCs w:val="14"/>
    </w:rPr>
  </w:style>
  <w:style w:type="character" w:customStyle="1" w:styleId="A8">
    <w:name w:val="A8"/>
    <w:rsid w:val="00972F52"/>
    <w:rPr>
      <w:color w:val="000000"/>
      <w:sz w:val="12"/>
      <w:szCs w:val="12"/>
    </w:rPr>
  </w:style>
  <w:style w:type="character" w:customStyle="1" w:styleId="apturelink">
    <w:name w:val="apturelink"/>
    <w:rsid w:val="00972F52"/>
  </w:style>
  <w:style w:type="character" w:customStyle="1" w:styleId="apturelinkicon">
    <w:name w:val="apturelinkicon"/>
    <w:rsid w:val="00972F52"/>
  </w:style>
  <w:style w:type="character" w:customStyle="1" w:styleId="titletxt">
    <w:name w:val="titletxt"/>
    <w:rsid w:val="00972F52"/>
  </w:style>
  <w:style w:type="character" w:customStyle="1" w:styleId="colbcopy">
    <w:name w:val="colbcopy"/>
    <w:rsid w:val="00972F52"/>
  </w:style>
  <w:style w:type="character" w:customStyle="1" w:styleId="hcard">
    <w:name w:val="hcard"/>
    <w:rsid w:val="00972F52"/>
  </w:style>
  <w:style w:type="character" w:customStyle="1" w:styleId="Qualified">
    <w:name w:val="Qualified"/>
    <w:rsid w:val="00972F52"/>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972F52"/>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972F52"/>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972F52"/>
    <w:rPr>
      <w:rFonts w:ascii="Arial" w:eastAsia="Times New Roman" w:hAnsi="Arial" w:cs="Arial" w:hint="default"/>
      <w:b/>
      <w:bCs/>
      <w:kern w:val="32"/>
      <w:sz w:val="28"/>
      <w:szCs w:val="32"/>
    </w:rPr>
  </w:style>
  <w:style w:type="character" w:customStyle="1" w:styleId="columntexthead">
    <w:name w:val="columntexthead"/>
    <w:rsid w:val="00972F52"/>
  </w:style>
  <w:style w:type="character" w:customStyle="1" w:styleId="instruction">
    <w:name w:val="instruction"/>
    <w:rsid w:val="00972F52"/>
  </w:style>
  <w:style w:type="character" w:customStyle="1" w:styleId="listpipe">
    <w:name w:val="listpipe"/>
    <w:rsid w:val="00972F52"/>
  </w:style>
  <w:style w:type="character" w:customStyle="1" w:styleId="imagelink">
    <w:name w:val="imagelink"/>
    <w:rsid w:val="00972F52"/>
  </w:style>
  <w:style w:type="character" w:customStyle="1" w:styleId="leadin">
    <w:name w:val="leadin"/>
    <w:rsid w:val="00972F52"/>
  </w:style>
  <w:style w:type="character" w:customStyle="1" w:styleId="A4">
    <w:name w:val="A4"/>
    <w:rsid w:val="00972F52"/>
    <w:rPr>
      <w:rFonts w:ascii="Baskerville" w:hAnsi="Baskerville" w:cs="Baskerville" w:hint="default"/>
      <w:b/>
      <w:bCs/>
      <w:color w:val="000000"/>
      <w:sz w:val="22"/>
      <w:szCs w:val="22"/>
    </w:rPr>
  </w:style>
  <w:style w:type="character" w:customStyle="1" w:styleId="noticiabyline">
    <w:name w:val="noticia_byline"/>
    <w:rsid w:val="00972F52"/>
  </w:style>
  <w:style w:type="character" w:customStyle="1" w:styleId="sep">
    <w:name w:val="sep"/>
    <w:rsid w:val="00972F52"/>
  </w:style>
  <w:style w:type="character" w:customStyle="1" w:styleId="rightnowyahoo">
    <w:name w:val="right_now_yahoo"/>
    <w:rsid w:val="00972F52"/>
  </w:style>
  <w:style w:type="character" w:customStyle="1" w:styleId="submittedmeta">
    <w:name w:val="submitted meta"/>
    <w:rsid w:val="00972F52"/>
  </w:style>
  <w:style w:type="character" w:customStyle="1" w:styleId="A10">
    <w:name w:val="A10"/>
    <w:rsid w:val="00972F52"/>
    <w:rPr>
      <w:color w:val="000000"/>
      <w:sz w:val="12"/>
      <w:szCs w:val="12"/>
    </w:rPr>
  </w:style>
  <w:style w:type="character" w:customStyle="1" w:styleId="AAAunderline">
    <w:name w:val="AAAunderline"/>
    <w:qFormat/>
    <w:rsid w:val="00972F52"/>
    <w:rPr>
      <w:b/>
      <w:bCs w:val="0"/>
      <w:u w:val="single"/>
    </w:rPr>
  </w:style>
  <w:style w:type="character" w:customStyle="1" w:styleId="IndexHeaderChar">
    <w:name w:val="Index Header Char"/>
    <w:rsid w:val="00972F52"/>
    <w:rPr>
      <w:rFonts w:ascii="Times New Roman" w:eastAsia="Times New Roman" w:hAnsi="Times New Roman" w:cs="Times New Roman" w:hint="default"/>
      <w:b/>
      <w:bCs/>
      <w:sz w:val="36"/>
    </w:rPr>
  </w:style>
  <w:style w:type="character" w:customStyle="1" w:styleId="StyleHeading310ptChar">
    <w:name w:val="Style Heading 3 + 10 pt Char"/>
    <w:rsid w:val="00972F52"/>
    <w:rPr>
      <w:rFonts w:ascii="Times New Roman" w:eastAsia="Times New Roman" w:hAnsi="Times New Roman" w:cs="Arial" w:hint="default"/>
      <w:b/>
      <w:bCs/>
      <w:sz w:val="26"/>
      <w:szCs w:val="26"/>
    </w:rPr>
  </w:style>
  <w:style w:type="character" w:customStyle="1" w:styleId="BoldUnderlineChar10">
    <w:name w:val="BoldUnderline Char1"/>
    <w:rsid w:val="00972F52"/>
    <w:rPr>
      <w:b/>
      <w:bCs w:val="0"/>
      <w:sz w:val="22"/>
      <w:szCs w:val="24"/>
      <w:u w:val="single"/>
      <w:lang w:val="en-US" w:eastAsia="en-US" w:bidi="ar-SA"/>
    </w:rPr>
  </w:style>
  <w:style w:type="character" w:customStyle="1" w:styleId="iagsheaderlarge">
    <w:name w:val="iags_header_large"/>
    <w:rsid w:val="00972F52"/>
  </w:style>
  <w:style w:type="character" w:customStyle="1" w:styleId="style12char0">
    <w:name w:val="style12char"/>
    <w:rsid w:val="00972F52"/>
  </w:style>
  <w:style w:type="character" w:customStyle="1" w:styleId="charchar2">
    <w:name w:val="charchar2"/>
    <w:rsid w:val="00972F52"/>
  </w:style>
  <w:style w:type="character" w:customStyle="1" w:styleId="style11char0">
    <w:name w:val="style11char"/>
    <w:rsid w:val="00972F52"/>
  </w:style>
  <w:style w:type="character" w:customStyle="1" w:styleId="boldunderlineCharChar0">
    <w:name w:val="boldunderline Char Char"/>
    <w:rsid w:val="00972F52"/>
    <w:rPr>
      <w:b/>
      <w:bCs w:val="0"/>
      <w:sz w:val="22"/>
      <w:szCs w:val="24"/>
      <w:u w:val="single"/>
      <w:lang w:val="en-US" w:eastAsia="en-US" w:bidi="ar-SA"/>
    </w:rPr>
  </w:style>
  <w:style w:type="character" w:customStyle="1" w:styleId="eudoraheader">
    <w:name w:val="eudoraheader"/>
    <w:rsid w:val="00972F52"/>
  </w:style>
  <w:style w:type="character" w:customStyle="1" w:styleId="emailstyle26">
    <w:name w:val="emailstyle26"/>
    <w:rsid w:val="00972F52"/>
  </w:style>
  <w:style w:type="character" w:customStyle="1" w:styleId="newstitle1">
    <w:name w:val="newstitle1"/>
    <w:rsid w:val="00972F52"/>
  </w:style>
  <w:style w:type="character" w:customStyle="1" w:styleId="dateline">
    <w:name w:val="dateline"/>
    <w:rsid w:val="00972F52"/>
  </w:style>
  <w:style w:type="character" w:customStyle="1" w:styleId="sendtofriend">
    <w:name w:val="sendtofriend"/>
    <w:rsid w:val="00972F52"/>
  </w:style>
  <w:style w:type="character" w:customStyle="1" w:styleId="pagetype">
    <w:name w:val="pagetype"/>
    <w:rsid w:val="00972F52"/>
  </w:style>
  <w:style w:type="character" w:customStyle="1" w:styleId="byl">
    <w:name w:val="byl"/>
    <w:rsid w:val="00972F52"/>
  </w:style>
  <w:style w:type="character" w:customStyle="1" w:styleId="byd">
    <w:name w:val="byd"/>
    <w:rsid w:val="00972F52"/>
  </w:style>
  <w:style w:type="character" w:customStyle="1" w:styleId="underliningchar0">
    <w:name w:val="underliningchar"/>
    <w:rsid w:val="00972F52"/>
  </w:style>
  <w:style w:type="character" w:customStyle="1" w:styleId="adtext124">
    <w:name w:val="adtext124"/>
    <w:rsid w:val="00972F52"/>
    <w:rPr>
      <w:vanish/>
      <w:webHidden w:val="0"/>
      <w:color w:val="999999"/>
      <w:sz w:val="12"/>
      <w:szCs w:val="12"/>
      <w:specVanish/>
    </w:rPr>
  </w:style>
  <w:style w:type="character" w:customStyle="1" w:styleId="CardsFont8ptChar">
    <w:name w:val="Cards + Font: 8 pt Char"/>
    <w:rsid w:val="00972F52"/>
    <w:rPr>
      <w:sz w:val="16"/>
    </w:rPr>
  </w:style>
  <w:style w:type="character" w:customStyle="1" w:styleId="TagLineCharChar">
    <w:name w:val="Tag Line Char Char"/>
    <w:rsid w:val="00972F52"/>
    <w:rPr>
      <w:rFonts w:ascii="Arial" w:hAnsi="Arial" w:cs="Arial" w:hint="default"/>
      <w:b/>
      <w:bCs/>
      <w:iCs/>
      <w:sz w:val="24"/>
      <w:szCs w:val="28"/>
      <w:lang w:val="en-US" w:eastAsia="en-US" w:bidi="ar-SA"/>
    </w:rPr>
  </w:style>
  <w:style w:type="character" w:customStyle="1" w:styleId="articlecommentcount">
    <w:name w:val="article_comment_count"/>
    <w:rsid w:val="00972F52"/>
  </w:style>
  <w:style w:type="character" w:customStyle="1" w:styleId="articlerecommendcount">
    <w:name w:val="article_recommend_count"/>
    <w:rsid w:val="00972F52"/>
  </w:style>
  <w:style w:type="character" w:customStyle="1" w:styleId="normaltext1">
    <w:name w:val="normal_text"/>
    <w:rsid w:val="00972F52"/>
  </w:style>
  <w:style w:type="character" w:customStyle="1" w:styleId="story-byline">
    <w:name w:val="story-byline"/>
    <w:rsid w:val="00972F52"/>
  </w:style>
  <w:style w:type="character" w:customStyle="1" w:styleId="story-titleline">
    <w:name w:val="story-titleline"/>
    <w:rsid w:val="00972F52"/>
  </w:style>
  <w:style w:type="character" w:customStyle="1" w:styleId="UnderlineCardChar1">
    <w:name w:val="Underline Card Char"/>
    <w:rsid w:val="00972F52"/>
    <w:rPr>
      <w:sz w:val="22"/>
      <w:szCs w:val="24"/>
      <w:u w:val="single"/>
      <w:lang w:val="en-US" w:eastAsia="en-US" w:bidi="ar-SA"/>
    </w:rPr>
  </w:style>
  <w:style w:type="character" w:customStyle="1" w:styleId="SourcesCharChar1">
    <w:name w:val="Sources Char Char1"/>
    <w:rsid w:val="00972F52"/>
    <w:rPr>
      <w:rFonts w:ascii="Arial" w:hAnsi="Arial" w:cs="Arial" w:hint="default"/>
      <w:b/>
      <w:bCs/>
      <w:iCs/>
      <w:sz w:val="24"/>
      <w:szCs w:val="28"/>
      <w:lang w:val="en-US" w:eastAsia="en-US" w:bidi="ar-SA"/>
    </w:rPr>
  </w:style>
  <w:style w:type="character" w:customStyle="1" w:styleId="UnderlinesCharChar">
    <w:name w:val="Underlines Char Char"/>
    <w:rsid w:val="00972F52"/>
    <w:rPr>
      <w:rFonts w:ascii="Arial" w:hAnsi="Arial" w:cs="Arial" w:hint="default"/>
      <w:b/>
      <w:bCs/>
      <w:sz w:val="22"/>
      <w:szCs w:val="26"/>
      <w:u w:val="single"/>
      <w:lang w:val="en-US" w:eastAsia="en-US" w:bidi="ar-SA"/>
    </w:rPr>
  </w:style>
  <w:style w:type="character" w:customStyle="1" w:styleId="infoChar">
    <w:name w:val="info Char"/>
    <w:locked/>
    <w:rsid w:val="00972F52"/>
    <w:rPr>
      <w:rFonts w:ascii="Times New Roman" w:eastAsia="Times New Roman" w:hAnsi="Times New Roman" w:cs="Calibri" w:hint="default"/>
      <w:sz w:val="16"/>
      <w:szCs w:val="20"/>
    </w:rPr>
  </w:style>
  <w:style w:type="character" w:customStyle="1" w:styleId="createby">
    <w:name w:val="createby"/>
    <w:rsid w:val="00972F52"/>
  </w:style>
  <w:style w:type="character" w:customStyle="1" w:styleId="quote-right">
    <w:name w:val="quote-right"/>
    <w:rsid w:val="00972F52"/>
  </w:style>
  <w:style w:type="character" w:customStyle="1" w:styleId="smallcase">
    <w:name w:val="smallcase"/>
    <w:rsid w:val="00972F52"/>
  </w:style>
  <w:style w:type="character" w:customStyle="1" w:styleId="ft0">
    <w:name w:val="ft0"/>
    <w:rsid w:val="00972F52"/>
  </w:style>
  <w:style w:type="character" w:customStyle="1" w:styleId="ft2">
    <w:name w:val="ft2"/>
    <w:rsid w:val="00972F52"/>
  </w:style>
  <w:style w:type="character" w:customStyle="1" w:styleId="ft1">
    <w:name w:val="ft1"/>
    <w:rsid w:val="00972F52"/>
  </w:style>
  <w:style w:type="character" w:customStyle="1" w:styleId="ft3">
    <w:name w:val="ft3"/>
    <w:rsid w:val="00972F52"/>
  </w:style>
  <w:style w:type="character" w:customStyle="1" w:styleId="StyleTimesNewRoman12ptBold1">
    <w:name w:val="Style Times New Roman 12 pt Bold1"/>
    <w:rsid w:val="00972F52"/>
    <w:rPr>
      <w:b/>
      <w:bCs/>
      <w:sz w:val="24"/>
    </w:rPr>
  </w:style>
  <w:style w:type="character" w:customStyle="1" w:styleId="CircledChar2">
    <w:name w:val="Circled Char2"/>
    <w:rsid w:val="00972F52"/>
    <w:rPr>
      <w:rFonts w:ascii="MS Mincho" w:eastAsia="MS Mincho" w:hAnsi="MS Mincho" w:hint="eastAsia"/>
      <w:b/>
      <w:bCs w:val="0"/>
      <w:szCs w:val="24"/>
      <w:u w:val="single"/>
      <w:lang w:val="en-US" w:eastAsia="ja-JP" w:bidi="ar-SA"/>
    </w:rPr>
  </w:style>
  <w:style w:type="character" w:customStyle="1" w:styleId="SmallTextChar2">
    <w:name w:val="Small Text Char2"/>
    <w:rsid w:val="00972F52"/>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972F52"/>
    <w:rPr>
      <w:b/>
      <w:bCs w:val="0"/>
      <w:szCs w:val="24"/>
      <w:u w:val="single"/>
      <w:lang w:val="en-US" w:eastAsia="en-US" w:bidi="ar-SA"/>
    </w:rPr>
  </w:style>
  <w:style w:type="character" w:customStyle="1" w:styleId="SmallCardChar">
    <w:name w:val="Small Card Char"/>
    <w:rsid w:val="00972F52"/>
    <w:rPr>
      <w:rFonts w:ascii="Palatino Linotype" w:eastAsia="Times New Roman" w:hAnsi="Palatino Linotype" w:hint="default"/>
      <w:sz w:val="12"/>
      <w:szCs w:val="24"/>
    </w:rPr>
  </w:style>
  <w:style w:type="character" w:customStyle="1" w:styleId="StyleBoldUnderline10ptBold">
    <w:name w:val="Style Bold Underline + 10 pt Bold"/>
    <w:rsid w:val="00972F52"/>
    <w:rPr>
      <w:b/>
      <w:bCs/>
      <w:sz w:val="20"/>
      <w:u w:val="thick"/>
    </w:rPr>
  </w:style>
  <w:style w:type="character" w:customStyle="1" w:styleId="separator">
    <w:name w:val="separator"/>
    <w:rsid w:val="00972F52"/>
  </w:style>
  <w:style w:type="character" w:customStyle="1" w:styleId="smalllink">
    <w:name w:val="smalllink"/>
    <w:rsid w:val="00972F52"/>
  </w:style>
  <w:style w:type="character" w:customStyle="1" w:styleId="bighead1">
    <w:name w:val="bighead1"/>
    <w:rsid w:val="00972F52"/>
    <w:rPr>
      <w:rFonts w:ascii="Verdana" w:hAnsi="Verdana" w:hint="default"/>
      <w:b/>
      <w:bCs/>
      <w:sz w:val="27"/>
      <w:szCs w:val="27"/>
    </w:rPr>
  </w:style>
  <w:style w:type="character" w:customStyle="1" w:styleId="Underline-WFU">
    <w:name w:val="Underline-WFU"/>
    <w:uiPriority w:val="1"/>
    <w:qFormat/>
    <w:rsid w:val="00972F52"/>
    <w:rPr>
      <w:rFonts w:ascii="Cambria" w:hAnsi="Cambria" w:hint="default"/>
      <w:sz w:val="21"/>
      <w:u w:val="single"/>
    </w:rPr>
  </w:style>
  <w:style w:type="character" w:customStyle="1" w:styleId="b">
    <w:name w:val="b"/>
    <w:rsid w:val="00972F52"/>
  </w:style>
  <w:style w:type="character" w:customStyle="1" w:styleId="left-date1">
    <w:name w:val="left-date1"/>
    <w:rsid w:val="00972F52"/>
    <w:rPr>
      <w:rFonts w:ascii="Verdana" w:hAnsi="Verdana" w:hint="default"/>
      <w:color w:val="666666"/>
      <w:sz w:val="14"/>
      <w:szCs w:val="14"/>
    </w:rPr>
  </w:style>
  <w:style w:type="character" w:customStyle="1" w:styleId="org">
    <w:name w:val="org"/>
    <w:basedOn w:val="DefaultParagraphFont"/>
    <w:rsid w:val="00972F52"/>
  </w:style>
  <w:style w:type="character" w:customStyle="1" w:styleId="list-comma">
    <w:name w:val="list-comma"/>
    <w:basedOn w:val="DefaultParagraphFont"/>
    <w:rsid w:val="00972F52"/>
  </w:style>
  <w:style w:type="character" w:customStyle="1" w:styleId="livefyre-commentcount">
    <w:name w:val="livefyre-commentcount"/>
    <w:basedOn w:val="DefaultParagraphFont"/>
    <w:rsid w:val="00972F52"/>
  </w:style>
  <w:style w:type="character" w:customStyle="1" w:styleId="rednegchange">
    <w:name w:val="red_neg_change"/>
    <w:basedOn w:val="DefaultParagraphFont"/>
    <w:rsid w:val="00972F52"/>
  </w:style>
  <w:style w:type="character" w:customStyle="1" w:styleId="wsodqchgshow">
    <w:name w:val="wsodq_chgshow"/>
    <w:basedOn w:val="DefaultParagraphFont"/>
    <w:rsid w:val="00972F52"/>
  </w:style>
  <w:style w:type="character" w:customStyle="1" w:styleId="greenposchange">
    <w:name w:val="green_pos_change"/>
    <w:basedOn w:val="DefaultParagraphFont"/>
    <w:rsid w:val="00972F52"/>
  </w:style>
  <w:style w:type="character" w:customStyle="1" w:styleId="image-credit">
    <w:name w:val="image-credit"/>
    <w:basedOn w:val="DefaultParagraphFont"/>
    <w:rsid w:val="00972F52"/>
  </w:style>
  <w:style w:type="character" w:customStyle="1" w:styleId="BoldandUnderlineChar6">
    <w:name w:val="Bold and Underline Char6"/>
    <w:basedOn w:val="DefaultParagraphFont"/>
    <w:rsid w:val="00972F52"/>
    <w:rPr>
      <w:b/>
      <w:bCs w:val="0"/>
      <w:szCs w:val="24"/>
      <w:u w:val="single"/>
      <w:lang w:val="en-US" w:eastAsia="en-US" w:bidi="ar-SA"/>
    </w:rPr>
  </w:style>
  <w:style w:type="character" w:customStyle="1" w:styleId="caption40">
    <w:name w:val="caption4"/>
    <w:basedOn w:val="DefaultParagraphFont"/>
    <w:rsid w:val="00972F52"/>
  </w:style>
  <w:style w:type="character" w:customStyle="1" w:styleId="honorific-prefix">
    <w:name w:val="honorific-prefix"/>
    <w:basedOn w:val="DefaultParagraphFont"/>
    <w:rsid w:val="00972F52"/>
  </w:style>
  <w:style w:type="character" w:customStyle="1" w:styleId="given-name">
    <w:name w:val="given-name"/>
    <w:basedOn w:val="DefaultParagraphFont"/>
    <w:rsid w:val="00972F52"/>
  </w:style>
  <w:style w:type="character" w:customStyle="1" w:styleId="family-name">
    <w:name w:val="family-name"/>
    <w:basedOn w:val="DefaultParagraphFont"/>
    <w:rsid w:val="00972F52"/>
  </w:style>
  <w:style w:type="character" w:customStyle="1" w:styleId="chead">
    <w:name w:val="chead"/>
    <w:basedOn w:val="DefaultParagraphFont"/>
    <w:rsid w:val="00972F52"/>
  </w:style>
  <w:style w:type="character" w:customStyle="1" w:styleId="obgcapsstart">
    <w:name w:val="obg_caps_start"/>
    <w:basedOn w:val="DefaultParagraphFont"/>
    <w:rsid w:val="00972F52"/>
  </w:style>
  <w:style w:type="character" w:customStyle="1" w:styleId="underlinedCharChar0">
    <w:name w:val="underlined Char Char"/>
    <w:basedOn w:val="DefaultParagraphFont"/>
    <w:rsid w:val="00972F52"/>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972F52"/>
  </w:style>
  <w:style w:type="character" w:customStyle="1" w:styleId="text2">
    <w:name w:val="text2"/>
    <w:basedOn w:val="DefaultParagraphFont"/>
    <w:rsid w:val="00972F52"/>
  </w:style>
  <w:style w:type="character" w:customStyle="1" w:styleId="pmtermsel">
    <w:name w:val="pmtermsel"/>
    <w:basedOn w:val="DefaultParagraphFont"/>
    <w:rsid w:val="00972F52"/>
  </w:style>
  <w:style w:type="character" w:customStyle="1" w:styleId="StyleUnderlineChar2CharChar11pt">
    <w:name w:val="Style Underline Char2 Char Char + 11 pt"/>
    <w:basedOn w:val="Style11pt"/>
    <w:rsid w:val="00972F52"/>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972F52"/>
    <w:rPr>
      <w:b/>
      <w:bCs/>
      <w:sz w:val="20"/>
      <w:u w:val="single"/>
    </w:rPr>
  </w:style>
  <w:style w:type="character" w:customStyle="1" w:styleId="Styleunderline11pt">
    <w:name w:val="Style underline + 11 pt"/>
    <w:basedOn w:val="underline"/>
    <w:rsid w:val="00972F52"/>
    <w:rPr>
      <w:u w:val="single"/>
      <w:lang w:val="en-US" w:eastAsia="en-US" w:bidi="ar-SA"/>
    </w:rPr>
  </w:style>
  <w:style w:type="character" w:customStyle="1" w:styleId="Styleunderline11ptBold">
    <w:name w:val="Style underline + 11 pt Bold"/>
    <w:basedOn w:val="underline"/>
    <w:rsid w:val="00972F52"/>
    <w:rPr>
      <w:u w:val="single"/>
      <w:lang w:val="en-US" w:eastAsia="en-US" w:bidi="ar-SA"/>
    </w:rPr>
  </w:style>
  <w:style w:type="character" w:customStyle="1" w:styleId="articlehead2">
    <w:name w:val="articlehead2"/>
    <w:basedOn w:val="DefaultParagraphFont"/>
    <w:rsid w:val="00972F52"/>
  </w:style>
  <w:style w:type="character" w:customStyle="1" w:styleId="pronset">
    <w:name w:val="pronset"/>
    <w:basedOn w:val="DefaultParagraphFont"/>
    <w:rsid w:val="00972F52"/>
  </w:style>
  <w:style w:type="character" w:customStyle="1" w:styleId="showipapr">
    <w:name w:val="show_ipapr"/>
    <w:basedOn w:val="DefaultParagraphFont"/>
    <w:rsid w:val="00972F52"/>
  </w:style>
  <w:style w:type="character" w:customStyle="1" w:styleId="prondelim">
    <w:name w:val="prondelim"/>
    <w:basedOn w:val="DefaultParagraphFont"/>
    <w:rsid w:val="00972F52"/>
  </w:style>
  <w:style w:type="character" w:customStyle="1" w:styleId="pron">
    <w:name w:val="pron"/>
    <w:basedOn w:val="DefaultParagraphFont"/>
    <w:rsid w:val="00972F52"/>
  </w:style>
  <w:style w:type="character" w:customStyle="1" w:styleId="prontoggle">
    <w:name w:val="pron_toggle"/>
    <w:basedOn w:val="DefaultParagraphFont"/>
    <w:rsid w:val="00972F52"/>
  </w:style>
  <w:style w:type="character" w:customStyle="1" w:styleId="showspellpr">
    <w:name w:val="show_spellpr"/>
    <w:basedOn w:val="DefaultParagraphFont"/>
    <w:rsid w:val="00972F52"/>
  </w:style>
  <w:style w:type="character" w:customStyle="1" w:styleId="boldface">
    <w:name w:val="boldface"/>
    <w:basedOn w:val="DefaultParagraphFont"/>
    <w:rsid w:val="00972F52"/>
  </w:style>
  <w:style w:type="character" w:customStyle="1" w:styleId="pg">
    <w:name w:val="pg"/>
    <w:basedOn w:val="DefaultParagraphFont"/>
    <w:rsid w:val="00972F52"/>
  </w:style>
  <w:style w:type="character" w:customStyle="1" w:styleId="secondary-bf">
    <w:name w:val="secondary-bf"/>
    <w:basedOn w:val="DefaultParagraphFont"/>
    <w:rsid w:val="00972F52"/>
  </w:style>
  <w:style w:type="character" w:customStyle="1" w:styleId="dnindex">
    <w:name w:val="dnindex"/>
    <w:basedOn w:val="DefaultParagraphFont"/>
    <w:rsid w:val="00972F52"/>
  </w:style>
  <w:style w:type="character" w:customStyle="1" w:styleId="ital-inline">
    <w:name w:val="ital-inline"/>
    <w:basedOn w:val="DefaultParagraphFont"/>
    <w:rsid w:val="00972F52"/>
  </w:style>
  <w:style w:type="character" w:customStyle="1" w:styleId="Styleterm111ptUnderline">
    <w:name w:val="Style term1 + 11 pt Underline"/>
    <w:basedOn w:val="term1"/>
    <w:rsid w:val="00972F52"/>
    <w:rPr>
      <w:b/>
      <w:bCs/>
      <w:sz w:val="20"/>
      <w:u w:val="single"/>
    </w:rPr>
  </w:style>
  <w:style w:type="character" w:customStyle="1" w:styleId="ct-with-fmlt">
    <w:name w:val="ct-with-fmlt"/>
    <w:basedOn w:val="DefaultParagraphFont"/>
    <w:rsid w:val="00972F52"/>
  </w:style>
  <w:style w:type="character" w:customStyle="1" w:styleId="althead">
    <w:name w:val="althead"/>
    <w:basedOn w:val="DefaultParagraphFont"/>
    <w:rsid w:val="00972F52"/>
  </w:style>
  <w:style w:type="character" w:customStyle="1" w:styleId="arbd1">
    <w:name w:val="arbd1"/>
    <w:basedOn w:val="DefaultParagraphFont"/>
    <w:rsid w:val="00972F52"/>
  </w:style>
  <w:style w:type="character" w:customStyle="1" w:styleId="unx">
    <w:name w:val="unx"/>
    <w:basedOn w:val="DefaultParagraphFont"/>
    <w:rsid w:val="00972F52"/>
  </w:style>
  <w:style w:type="character" w:customStyle="1" w:styleId="lrdctph">
    <w:name w:val="lr_dct_ph"/>
    <w:basedOn w:val="DefaultParagraphFont"/>
    <w:rsid w:val="00972F52"/>
  </w:style>
  <w:style w:type="character" w:customStyle="1" w:styleId="tagciteChar4">
    <w:name w:val="tag/cite Char"/>
    <w:basedOn w:val="DefaultParagraphFont"/>
    <w:rsid w:val="00972F52"/>
    <w:rPr>
      <w:b/>
      <w:bCs w:val="0"/>
      <w:sz w:val="24"/>
      <w:lang w:val="en-US" w:eastAsia="en-US" w:bidi="ar-SA"/>
    </w:rPr>
  </w:style>
  <w:style w:type="character" w:customStyle="1" w:styleId="style3Char0">
    <w:name w:val="style 3 Char"/>
    <w:rsid w:val="00972F52"/>
    <w:rPr>
      <w:sz w:val="18"/>
      <w:szCs w:val="24"/>
      <w:lang w:val="en-US" w:eastAsia="en-US" w:bidi="ar-SA"/>
    </w:rPr>
  </w:style>
  <w:style w:type="character" w:customStyle="1" w:styleId="StyleBold1">
    <w:name w:val="Style Bold1"/>
    <w:rsid w:val="00972F52"/>
    <w:rPr>
      <w:rFonts w:ascii="Georgia" w:hAnsi="Georgia" w:hint="default"/>
      <w:b/>
      <w:bCs/>
      <w:sz w:val="22"/>
    </w:rPr>
  </w:style>
  <w:style w:type="character" w:customStyle="1" w:styleId="BlockHeadingsChar1">
    <w:name w:val="Block Headings Char1"/>
    <w:rsid w:val="00972F52"/>
    <w:rPr>
      <w:b/>
      <w:bCs w:val="0"/>
      <w:caps/>
    </w:rPr>
  </w:style>
  <w:style w:type="character" w:customStyle="1" w:styleId="FontStyle170">
    <w:name w:val="Font Style170"/>
    <w:uiPriority w:val="99"/>
    <w:rsid w:val="00972F52"/>
    <w:rPr>
      <w:rFonts w:ascii="Bookman Old Style" w:hAnsi="Bookman Old Style" w:cs="Bookman Old Style" w:hint="default"/>
      <w:sz w:val="16"/>
      <w:szCs w:val="16"/>
    </w:rPr>
  </w:style>
  <w:style w:type="character" w:customStyle="1" w:styleId="label">
    <w:name w:val="label"/>
    <w:rsid w:val="00972F52"/>
  </w:style>
  <w:style w:type="character" w:customStyle="1" w:styleId="Styleunderline12pt">
    <w:name w:val="Style underline + 12 pt"/>
    <w:rsid w:val="00972F52"/>
    <w:rPr>
      <w:rFonts w:ascii="Times New Roman" w:hAnsi="Times New Roman" w:cs="Times New Roman" w:hint="default"/>
      <w:bCs/>
      <w:sz w:val="20"/>
      <w:u w:val="single"/>
    </w:rPr>
  </w:style>
  <w:style w:type="character" w:customStyle="1" w:styleId="StyleUnderlineChar19pt">
    <w:name w:val="Style Underline Char1 + 9 pt"/>
    <w:basedOn w:val="UnderlineChar1"/>
    <w:rsid w:val="00972F52"/>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972F52"/>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972F52"/>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972F52"/>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972F52"/>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972F52"/>
    <w:rPr>
      <w:rFonts w:ascii="Times New Roman" w:hAnsi="Times New Roman" w:cs="Times New Roman" w:hint="default"/>
      <w:sz w:val="20"/>
      <w:u w:val="single"/>
      <w:lang w:val="en-US" w:eastAsia="en-US" w:bidi="ar-SA"/>
    </w:rPr>
  </w:style>
  <w:style w:type="character" w:customStyle="1" w:styleId="Style9ptUnderline1">
    <w:name w:val="Style 9 pt Underline1"/>
    <w:rsid w:val="00972F52"/>
    <w:rPr>
      <w:sz w:val="20"/>
      <w:u w:val="single"/>
    </w:rPr>
  </w:style>
  <w:style w:type="character" w:customStyle="1" w:styleId="StyleUnderlineChar19pt2">
    <w:name w:val="Style Underline Char1 + 9 pt2"/>
    <w:basedOn w:val="UnderlineChar1"/>
    <w:rsid w:val="00972F52"/>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972F52"/>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972F52"/>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972F52"/>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972F52"/>
  </w:style>
  <w:style w:type="character" w:customStyle="1" w:styleId="Style9ptBoldUnderline1">
    <w:name w:val="Style 9 pt Bold Underline1"/>
    <w:rsid w:val="00972F52"/>
    <w:rPr>
      <w:b/>
      <w:bCs/>
      <w:sz w:val="20"/>
      <w:u w:val="single"/>
    </w:rPr>
  </w:style>
  <w:style w:type="character" w:customStyle="1" w:styleId="tagCharCharCharChar">
    <w:name w:val="tag Char Char Char Char"/>
    <w:rsid w:val="00972F52"/>
    <w:rPr>
      <w:rFonts w:ascii="Georgia" w:eastAsia="Calibri" w:hAnsi="Georgia" w:cs="Calibri" w:hint="default"/>
      <w:b/>
      <w:bCs w:val="0"/>
      <w:sz w:val="24"/>
    </w:rPr>
  </w:style>
  <w:style w:type="character" w:customStyle="1" w:styleId="3">
    <w:name w:val="3"/>
    <w:rsid w:val="00972F52"/>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72F52"/>
    <w:rPr>
      <w:rFonts w:ascii="Arial" w:hAnsi="Arial" w:cs="Arial" w:hint="default"/>
      <w:b/>
      <w:bCs/>
      <w:iCs/>
      <w:szCs w:val="28"/>
      <w:lang w:val="en-US" w:eastAsia="en-US" w:bidi="ar-SA"/>
    </w:rPr>
  </w:style>
  <w:style w:type="character" w:customStyle="1" w:styleId="featuretitle">
    <w:name w:val="feature_title"/>
    <w:basedOn w:val="DefaultParagraphFont"/>
    <w:rsid w:val="00972F52"/>
  </w:style>
  <w:style w:type="character" w:customStyle="1" w:styleId="6">
    <w:name w:val="6"/>
    <w:rsid w:val="00972F52"/>
    <w:rPr>
      <w:rFonts w:ascii="Arial" w:hAnsi="Arial" w:cs="Arial" w:hint="default"/>
      <w:bCs/>
      <w:sz w:val="20"/>
      <w:u w:val="single"/>
      <w:lang w:val="en-US" w:eastAsia="en-US" w:bidi="ar-SA"/>
    </w:rPr>
  </w:style>
  <w:style w:type="character" w:customStyle="1" w:styleId="7">
    <w:name w:val="7"/>
    <w:rsid w:val="00972F52"/>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972F52"/>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972F52"/>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972F52"/>
    <w:rPr>
      <w:sz w:val="20"/>
      <w:u w:val="single"/>
    </w:rPr>
  </w:style>
  <w:style w:type="character" w:customStyle="1" w:styleId="Styleunderline9pt0">
    <w:name w:val="Style underline + 9 pt"/>
    <w:basedOn w:val="underline"/>
    <w:rsid w:val="00972F52"/>
    <w:rPr>
      <w:u w:val="single"/>
      <w:lang w:val="en-US" w:eastAsia="en-US" w:bidi="ar-SA"/>
    </w:rPr>
  </w:style>
  <w:style w:type="character" w:customStyle="1" w:styleId="Style9ptUnderline4">
    <w:name w:val="Style 9 pt Underline4"/>
    <w:rsid w:val="00972F52"/>
    <w:rPr>
      <w:sz w:val="20"/>
      <w:u w:val="single"/>
    </w:rPr>
  </w:style>
  <w:style w:type="character" w:customStyle="1" w:styleId="55">
    <w:name w:val="55"/>
    <w:rsid w:val="00972F52"/>
    <w:rPr>
      <w:rFonts w:ascii="Arial" w:hAnsi="Arial" w:cs="Arial" w:hint="default"/>
      <w:bCs/>
      <w:sz w:val="20"/>
      <w:u w:val="single"/>
      <w:lang w:val="en-US" w:eastAsia="en-US" w:bidi="ar-SA"/>
    </w:rPr>
  </w:style>
  <w:style w:type="character" w:customStyle="1" w:styleId="Styleunderline9pt10">
    <w:name w:val="Style underline + 9 pt1"/>
    <w:basedOn w:val="underline"/>
    <w:rsid w:val="00972F52"/>
    <w:rPr>
      <w:u w:val="single"/>
      <w:lang w:val="en-US" w:eastAsia="en-US" w:bidi="ar-SA"/>
    </w:rPr>
  </w:style>
  <w:style w:type="character" w:customStyle="1" w:styleId="Styleunderline9ptBold">
    <w:name w:val="Style underline + 9 pt Bold"/>
    <w:rsid w:val="00972F52"/>
    <w:rPr>
      <w:b/>
      <w:bCs/>
      <w:sz w:val="20"/>
      <w:u w:val="single"/>
    </w:rPr>
  </w:style>
  <w:style w:type="character" w:customStyle="1" w:styleId="StyleUnderliningChar9ptBold">
    <w:name w:val="Style Underlining Char + 9 pt Bold"/>
    <w:rsid w:val="00972F52"/>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972F52"/>
    <w:rPr>
      <w:rFonts w:ascii="Times New Roman" w:hAnsi="Times New Roman" w:cs="Times New Roman" w:hint="default"/>
      <w:sz w:val="20"/>
      <w:szCs w:val="24"/>
      <w:u w:val="single"/>
      <w:lang w:val="en-US" w:eastAsia="en-US" w:bidi="ar-SA"/>
    </w:rPr>
  </w:style>
  <w:style w:type="character" w:customStyle="1" w:styleId="34">
    <w:name w:val="34"/>
    <w:rsid w:val="00972F52"/>
    <w:rPr>
      <w:rFonts w:ascii="Times New Roman" w:hAnsi="Times New Roman" w:cs="Arial" w:hint="default"/>
      <w:bCs/>
      <w:sz w:val="20"/>
      <w:u w:val="single"/>
      <w:lang w:val="en-US" w:eastAsia="en-US" w:bidi="ar-SA"/>
    </w:rPr>
  </w:style>
  <w:style w:type="character" w:customStyle="1" w:styleId="45">
    <w:name w:val="45"/>
    <w:rsid w:val="00972F52"/>
    <w:rPr>
      <w:rFonts w:ascii="Times New Roman" w:hAnsi="Times New Roman" w:cs="Arial" w:hint="default"/>
      <w:b/>
      <w:bCs/>
      <w:sz w:val="20"/>
      <w:u w:val="single"/>
      <w:lang w:val="en-US" w:eastAsia="en-US" w:bidi="ar-SA"/>
    </w:rPr>
  </w:style>
  <w:style w:type="character" w:customStyle="1" w:styleId="Style9ptUnderline5">
    <w:name w:val="Style 9 pt Underline5"/>
    <w:rsid w:val="00972F52"/>
    <w:rPr>
      <w:rFonts w:ascii="Times New Roman" w:hAnsi="Times New Roman" w:cs="Times New Roman" w:hint="default"/>
      <w:sz w:val="20"/>
      <w:u w:val="single"/>
    </w:rPr>
  </w:style>
  <w:style w:type="character" w:customStyle="1" w:styleId="Style9ptBoldUnderline2">
    <w:name w:val="Style 9 pt Bold Underline2"/>
    <w:rsid w:val="00972F52"/>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972F52"/>
    <w:rPr>
      <w:rFonts w:ascii="Times New Roman" w:hAnsi="Times New Roman" w:cs="Times New Roman" w:hint="default"/>
      <w:b/>
      <w:bCs/>
      <w:i/>
      <w:iCs/>
      <w:sz w:val="20"/>
      <w:u w:val="single"/>
      <w:bdr w:val="single" w:sz="4" w:space="0" w:color="auto" w:frame="1"/>
    </w:rPr>
  </w:style>
  <w:style w:type="character" w:customStyle="1" w:styleId="23">
    <w:name w:val="23"/>
    <w:rsid w:val="00972F52"/>
    <w:rPr>
      <w:rFonts w:ascii="Times New Roman" w:hAnsi="Times New Roman" w:cs="Arial" w:hint="default"/>
      <w:bCs/>
      <w:sz w:val="20"/>
      <w:u w:val="single"/>
      <w:lang w:val="en-US" w:eastAsia="en-US" w:bidi="ar-SA"/>
    </w:rPr>
  </w:style>
  <w:style w:type="character" w:customStyle="1" w:styleId="33">
    <w:name w:val="33"/>
    <w:rsid w:val="00972F52"/>
    <w:rPr>
      <w:rFonts w:ascii="Times New Roman" w:hAnsi="Times New Roman" w:cs="Arial" w:hint="default"/>
      <w:b/>
      <w:bCs/>
      <w:sz w:val="20"/>
      <w:u w:val="single"/>
      <w:lang w:val="en-US" w:eastAsia="en-US" w:bidi="ar-SA"/>
    </w:rPr>
  </w:style>
  <w:style w:type="character" w:customStyle="1" w:styleId="27">
    <w:name w:val="27"/>
    <w:rsid w:val="00972F52"/>
    <w:rPr>
      <w:rFonts w:ascii="Arial" w:hAnsi="Arial" w:cs="Arial" w:hint="default"/>
      <w:bCs/>
      <w:sz w:val="20"/>
      <w:u w:val="single"/>
      <w:lang w:val="en-US" w:eastAsia="en-US" w:bidi="ar-SA"/>
    </w:rPr>
  </w:style>
  <w:style w:type="character" w:customStyle="1" w:styleId="StyleArialNarrow9pt">
    <w:name w:val="Style Arial Narrow 9 pt"/>
    <w:rsid w:val="00972F52"/>
    <w:rPr>
      <w:rFonts w:ascii="Times New Roman" w:hAnsi="Times New Roman" w:cs="Times New Roman" w:hint="default"/>
      <w:sz w:val="20"/>
    </w:rPr>
  </w:style>
  <w:style w:type="character" w:customStyle="1" w:styleId="StyleUnderlineCharChar9pt2">
    <w:name w:val="Style Underline Char Char + 9 pt2"/>
    <w:basedOn w:val="DefaultParagraphFont"/>
    <w:rsid w:val="00972F52"/>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972F52"/>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972F52"/>
    <w:rPr>
      <w:b/>
      <w:bCs/>
      <w:sz w:val="20"/>
      <w:u w:val="single"/>
      <w:bdr w:val="single" w:sz="4" w:space="0" w:color="auto" w:frame="1"/>
    </w:rPr>
  </w:style>
  <w:style w:type="character" w:customStyle="1" w:styleId="Style9ptUnderline7">
    <w:name w:val="Style 9 pt Underline7"/>
    <w:rsid w:val="00972F52"/>
    <w:rPr>
      <w:sz w:val="20"/>
      <w:u w:val="single"/>
    </w:rPr>
  </w:style>
  <w:style w:type="character" w:customStyle="1" w:styleId="Style9ptBoldUnderline3">
    <w:name w:val="Style 9 pt Bold Underline3"/>
    <w:rsid w:val="00972F52"/>
    <w:rPr>
      <w:b/>
      <w:bCs/>
      <w:sz w:val="20"/>
      <w:u w:val="single"/>
    </w:rPr>
  </w:style>
  <w:style w:type="character" w:customStyle="1" w:styleId="Style9ptUnderline8">
    <w:name w:val="Style 9 pt Underline8"/>
    <w:rsid w:val="00972F52"/>
    <w:rPr>
      <w:sz w:val="20"/>
      <w:u w:val="single"/>
    </w:rPr>
  </w:style>
  <w:style w:type="character" w:customStyle="1" w:styleId="66">
    <w:name w:val="66"/>
    <w:rsid w:val="00972F52"/>
    <w:rPr>
      <w:rFonts w:ascii="Arial" w:hAnsi="Arial" w:cs="Arial" w:hint="default"/>
      <w:bCs/>
      <w:sz w:val="20"/>
      <w:u w:val="single"/>
      <w:lang w:val="en-US" w:eastAsia="en-US" w:bidi="ar-SA"/>
    </w:rPr>
  </w:style>
  <w:style w:type="character" w:customStyle="1" w:styleId="Style9ptUnderline9">
    <w:name w:val="Style 9 pt Underline9"/>
    <w:rsid w:val="00972F52"/>
    <w:rPr>
      <w:sz w:val="20"/>
      <w:u w:val="single"/>
    </w:rPr>
  </w:style>
  <w:style w:type="character" w:customStyle="1" w:styleId="Style9ptBoldUnderline4">
    <w:name w:val="Style 9 pt Bold Underline4"/>
    <w:rsid w:val="00972F52"/>
    <w:rPr>
      <w:b/>
      <w:bCs/>
      <w:sz w:val="20"/>
      <w:u w:val="single"/>
    </w:rPr>
  </w:style>
  <w:style w:type="character" w:customStyle="1" w:styleId="titleblue14">
    <w:name w:val="titleblue14"/>
    <w:basedOn w:val="DefaultParagraphFont"/>
    <w:rsid w:val="00972F52"/>
  </w:style>
  <w:style w:type="character" w:customStyle="1" w:styleId="Style11ptUnderline3">
    <w:name w:val="Style 11 pt Underline3"/>
    <w:rsid w:val="00972F52"/>
    <w:rPr>
      <w:sz w:val="20"/>
      <w:u w:val="single"/>
    </w:rPr>
  </w:style>
  <w:style w:type="character" w:customStyle="1" w:styleId="StyleUnderlineCharChar9pt3">
    <w:name w:val="Style Underline Char Char + 9 pt3"/>
    <w:basedOn w:val="DefaultParagraphFont"/>
    <w:rsid w:val="00972F52"/>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972F52"/>
    <w:rPr>
      <w:sz w:val="20"/>
      <w:u w:val="single"/>
    </w:rPr>
  </w:style>
  <w:style w:type="character" w:customStyle="1" w:styleId="Style9ptUnderline11">
    <w:name w:val="Style 9 pt Underline11"/>
    <w:rsid w:val="00972F52"/>
    <w:rPr>
      <w:sz w:val="20"/>
      <w:u w:val="single"/>
    </w:rPr>
  </w:style>
  <w:style w:type="character" w:customStyle="1" w:styleId="Style9ptBoldUnderline5">
    <w:name w:val="Style 9 pt Bold Underline5"/>
    <w:rsid w:val="00972F52"/>
    <w:rPr>
      <w:b/>
      <w:bCs/>
      <w:sz w:val="20"/>
      <w:u w:val="single"/>
    </w:rPr>
  </w:style>
  <w:style w:type="character" w:customStyle="1" w:styleId="UnderlineChar2CharChar">
    <w:name w:val="Underline Char2 Char Char"/>
    <w:rsid w:val="00972F52"/>
    <w:rPr>
      <w:szCs w:val="24"/>
      <w:u w:val="single"/>
      <w:lang w:val="en-US" w:eastAsia="en-US" w:bidi="ar-SA"/>
    </w:rPr>
  </w:style>
  <w:style w:type="character" w:customStyle="1" w:styleId="snapnoshots">
    <w:name w:val="snap_noshots"/>
    <w:basedOn w:val="DefaultParagraphFont"/>
    <w:rsid w:val="00972F52"/>
  </w:style>
  <w:style w:type="character" w:customStyle="1" w:styleId="cnbcsbhdcomp">
    <w:name w:val="cnbc_sbhd_comp"/>
    <w:rsid w:val="00972F52"/>
  </w:style>
  <w:style w:type="character" w:customStyle="1" w:styleId="blox-headline">
    <w:name w:val="blox-headline"/>
    <w:rsid w:val="00972F52"/>
  </w:style>
  <w:style w:type="character" w:customStyle="1" w:styleId="Heading2CharCharCharCharCharChar1CharChar">
    <w:name w:val="Heading 2 Char Char Char Char Char Char1 Char Char"/>
    <w:basedOn w:val="DefaultParagraphFont"/>
    <w:uiPriority w:val="99"/>
    <w:rsid w:val="00972F52"/>
    <w:rPr>
      <w:rFonts w:ascii="Arial" w:hAnsi="Arial" w:cs="Arial" w:hint="default"/>
      <w:b/>
      <w:bCs/>
      <w:iCs/>
      <w:sz w:val="28"/>
      <w:lang w:val="en-US" w:eastAsia="en-US"/>
    </w:rPr>
  </w:style>
  <w:style w:type="character" w:customStyle="1" w:styleId="postsubtitle">
    <w:name w:val="post_subtitle"/>
    <w:basedOn w:val="DefaultParagraphFont"/>
    <w:rsid w:val="00972F52"/>
  </w:style>
  <w:style w:type="character" w:customStyle="1" w:styleId="NoterefInText">
    <w:name w:val="_NoterefInText"/>
    <w:uiPriority w:val="99"/>
    <w:rsid w:val="00972F52"/>
    <w:rPr>
      <w:rFonts w:ascii="New Baskerville" w:hAnsi="New Baskerville" w:cs="New Baskerville" w:hint="default"/>
      <w:color w:val="000000"/>
    </w:rPr>
  </w:style>
  <w:style w:type="character" w:customStyle="1" w:styleId="postauthor">
    <w:name w:val="postauthor"/>
    <w:basedOn w:val="DefaultParagraphFont"/>
    <w:rsid w:val="00972F52"/>
  </w:style>
  <w:style w:type="character" w:customStyle="1" w:styleId="span">
    <w:name w:val="span"/>
    <w:basedOn w:val="DefaultParagraphFont"/>
    <w:rsid w:val="00972F52"/>
  </w:style>
  <w:style w:type="character" w:customStyle="1" w:styleId="thirdparty-logo">
    <w:name w:val="thirdparty-logo"/>
    <w:basedOn w:val="DefaultParagraphFont"/>
    <w:rsid w:val="00972F52"/>
  </w:style>
  <w:style w:type="character" w:customStyle="1" w:styleId="vcard">
    <w:name w:val="vcard"/>
    <w:basedOn w:val="DefaultParagraphFont"/>
    <w:rsid w:val="00972F52"/>
  </w:style>
  <w:style w:type="character" w:customStyle="1" w:styleId="print-footnote">
    <w:name w:val="print-footnote"/>
    <w:basedOn w:val="DefaultParagraphFont"/>
    <w:rsid w:val="00972F52"/>
  </w:style>
  <w:style w:type="character" w:customStyle="1" w:styleId="datestring">
    <w:name w:val="datestring"/>
    <w:basedOn w:val="DefaultParagraphFont"/>
    <w:rsid w:val="00972F52"/>
  </w:style>
  <w:style w:type="character" w:customStyle="1" w:styleId="gptad">
    <w:name w:val="gptad"/>
    <w:basedOn w:val="DefaultParagraphFont"/>
    <w:rsid w:val="00972F52"/>
  </w:style>
  <w:style w:type="character" w:customStyle="1" w:styleId="creditline">
    <w:name w:val="creditline"/>
    <w:basedOn w:val="DefaultParagraphFont"/>
    <w:rsid w:val="00972F52"/>
  </w:style>
  <w:style w:type="character" w:customStyle="1" w:styleId="grd">
    <w:name w:val="grd"/>
    <w:basedOn w:val="DefaultParagraphFont"/>
    <w:rsid w:val="00972F52"/>
  </w:style>
  <w:style w:type="character" w:customStyle="1" w:styleId="changed">
    <w:name w:val="changed"/>
    <w:basedOn w:val="DefaultParagraphFont"/>
    <w:rsid w:val="00972F52"/>
  </w:style>
  <w:style w:type="character" w:customStyle="1" w:styleId="article-author-name">
    <w:name w:val="article-author-name"/>
    <w:basedOn w:val="DefaultParagraphFont"/>
    <w:rsid w:val="00972F52"/>
  </w:style>
  <w:style w:type="character" w:customStyle="1" w:styleId="bioexcerpt">
    <w:name w:val="bio_excerpt"/>
    <w:basedOn w:val="DefaultParagraphFont"/>
    <w:rsid w:val="00972F52"/>
  </w:style>
  <w:style w:type="character" w:customStyle="1" w:styleId="commentcount">
    <w:name w:val="comment_count"/>
    <w:basedOn w:val="DefaultParagraphFont"/>
    <w:rsid w:val="00972F52"/>
  </w:style>
  <w:style w:type="character" w:customStyle="1" w:styleId="searchtermshighlighted">
    <w:name w:val="searchtermshighlighted"/>
    <w:basedOn w:val="DefaultParagraphFont"/>
    <w:rsid w:val="00972F52"/>
  </w:style>
  <w:style w:type="character" w:customStyle="1" w:styleId="contributornametrigger">
    <w:name w:val="contributornametrigger"/>
    <w:basedOn w:val="DefaultParagraphFont"/>
    <w:rsid w:val="00972F52"/>
  </w:style>
  <w:style w:type="character" w:customStyle="1" w:styleId="bylinepipe">
    <w:name w:val="bylinepipe"/>
    <w:basedOn w:val="DefaultParagraphFont"/>
    <w:rsid w:val="00972F52"/>
  </w:style>
  <w:style w:type="character" w:customStyle="1" w:styleId="lucenesearchresulturlb">
    <w:name w:val="lucene_search_result_url_b"/>
    <w:basedOn w:val="DefaultParagraphFont"/>
    <w:rsid w:val="00972F52"/>
  </w:style>
  <w:style w:type="character" w:customStyle="1" w:styleId="faculty-title">
    <w:name w:val="faculty-title"/>
    <w:basedOn w:val="DefaultParagraphFont"/>
    <w:rsid w:val="00972F52"/>
  </w:style>
  <w:style w:type="character" w:customStyle="1" w:styleId="issue">
    <w:name w:val="issue"/>
    <w:basedOn w:val="DefaultParagraphFont"/>
    <w:rsid w:val="00972F52"/>
  </w:style>
  <w:style w:type="character" w:customStyle="1" w:styleId="pages">
    <w:name w:val="pages"/>
    <w:basedOn w:val="DefaultParagraphFont"/>
    <w:rsid w:val="00972F52"/>
  </w:style>
  <w:style w:type="character" w:customStyle="1" w:styleId="person">
    <w:name w:val="person"/>
    <w:basedOn w:val="DefaultParagraphFont"/>
    <w:rsid w:val="00972F52"/>
  </w:style>
  <w:style w:type="character" w:customStyle="1" w:styleId="corresponding">
    <w:name w:val="corresponding"/>
    <w:basedOn w:val="DefaultParagraphFont"/>
    <w:rsid w:val="00972F52"/>
  </w:style>
  <w:style w:type="character" w:customStyle="1" w:styleId="post-time">
    <w:name w:val="post-time"/>
    <w:basedOn w:val="DefaultParagraphFont"/>
    <w:rsid w:val="00972F52"/>
  </w:style>
  <w:style w:type="character" w:customStyle="1" w:styleId="post-category">
    <w:name w:val="post-category"/>
    <w:basedOn w:val="DefaultParagraphFont"/>
    <w:rsid w:val="00972F52"/>
  </w:style>
  <w:style w:type="character" w:customStyle="1" w:styleId="posted-and-updated">
    <w:name w:val="posted-and-updated"/>
    <w:basedOn w:val="DefaultParagraphFont"/>
    <w:rsid w:val="00972F52"/>
  </w:style>
  <w:style w:type="character" w:customStyle="1" w:styleId="entry-author">
    <w:name w:val="entry-author"/>
    <w:basedOn w:val="DefaultParagraphFont"/>
    <w:rsid w:val="00972F52"/>
  </w:style>
  <w:style w:type="character" w:customStyle="1" w:styleId="entry-author-name">
    <w:name w:val="entry-author-name"/>
    <w:basedOn w:val="DefaultParagraphFont"/>
    <w:rsid w:val="00972F52"/>
  </w:style>
  <w:style w:type="character" w:customStyle="1" w:styleId="contrib-degrees">
    <w:name w:val="contrib-degrees"/>
    <w:basedOn w:val="DefaultParagraphFont"/>
    <w:rsid w:val="00972F52"/>
  </w:style>
  <w:style w:type="character" w:customStyle="1" w:styleId="contrib-on-behalf-of">
    <w:name w:val="contrib-on-behalf-of"/>
    <w:basedOn w:val="DefaultParagraphFont"/>
    <w:rsid w:val="00972F52"/>
  </w:style>
  <w:style w:type="character" w:customStyle="1" w:styleId="pubtime">
    <w:name w:val="pubtime"/>
    <w:basedOn w:val="DefaultParagraphFont"/>
    <w:rsid w:val="00972F52"/>
  </w:style>
  <w:style w:type="character" w:customStyle="1" w:styleId="fbcommentscount">
    <w:name w:val="fb_comments_count"/>
    <w:basedOn w:val="DefaultParagraphFont"/>
    <w:rsid w:val="00972F52"/>
  </w:style>
  <w:style w:type="character" w:customStyle="1" w:styleId="stsharethiscustom">
    <w:name w:val="st_sharethis_custom"/>
    <w:basedOn w:val="DefaultParagraphFont"/>
    <w:rsid w:val="00972F52"/>
  </w:style>
  <w:style w:type="character" w:customStyle="1" w:styleId="post-date">
    <w:name w:val="post-date"/>
    <w:basedOn w:val="DefaultParagraphFont"/>
    <w:rsid w:val="00972F52"/>
  </w:style>
  <w:style w:type="character" w:customStyle="1" w:styleId="articleauthor0">
    <w:name w:val="article_author"/>
    <w:basedOn w:val="DefaultParagraphFont"/>
    <w:rsid w:val="00972F52"/>
  </w:style>
  <w:style w:type="character" w:customStyle="1" w:styleId="articleissue">
    <w:name w:val="article_issue"/>
    <w:basedOn w:val="DefaultParagraphFont"/>
    <w:rsid w:val="00972F52"/>
  </w:style>
  <w:style w:type="character" w:customStyle="1" w:styleId="a-size-large">
    <w:name w:val="a-size-large"/>
    <w:basedOn w:val="DefaultParagraphFont"/>
    <w:rsid w:val="00972F52"/>
  </w:style>
  <w:style w:type="character" w:customStyle="1" w:styleId="a-size-medium">
    <w:name w:val="a-size-medium"/>
    <w:basedOn w:val="DefaultParagraphFont"/>
    <w:rsid w:val="00972F52"/>
  </w:style>
  <w:style w:type="character" w:customStyle="1" w:styleId="contribution">
    <w:name w:val="contribution"/>
    <w:basedOn w:val="DefaultParagraphFont"/>
    <w:rsid w:val="00972F52"/>
  </w:style>
  <w:style w:type="character" w:customStyle="1" w:styleId="a-color-secondary">
    <w:name w:val="a-color-secondary"/>
    <w:basedOn w:val="DefaultParagraphFont"/>
    <w:rsid w:val="00972F52"/>
  </w:style>
  <w:style w:type="character" w:customStyle="1" w:styleId="ui-author">
    <w:name w:val="ui-author"/>
    <w:basedOn w:val="DefaultParagraphFont"/>
    <w:rsid w:val="00972F52"/>
  </w:style>
  <w:style w:type="character" w:customStyle="1" w:styleId="ui-staffline">
    <w:name w:val="ui-staffline"/>
    <w:basedOn w:val="DefaultParagraphFont"/>
    <w:rsid w:val="00972F52"/>
  </w:style>
  <w:style w:type="character" w:customStyle="1" w:styleId="value">
    <w:name w:val="value"/>
    <w:basedOn w:val="DefaultParagraphFont"/>
    <w:rsid w:val="00972F52"/>
  </w:style>
  <w:style w:type="character" w:customStyle="1" w:styleId="specialissuelabel">
    <w:name w:val="specialissuelabel"/>
    <w:basedOn w:val="DefaultParagraphFont"/>
    <w:rsid w:val="00972F52"/>
  </w:style>
  <w:style w:type="character" w:customStyle="1" w:styleId="wp-smiley">
    <w:name w:val="wp-smiley"/>
    <w:basedOn w:val="DefaultParagraphFont"/>
    <w:rsid w:val="00972F52"/>
  </w:style>
  <w:style w:type="character" w:customStyle="1" w:styleId="artjournal">
    <w:name w:val="art_journal"/>
    <w:basedOn w:val="DefaultParagraphFont"/>
    <w:rsid w:val="00972F52"/>
  </w:style>
  <w:style w:type="character" w:customStyle="1" w:styleId="artdatevolumeissuepart">
    <w:name w:val="art_datevolumeissuepart"/>
    <w:basedOn w:val="DefaultParagraphFont"/>
    <w:rsid w:val="00972F52"/>
  </w:style>
  <w:style w:type="character" w:customStyle="1" w:styleId="artpages">
    <w:name w:val="art_pages"/>
    <w:basedOn w:val="DefaultParagraphFont"/>
    <w:rsid w:val="00972F52"/>
  </w:style>
  <w:style w:type="character" w:customStyle="1" w:styleId="singlehighlightclass">
    <w:name w:val="single_highlight_class"/>
    <w:basedOn w:val="DefaultParagraphFont"/>
    <w:rsid w:val="00972F52"/>
  </w:style>
  <w:style w:type="character" w:customStyle="1" w:styleId="degree">
    <w:name w:val="degree"/>
    <w:basedOn w:val="DefaultParagraphFont"/>
    <w:rsid w:val="00972F52"/>
  </w:style>
  <w:style w:type="character" w:customStyle="1" w:styleId="major">
    <w:name w:val="major"/>
    <w:basedOn w:val="DefaultParagraphFont"/>
    <w:rsid w:val="00972F52"/>
  </w:style>
  <w:style w:type="character" w:customStyle="1" w:styleId="views">
    <w:name w:val="views"/>
    <w:basedOn w:val="DefaultParagraphFont"/>
    <w:rsid w:val="00972F52"/>
  </w:style>
  <w:style w:type="character" w:customStyle="1" w:styleId="stmainservices">
    <w:name w:val="stmainservices"/>
    <w:basedOn w:val="DefaultParagraphFont"/>
    <w:rsid w:val="00972F52"/>
  </w:style>
  <w:style w:type="character" w:customStyle="1" w:styleId="stbubblehcount">
    <w:name w:val="stbubble_hcount"/>
    <w:basedOn w:val="DefaultParagraphFont"/>
    <w:rsid w:val="00972F52"/>
  </w:style>
  <w:style w:type="character" w:customStyle="1" w:styleId="article-author">
    <w:name w:val="article-author"/>
    <w:basedOn w:val="DefaultParagraphFont"/>
    <w:rsid w:val="00972F52"/>
  </w:style>
  <w:style w:type="character" w:customStyle="1" w:styleId="tolocaltime">
    <w:name w:val="tolocaltime"/>
    <w:basedOn w:val="DefaultParagraphFont"/>
    <w:rsid w:val="00972F52"/>
  </w:style>
  <w:style w:type="character" w:customStyle="1" w:styleId="pb-byline">
    <w:name w:val="pb-byline"/>
    <w:basedOn w:val="DefaultParagraphFont"/>
    <w:rsid w:val="00972F52"/>
  </w:style>
  <w:style w:type="character" w:customStyle="1" w:styleId="pb-timestamp">
    <w:name w:val="pb-timestamp"/>
    <w:basedOn w:val="DefaultParagraphFont"/>
    <w:rsid w:val="00972F52"/>
  </w:style>
  <w:style w:type="character" w:customStyle="1" w:styleId="posted-on">
    <w:name w:val="posted-on"/>
    <w:basedOn w:val="DefaultParagraphFont"/>
    <w:rsid w:val="00972F52"/>
  </w:style>
  <w:style w:type="character" w:customStyle="1" w:styleId="even">
    <w:name w:val="even"/>
    <w:basedOn w:val="DefaultParagraphFont"/>
    <w:rsid w:val="00972F52"/>
  </w:style>
  <w:style w:type="character" w:customStyle="1" w:styleId="foreground">
    <w:name w:val="foreground"/>
    <w:basedOn w:val="DefaultParagraphFont"/>
    <w:rsid w:val="00972F52"/>
  </w:style>
  <w:style w:type="character" w:customStyle="1" w:styleId="cat-date-line4">
    <w:name w:val="cat-date-line4"/>
    <w:basedOn w:val="DefaultParagraphFont"/>
    <w:rsid w:val="00972F52"/>
  </w:style>
  <w:style w:type="character" w:customStyle="1" w:styleId="articledate">
    <w:name w:val="articledate"/>
    <w:basedOn w:val="DefaultParagraphFont"/>
    <w:rsid w:val="00972F52"/>
  </w:style>
  <w:style w:type="character" w:customStyle="1" w:styleId="post-byline">
    <w:name w:val="post-byline"/>
    <w:basedOn w:val="DefaultParagraphFont"/>
    <w:rsid w:val="00972F52"/>
  </w:style>
  <w:style w:type="character" w:customStyle="1" w:styleId="upper">
    <w:name w:val="upper"/>
    <w:basedOn w:val="DefaultParagraphFont"/>
    <w:rsid w:val="00972F52"/>
  </w:style>
  <w:style w:type="character" w:customStyle="1" w:styleId="metadate">
    <w:name w:val="meta_date"/>
    <w:basedOn w:val="DefaultParagraphFont"/>
    <w:rsid w:val="00972F52"/>
  </w:style>
  <w:style w:type="character" w:customStyle="1" w:styleId="fa">
    <w:name w:val="fa"/>
    <w:basedOn w:val="DefaultParagraphFont"/>
    <w:rsid w:val="00972F52"/>
  </w:style>
  <w:style w:type="character" w:customStyle="1" w:styleId="longname">
    <w:name w:val="longname"/>
    <w:basedOn w:val="DefaultParagraphFont"/>
    <w:rsid w:val="00972F52"/>
  </w:style>
  <w:style w:type="character" w:customStyle="1" w:styleId="echocontainer">
    <w:name w:val="echo_container"/>
    <w:basedOn w:val="DefaultParagraphFont"/>
    <w:rsid w:val="00972F52"/>
  </w:style>
  <w:style w:type="character" w:customStyle="1" w:styleId="comment-display">
    <w:name w:val="comment-display"/>
    <w:basedOn w:val="DefaultParagraphFont"/>
    <w:rsid w:val="00972F52"/>
  </w:style>
  <w:style w:type="character" w:customStyle="1" w:styleId="echo-counter">
    <w:name w:val="echo-counter"/>
    <w:basedOn w:val="DefaultParagraphFont"/>
    <w:rsid w:val="00972F52"/>
  </w:style>
  <w:style w:type="character" w:customStyle="1" w:styleId="discussion-policy">
    <w:name w:val="discussion-policy"/>
    <w:basedOn w:val="DefaultParagraphFont"/>
    <w:rsid w:val="00972F52"/>
  </w:style>
  <w:style w:type="character" w:customStyle="1" w:styleId="echo-apps-conversations-streamcaption">
    <w:name w:val="echo-apps-conversations-streamcaption"/>
    <w:basedOn w:val="DefaultParagraphFont"/>
    <w:rsid w:val="00972F52"/>
  </w:style>
  <w:style w:type="character" w:customStyle="1" w:styleId="echo-streamserver-controls-stream-item-text">
    <w:name w:val="echo-streamserver-controls-stream-item-text"/>
    <w:basedOn w:val="DefaultParagraphFont"/>
    <w:rsid w:val="00972F52"/>
  </w:style>
  <w:style w:type="character" w:customStyle="1" w:styleId="echo-streamserver-controls-facepile-more">
    <w:name w:val="echo-streamserver-controls-facepile-more"/>
    <w:basedOn w:val="DefaultParagraphFont"/>
    <w:rsid w:val="00972F52"/>
  </w:style>
  <w:style w:type="character" w:customStyle="1" w:styleId="echo-primaryfont">
    <w:name w:val="echo-primaryfont"/>
    <w:basedOn w:val="DefaultParagraphFont"/>
    <w:rsid w:val="00972F52"/>
  </w:style>
  <w:style w:type="character" w:customStyle="1" w:styleId="section">
    <w:name w:val="section"/>
    <w:basedOn w:val="DefaultParagraphFont"/>
    <w:rsid w:val="00972F52"/>
  </w:style>
  <w:style w:type="character" w:customStyle="1" w:styleId="wpsr-txt-headline">
    <w:name w:val="wpsr-txt-headline"/>
    <w:basedOn w:val="DefaultParagraphFont"/>
    <w:rsid w:val="00972F52"/>
  </w:style>
  <w:style w:type="character" w:customStyle="1" w:styleId="asset-metabar-author">
    <w:name w:val="asset-metabar-author"/>
    <w:basedOn w:val="DefaultParagraphFont"/>
    <w:rsid w:val="00972F52"/>
  </w:style>
  <w:style w:type="character" w:customStyle="1" w:styleId="asset-metabar-time">
    <w:name w:val="asset-metabar-time"/>
    <w:basedOn w:val="DefaultParagraphFont"/>
    <w:rsid w:val="00972F52"/>
  </w:style>
  <w:style w:type="character" w:customStyle="1" w:styleId="eza-dateline">
    <w:name w:val="eza-dateline"/>
    <w:basedOn w:val="DefaultParagraphFont"/>
    <w:rsid w:val="00972F52"/>
  </w:style>
  <w:style w:type="character" w:customStyle="1" w:styleId="eza-authors">
    <w:name w:val="eza-authors"/>
    <w:basedOn w:val="DefaultParagraphFont"/>
    <w:rsid w:val="00972F52"/>
  </w:style>
  <w:style w:type="character" w:customStyle="1" w:styleId="csmstaff">
    <w:name w:val="csm_staff"/>
    <w:basedOn w:val="DefaultParagraphFont"/>
    <w:rsid w:val="00972F52"/>
  </w:style>
  <w:style w:type="character" w:customStyle="1" w:styleId="article-timestamp">
    <w:name w:val="article-timestamp"/>
    <w:basedOn w:val="DefaultParagraphFont"/>
    <w:rsid w:val="00972F52"/>
  </w:style>
  <w:style w:type="character" w:customStyle="1" w:styleId="byline-text">
    <w:name w:val="byline-text"/>
    <w:basedOn w:val="DefaultParagraphFont"/>
    <w:rsid w:val="00972F52"/>
  </w:style>
  <w:style w:type="character" w:customStyle="1" w:styleId="itemauthor">
    <w:name w:val="itemauthor"/>
    <w:basedOn w:val="DefaultParagraphFont"/>
    <w:rsid w:val="00972F52"/>
  </w:style>
  <w:style w:type="character" w:customStyle="1" w:styleId="itemdatecreated">
    <w:name w:val="itemdatecreated"/>
    <w:basedOn w:val="DefaultParagraphFont"/>
    <w:rsid w:val="00972F52"/>
  </w:style>
  <w:style w:type="character" w:customStyle="1" w:styleId="slug-metadata-note">
    <w:name w:val="slug-metadata-note"/>
    <w:basedOn w:val="DefaultParagraphFont"/>
    <w:rsid w:val="00972F52"/>
  </w:style>
  <w:style w:type="character" w:customStyle="1" w:styleId="drop-capped">
    <w:name w:val="drop-capped"/>
    <w:basedOn w:val="DefaultParagraphFont"/>
    <w:rsid w:val="00972F52"/>
  </w:style>
  <w:style w:type="character" w:customStyle="1" w:styleId="thetitle">
    <w:name w:val="the_title"/>
    <w:basedOn w:val="DefaultParagraphFont"/>
    <w:rsid w:val="00972F52"/>
  </w:style>
  <w:style w:type="character" w:customStyle="1" w:styleId="view-count">
    <w:name w:val="view-count"/>
    <w:basedOn w:val="DefaultParagraphFont"/>
    <w:rsid w:val="00972F52"/>
  </w:style>
  <w:style w:type="character" w:customStyle="1" w:styleId="rupee">
    <w:name w:val="rupee"/>
    <w:basedOn w:val="DefaultParagraphFont"/>
    <w:rsid w:val="00972F52"/>
  </w:style>
  <w:style w:type="character" w:customStyle="1" w:styleId="grey1">
    <w:name w:val="grey1"/>
    <w:basedOn w:val="DefaultParagraphFont"/>
    <w:rsid w:val="00972F52"/>
  </w:style>
  <w:style w:type="character" w:customStyle="1" w:styleId="bureau">
    <w:name w:val="bureau"/>
    <w:basedOn w:val="DefaultParagraphFont"/>
    <w:rsid w:val="00972F52"/>
  </w:style>
  <w:style w:type="character" w:customStyle="1" w:styleId="reporttitle">
    <w:name w:val="report_title"/>
    <w:basedOn w:val="DefaultParagraphFont"/>
    <w:rsid w:val="00972F52"/>
  </w:style>
  <w:style w:type="character" w:customStyle="1" w:styleId="documenttype-longreleases">
    <w:name w:val="document_type_-_long_releases"/>
    <w:basedOn w:val="DefaultParagraphFont"/>
    <w:rsid w:val="00972F52"/>
  </w:style>
  <w:style w:type="character" w:customStyle="1" w:styleId="alt-date">
    <w:name w:val="alt-date"/>
    <w:basedOn w:val="DefaultParagraphFont"/>
    <w:rsid w:val="00972F52"/>
  </w:style>
  <w:style w:type="character" w:customStyle="1" w:styleId="entry-byline">
    <w:name w:val="entry-byline"/>
    <w:basedOn w:val="DefaultParagraphFont"/>
    <w:rsid w:val="00972F52"/>
  </w:style>
  <w:style w:type="character" w:customStyle="1" w:styleId="taglinecontrib">
    <w:name w:val="tagline_contrib"/>
    <w:basedOn w:val="DefaultParagraphFont"/>
    <w:rsid w:val="00972F52"/>
  </w:style>
  <w:style w:type="character" w:customStyle="1" w:styleId="articledate0">
    <w:name w:val="article_date"/>
    <w:basedOn w:val="DefaultParagraphFont"/>
    <w:rsid w:val="00972F52"/>
  </w:style>
  <w:style w:type="character" w:customStyle="1" w:styleId="createdate">
    <w:name w:val="createdate"/>
    <w:basedOn w:val="DefaultParagraphFont"/>
    <w:rsid w:val="00972F52"/>
  </w:style>
  <w:style w:type="character" w:customStyle="1" w:styleId="text-label">
    <w:name w:val="text-label"/>
    <w:basedOn w:val="DefaultParagraphFont"/>
    <w:rsid w:val="00972F52"/>
  </w:style>
  <w:style w:type="character" w:customStyle="1" w:styleId="metad">
    <w:name w:val="metad"/>
    <w:rsid w:val="00972F52"/>
  </w:style>
  <w:style w:type="character" w:customStyle="1" w:styleId="justify1">
    <w:name w:val="justify1"/>
    <w:rsid w:val="00972F52"/>
  </w:style>
  <w:style w:type="character" w:customStyle="1" w:styleId="MediumGrid11">
    <w:name w:val="Medium Grid 11"/>
    <w:uiPriority w:val="99"/>
    <w:rsid w:val="00972F52"/>
    <w:rPr>
      <w:color w:val="808080"/>
    </w:rPr>
  </w:style>
  <w:style w:type="character" w:customStyle="1" w:styleId="apple-tab-span">
    <w:name w:val="apple-tab-span"/>
    <w:basedOn w:val="DefaultParagraphFont"/>
    <w:rsid w:val="00972F52"/>
  </w:style>
  <w:style w:type="character" w:customStyle="1" w:styleId="s2">
    <w:name w:val="s2"/>
    <w:basedOn w:val="DefaultParagraphFont"/>
    <w:rsid w:val="00972F52"/>
  </w:style>
  <w:style w:type="character" w:customStyle="1" w:styleId="s1">
    <w:name w:val="s1"/>
    <w:basedOn w:val="DefaultParagraphFont"/>
    <w:rsid w:val="00972F52"/>
  </w:style>
  <w:style w:type="character" w:customStyle="1" w:styleId="action-menu-toggled-item">
    <w:name w:val="action-menu-toggled-item"/>
    <w:basedOn w:val="DefaultParagraphFont"/>
    <w:rsid w:val="00972F52"/>
    <w:rPr>
      <w:rFonts w:ascii="Times New Roman" w:hAnsi="Times New Roman" w:cs="Times New Roman" w:hint="default"/>
    </w:rPr>
  </w:style>
  <w:style w:type="character" w:customStyle="1" w:styleId="1Tag">
    <w:name w:val="1) Tag"/>
    <w:rsid w:val="00972F52"/>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972F52"/>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972F52"/>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972F52"/>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972F52"/>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972F52"/>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972F52"/>
    <w:rPr>
      <w:b/>
      <w:bCs/>
      <w:sz w:val="20"/>
      <w:u w:val="single"/>
      <w:bdr w:val="single" w:sz="4" w:space="0" w:color="auto" w:frame="1"/>
    </w:rPr>
  </w:style>
  <w:style w:type="character" w:customStyle="1" w:styleId="postby">
    <w:name w:val="post_by"/>
    <w:rsid w:val="00972F52"/>
  </w:style>
  <w:style w:type="character" w:customStyle="1" w:styleId="postdate">
    <w:name w:val="post_date"/>
    <w:rsid w:val="00972F52"/>
  </w:style>
  <w:style w:type="character" w:customStyle="1" w:styleId="moretop">
    <w:name w:val="more_top"/>
    <w:rsid w:val="00972F52"/>
  </w:style>
  <w:style w:type="character" w:customStyle="1" w:styleId="Boxing-New">
    <w:name w:val="Boxing - New"/>
    <w:basedOn w:val="DefaultParagraphFont"/>
    <w:rsid w:val="00972F52"/>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972F52"/>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972F52"/>
  </w:style>
  <w:style w:type="character" w:customStyle="1" w:styleId="Style12ptBoldUnderline1">
    <w:name w:val="Style 12 pt Bold Underline1"/>
    <w:rsid w:val="00972F52"/>
    <w:rPr>
      <w:b/>
      <w:bCs/>
      <w:sz w:val="24"/>
      <w:u w:val="single"/>
    </w:rPr>
  </w:style>
  <w:style w:type="character" w:customStyle="1" w:styleId="aunderline1">
    <w:name w:val="aunderline"/>
    <w:qFormat/>
    <w:rsid w:val="00972F52"/>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972F52"/>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972F52"/>
  </w:style>
  <w:style w:type="character" w:customStyle="1" w:styleId="sensecontent">
    <w:name w:val="sense_content"/>
    <w:basedOn w:val="DefaultParagraphFont"/>
    <w:rsid w:val="00972F52"/>
  </w:style>
  <w:style w:type="character" w:customStyle="1" w:styleId="vi">
    <w:name w:val="vi"/>
    <w:basedOn w:val="DefaultParagraphFont"/>
    <w:rsid w:val="00972F52"/>
  </w:style>
  <w:style w:type="character" w:customStyle="1" w:styleId="pagetitle0">
    <w:name w:val="pagetitle"/>
    <w:basedOn w:val="DefaultParagraphFont"/>
    <w:rsid w:val="00972F52"/>
  </w:style>
  <w:style w:type="character" w:customStyle="1" w:styleId="Heading2Char1CharCharCharCharCharC">
    <w:name w:val="Heading 2 Char1 Char Char Char Char Char C"/>
    <w:rsid w:val="00972F52"/>
    <w:rPr>
      <w:rFonts w:ascii="Arial" w:hAnsi="Arial" w:cs="Arial" w:hint="default"/>
      <w:b/>
      <w:bCs/>
      <w:iCs/>
      <w:sz w:val="24"/>
      <w:szCs w:val="28"/>
      <w:lang w:val="en-US" w:eastAsia="en-US" w:bidi="ar-SA"/>
    </w:rPr>
  </w:style>
  <w:style w:type="character" w:customStyle="1" w:styleId="StyleUnderlineCharTimesBold">
    <w:name w:val="Style Underline Char + Times Bold"/>
    <w:rsid w:val="00972F52"/>
    <w:rPr>
      <w:rFonts w:ascii="Times" w:hAnsi="Times" w:hint="default"/>
      <w:b w:val="0"/>
      <w:bCs/>
      <w:sz w:val="20"/>
      <w:u w:val="single"/>
    </w:rPr>
  </w:style>
  <w:style w:type="character" w:customStyle="1" w:styleId="blubigktbiz">
    <w:name w:val="blubigktbiz"/>
    <w:rsid w:val="00972F52"/>
  </w:style>
  <w:style w:type="character" w:customStyle="1" w:styleId="Style4CharChar">
    <w:name w:val="Style4 Char Char"/>
    <w:rsid w:val="00972F52"/>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972F52"/>
    <w:rPr>
      <w:rFonts w:ascii="Arial" w:hAnsi="Arial" w:cs="Arial" w:hint="default"/>
      <w:b/>
      <w:bCs/>
      <w:i/>
      <w:iCs/>
      <w:sz w:val="24"/>
    </w:rPr>
  </w:style>
  <w:style w:type="character" w:customStyle="1" w:styleId="super">
    <w:name w:val="super"/>
    <w:rsid w:val="00972F52"/>
  </w:style>
  <w:style w:type="character" w:customStyle="1" w:styleId="text30">
    <w:name w:val="text30"/>
    <w:rsid w:val="00972F52"/>
  </w:style>
  <w:style w:type="character" w:customStyle="1" w:styleId="uppercase">
    <w:name w:val="uppercase"/>
    <w:rsid w:val="00972F52"/>
  </w:style>
  <w:style w:type="character" w:customStyle="1" w:styleId="mainbody1">
    <w:name w:val="mainbody1"/>
    <w:rsid w:val="00972F52"/>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972F52"/>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972F52"/>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972F52"/>
    <w:rPr>
      <w:u w:val="single"/>
      <w:shd w:val="clear" w:color="auto" w:fill="00FF00"/>
    </w:rPr>
  </w:style>
  <w:style w:type="character" w:customStyle="1" w:styleId="StyleBoldUnderline1">
    <w:name w:val="Style Bold Underline1"/>
    <w:basedOn w:val="DefaultParagraphFont"/>
    <w:rsid w:val="00972F52"/>
    <w:rPr>
      <w:b w:val="0"/>
      <w:bCs/>
      <w:u w:val="single"/>
    </w:rPr>
  </w:style>
  <w:style w:type="character" w:customStyle="1" w:styleId="formatp">
    <w:name w:val="formatp"/>
    <w:rsid w:val="00972F52"/>
  </w:style>
  <w:style w:type="character" w:customStyle="1" w:styleId="yshortcutscs4-ndcor">
    <w:name w:val="yshortcuts cs4-ndcor"/>
    <w:rsid w:val="00972F52"/>
  </w:style>
  <w:style w:type="character" w:customStyle="1" w:styleId="price">
    <w:name w:val="price"/>
    <w:rsid w:val="00972F52"/>
  </w:style>
  <w:style w:type="character" w:customStyle="1" w:styleId="price-change">
    <w:name w:val="price-change"/>
    <w:rsid w:val="00972F52"/>
  </w:style>
  <w:style w:type="character" w:customStyle="1" w:styleId="percent-change">
    <w:name w:val="percent-change"/>
    <w:rsid w:val="00972F52"/>
  </w:style>
  <w:style w:type="character" w:customStyle="1" w:styleId="bibfont">
    <w:name w:val="bibfont"/>
    <w:rsid w:val="00972F52"/>
    <w:rPr>
      <w:rFonts w:ascii="Times New Roman" w:hAnsi="Times New Roman" w:cs="Times New Roman" w:hint="default"/>
    </w:rPr>
  </w:style>
  <w:style w:type="character" w:customStyle="1" w:styleId="boldciteChar1">
    <w:name w:val="bold cite Char1"/>
    <w:rsid w:val="00972F52"/>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972F52"/>
  </w:style>
  <w:style w:type="character" w:customStyle="1" w:styleId="leveluptitle">
    <w:name w:val="leveluptitle"/>
    <w:basedOn w:val="DefaultParagraphFont"/>
    <w:rsid w:val="00972F52"/>
  </w:style>
  <w:style w:type="character" w:customStyle="1" w:styleId="Hyperlink3">
    <w:name w:val="Hyperlink.3"/>
    <w:basedOn w:val="DefaultParagraphFont"/>
    <w:rsid w:val="00972F52"/>
    <w:rPr>
      <w:sz w:val="18"/>
      <w:szCs w:val="18"/>
    </w:rPr>
  </w:style>
  <w:style w:type="character" w:customStyle="1" w:styleId="Hyperlink40">
    <w:name w:val="Hyperlink.4"/>
    <w:basedOn w:val="DefaultParagraphFont"/>
    <w:rsid w:val="00972F52"/>
    <w:rPr>
      <w:sz w:val="18"/>
      <w:szCs w:val="18"/>
    </w:rPr>
  </w:style>
  <w:style w:type="character" w:customStyle="1" w:styleId="SmallCharChar">
    <w:name w:val="Small Char Char"/>
    <w:basedOn w:val="DefaultParagraphFont"/>
    <w:rsid w:val="00972F52"/>
    <w:rPr>
      <w:sz w:val="17"/>
      <w:szCs w:val="24"/>
      <w:lang w:val="en-US" w:eastAsia="en-US" w:bidi="ar-SA"/>
    </w:rPr>
  </w:style>
  <w:style w:type="character" w:customStyle="1" w:styleId="Intemphasis">
    <w:name w:val="Intemphasis"/>
    <w:uiPriority w:val="1"/>
    <w:qFormat/>
    <w:rsid w:val="00972F52"/>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972F52"/>
    <w:rPr>
      <w:rFonts w:ascii="Times New Roman" w:hAnsi="Times New Roman" w:cs="Times New Roman" w:hint="default"/>
      <w:sz w:val="20"/>
    </w:rPr>
  </w:style>
  <w:style w:type="character" w:customStyle="1" w:styleId="StyleunderlineArialNarrow9ptBold">
    <w:name w:val="Style underline + Arial Narrow 9 pt Bold"/>
    <w:basedOn w:val="underline"/>
    <w:rsid w:val="00972F52"/>
    <w:rPr>
      <w:u w:val="single"/>
      <w:lang w:val="en-US" w:eastAsia="en-US" w:bidi="ar-SA"/>
    </w:rPr>
  </w:style>
  <w:style w:type="character" w:customStyle="1" w:styleId="StyleBoldandUnderlineCharCharCharChar9pt">
    <w:name w:val="Style Bold and Underline Char Char Char Char + 9 pt"/>
    <w:basedOn w:val="DefaultParagraphFont"/>
    <w:rsid w:val="00972F52"/>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972F52"/>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972F52"/>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72F52"/>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972F52"/>
    <w:rPr>
      <w:rFonts w:ascii="Arial" w:hAnsi="Arial" w:cs="Arial" w:hint="default"/>
      <w:bCs/>
      <w:szCs w:val="26"/>
      <w:u w:val="single"/>
      <w:lang w:val="en-US" w:eastAsia="en-US" w:bidi="ar-SA"/>
    </w:rPr>
  </w:style>
  <w:style w:type="character" w:customStyle="1" w:styleId="AUnterdline">
    <w:name w:val="AUnterdline"/>
    <w:qFormat/>
    <w:rsid w:val="00972F52"/>
    <w:rPr>
      <w:rFonts w:ascii="Times New Roman" w:hAnsi="Times New Roman" w:cs="Times New Roman" w:hint="default"/>
      <w:sz w:val="20"/>
      <w:u w:val="single"/>
    </w:rPr>
  </w:style>
  <w:style w:type="character" w:customStyle="1" w:styleId="DontRead">
    <w:name w:val="Don't Read"/>
    <w:qFormat/>
    <w:rsid w:val="00972F52"/>
    <w:rPr>
      <w:rFonts w:ascii="Times New Roman" w:hAnsi="Times New Roman" w:cs="Times New Roman" w:hint="default"/>
      <w:sz w:val="16"/>
    </w:rPr>
  </w:style>
  <w:style w:type="character" w:customStyle="1" w:styleId="CharChar113">
    <w:name w:val="Char Char113"/>
    <w:basedOn w:val="DefaultParagraphFont"/>
    <w:rsid w:val="00972F52"/>
    <w:rPr>
      <w:rFonts w:ascii="Arial" w:hAnsi="Arial" w:cs="Arial" w:hint="default"/>
      <w:bCs/>
      <w:szCs w:val="26"/>
      <w:u w:val="single"/>
      <w:lang w:val="en-US" w:eastAsia="en-US" w:bidi="ar-SA"/>
    </w:rPr>
  </w:style>
  <w:style w:type="character" w:customStyle="1" w:styleId="StyleunderlineBold0">
    <w:name w:val="Style underline + Bold"/>
    <w:basedOn w:val="underline"/>
    <w:rsid w:val="00972F52"/>
    <w:rPr>
      <w:u w:val="single"/>
      <w:lang w:val="en-US" w:eastAsia="en-US" w:bidi="ar-SA"/>
    </w:rPr>
  </w:style>
  <w:style w:type="character" w:customStyle="1" w:styleId="StyleunderlineCharNotBold">
    <w:name w:val="Style underline Char + Not Bold"/>
    <w:basedOn w:val="underlineChar"/>
    <w:rsid w:val="00972F52"/>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972F52"/>
    <w:rPr>
      <w:szCs w:val="24"/>
      <w:u w:val="single"/>
      <w:lang w:val="en-US" w:eastAsia="en-US" w:bidi="ar-SA"/>
    </w:rPr>
  </w:style>
  <w:style w:type="character" w:customStyle="1" w:styleId="base">
    <w:name w:val="base"/>
    <w:basedOn w:val="DefaultParagraphFont"/>
    <w:rsid w:val="00972F52"/>
  </w:style>
  <w:style w:type="character" w:customStyle="1" w:styleId="part-of-speech">
    <w:name w:val="part-of-speech"/>
    <w:basedOn w:val="DefaultParagraphFont"/>
    <w:rsid w:val="00972F52"/>
  </w:style>
  <w:style w:type="character" w:customStyle="1" w:styleId="FontStyle177">
    <w:name w:val="Font Style177"/>
    <w:basedOn w:val="DefaultParagraphFont"/>
    <w:uiPriority w:val="99"/>
    <w:rsid w:val="00972F52"/>
    <w:rPr>
      <w:rFonts w:ascii="Times New Roman" w:hAnsi="Times New Roman" w:cs="Times New Roman" w:hint="default"/>
      <w:sz w:val="20"/>
      <w:szCs w:val="20"/>
    </w:rPr>
  </w:style>
  <w:style w:type="character" w:customStyle="1" w:styleId="FontStyle173">
    <w:name w:val="Font Style173"/>
    <w:basedOn w:val="DefaultParagraphFont"/>
    <w:uiPriority w:val="99"/>
    <w:rsid w:val="00972F52"/>
    <w:rPr>
      <w:rFonts w:ascii="Times New Roman" w:hAnsi="Times New Roman" w:cs="Times New Roman" w:hint="default"/>
      <w:sz w:val="14"/>
      <w:szCs w:val="14"/>
    </w:rPr>
  </w:style>
  <w:style w:type="character" w:customStyle="1" w:styleId="FontStyle151">
    <w:name w:val="Font Style151"/>
    <w:basedOn w:val="DefaultParagraphFont"/>
    <w:uiPriority w:val="99"/>
    <w:rsid w:val="00972F52"/>
    <w:rPr>
      <w:rFonts w:ascii="Arial Narrow" w:hAnsi="Arial Narrow" w:cs="Arial Narrow" w:hint="default"/>
      <w:b/>
      <w:bCs/>
      <w:sz w:val="12"/>
      <w:szCs w:val="12"/>
    </w:rPr>
  </w:style>
  <w:style w:type="character" w:customStyle="1" w:styleId="FontStyle156">
    <w:name w:val="Font Style156"/>
    <w:basedOn w:val="DefaultParagraphFont"/>
    <w:uiPriority w:val="99"/>
    <w:rsid w:val="00972F52"/>
    <w:rPr>
      <w:rFonts w:ascii="Arial Narrow" w:hAnsi="Arial Narrow" w:cs="Arial Narrow" w:hint="default"/>
      <w:sz w:val="8"/>
      <w:szCs w:val="8"/>
    </w:rPr>
  </w:style>
  <w:style w:type="character" w:customStyle="1" w:styleId="FontStyle160">
    <w:name w:val="Font Style160"/>
    <w:basedOn w:val="DefaultParagraphFont"/>
    <w:uiPriority w:val="99"/>
    <w:rsid w:val="00972F52"/>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972F52"/>
    <w:rPr>
      <w:rFonts w:ascii="Times New Roman" w:hAnsi="Times New Roman" w:cs="Times New Roman" w:hint="default"/>
      <w:sz w:val="18"/>
      <w:szCs w:val="18"/>
    </w:rPr>
  </w:style>
  <w:style w:type="character" w:customStyle="1" w:styleId="FontStyle168">
    <w:name w:val="Font Style168"/>
    <w:basedOn w:val="DefaultParagraphFont"/>
    <w:uiPriority w:val="99"/>
    <w:rsid w:val="00972F52"/>
    <w:rPr>
      <w:rFonts w:ascii="Times New Roman" w:hAnsi="Times New Roman" w:cs="Times New Roman" w:hint="default"/>
      <w:sz w:val="12"/>
      <w:szCs w:val="12"/>
    </w:rPr>
  </w:style>
  <w:style w:type="character" w:customStyle="1" w:styleId="FontStyle176">
    <w:name w:val="Font Style176"/>
    <w:basedOn w:val="DefaultParagraphFont"/>
    <w:uiPriority w:val="99"/>
    <w:rsid w:val="00972F52"/>
    <w:rPr>
      <w:rFonts w:ascii="Times New Roman" w:hAnsi="Times New Roman" w:cs="Times New Roman" w:hint="default"/>
      <w:sz w:val="16"/>
      <w:szCs w:val="16"/>
    </w:rPr>
  </w:style>
  <w:style w:type="character" w:customStyle="1" w:styleId="globalcontentbody">
    <w:name w:val="globalcontentbody"/>
    <w:basedOn w:val="DefaultParagraphFont"/>
    <w:rsid w:val="00972F52"/>
  </w:style>
  <w:style w:type="character" w:customStyle="1" w:styleId="authorbio">
    <w:name w:val="authorbio"/>
    <w:basedOn w:val="DefaultParagraphFont"/>
    <w:rsid w:val="00972F52"/>
  </w:style>
  <w:style w:type="character" w:customStyle="1" w:styleId="StyleBoldandUnderlineCharChar11pt">
    <w:name w:val="Style Bold and Underline Char Char + 11 pt"/>
    <w:basedOn w:val="DefaultParagraphFont"/>
    <w:rsid w:val="00972F52"/>
    <w:rPr>
      <w:b/>
      <w:bCs/>
      <w:noProof w:val="0"/>
      <w:sz w:val="20"/>
      <w:u w:val="single"/>
      <w:lang w:val="en-US" w:eastAsia="en-US" w:bidi="ar-SA"/>
    </w:rPr>
  </w:style>
  <w:style w:type="character" w:customStyle="1" w:styleId="Hyperlink23">
    <w:name w:val="Hyperlink23"/>
    <w:basedOn w:val="DefaultParagraphFont"/>
    <w:rsid w:val="00972F52"/>
    <w:rPr>
      <w:color w:val="3300CC"/>
      <w:u w:val="single"/>
    </w:rPr>
  </w:style>
  <w:style w:type="character" w:customStyle="1" w:styleId="CharChar114">
    <w:name w:val="Char Char114"/>
    <w:basedOn w:val="DefaultParagraphFont"/>
    <w:rsid w:val="00972F52"/>
    <w:rPr>
      <w:rFonts w:ascii="Arial" w:hAnsi="Arial" w:cs="Arial" w:hint="default"/>
      <w:bCs/>
      <w:szCs w:val="26"/>
      <w:u w:val="single"/>
      <w:lang w:val="en-US" w:eastAsia="en-US" w:bidi="ar-SA"/>
    </w:rPr>
  </w:style>
  <w:style w:type="character" w:customStyle="1" w:styleId="CharChar112">
    <w:name w:val="Char Char112"/>
    <w:basedOn w:val="DefaultParagraphFont"/>
    <w:rsid w:val="00972F52"/>
    <w:rPr>
      <w:rFonts w:ascii="Arial" w:hAnsi="Arial" w:cs="Arial" w:hint="default"/>
      <w:bCs/>
      <w:szCs w:val="26"/>
      <w:u w:val="single"/>
      <w:lang w:val="en-US" w:eastAsia="en-US" w:bidi="ar-SA"/>
    </w:rPr>
  </w:style>
  <w:style w:type="character" w:customStyle="1" w:styleId="zoomme">
    <w:name w:val="zoomme"/>
    <w:basedOn w:val="DefaultParagraphFont"/>
    <w:rsid w:val="00972F52"/>
  </w:style>
  <w:style w:type="character" w:customStyle="1" w:styleId="classauthor">
    <w:name w:val="class=&quot;author&quot;"/>
    <w:basedOn w:val="DefaultParagraphFont"/>
    <w:rsid w:val="00972F52"/>
  </w:style>
  <w:style w:type="character" w:customStyle="1" w:styleId="officialstitle-">
    <w:name w:val="official_s_title-"/>
    <w:basedOn w:val="DefaultParagraphFont"/>
    <w:rsid w:val="00972F52"/>
  </w:style>
  <w:style w:type="character" w:customStyle="1" w:styleId="officialsbureau">
    <w:name w:val="official_s_bureau"/>
    <w:basedOn w:val="DefaultParagraphFont"/>
    <w:rsid w:val="00972F52"/>
  </w:style>
  <w:style w:type="character" w:customStyle="1" w:styleId="gray">
    <w:name w:val="gray"/>
    <w:basedOn w:val="DefaultParagraphFont"/>
    <w:rsid w:val="00972F52"/>
  </w:style>
  <w:style w:type="character" w:customStyle="1" w:styleId="Styleunderline11ptBorderSinglesolidlineAuto05p">
    <w:name w:val="Style underline + 11 pt Border: : (Single solid line Auto  0.5 p..."/>
    <w:rsid w:val="00972F52"/>
    <w:rPr>
      <w:sz w:val="20"/>
      <w:u w:val="single"/>
      <w:bdr w:val="single" w:sz="4" w:space="0" w:color="auto" w:frame="1"/>
    </w:rPr>
  </w:style>
  <w:style w:type="character" w:customStyle="1" w:styleId="newscontent">
    <w:name w:val="newscontent"/>
    <w:rsid w:val="00972F52"/>
  </w:style>
  <w:style w:type="character" w:customStyle="1" w:styleId="FontStyle172">
    <w:name w:val="Font Style172"/>
    <w:basedOn w:val="DefaultParagraphFont"/>
    <w:uiPriority w:val="99"/>
    <w:rsid w:val="00972F52"/>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972F52"/>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972F52"/>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972F52"/>
    <w:rPr>
      <w:rFonts w:ascii="Times New Roman" w:hAnsi="Times New Roman" w:cs="Times New Roman" w:hint="default"/>
      <w:sz w:val="10"/>
      <w:szCs w:val="10"/>
    </w:rPr>
  </w:style>
  <w:style w:type="character" w:customStyle="1" w:styleId="FontStyle174">
    <w:name w:val="Font Style174"/>
    <w:basedOn w:val="DefaultParagraphFont"/>
    <w:uiPriority w:val="99"/>
    <w:rsid w:val="00972F52"/>
    <w:rPr>
      <w:rFonts w:ascii="Arial Narrow" w:hAnsi="Arial Narrow" w:cs="Arial Narrow" w:hint="default"/>
      <w:b/>
      <w:bCs/>
      <w:sz w:val="18"/>
      <w:szCs w:val="18"/>
    </w:rPr>
  </w:style>
  <w:style w:type="character" w:customStyle="1" w:styleId="FontStyle169">
    <w:name w:val="Font Style169"/>
    <w:basedOn w:val="DefaultParagraphFont"/>
    <w:uiPriority w:val="99"/>
    <w:rsid w:val="00972F52"/>
    <w:rPr>
      <w:rFonts w:ascii="Times New Roman" w:hAnsi="Times New Roman" w:cs="Times New Roman" w:hint="default"/>
      <w:sz w:val="12"/>
      <w:szCs w:val="12"/>
    </w:rPr>
  </w:style>
  <w:style w:type="character" w:customStyle="1" w:styleId="FontStyle139">
    <w:name w:val="Font Style139"/>
    <w:basedOn w:val="DefaultParagraphFont"/>
    <w:uiPriority w:val="99"/>
    <w:rsid w:val="00972F52"/>
    <w:rPr>
      <w:rFonts w:ascii="Times New Roman" w:hAnsi="Times New Roman" w:cs="Times New Roman" w:hint="default"/>
      <w:b/>
      <w:bCs/>
      <w:sz w:val="18"/>
      <w:szCs w:val="18"/>
    </w:rPr>
  </w:style>
  <w:style w:type="character" w:customStyle="1" w:styleId="aa">
    <w:name w:val="••••"/>
    <w:rsid w:val="00972F52"/>
    <w:rPr>
      <w:color w:val="000000"/>
    </w:rPr>
  </w:style>
  <w:style w:type="character" w:customStyle="1" w:styleId="UL-Bold">
    <w:name w:val="UL-Bold"/>
    <w:basedOn w:val="DefaultParagraphFont"/>
    <w:rsid w:val="00972F52"/>
    <w:rPr>
      <w:u w:val="thick"/>
    </w:rPr>
  </w:style>
  <w:style w:type="character" w:customStyle="1" w:styleId="UL-None">
    <w:name w:val="UL-None"/>
    <w:basedOn w:val="DefaultParagraphFont"/>
    <w:rsid w:val="00972F52"/>
    <w:rPr>
      <w:strike w:val="0"/>
      <w:dstrike w:val="0"/>
      <w:u w:val="none"/>
      <w:effect w:val="none"/>
    </w:rPr>
  </w:style>
  <w:style w:type="character" w:customStyle="1" w:styleId="styletimesnewroman12ptbold0">
    <w:name w:val="styletimesnewroman12ptbold"/>
    <w:basedOn w:val="DefaultParagraphFont"/>
    <w:rsid w:val="00972F52"/>
  </w:style>
  <w:style w:type="character" w:customStyle="1" w:styleId="FontStyle19">
    <w:name w:val="Font Style19"/>
    <w:basedOn w:val="DefaultParagraphFont"/>
    <w:uiPriority w:val="99"/>
    <w:rsid w:val="00972F52"/>
    <w:rPr>
      <w:rFonts w:ascii="Times New Roman" w:hAnsi="Times New Roman" w:cs="Times New Roman" w:hint="default"/>
      <w:sz w:val="18"/>
      <w:szCs w:val="18"/>
    </w:rPr>
  </w:style>
  <w:style w:type="character" w:customStyle="1" w:styleId="UnderlineBox">
    <w:name w:val="Underline + Box"/>
    <w:uiPriority w:val="1"/>
    <w:qFormat/>
    <w:rsid w:val="00972F52"/>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972F52"/>
    <w:rPr>
      <w:sz w:val="20"/>
    </w:rPr>
  </w:style>
  <w:style w:type="character" w:customStyle="1" w:styleId="kn">
    <w:name w:val="kn"/>
    <w:basedOn w:val="DefaultParagraphFont"/>
    <w:rsid w:val="00972F52"/>
  </w:style>
  <w:style w:type="character" w:customStyle="1" w:styleId="twelptblackblack1">
    <w:name w:val="twelptblackblack1"/>
    <w:basedOn w:val="DefaultParagraphFont"/>
    <w:rsid w:val="00972F52"/>
    <w:rPr>
      <w:rFonts w:ascii="Verdana" w:hAnsi="Verdana" w:hint="default"/>
      <w:color w:val="000000"/>
      <w:sz w:val="16"/>
      <w:szCs w:val="16"/>
    </w:rPr>
  </w:style>
  <w:style w:type="character" w:customStyle="1" w:styleId="TagCharCharCharChar0">
    <w:name w:val="Tag Char Char Char Char"/>
    <w:basedOn w:val="DefaultParagraphFont"/>
    <w:rsid w:val="00972F52"/>
    <w:rPr>
      <w:rFonts w:ascii="Times New Roman" w:eastAsia="Times New Roman" w:hAnsi="Times New Roman" w:cs="Times New Roman" w:hint="default"/>
      <w:b/>
      <w:bCs w:val="0"/>
      <w:sz w:val="24"/>
      <w:szCs w:val="20"/>
    </w:rPr>
  </w:style>
  <w:style w:type="character" w:customStyle="1" w:styleId="CharacterStyle14">
    <w:name w:val="Character Style 14"/>
    <w:rsid w:val="00972F52"/>
    <w:rPr>
      <w:sz w:val="30"/>
      <w:szCs w:val="30"/>
    </w:rPr>
  </w:style>
  <w:style w:type="character" w:customStyle="1" w:styleId="CharacterStyle13">
    <w:name w:val="Character Style 13"/>
    <w:rsid w:val="00972F52"/>
    <w:rPr>
      <w:i/>
      <w:iCs/>
      <w:sz w:val="17"/>
      <w:szCs w:val="17"/>
    </w:rPr>
  </w:style>
  <w:style w:type="character" w:customStyle="1" w:styleId="CardsNotUnderlined">
    <w:name w:val="Cards Not Underlined"/>
    <w:rsid w:val="00972F52"/>
    <w:rPr>
      <w:rFonts w:ascii="Times New Roman" w:hAnsi="Times New Roman" w:cs="Times New Roman" w:hint="default"/>
      <w:sz w:val="16"/>
    </w:rPr>
  </w:style>
  <w:style w:type="character" w:customStyle="1" w:styleId="a13">
    <w:name w:val="a1"/>
    <w:rsid w:val="00972F52"/>
    <w:rPr>
      <w:color w:val="008000"/>
    </w:rPr>
  </w:style>
  <w:style w:type="character" w:customStyle="1" w:styleId="mandelbrotrefrag">
    <w:name w:val="mandelbrot_refrag"/>
    <w:rsid w:val="00972F52"/>
  </w:style>
  <w:style w:type="character" w:customStyle="1" w:styleId="imgcreditcaption">
    <w:name w:val="imgcreditcaption"/>
    <w:rsid w:val="00972F52"/>
  </w:style>
  <w:style w:type="character" w:customStyle="1" w:styleId="current-article">
    <w:name w:val="current-article"/>
    <w:rsid w:val="00972F52"/>
  </w:style>
  <w:style w:type="character" w:customStyle="1" w:styleId="hps">
    <w:name w:val="hps"/>
    <w:rsid w:val="00972F52"/>
  </w:style>
  <w:style w:type="character" w:customStyle="1" w:styleId="source-org">
    <w:name w:val="source-org"/>
    <w:rsid w:val="00972F52"/>
  </w:style>
  <w:style w:type="character" w:customStyle="1" w:styleId="Caption11">
    <w:name w:val="Caption11"/>
    <w:rsid w:val="00972F52"/>
  </w:style>
  <w:style w:type="character" w:customStyle="1" w:styleId="mainheading">
    <w:name w:val="mainheading"/>
    <w:rsid w:val="00972F52"/>
  </w:style>
  <w:style w:type="character" w:customStyle="1" w:styleId="StyleStyleunderlineBold11pt">
    <w:name w:val="Style Style underline + Bold + 11 pt"/>
    <w:rsid w:val="00972F52"/>
    <w:rPr>
      <w:bCs/>
      <w:sz w:val="20"/>
      <w:u w:val="single"/>
    </w:rPr>
  </w:style>
  <w:style w:type="character" w:customStyle="1" w:styleId="StyleunderlineAsianTimesNewRomanBold">
    <w:name w:val="Style underline + (Asian) Times New Roman Bold"/>
    <w:rsid w:val="00972F52"/>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972F52"/>
    <w:rPr>
      <w:b/>
      <w:bCs/>
      <w:sz w:val="20"/>
      <w:u w:val="single"/>
      <w:bdr w:val="single" w:sz="4" w:space="0" w:color="auto" w:frame="1"/>
    </w:rPr>
  </w:style>
  <w:style w:type="character" w:customStyle="1" w:styleId="Style11ptBoldUnderlineBorderSinglesolidlineAuto1">
    <w:name w:val="Style 11 pt Bold Underline Border: : (Single solid line Auto  ...1"/>
    <w:rsid w:val="00972F52"/>
    <w:rPr>
      <w:b/>
      <w:bCs/>
      <w:sz w:val="20"/>
      <w:u w:val="single"/>
      <w:bdr w:val="single" w:sz="4" w:space="0" w:color="auto" w:frame="1"/>
    </w:rPr>
  </w:style>
  <w:style w:type="character" w:customStyle="1" w:styleId="metaorigin">
    <w:name w:val="meta_origin"/>
    <w:rsid w:val="00972F52"/>
  </w:style>
  <w:style w:type="character" w:customStyle="1" w:styleId="eminfo">
    <w:name w:val="eminfo"/>
    <w:rsid w:val="00972F52"/>
  </w:style>
  <w:style w:type="character" w:customStyle="1" w:styleId="emhighlight">
    <w:name w:val="emhighlight"/>
    <w:rsid w:val="00972F52"/>
  </w:style>
  <w:style w:type="character" w:customStyle="1" w:styleId="last">
    <w:name w:val="last"/>
    <w:rsid w:val="00972F52"/>
  </w:style>
  <w:style w:type="character" w:customStyle="1" w:styleId="institution">
    <w:name w:val="institution"/>
    <w:rsid w:val="00972F52"/>
  </w:style>
  <w:style w:type="character" w:customStyle="1" w:styleId="NormalCard">
    <w:name w:val="Normal Card"/>
    <w:uiPriority w:val="1"/>
    <w:qFormat/>
    <w:rsid w:val="00972F52"/>
    <w:rPr>
      <w:rFonts w:ascii="Times New Roman" w:hAnsi="Times New Roman" w:cs="Times New Roman" w:hint="default"/>
      <w:sz w:val="24"/>
    </w:rPr>
  </w:style>
  <w:style w:type="character" w:customStyle="1" w:styleId="timebox">
    <w:name w:val="timebox"/>
    <w:rsid w:val="00972F52"/>
  </w:style>
  <w:style w:type="character" w:customStyle="1" w:styleId="Heading2Subtext">
    <w:name w:val="Heading 2 Subtext"/>
    <w:rsid w:val="00972F52"/>
    <w:rPr>
      <w:rFonts w:ascii="Times New Roman" w:hAnsi="Times New Roman" w:cs="Times New Roman" w:hint="default"/>
      <w:sz w:val="16"/>
    </w:rPr>
  </w:style>
  <w:style w:type="character" w:customStyle="1" w:styleId="caps-label">
    <w:name w:val="caps-label"/>
    <w:rsid w:val="00972F52"/>
  </w:style>
  <w:style w:type="character" w:customStyle="1" w:styleId="cardshighlight0">
    <w:name w:val="cardshighlight"/>
    <w:rsid w:val="00972F52"/>
  </w:style>
  <w:style w:type="character" w:customStyle="1" w:styleId="cardsfont12pt1">
    <w:name w:val="cardsfont12pt"/>
    <w:rsid w:val="00972F52"/>
  </w:style>
  <w:style w:type="character" w:customStyle="1" w:styleId="kicker">
    <w:name w:val="kicker"/>
    <w:rsid w:val="00972F52"/>
  </w:style>
  <w:style w:type="character" w:customStyle="1" w:styleId="backcontent">
    <w:name w:val="backcontent"/>
    <w:rsid w:val="00972F52"/>
  </w:style>
  <w:style w:type="character" w:customStyle="1" w:styleId="daystmp">
    <w:name w:val="daystmp"/>
    <w:rsid w:val="00972F52"/>
  </w:style>
  <w:style w:type="character" w:customStyle="1" w:styleId="cardsfont12ptchar">
    <w:name w:val="cardsfont12ptchar"/>
    <w:rsid w:val="00972F52"/>
  </w:style>
  <w:style w:type="character" w:customStyle="1" w:styleId="gal">
    <w:name w:val="gal"/>
    <w:rsid w:val="00972F52"/>
  </w:style>
  <w:style w:type="character" w:customStyle="1" w:styleId="imagedateline">
    <w:name w:val="image_dateline"/>
    <w:rsid w:val="00972F52"/>
  </w:style>
  <w:style w:type="character" w:customStyle="1" w:styleId="authordatecharchar">
    <w:name w:val="authordatecharchar"/>
    <w:rsid w:val="00972F52"/>
  </w:style>
  <w:style w:type="character" w:customStyle="1" w:styleId="style1char0">
    <w:name w:val="style1char"/>
    <w:rsid w:val="00972F52"/>
  </w:style>
  <w:style w:type="character" w:customStyle="1" w:styleId="tagcharchar0">
    <w:name w:val="tagcharchar"/>
    <w:rsid w:val="00972F52"/>
  </w:style>
  <w:style w:type="character" w:customStyle="1" w:styleId="underlinedcharchar2">
    <w:name w:val="underlinedcharchar"/>
    <w:rsid w:val="00972F52"/>
  </w:style>
  <w:style w:type="character" w:customStyle="1" w:styleId="BoxedChar">
    <w:name w:val="Boxed Char"/>
    <w:rsid w:val="00972F52"/>
    <w:rPr>
      <w:rFonts w:ascii="Arial Narrow" w:hAnsi="Arial Narrow" w:hint="default"/>
      <w:b/>
      <w:bCs w:val="0"/>
      <w:sz w:val="18"/>
      <w:bdr w:val="single" w:sz="6" w:space="0" w:color="auto" w:frame="1"/>
    </w:rPr>
  </w:style>
  <w:style w:type="character" w:customStyle="1" w:styleId="cardCharCharChar1">
    <w:name w:val="card Char Char Char1"/>
    <w:rsid w:val="00972F52"/>
    <w:rPr>
      <w:lang w:val="en-US" w:eastAsia="en-US" w:bidi="ar-SA"/>
    </w:rPr>
  </w:style>
  <w:style w:type="character" w:customStyle="1" w:styleId="Style11ptThickunderline">
    <w:name w:val="Style 11 pt Thick underline"/>
    <w:rsid w:val="00972F52"/>
    <w:rPr>
      <w:sz w:val="20"/>
      <w:u w:val="thick"/>
    </w:rPr>
  </w:style>
  <w:style w:type="character" w:customStyle="1" w:styleId="Style11ptBoldThickunderline">
    <w:name w:val="Style 11 pt Bold Thick underline"/>
    <w:rsid w:val="00972F52"/>
    <w:rPr>
      <w:b/>
      <w:bCs/>
      <w:sz w:val="20"/>
      <w:u w:val="thick"/>
    </w:rPr>
  </w:style>
  <w:style w:type="character" w:customStyle="1" w:styleId="authors1">
    <w:name w:val="authors1"/>
    <w:rsid w:val="00972F52"/>
    <w:rPr>
      <w:rFonts w:ascii="Verdana" w:hAnsi="Verdana" w:hint="default"/>
      <w:b/>
      <w:bCs/>
      <w:color w:val="006699"/>
      <w:sz w:val="20"/>
      <w:szCs w:val="20"/>
    </w:rPr>
  </w:style>
  <w:style w:type="character" w:customStyle="1" w:styleId="headlinesectionlarge">
    <w:name w:val="headline_section_large"/>
    <w:rsid w:val="00972F52"/>
  </w:style>
  <w:style w:type="character" w:customStyle="1" w:styleId="Styleunderline11ptBlack">
    <w:name w:val="Style underline + 11 pt Black"/>
    <w:rsid w:val="00972F52"/>
    <w:rPr>
      <w:color w:val="000000"/>
      <w:sz w:val="20"/>
      <w:u w:val="single"/>
    </w:rPr>
  </w:style>
  <w:style w:type="character" w:customStyle="1" w:styleId="Styleunderline11ptBoldBlack">
    <w:name w:val="Style underline + 11 pt Bold Black"/>
    <w:rsid w:val="00972F52"/>
    <w:rPr>
      <w:b/>
      <w:bCs/>
      <w:color w:val="000000"/>
      <w:sz w:val="20"/>
      <w:u w:val="single"/>
    </w:rPr>
  </w:style>
  <w:style w:type="character" w:customStyle="1" w:styleId="Style11ptBoldBlackUnderline">
    <w:name w:val="Style 11 pt Bold Black Underline"/>
    <w:rsid w:val="00972F52"/>
    <w:rPr>
      <w:b/>
      <w:bCs/>
      <w:color w:val="000000"/>
      <w:sz w:val="20"/>
      <w:u w:val="single"/>
    </w:rPr>
  </w:style>
  <w:style w:type="character" w:customStyle="1" w:styleId="Style11ptBoldBlackUnderlineBorderSinglesolidline">
    <w:name w:val="Style 11 pt Bold Black Underline Border: : (Single solid line ..."/>
    <w:rsid w:val="00972F52"/>
    <w:rPr>
      <w:b/>
      <w:bCs/>
      <w:color w:val="000000"/>
      <w:sz w:val="20"/>
      <w:u w:val="single"/>
      <w:bdr w:val="single" w:sz="4" w:space="0" w:color="auto" w:frame="1"/>
    </w:rPr>
  </w:style>
  <w:style w:type="character" w:customStyle="1" w:styleId="StyleLatinMeridien-Italic11ptItalicUnderline">
    <w:name w:val="Style (Latin) Meridien-Italic 11 pt Italic Underline"/>
    <w:rsid w:val="00972F52"/>
    <w:rPr>
      <w:rFonts w:ascii="Meridien-Italic" w:hAnsi="Meridien-Italic" w:hint="default"/>
      <w:i/>
      <w:iCs/>
      <w:sz w:val="20"/>
      <w:u w:val="single"/>
    </w:rPr>
  </w:style>
  <w:style w:type="character" w:customStyle="1" w:styleId="underlinestylechar0">
    <w:name w:val="underlinestylechar"/>
    <w:rsid w:val="00972F52"/>
  </w:style>
  <w:style w:type="character" w:customStyle="1" w:styleId="StyleCards12ptThickunderlineChar1">
    <w:name w:val="Style Cards + 12 pt Thick underline Char1"/>
    <w:rsid w:val="00972F52"/>
    <w:rPr>
      <w:sz w:val="24"/>
      <w:szCs w:val="24"/>
      <w:u w:val="thick"/>
    </w:rPr>
  </w:style>
  <w:style w:type="character" w:customStyle="1" w:styleId="BodyTextIndentChar2">
    <w:name w:val="Body Text Indent Char2"/>
    <w:basedOn w:val="DefaultParagraphFont"/>
    <w:uiPriority w:val="99"/>
    <w:semiHidden/>
    <w:rsid w:val="00972F52"/>
    <w:rPr>
      <w:rFonts w:ascii="Georgia" w:hAnsi="Georgia" w:hint="default"/>
      <w:sz w:val="22"/>
      <w:szCs w:val="22"/>
    </w:rPr>
  </w:style>
  <w:style w:type="character" w:customStyle="1" w:styleId="BodyText2Char2">
    <w:name w:val="Body Text 2 Char2"/>
    <w:basedOn w:val="DefaultParagraphFont"/>
    <w:uiPriority w:val="99"/>
    <w:semiHidden/>
    <w:rsid w:val="00972F52"/>
    <w:rPr>
      <w:rFonts w:ascii="Georgia" w:hAnsi="Georgia" w:hint="default"/>
      <w:sz w:val="22"/>
      <w:szCs w:val="22"/>
    </w:rPr>
  </w:style>
  <w:style w:type="character" w:customStyle="1" w:styleId="BodyText3Char2">
    <w:name w:val="Body Text 3 Char2"/>
    <w:basedOn w:val="DefaultParagraphFont"/>
    <w:uiPriority w:val="99"/>
    <w:semiHidden/>
    <w:rsid w:val="00972F52"/>
    <w:rPr>
      <w:rFonts w:ascii="Georgia" w:hAnsi="Georgia" w:hint="default"/>
      <w:sz w:val="16"/>
      <w:szCs w:val="16"/>
    </w:rPr>
  </w:style>
  <w:style w:type="character" w:customStyle="1" w:styleId="BodyTextIndent2Char2">
    <w:name w:val="Body Text Indent 2 Char2"/>
    <w:basedOn w:val="DefaultParagraphFont"/>
    <w:uiPriority w:val="99"/>
    <w:semiHidden/>
    <w:rsid w:val="00972F52"/>
    <w:rPr>
      <w:rFonts w:ascii="Georgia" w:hAnsi="Georgia" w:hint="default"/>
      <w:sz w:val="22"/>
      <w:szCs w:val="22"/>
    </w:rPr>
  </w:style>
  <w:style w:type="character" w:customStyle="1" w:styleId="BodyTextIndent3Char2">
    <w:name w:val="Body Text Indent 3 Char2"/>
    <w:basedOn w:val="DefaultParagraphFont"/>
    <w:uiPriority w:val="99"/>
    <w:semiHidden/>
    <w:rsid w:val="00972F52"/>
    <w:rPr>
      <w:rFonts w:ascii="Georgia" w:hAnsi="Georgia" w:hint="default"/>
      <w:sz w:val="16"/>
      <w:szCs w:val="16"/>
    </w:rPr>
  </w:style>
  <w:style w:type="character" w:customStyle="1" w:styleId="z-BottomofFormChar2">
    <w:name w:val="z-Bottom of Form Char2"/>
    <w:basedOn w:val="DefaultParagraphFont"/>
    <w:uiPriority w:val="99"/>
    <w:semiHidden/>
    <w:rsid w:val="00972F52"/>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972F52"/>
  </w:style>
  <w:style w:type="character" w:customStyle="1" w:styleId="m5686307894942199640gmail-styleunderline">
    <w:name w:val="m_5686307894942199640gmail-styleunderline"/>
    <w:basedOn w:val="DefaultParagraphFont"/>
    <w:rsid w:val="00972F52"/>
  </w:style>
  <w:style w:type="character" w:customStyle="1" w:styleId="UnderlineCharCharChar">
    <w:name w:val="Underline Char Char Char"/>
    <w:rsid w:val="00972F52"/>
    <w:rPr>
      <w:noProof w:val="0"/>
      <w:u w:val="single"/>
      <w:lang w:val="en-US" w:eastAsia="en-US" w:bidi="ar-SA"/>
    </w:rPr>
  </w:style>
  <w:style w:type="character" w:customStyle="1" w:styleId="messagecontent">
    <w:name w:val="message_content"/>
    <w:rsid w:val="00972F52"/>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972F52"/>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72F52"/>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972F52"/>
  </w:style>
  <w:style w:type="character" w:customStyle="1" w:styleId="CitationChar">
    <w:name w:val="Citation Char"/>
    <w:rsid w:val="00972F52"/>
    <w:rPr>
      <w:bCs/>
      <w:u w:val="single"/>
    </w:rPr>
  </w:style>
  <w:style w:type="character" w:customStyle="1" w:styleId="FontStyle72">
    <w:name w:val="Font Style72"/>
    <w:rsid w:val="00972F52"/>
    <w:rPr>
      <w:rFonts w:ascii="Times New Roman" w:hAnsi="Times New Roman" w:cs="Times New Roman" w:hint="default"/>
      <w:sz w:val="16"/>
      <w:szCs w:val="16"/>
    </w:rPr>
  </w:style>
  <w:style w:type="character" w:customStyle="1" w:styleId="FontStyle73">
    <w:name w:val="Font Style73"/>
    <w:uiPriority w:val="99"/>
    <w:rsid w:val="00972F52"/>
    <w:rPr>
      <w:rFonts w:ascii="Times New Roman" w:hAnsi="Times New Roman" w:cs="Times New Roman" w:hint="default"/>
      <w:i/>
      <w:iCs/>
      <w:sz w:val="16"/>
      <w:szCs w:val="16"/>
    </w:rPr>
  </w:style>
  <w:style w:type="character" w:customStyle="1" w:styleId="UnderlinestyleChar20">
    <w:name w:val="Underline style Char2"/>
    <w:rsid w:val="00972F52"/>
    <w:rPr>
      <w:sz w:val="22"/>
      <w:szCs w:val="24"/>
      <w:u w:val="single"/>
      <w:lang w:val="en-US" w:eastAsia="en-US" w:bidi="ar-SA"/>
    </w:rPr>
  </w:style>
  <w:style w:type="character" w:customStyle="1" w:styleId="FontStyle49">
    <w:name w:val="Font Style49"/>
    <w:uiPriority w:val="99"/>
    <w:rsid w:val="00972F52"/>
    <w:rPr>
      <w:rFonts w:ascii="Times New Roman" w:hAnsi="Times New Roman" w:cs="Times New Roman" w:hint="default"/>
      <w:sz w:val="20"/>
      <w:szCs w:val="20"/>
    </w:rPr>
  </w:style>
  <w:style w:type="character" w:customStyle="1" w:styleId="FontStyle50">
    <w:name w:val="Font Style50"/>
    <w:uiPriority w:val="99"/>
    <w:rsid w:val="00972F52"/>
    <w:rPr>
      <w:rFonts w:ascii="Times New Roman" w:hAnsi="Times New Roman" w:cs="Times New Roman" w:hint="default"/>
      <w:b/>
      <w:bCs/>
      <w:sz w:val="20"/>
      <w:szCs w:val="20"/>
    </w:rPr>
  </w:style>
  <w:style w:type="paragraph" w:styleId="ListBullet">
    <w:name w:val="List Bullet"/>
    <w:basedOn w:val="Normal"/>
    <w:link w:val="ListBulletChar"/>
    <w:unhideWhenUsed/>
    <w:rsid w:val="00972F52"/>
    <w:pPr>
      <w:tabs>
        <w:tab w:val="num" w:pos="360"/>
      </w:tabs>
      <w:spacing w:after="0" w:line="240" w:lineRule="auto"/>
      <w:ind w:left="360" w:hanging="360"/>
      <w:contextualSpacing/>
    </w:pPr>
    <w:rPr>
      <w:rFonts w:eastAsiaTheme="minorHAnsi"/>
      <w:sz w:val="16"/>
      <w:szCs w:val="22"/>
    </w:rPr>
  </w:style>
  <w:style w:type="character" w:customStyle="1" w:styleId="UnderlineChar2CharCharChar">
    <w:name w:val="Underline Char2 Char Char Char"/>
    <w:locked/>
    <w:rsid w:val="00972F52"/>
    <w:rPr>
      <w:rFonts w:ascii="MS Mincho" w:eastAsia="MS Mincho" w:hAnsi="MS Mincho" w:hint="eastAsia"/>
      <w:szCs w:val="20"/>
      <w:u w:val="single"/>
    </w:rPr>
  </w:style>
  <w:style w:type="character" w:customStyle="1" w:styleId="Citation-AuthorDateChar">
    <w:name w:val="Citation - Author/Date Char"/>
    <w:locked/>
    <w:rsid w:val="00972F52"/>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972F52"/>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972F52"/>
    <w:rPr>
      <w:rFonts w:ascii="Times New Roman" w:eastAsia="Times New Roman" w:hAnsi="Times New Roman" w:cs="Times New Roman" w:hint="default"/>
      <w:b/>
      <w:bCs w:val="0"/>
      <w:sz w:val="24"/>
      <w:szCs w:val="24"/>
    </w:rPr>
  </w:style>
  <w:style w:type="character" w:customStyle="1" w:styleId="UnderlineCharChar4">
    <w:name w:val="Underline Char Char4"/>
    <w:rsid w:val="00972F52"/>
    <w:rPr>
      <w:szCs w:val="24"/>
      <w:u w:val="single"/>
      <w:lang w:val="en-US" w:eastAsia="en-US" w:bidi="ar-SA"/>
    </w:rPr>
  </w:style>
  <w:style w:type="character" w:customStyle="1" w:styleId="BoldUnderlineCharChar3">
    <w:name w:val="BoldUnderline Char Char3"/>
    <w:rsid w:val="00972F52"/>
    <w:rPr>
      <w:b/>
      <w:bCs w:val="0"/>
      <w:szCs w:val="24"/>
      <w:u w:val="single"/>
      <w:lang w:val="en-US" w:eastAsia="en-US" w:bidi="ar-SA"/>
    </w:rPr>
  </w:style>
  <w:style w:type="character" w:customStyle="1" w:styleId="UnderlineCharChar3">
    <w:name w:val="Underline Char Char3"/>
    <w:rsid w:val="00972F52"/>
    <w:rPr>
      <w:szCs w:val="24"/>
      <w:u w:val="single"/>
      <w:lang w:val="en-US" w:eastAsia="en-US" w:bidi="ar-SA"/>
    </w:rPr>
  </w:style>
  <w:style w:type="character" w:customStyle="1" w:styleId="BoldUnderlineCharChar2">
    <w:name w:val="BoldUnderline Char Char2"/>
    <w:rsid w:val="00972F52"/>
    <w:rPr>
      <w:b/>
      <w:bCs w:val="0"/>
      <w:szCs w:val="24"/>
      <w:u w:val="single"/>
      <w:lang w:val="en-US" w:eastAsia="en-US" w:bidi="ar-SA"/>
    </w:rPr>
  </w:style>
  <w:style w:type="character" w:customStyle="1" w:styleId="volume-issue">
    <w:name w:val="volume-issue"/>
    <w:rsid w:val="00972F52"/>
    <w:rPr>
      <w:rFonts w:ascii="Times New Roman" w:hAnsi="Times New Roman" w:cs="Times New Roman" w:hint="default"/>
    </w:rPr>
  </w:style>
  <w:style w:type="character" w:customStyle="1" w:styleId="boldness1">
    <w:name w:val="boldness1"/>
    <w:rsid w:val="00972F52"/>
  </w:style>
  <w:style w:type="character" w:customStyle="1" w:styleId="story-author">
    <w:name w:val="story-author"/>
    <w:basedOn w:val="DefaultParagraphFont"/>
    <w:rsid w:val="00972F52"/>
  </w:style>
  <w:style w:type="character" w:customStyle="1" w:styleId="Heading3CharCharCharChar">
    <w:name w:val="Heading 3 Char Char Char Char"/>
    <w:basedOn w:val="DefaultParagraphFont"/>
    <w:rsid w:val="00972F52"/>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972F52"/>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972F52"/>
  </w:style>
  <w:style w:type="character" w:customStyle="1" w:styleId="StyleStyle4CharTimesNewRoman11ptItalic">
    <w:name w:val="Style Style4 Char + Times New Roman 11 pt Italic"/>
    <w:basedOn w:val="DefaultParagraphFont"/>
    <w:rsid w:val="00972F5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72F52"/>
  </w:style>
  <w:style w:type="character" w:customStyle="1" w:styleId="ac">
    <w:name w:val="_"/>
    <w:basedOn w:val="DefaultParagraphFont"/>
    <w:rsid w:val="00972F52"/>
  </w:style>
  <w:style w:type="character" w:customStyle="1" w:styleId="Heading3CharCharCharChar1">
    <w:name w:val="Heading 3 Char Char Char Char1"/>
    <w:rsid w:val="00972F52"/>
    <w:rPr>
      <w:rFonts w:ascii="Arial" w:hAnsi="Arial" w:cs="Arial" w:hint="default"/>
      <w:bCs/>
      <w:szCs w:val="26"/>
      <w:u w:val="single"/>
      <w:lang w:val="en-US" w:eastAsia="en-US" w:bidi="ar-SA"/>
    </w:rPr>
  </w:style>
  <w:style w:type="character" w:customStyle="1" w:styleId="comment-body">
    <w:name w:val="comment-body"/>
    <w:rsid w:val="00972F52"/>
  </w:style>
  <w:style w:type="character" w:customStyle="1" w:styleId="UnderlineCharCharChar1">
    <w:name w:val="Underline Char Char Char1"/>
    <w:rsid w:val="00972F52"/>
    <w:rPr>
      <w:u w:val="single"/>
      <w:lang w:val="en-US" w:eastAsia="en-US" w:bidi="ar-SA"/>
    </w:rPr>
  </w:style>
  <w:style w:type="character" w:customStyle="1" w:styleId="reality">
    <w:name w:val="reality"/>
    <w:rsid w:val="00972F52"/>
  </w:style>
  <w:style w:type="character" w:customStyle="1" w:styleId="UnderlineChar1Char">
    <w:name w:val="Underline Char1 Char"/>
    <w:rsid w:val="00972F52"/>
    <w:rPr>
      <w:rFonts w:ascii="Calibri" w:eastAsia="MS Mincho" w:hAnsi="Calibri" w:cs="Calibri" w:hint="default"/>
      <w:szCs w:val="20"/>
      <w:u w:val="single"/>
    </w:rPr>
  </w:style>
  <w:style w:type="character" w:customStyle="1" w:styleId="StyleBoldandUnderlineCharChar29pt">
    <w:name w:val="Style Bold and Underline Char Char2 + 9 pt"/>
    <w:rsid w:val="00972F52"/>
    <w:rPr>
      <w:rFonts w:ascii="Times New Roman" w:hAnsi="Times New Roman" w:cs="Times New Roman" w:hint="default"/>
      <w:b/>
      <w:bCs/>
      <w:noProof w:val="0"/>
      <w:sz w:val="20"/>
      <w:u w:val="single"/>
    </w:rPr>
  </w:style>
  <w:style w:type="character" w:customStyle="1" w:styleId="StyleUnderlineCharChar19pt">
    <w:name w:val="Style Underline Char Char1 + 9 pt"/>
    <w:rsid w:val="00972F5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72F52"/>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972F52"/>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972F52"/>
    <w:rPr>
      <w:rFonts w:ascii="Times New Roman" w:hAnsi="Times New Roman" w:cs="Times New Roman" w:hint="default"/>
      <w:sz w:val="20"/>
      <w:u w:val="dottedHeavy"/>
    </w:rPr>
  </w:style>
  <w:style w:type="character" w:customStyle="1" w:styleId="article-record-publication-volume-issue">
    <w:name w:val="article-record-publication-volume-issue"/>
    <w:rsid w:val="00972F52"/>
  </w:style>
  <w:style w:type="character" w:customStyle="1" w:styleId="resultbodyblack">
    <w:name w:val="resultbodyblack"/>
    <w:rsid w:val="00972F52"/>
    <w:rPr>
      <w:rFonts w:ascii="Times New Roman" w:hAnsi="Times New Roman" w:cs="Times New Roman" w:hint="default"/>
    </w:rPr>
  </w:style>
  <w:style w:type="character" w:customStyle="1" w:styleId="quotechar0">
    <w:name w:val="quotechar"/>
    <w:rsid w:val="00972F52"/>
  </w:style>
  <w:style w:type="character" w:customStyle="1" w:styleId="3TagCite">
    <w:name w:val="3 Tag/Cite"/>
    <w:rsid w:val="00972F52"/>
    <w:rPr>
      <w:rFonts w:ascii="Times New Roman" w:hAnsi="Times New Roman" w:cs="Times New Roman" w:hint="default"/>
      <w:b/>
      <w:bCs w:val="0"/>
    </w:rPr>
  </w:style>
  <w:style w:type="character" w:customStyle="1" w:styleId="4Qualifications">
    <w:name w:val="4 Qualifications"/>
    <w:rsid w:val="00972F52"/>
    <w:rPr>
      <w:rFonts w:ascii="Times New Roman" w:hAnsi="Times New Roman" w:cs="Times New Roman" w:hint="default"/>
      <w:sz w:val="19"/>
    </w:rPr>
  </w:style>
  <w:style w:type="character" w:customStyle="1" w:styleId="6Underlined">
    <w:name w:val="6 Underlined"/>
    <w:rsid w:val="00972F52"/>
    <w:rPr>
      <w:rFonts w:ascii="Times New Roman" w:hAnsi="Times New Roman" w:cs="Times New Roman" w:hint="default"/>
      <w:b/>
      <w:bCs w:val="0"/>
      <w:sz w:val="21"/>
      <w:u w:val="single"/>
    </w:rPr>
  </w:style>
  <w:style w:type="character" w:customStyle="1" w:styleId="nohighlighting">
    <w:name w:val="no highlighting"/>
    <w:rsid w:val="00972F52"/>
    <w:rPr>
      <w:rFonts w:ascii="Times New Roman" w:hAnsi="Times New Roman" w:cs="Times New Roman" w:hint="default"/>
      <w:color w:val="auto"/>
      <w:sz w:val="20"/>
      <w:u w:val="thick"/>
      <w:bdr w:val="none" w:sz="0" w:space="0" w:color="auto" w:frame="1"/>
    </w:rPr>
  </w:style>
  <w:style w:type="character" w:customStyle="1" w:styleId="CharChar61">
    <w:name w:val="Char Char61"/>
    <w:rsid w:val="00972F52"/>
    <w:rPr>
      <w:rFonts w:ascii="Arial" w:hAnsi="Arial" w:cs="Arial" w:hint="default"/>
      <w:bCs/>
      <w:sz w:val="16"/>
      <w:szCs w:val="26"/>
      <w:lang w:val="en-US" w:eastAsia="en-US" w:bidi="ar-SA"/>
    </w:rPr>
  </w:style>
  <w:style w:type="character" w:customStyle="1" w:styleId="styledate">
    <w:name w:val="styledate"/>
    <w:rsid w:val="00972F52"/>
  </w:style>
  <w:style w:type="character" w:customStyle="1" w:styleId="StyleUnderlineChar9ptChar">
    <w:name w:val="Style Underline Char + 9 pt Char"/>
    <w:rsid w:val="00972F5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72F5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72F52"/>
    <w:rPr>
      <w:b/>
      <w:bCs w:val="0"/>
      <w:szCs w:val="24"/>
      <w:u w:val="single"/>
      <w:lang w:val="en-US" w:eastAsia="en-US" w:bidi="ar-SA"/>
    </w:rPr>
  </w:style>
  <w:style w:type="character" w:customStyle="1" w:styleId="BoldandUnderlineChar1Char2">
    <w:name w:val="Bold and Underline Char1 Char2"/>
    <w:rsid w:val="00972F52"/>
    <w:rPr>
      <w:b/>
      <w:bCs w:val="0"/>
      <w:szCs w:val="24"/>
      <w:u w:val="single"/>
      <w:lang w:val="en-US" w:eastAsia="en-US" w:bidi="ar-SA"/>
    </w:rPr>
  </w:style>
  <w:style w:type="character" w:customStyle="1" w:styleId="BoldandUnderlineCharChar1">
    <w:name w:val="Bold and Underline Char Char1"/>
    <w:rsid w:val="00972F52"/>
    <w:rPr>
      <w:b/>
      <w:bCs w:val="0"/>
      <w:szCs w:val="24"/>
      <w:u w:val="single"/>
      <w:lang w:val="en-US" w:eastAsia="en-US" w:bidi="ar-SA"/>
    </w:rPr>
  </w:style>
  <w:style w:type="character" w:customStyle="1" w:styleId="authoraffil">
    <w:name w:val="authoraffil"/>
    <w:rsid w:val="00972F52"/>
  </w:style>
  <w:style w:type="character" w:customStyle="1" w:styleId="CharChar8">
    <w:name w:val="Char Char8"/>
    <w:rsid w:val="00972F52"/>
    <w:rPr>
      <w:rFonts w:ascii="Georgia" w:eastAsia="Times New Roman" w:hAnsi="Georgia" w:hint="default"/>
      <w:b/>
      <w:bCs/>
      <w:sz w:val="30"/>
      <w:szCs w:val="28"/>
      <w:u w:val="single"/>
    </w:rPr>
  </w:style>
  <w:style w:type="character" w:customStyle="1" w:styleId="StyleArial6ptBold">
    <w:name w:val="Style Arial 6 pt Bold"/>
    <w:rsid w:val="00972F52"/>
    <w:rPr>
      <w:rFonts w:ascii="Arial" w:hAnsi="Arial" w:cs="Arial" w:hint="default"/>
      <w:bCs/>
      <w:sz w:val="12"/>
    </w:rPr>
  </w:style>
  <w:style w:type="character" w:customStyle="1" w:styleId="Heading2Char5">
    <w:name w:val="Heading 2 Char5"/>
    <w:rsid w:val="00972F52"/>
    <w:rPr>
      <w:rFonts w:ascii="Garamond" w:hAnsi="Garamond" w:cs="Arial" w:hint="default"/>
      <w:b/>
      <w:bCs/>
      <w:iCs/>
      <w:sz w:val="24"/>
      <w:szCs w:val="28"/>
      <w:lang w:val="en-US" w:eastAsia="en-US" w:bidi="ar-SA"/>
    </w:rPr>
  </w:style>
  <w:style w:type="character" w:customStyle="1" w:styleId="boldcitationChar">
    <w:name w:val="bold citation Char"/>
    <w:rsid w:val="00972F52"/>
    <w:rPr>
      <w:rFonts w:ascii="Arial" w:hAnsi="Arial" w:cs="Arial" w:hint="default"/>
      <w:b/>
      <w:bCs w:val="0"/>
      <w:sz w:val="28"/>
      <w:szCs w:val="24"/>
      <w:u w:val="thick"/>
      <w:lang w:val="en-US" w:eastAsia="en-US" w:bidi="ar-SA"/>
    </w:rPr>
  </w:style>
  <w:style w:type="character" w:customStyle="1" w:styleId="BoldunderlineChar5">
    <w:name w:val="Bold/underline Char"/>
    <w:rsid w:val="00972F5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972F52"/>
  </w:style>
  <w:style w:type="character" w:customStyle="1" w:styleId="tagCharCharChar1">
    <w:name w:val="tag Char Char Char1"/>
    <w:rsid w:val="00972F52"/>
    <w:rPr>
      <w:b/>
      <w:bCs w:val="0"/>
      <w:sz w:val="24"/>
      <w:lang w:val="en-US" w:eastAsia="en-US" w:bidi="ar-SA"/>
    </w:rPr>
  </w:style>
  <w:style w:type="character" w:customStyle="1" w:styleId="bylines">
    <w:name w:val="bylines"/>
    <w:basedOn w:val="DefaultParagraphFont"/>
    <w:rsid w:val="00972F52"/>
  </w:style>
  <w:style w:type="character" w:customStyle="1" w:styleId="StyleStyleBoldUnderlineUnderlineIntenseEmphasis1apple-style-2">
    <w:name w:val="Style Style Bold UnderlineUnderlineIntense Emphasis1apple-style-...2"/>
    <w:basedOn w:val="DefaultParagraphFont"/>
    <w:rsid w:val="00972F52"/>
    <w:rPr>
      <w:b w:val="0"/>
      <w:bCs/>
      <w:sz w:val="22"/>
      <w:u w:val="single"/>
    </w:rPr>
  </w:style>
  <w:style w:type="character" w:customStyle="1" w:styleId="FontStyle57">
    <w:name w:val="Font Style57"/>
    <w:rsid w:val="00972F52"/>
    <w:rPr>
      <w:rFonts w:ascii="Georgia" w:hAnsi="Georgia" w:cs="Georgia" w:hint="default"/>
      <w:b/>
      <w:bCs/>
      <w:sz w:val="14"/>
      <w:szCs w:val="14"/>
    </w:rPr>
  </w:style>
  <w:style w:type="character" w:customStyle="1" w:styleId="FontStyle89">
    <w:name w:val="Font Style89"/>
    <w:rsid w:val="00972F52"/>
    <w:rPr>
      <w:rFonts w:ascii="Times New Roman" w:hAnsi="Times New Roman" w:cs="Times New Roman" w:hint="default"/>
      <w:b/>
      <w:bCs/>
      <w:smallCaps/>
      <w:spacing w:val="40"/>
      <w:sz w:val="16"/>
      <w:szCs w:val="16"/>
    </w:rPr>
  </w:style>
  <w:style w:type="character" w:customStyle="1" w:styleId="hvr">
    <w:name w:val="hvr"/>
    <w:basedOn w:val="DefaultParagraphFont"/>
    <w:rsid w:val="00972F52"/>
  </w:style>
  <w:style w:type="character" w:customStyle="1" w:styleId="cardChar20">
    <w:name w:val="card Char2"/>
    <w:basedOn w:val="DefaultParagraphFont"/>
    <w:uiPriority w:val="6"/>
    <w:rsid w:val="00972F52"/>
    <w:rPr>
      <w:rFonts w:ascii="Times New Roman" w:hAnsi="Times New Roman" w:cs="Calibri" w:hint="default"/>
      <w:szCs w:val="20"/>
    </w:rPr>
  </w:style>
  <w:style w:type="character" w:customStyle="1" w:styleId="red">
    <w:name w:val="red"/>
    <w:basedOn w:val="DefaultParagraphFont"/>
    <w:rsid w:val="00972F52"/>
  </w:style>
  <w:style w:type="character" w:customStyle="1" w:styleId="viewstorydateline">
    <w:name w:val="viewstorydateline"/>
    <w:basedOn w:val="DefaultParagraphFont"/>
    <w:rsid w:val="00972F52"/>
  </w:style>
  <w:style w:type="character" w:customStyle="1" w:styleId="meta-sep">
    <w:name w:val="meta-sep"/>
    <w:basedOn w:val="DefaultParagraphFont"/>
    <w:rsid w:val="00972F52"/>
  </w:style>
  <w:style w:type="character" w:customStyle="1" w:styleId="A19">
    <w:name w:val="A19"/>
    <w:uiPriority w:val="99"/>
    <w:rsid w:val="00972F52"/>
    <w:rPr>
      <w:rFonts w:ascii="Georgia" w:hAnsi="Georgia" w:cs="Georgia" w:hint="default"/>
      <w:color w:val="000000"/>
      <w:sz w:val="20"/>
      <w:szCs w:val="20"/>
      <w:u w:val="single"/>
    </w:rPr>
  </w:style>
  <w:style w:type="character" w:customStyle="1" w:styleId="A130">
    <w:name w:val="A13"/>
    <w:rsid w:val="00972F52"/>
    <w:rPr>
      <w:rFonts w:ascii="Georgia" w:hAnsi="Georgia" w:cs="Georgia" w:hint="default"/>
      <w:color w:val="000000"/>
      <w:sz w:val="11"/>
      <w:szCs w:val="11"/>
    </w:rPr>
  </w:style>
  <w:style w:type="character" w:customStyle="1" w:styleId="ontext">
    <w:name w:val="ontext"/>
    <w:basedOn w:val="DefaultParagraphFont"/>
    <w:rsid w:val="00972F52"/>
  </w:style>
  <w:style w:type="character" w:customStyle="1" w:styleId="archive-title">
    <w:name w:val="archive-title"/>
    <w:basedOn w:val="DefaultParagraphFont"/>
    <w:rsid w:val="00972F52"/>
  </w:style>
  <w:style w:type="character" w:customStyle="1" w:styleId="imgleft">
    <w:name w:val="imgleft"/>
    <w:basedOn w:val="DefaultParagraphFont"/>
    <w:rsid w:val="00972F52"/>
  </w:style>
  <w:style w:type="character" w:customStyle="1" w:styleId="imgcenter">
    <w:name w:val="imgcenter"/>
    <w:basedOn w:val="DefaultParagraphFont"/>
    <w:rsid w:val="00972F52"/>
  </w:style>
  <w:style w:type="character" w:customStyle="1" w:styleId="A42">
    <w:name w:val="A4+2"/>
    <w:uiPriority w:val="99"/>
    <w:rsid w:val="00972F52"/>
    <w:rPr>
      <w:rFonts w:ascii="Helvetica LT Std" w:hAnsi="Helvetica LT Std" w:cs="Helvetica LT Std" w:hint="default"/>
      <w:color w:val="000000"/>
      <w:sz w:val="11"/>
      <w:szCs w:val="11"/>
    </w:rPr>
  </w:style>
  <w:style w:type="character" w:customStyle="1" w:styleId="fstitle">
    <w:name w:val="fs_title"/>
    <w:basedOn w:val="DefaultParagraphFont"/>
    <w:rsid w:val="00972F52"/>
  </w:style>
  <w:style w:type="character" w:customStyle="1" w:styleId="reportbody1">
    <w:name w:val="reportbody1"/>
    <w:basedOn w:val="DefaultParagraphFont"/>
    <w:rsid w:val="00972F52"/>
    <w:rPr>
      <w:rFonts w:ascii="Tahoma" w:hAnsi="Tahoma" w:cs="Tahoma" w:hint="default"/>
      <w:color w:val="000000"/>
      <w:sz w:val="14"/>
      <w:szCs w:val="14"/>
    </w:rPr>
  </w:style>
  <w:style w:type="character" w:customStyle="1" w:styleId="dateday">
    <w:name w:val="date_day"/>
    <w:basedOn w:val="DefaultParagraphFont"/>
    <w:rsid w:val="00972F52"/>
  </w:style>
  <w:style w:type="character" w:customStyle="1" w:styleId="datemonth">
    <w:name w:val="date_month"/>
    <w:basedOn w:val="DefaultParagraphFont"/>
    <w:rsid w:val="00972F52"/>
  </w:style>
  <w:style w:type="character" w:customStyle="1" w:styleId="dateyear">
    <w:name w:val="date_year"/>
    <w:basedOn w:val="DefaultParagraphFont"/>
    <w:rsid w:val="00972F52"/>
  </w:style>
  <w:style w:type="character" w:customStyle="1" w:styleId="Heading3CharCharCharCharCharChar">
    <w:name w:val="Heading 3 Char Char Char Char Char Char"/>
    <w:basedOn w:val="DefaultParagraphFont"/>
    <w:rsid w:val="00972F5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72F5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72F52"/>
    <w:rPr>
      <w:sz w:val="24"/>
      <w:szCs w:val="24"/>
      <w:lang w:val="en-US" w:eastAsia="en-US" w:bidi="ar-SA"/>
    </w:rPr>
  </w:style>
  <w:style w:type="character" w:customStyle="1" w:styleId="insideitro">
    <w:name w:val="insideitro"/>
    <w:basedOn w:val="DefaultParagraphFont"/>
    <w:rsid w:val="00972F52"/>
  </w:style>
  <w:style w:type="character" w:customStyle="1" w:styleId="wcfont">
    <w:name w:val="wcfont"/>
    <w:basedOn w:val="DefaultParagraphFont"/>
    <w:rsid w:val="00972F52"/>
  </w:style>
  <w:style w:type="character" w:customStyle="1" w:styleId="qftext">
    <w:name w:val="qftext"/>
    <w:basedOn w:val="DefaultParagraphFont"/>
    <w:rsid w:val="00972F52"/>
  </w:style>
  <w:style w:type="character" w:customStyle="1" w:styleId="leftidx">
    <w:name w:val="leftidx"/>
    <w:basedOn w:val="DefaultParagraphFont"/>
    <w:rsid w:val="00972F52"/>
  </w:style>
  <w:style w:type="character" w:customStyle="1" w:styleId="eventtitle">
    <w:name w:val="eventtitle"/>
    <w:basedOn w:val="DefaultParagraphFont"/>
    <w:rsid w:val="00972F52"/>
  </w:style>
  <w:style w:type="character" w:customStyle="1" w:styleId="eventsubtitle">
    <w:name w:val="eventsubtitle"/>
    <w:basedOn w:val="DefaultParagraphFont"/>
    <w:rsid w:val="00972F52"/>
  </w:style>
  <w:style w:type="character" w:customStyle="1" w:styleId="eventdate">
    <w:name w:val="eventdate"/>
    <w:basedOn w:val="DefaultParagraphFont"/>
    <w:rsid w:val="00972F52"/>
  </w:style>
  <w:style w:type="character" w:customStyle="1" w:styleId="legend">
    <w:name w:val="legend"/>
    <w:basedOn w:val="DefaultParagraphFont"/>
    <w:rsid w:val="00972F52"/>
  </w:style>
  <w:style w:type="character" w:customStyle="1" w:styleId="slug-elocation">
    <w:name w:val="slug-elocation"/>
    <w:basedOn w:val="DefaultParagraphFont"/>
    <w:rsid w:val="00972F52"/>
  </w:style>
  <w:style w:type="character" w:customStyle="1" w:styleId="fu-autorenangabe-fu-beschreibung">
    <w:name w:val="fu-autorenangabe-fu-beschreibung"/>
    <w:rsid w:val="00972F52"/>
  </w:style>
  <w:style w:type="character" w:customStyle="1" w:styleId="commentscontainer">
    <w:name w:val="comments_container"/>
    <w:basedOn w:val="DefaultParagraphFont"/>
    <w:rsid w:val="00972F52"/>
  </w:style>
  <w:style w:type="character" w:customStyle="1" w:styleId="hparticlefooter">
    <w:name w:val="hparticlefooter"/>
    <w:basedOn w:val="DefaultParagraphFont"/>
    <w:rsid w:val="00972F52"/>
  </w:style>
  <w:style w:type="character" w:customStyle="1" w:styleId="profile-data">
    <w:name w:val="profile-data"/>
    <w:basedOn w:val="DefaultParagraphFont"/>
    <w:rsid w:val="00972F52"/>
  </w:style>
  <w:style w:type="character" w:customStyle="1" w:styleId="BlockCharCharCharCharChar">
    <w:name w:val="Block Char Char Char Char Char"/>
    <w:aliases w:val="Block Char Char Char Char Char Char Char Char,Block Char Char Char Char Char Char Char1"/>
    <w:basedOn w:val="DefaultParagraphFont"/>
    <w:rsid w:val="00972F52"/>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972F52"/>
    <w:rPr>
      <w:rFonts w:ascii="Times New Roman" w:hAnsi="Times New Roman" w:cs="Times New Roman" w:hint="default"/>
      <w:b/>
      <w:bCs/>
      <w:sz w:val="24"/>
      <w:u w:val="single"/>
    </w:rPr>
  </w:style>
  <w:style w:type="character" w:customStyle="1" w:styleId="main">
    <w:name w:val="main"/>
    <w:basedOn w:val="DefaultParagraphFont"/>
    <w:rsid w:val="00972F52"/>
  </w:style>
  <w:style w:type="character" w:customStyle="1" w:styleId="textunderlineCharChar">
    <w:name w:val="text underline Char Char"/>
    <w:basedOn w:val="DefaultParagraphFont"/>
    <w:rsid w:val="00972F52"/>
    <w:rPr>
      <w:rFonts w:ascii="Garamond" w:hAnsi="Garamond" w:hint="default"/>
      <w:color w:val="000000"/>
      <w:u w:val="single"/>
    </w:rPr>
  </w:style>
  <w:style w:type="character" w:customStyle="1" w:styleId="FullCiteCharChar">
    <w:name w:val="Full Cite Char Char"/>
    <w:basedOn w:val="DefaultParagraphFont"/>
    <w:rsid w:val="00972F52"/>
    <w:rPr>
      <w:rFonts w:ascii="Georgia" w:hAnsi="Georgia" w:cs="Calibri" w:hint="default"/>
      <w:color w:val="000000"/>
      <w:sz w:val="20"/>
      <w:szCs w:val="24"/>
    </w:rPr>
  </w:style>
  <w:style w:type="character" w:customStyle="1" w:styleId="submitted-wrapper">
    <w:name w:val="submitted-wrapper"/>
    <w:basedOn w:val="DefaultParagraphFont"/>
    <w:rsid w:val="00972F52"/>
  </w:style>
  <w:style w:type="character" w:customStyle="1" w:styleId="the-author">
    <w:name w:val="the-author"/>
    <w:basedOn w:val="DefaultParagraphFont"/>
    <w:rsid w:val="00972F52"/>
  </w:style>
  <w:style w:type="character" w:customStyle="1" w:styleId="top-publish">
    <w:name w:val="top-publish"/>
    <w:basedOn w:val="DefaultParagraphFont"/>
    <w:rsid w:val="00972F52"/>
  </w:style>
  <w:style w:type="character" w:customStyle="1" w:styleId="byline-italic">
    <w:name w:val="byline-italic"/>
    <w:basedOn w:val="DefaultParagraphFont"/>
    <w:rsid w:val="00972F52"/>
  </w:style>
  <w:style w:type="character" w:customStyle="1" w:styleId="CardUnderlinedCharChar0">
    <w:name w:val="Card Underlined Char Char"/>
    <w:rsid w:val="00972F52"/>
    <w:rPr>
      <w:rFonts w:ascii="Arial Narrow" w:hAnsi="Arial Narrow" w:hint="default"/>
      <w:sz w:val="22"/>
      <w:szCs w:val="24"/>
      <w:u w:val="single"/>
      <w:lang w:val="en-US" w:eastAsia="en-US" w:bidi="ar-SA"/>
    </w:rPr>
  </w:style>
  <w:style w:type="character" w:customStyle="1" w:styleId="gd">
    <w:name w:val="gd"/>
    <w:basedOn w:val="DefaultParagraphFont"/>
    <w:rsid w:val="00972F52"/>
  </w:style>
  <w:style w:type="character" w:customStyle="1" w:styleId="g3">
    <w:name w:val="g3"/>
    <w:basedOn w:val="DefaultParagraphFont"/>
    <w:rsid w:val="00972F52"/>
  </w:style>
  <w:style w:type="character" w:customStyle="1" w:styleId="hb">
    <w:name w:val="hb"/>
    <w:basedOn w:val="DefaultParagraphFont"/>
    <w:rsid w:val="00972F52"/>
  </w:style>
  <w:style w:type="character" w:customStyle="1" w:styleId="g2">
    <w:name w:val="g2"/>
    <w:basedOn w:val="DefaultParagraphFont"/>
    <w:rsid w:val="00972F52"/>
  </w:style>
  <w:style w:type="character" w:customStyle="1" w:styleId="nameplatehead">
    <w:name w:val="nameplatehead"/>
    <w:basedOn w:val="DefaultParagraphFont"/>
    <w:rsid w:val="00972F52"/>
  </w:style>
  <w:style w:type="character" w:customStyle="1" w:styleId="nameplatelink">
    <w:name w:val="nameplatelink"/>
    <w:basedOn w:val="DefaultParagraphFont"/>
    <w:rsid w:val="00972F52"/>
  </w:style>
  <w:style w:type="character" w:customStyle="1" w:styleId="m340327140930436083gmail-styleunderline">
    <w:name w:val="m_340327140930436083gmail-styleunderline"/>
    <w:basedOn w:val="DefaultParagraphFont"/>
    <w:rsid w:val="00972F52"/>
  </w:style>
  <w:style w:type="character" w:customStyle="1" w:styleId="djhat-arrow">
    <w:name w:val="djhat-arrow"/>
    <w:basedOn w:val="DefaultParagraphFont"/>
    <w:rsid w:val="00972F52"/>
  </w:style>
  <w:style w:type="character" w:customStyle="1" w:styleId="mname">
    <w:name w:val="mname"/>
    <w:basedOn w:val="DefaultParagraphFont"/>
    <w:rsid w:val="00972F52"/>
  </w:style>
  <w:style w:type="character" w:customStyle="1" w:styleId="mvalue">
    <w:name w:val="mvalue"/>
    <w:basedOn w:val="DefaultParagraphFont"/>
    <w:rsid w:val="00972F52"/>
  </w:style>
  <w:style w:type="character" w:customStyle="1" w:styleId="mchange">
    <w:name w:val="mchange"/>
    <w:basedOn w:val="DefaultParagraphFont"/>
    <w:rsid w:val="00972F52"/>
  </w:style>
  <w:style w:type="character" w:customStyle="1" w:styleId="categoryaside">
    <w:name w:val="category__aside"/>
    <w:basedOn w:val="DefaultParagraphFont"/>
    <w:rsid w:val="00972F52"/>
  </w:style>
  <w:style w:type="character" w:customStyle="1" w:styleId="article-breadcrumb-wrapper">
    <w:name w:val="article-breadcrumb-wrapper"/>
    <w:basedOn w:val="DefaultParagraphFont"/>
    <w:rsid w:val="00972F52"/>
  </w:style>
  <w:style w:type="character" w:customStyle="1" w:styleId="wsj-article-caption-content">
    <w:name w:val="wsj-article-caption-content"/>
    <w:basedOn w:val="DefaultParagraphFont"/>
    <w:rsid w:val="00972F52"/>
  </w:style>
  <w:style w:type="character" w:customStyle="1" w:styleId="wsj-article-credit">
    <w:name w:val="wsj-article-credit"/>
    <w:basedOn w:val="DefaultParagraphFont"/>
    <w:rsid w:val="00972F52"/>
  </w:style>
  <w:style w:type="character" w:customStyle="1" w:styleId="wsj-article-credit-tag">
    <w:name w:val="wsj-article-credit-tag"/>
    <w:basedOn w:val="DefaultParagraphFont"/>
    <w:rsid w:val="00972F52"/>
  </w:style>
  <w:style w:type="character" w:customStyle="1" w:styleId="commentscounticon">
    <w:name w:val="comments_count_icon"/>
    <w:basedOn w:val="DefaultParagraphFont"/>
    <w:rsid w:val="00972F52"/>
  </w:style>
  <w:style w:type="character" w:customStyle="1" w:styleId="comments-count-word">
    <w:name w:val="comments-count-word"/>
    <w:basedOn w:val="DefaultParagraphFont"/>
    <w:rsid w:val="00972F52"/>
  </w:style>
  <w:style w:type="character" w:customStyle="1" w:styleId="company-name-type">
    <w:name w:val="company-name-type"/>
    <w:basedOn w:val="DefaultParagraphFont"/>
    <w:rsid w:val="00972F52"/>
  </w:style>
  <w:style w:type="character" w:customStyle="1" w:styleId="nav-prevnext-lbl">
    <w:name w:val="nav-prevnext-lbl"/>
    <w:basedOn w:val="DefaultParagraphFont"/>
    <w:rsid w:val="00972F52"/>
  </w:style>
  <w:style w:type="character" w:customStyle="1" w:styleId="nav-prevnext-hed">
    <w:name w:val="nav-prevnext-hed"/>
    <w:basedOn w:val="DefaultParagraphFont"/>
    <w:rsid w:val="00972F52"/>
  </w:style>
  <w:style w:type="character" w:customStyle="1" w:styleId="readcomments">
    <w:name w:val="readcomments"/>
    <w:basedOn w:val="DefaultParagraphFont"/>
    <w:rsid w:val="00972F52"/>
  </w:style>
  <w:style w:type="character" w:customStyle="1" w:styleId="selected-edition">
    <w:name w:val="selected-edition"/>
    <w:basedOn w:val="DefaultParagraphFont"/>
    <w:rsid w:val="00972F52"/>
  </w:style>
  <w:style w:type="character" w:customStyle="1" w:styleId="rotate">
    <w:name w:val="rotate"/>
    <w:basedOn w:val="DefaultParagraphFont"/>
    <w:rsid w:val="00972F52"/>
  </w:style>
  <w:style w:type="character" w:customStyle="1" w:styleId="m-8082899869479211226gmail-styleunderline">
    <w:name w:val="m_-8082899869479211226gmail-styleunderline"/>
    <w:basedOn w:val="DefaultParagraphFont"/>
    <w:rsid w:val="00972F52"/>
  </w:style>
  <w:style w:type="character" w:customStyle="1" w:styleId="tl8wme">
    <w:name w:val="tl8wme"/>
    <w:basedOn w:val="DefaultParagraphFont"/>
    <w:rsid w:val="00972F52"/>
  </w:style>
  <w:style w:type="character" w:customStyle="1" w:styleId="BriefTitleChar">
    <w:name w:val="Brief Title Char"/>
    <w:basedOn w:val="DefaultParagraphFont"/>
    <w:rsid w:val="00972F52"/>
    <w:rPr>
      <w:b/>
      <w:bCs w:val="0"/>
      <w:sz w:val="24"/>
      <w:szCs w:val="24"/>
      <w:u w:val="single"/>
      <w:lang w:val="en-US" w:eastAsia="en-US" w:bidi="ar-SA"/>
    </w:rPr>
  </w:style>
  <w:style w:type="character" w:customStyle="1" w:styleId="BriefTitle2Char">
    <w:name w:val="Brief Title 2 Char"/>
    <w:basedOn w:val="BriefTitleChar"/>
    <w:rsid w:val="00972F52"/>
    <w:rPr>
      <w:b/>
      <w:bCs w:val="0"/>
      <w:sz w:val="24"/>
      <w:szCs w:val="24"/>
      <w:u w:val="single"/>
      <w:lang w:val="en-US" w:eastAsia="en-US" w:bidi="ar-SA"/>
    </w:rPr>
  </w:style>
  <w:style w:type="character" w:customStyle="1" w:styleId="FontStyle477">
    <w:name w:val="Font Style477"/>
    <w:basedOn w:val="DefaultParagraphFont"/>
    <w:uiPriority w:val="99"/>
    <w:rsid w:val="00972F52"/>
    <w:rPr>
      <w:rFonts w:ascii="Times New Roman" w:hAnsi="Times New Roman" w:cs="Times New Roman" w:hint="default"/>
      <w:sz w:val="18"/>
      <w:szCs w:val="18"/>
    </w:rPr>
  </w:style>
  <w:style w:type="character" w:customStyle="1" w:styleId="FontStyle514">
    <w:name w:val="Font Style514"/>
    <w:basedOn w:val="DefaultParagraphFont"/>
    <w:uiPriority w:val="99"/>
    <w:rsid w:val="00972F52"/>
    <w:rPr>
      <w:rFonts w:ascii="Times New Roman" w:hAnsi="Times New Roman" w:cs="Times New Roman" w:hint="default"/>
      <w:sz w:val="14"/>
      <w:szCs w:val="14"/>
    </w:rPr>
  </w:style>
  <w:style w:type="character" w:customStyle="1" w:styleId="FontStyle500">
    <w:name w:val="Font Style500"/>
    <w:basedOn w:val="DefaultParagraphFont"/>
    <w:uiPriority w:val="99"/>
    <w:rsid w:val="00972F52"/>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972F5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72F52"/>
    <w:rPr>
      <w:rFonts w:ascii="Times New Roman" w:hAnsi="Times New Roman" w:cs="Times New Roman" w:hint="default"/>
      <w:b/>
      <w:bCs/>
      <w:sz w:val="22"/>
      <w:szCs w:val="22"/>
    </w:rPr>
  </w:style>
  <w:style w:type="character" w:customStyle="1" w:styleId="UnderlineStyleChar7">
    <w:name w:val="Underline Style Char7"/>
    <w:rsid w:val="00972F52"/>
    <w:rPr>
      <w:rFonts w:ascii="Garamond" w:hAnsi="Garamond" w:hint="default"/>
      <w:sz w:val="22"/>
      <w:szCs w:val="24"/>
      <w:u w:val="single"/>
      <w:lang w:val="en-US" w:eastAsia="en-US" w:bidi="ar-SA"/>
    </w:rPr>
  </w:style>
  <w:style w:type="character" w:customStyle="1" w:styleId="s4">
    <w:name w:val="s4"/>
    <w:rsid w:val="00972F52"/>
  </w:style>
  <w:style w:type="character" w:customStyle="1" w:styleId="s5">
    <w:name w:val="s5"/>
    <w:rsid w:val="00972F52"/>
  </w:style>
  <w:style w:type="character" w:customStyle="1" w:styleId="rightsnotice">
    <w:name w:val="rightsnotice"/>
    <w:rsid w:val="00972F52"/>
  </w:style>
  <w:style w:type="character" w:customStyle="1" w:styleId="related-current-indicator">
    <w:name w:val="related-current-indicator"/>
    <w:rsid w:val="00972F52"/>
  </w:style>
  <w:style w:type="character" w:customStyle="1" w:styleId="bylclear">
    <w:name w:val="bylclear"/>
    <w:rsid w:val="00972F52"/>
  </w:style>
  <w:style w:type="character" w:customStyle="1" w:styleId="essaytext">
    <w:name w:val="essaytext"/>
    <w:rsid w:val="00972F52"/>
  </w:style>
  <w:style w:type="character" w:customStyle="1" w:styleId="username">
    <w:name w:val="username"/>
    <w:rsid w:val="00972F52"/>
  </w:style>
  <w:style w:type="character" w:customStyle="1" w:styleId="toplinks">
    <w:name w:val="toplinks"/>
    <w:rsid w:val="00972F52"/>
  </w:style>
  <w:style w:type="character" w:customStyle="1" w:styleId="titles">
    <w:name w:val="titles"/>
    <w:rsid w:val="00972F52"/>
  </w:style>
  <w:style w:type="character" w:customStyle="1" w:styleId="contentauthor">
    <w:name w:val="contentauthor"/>
    <w:rsid w:val="00972F52"/>
  </w:style>
  <w:style w:type="character" w:customStyle="1" w:styleId="subarticleheader">
    <w:name w:val="subarticleheader"/>
    <w:rsid w:val="00972F52"/>
  </w:style>
  <w:style w:type="character" w:customStyle="1" w:styleId="copy">
    <w:name w:val="copy"/>
    <w:rsid w:val="00972F52"/>
  </w:style>
  <w:style w:type="character" w:customStyle="1" w:styleId="topheadline">
    <w:name w:val="topheadline"/>
    <w:rsid w:val="00972F52"/>
  </w:style>
  <w:style w:type="character" w:customStyle="1" w:styleId="Stylereduce27pt">
    <w:name w:val="Style reduce2 + 7 pt"/>
    <w:rsid w:val="00972F52"/>
    <w:rPr>
      <w:rFonts w:ascii="Times New Roman" w:hAnsi="Times New Roman" w:cs="Arial" w:hint="default"/>
      <w:color w:val="000000"/>
      <w:sz w:val="14"/>
      <w:szCs w:val="22"/>
    </w:rPr>
  </w:style>
  <w:style w:type="character" w:customStyle="1" w:styleId="srtitle">
    <w:name w:val="srtitle"/>
    <w:rsid w:val="00972F52"/>
  </w:style>
  <w:style w:type="character" w:customStyle="1" w:styleId="st1">
    <w:name w:val="st1"/>
    <w:rsid w:val="00972F52"/>
  </w:style>
  <w:style w:type="character" w:customStyle="1" w:styleId="StyleStyleGaramond">
    <w:name w:val="Style Style Garamond +"/>
    <w:rsid w:val="00972F52"/>
    <w:rPr>
      <w:rFonts w:ascii="Garamond" w:hAnsi="Garamond" w:cs="Times New Roman" w:hint="default"/>
      <w:sz w:val="20"/>
    </w:rPr>
  </w:style>
  <w:style w:type="character" w:customStyle="1" w:styleId="boldunderline3">
    <w:name w:val="boldunderline"/>
    <w:rsid w:val="00972F52"/>
  </w:style>
  <w:style w:type="character" w:customStyle="1" w:styleId="Date11">
    <w:name w:val="Date11"/>
    <w:rsid w:val="00972F52"/>
  </w:style>
  <w:style w:type="character" w:customStyle="1" w:styleId="artbody1">
    <w:name w:val="art_body1"/>
    <w:rsid w:val="00972F52"/>
    <w:rPr>
      <w:rFonts w:ascii="Arial" w:hAnsi="Arial" w:cs="Arial" w:hint="default"/>
    </w:rPr>
  </w:style>
  <w:style w:type="character" w:customStyle="1" w:styleId="Boxout0">
    <w:name w:val="Boxout"/>
    <w:uiPriority w:val="1"/>
    <w:qFormat/>
    <w:rsid w:val="00972F52"/>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972F52"/>
  </w:style>
  <w:style w:type="character" w:customStyle="1" w:styleId="preloadwrap">
    <w:name w:val="preloadwrap"/>
    <w:rsid w:val="00972F52"/>
  </w:style>
  <w:style w:type="character" w:customStyle="1" w:styleId="creditwrap">
    <w:name w:val="creditwrap"/>
    <w:rsid w:val="00972F52"/>
  </w:style>
  <w:style w:type="character" w:customStyle="1" w:styleId="DefaultChar1">
    <w:name w:val="Default Char1"/>
    <w:rsid w:val="00972F52"/>
    <w:rPr>
      <w:noProof w:val="0"/>
      <w:color w:val="000000"/>
      <w:lang w:val="en-US" w:eastAsia="en-US" w:bidi="ar-SA"/>
    </w:rPr>
  </w:style>
  <w:style w:type="character" w:customStyle="1" w:styleId="pmterms31">
    <w:name w:val="pmterms31"/>
    <w:rsid w:val="00972F52"/>
    <w:rPr>
      <w:b/>
      <w:bCs/>
      <w:i w:val="0"/>
      <w:iCs w:val="0"/>
      <w:color w:val="000000"/>
    </w:rPr>
  </w:style>
  <w:style w:type="character" w:customStyle="1" w:styleId="copyrightdescription">
    <w:name w:val="copyrightdescription"/>
    <w:rsid w:val="00972F52"/>
  </w:style>
  <w:style w:type="character" w:customStyle="1" w:styleId="ft01">
    <w:name w:val="ft01"/>
    <w:rsid w:val="00972F52"/>
    <w:rPr>
      <w:rFonts w:ascii="Times" w:hAnsi="Times" w:cs="Times" w:hint="default"/>
      <w:color w:val="000000"/>
      <w:sz w:val="14"/>
      <w:szCs w:val="14"/>
    </w:rPr>
  </w:style>
  <w:style w:type="character" w:customStyle="1" w:styleId="ft11">
    <w:name w:val="ft11"/>
    <w:rsid w:val="00972F52"/>
    <w:rPr>
      <w:rFonts w:ascii="Times" w:hAnsi="Times" w:cs="Times" w:hint="default"/>
      <w:color w:val="000000"/>
      <w:sz w:val="17"/>
      <w:szCs w:val="17"/>
    </w:rPr>
  </w:style>
  <w:style w:type="character" w:customStyle="1" w:styleId="ft21">
    <w:name w:val="ft21"/>
    <w:rsid w:val="00972F52"/>
    <w:rPr>
      <w:rFonts w:ascii="Times" w:hAnsi="Times" w:cs="Times" w:hint="default"/>
      <w:color w:val="000000"/>
      <w:sz w:val="15"/>
      <w:szCs w:val="15"/>
    </w:rPr>
  </w:style>
  <w:style w:type="character" w:customStyle="1" w:styleId="ft31">
    <w:name w:val="ft31"/>
    <w:rsid w:val="00972F52"/>
    <w:rPr>
      <w:rFonts w:ascii="Times" w:hAnsi="Times" w:cs="Times" w:hint="default"/>
      <w:color w:val="000000"/>
      <w:sz w:val="15"/>
      <w:szCs w:val="15"/>
    </w:rPr>
  </w:style>
  <w:style w:type="character" w:customStyle="1" w:styleId="dquo">
    <w:name w:val="dquo"/>
    <w:rsid w:val="00972F52"/>
  </w:style>
  <w:style w:type="character" w:customStyle="1" w:styleId="caps2">
    <w:name w:val="caps2"/>
    <w:rsid w:val="00972F52"/>
  </w:style>
  <w:style w:type="character" w:customStyle="1" w:styleId="ccs">
    <w:name w:val="c cs"/>
    <w:rsid w:val="00972F52"/>
  </w:style>
  <w:style w:type="character" w:customStyle="1" w:styleId="dropshadow">
    <w:name w:val="dropshadow"/>
    <w:rsid w:val="00972F52"/>
  </w:style>
  <w:style w:type="character" w:customStyle="1" w:styleId="d05ws">
    <w:name w:val="d05ws"/>
    <w:rsid w:val="00972F52"/>
  </w:style>
  <w:style w:type="character" w:customStyle="1" w:styleId="rzibod">
    <w:name w:val="rzibod"/>
    <w:rsid w:val="00972F52"/>
  </w:style>
  <w:style w:type="character" w:customStyle="1" w:styleId="headertext">
    <w:name w:val="headertext"/>
    <w:rsid w:val="00972F52"/>
  </w:style>
  <w:style w:type="character" w:customStyle="1" w:styleId="endnote-reference">
    <w:name w:val="endnote-reference"/>
    <w:rsid w:val="00972F52"/>
  </w:style>
  <w:style w:type="character" w:customStyle="1" w:styleId="officialsname">
    <w:name w:val="official_s_name"/>
    <w:rsid w:val="00972F52"/>
  </w:style>
  <w:style w:type="character" w:customStyle="1" w:styleId="audience">
    <w:name w:val="audience"/>
    <w:rsid w:val="00972F52"/>
  </w:style>
  <w:style w:type="character" w:customStyle="1" w:styleId="normalchar1">
    <w:name w:val="normal__char"/>
    <w:rsid w:val="00972F52"/>
  </w:style>
  <w:style w:type="character" w:customStyle="1" w:styleId="hyperlink002cheading0020100200028block0020title0029char">
    <w:name w:val="hyperlink_002cheading_00201_0020_0028block_0020title_0029__char"/>
    <w:rsid w:val="00972F52"/>
  </w:style>
  <w:style w:type="character" w:customStyle="1" w:styleId="underline002cstyle0020bold0020underlinechar">
    <w:name w:val="underline_002cstyle_0020bold_0020underline__char"/>
    <w:rsid w:val="00972F52"/>
  </w:style>
  <w:style w:type="character" w:customStyle="1" w:styleId="copyboldblack">
    <w:name w:val="copyboldblack"/>
    <w:rsid w:val="00972F52"/>
  </w:style>
  <w:style w:type="character" w:customStyle="1" w:styleId="copybold">
    <w:name w:val="copybold"/>
    <w:rsid w:val="00972F52"/>
  </w:style>
  <w:style w:type="character" w:customStyle="1" w:styleId="author-date0">
    <w:name w:val="author-date"/>
    <w:rsid w:val="00972F52"/>
  </w:style>
  <w:style w:type="character" w:customStyle="1" w:styleId="articlebegin">
    <w:name w:val="articlebegin"/>
    <w:rsid w:val="00972F52"/>
  </w:style>
  <w:style w:type="character" w:customStyle="1" w:styleId="mediaoverlay">
    <w:name w:val="mediaoverlay"/>
    <w:rsid w:val="00972F52"/>
  </w:style>
  <w:style w:type="character" w:customStyle="1" w:styleId="blogcaption">
    <w:name w:val="blog_caption"/>
    <w:rsid w:val="00972F52"/>
  </w:style>
  <w:style w:type="character" w:customStyle="1" w:styleId="commnet-abuzz">
    <w:name w:val="commnet-abuzz"/>
    <w:rsid w:val="00972F52"/>
  </w:style>
  <w:style w:type="character" w:customStyle="1" w:styleId="stbuttontext">
    <w:name w:val="stbuttontext"/>
    <w:rsid w:val="00972F52"/>
  </w:style>
  <w:style w:type="character" w:customStyle="1" w:styleId="grey">
    <w:name w:val="grey"/>
    <w:rsid w:val="00972F52"/>
  </w:style>
  <w:style w:type="character" w:customStyle="1" w:styleId="bdx">
    <w:name w:val="bdx"/>
    <w:rsid w:val="00972F52"/>
  </w:style>
  <w:style w:type="character" w:customStyle="1" w:styleId="bdl">
    <w:name w:val="bdl"/>
    <w:rsid w:val="00972F52"/>
  </w:style>
  <w:style w:type="character" w:customStyle="1" w:styleId="breadcrumbitemcurrent">
    <w:name w:val="breadcrumbitemcurrent"/>
    <w:rsid w:val="00972F52"/>
  </w:style>
  <w:style w:type="character" w:customStyle="1" w:styleId="bbl">
    <w:name w:val="bbl"/>
    <w:rsid w:val="00972F52"/>
  </w:style>
  <w:style w:type="character" w:customStyle="1" w:styleId="itxtnewhookspan">
    <w:name w:val="itxtnewhookspan"/>
    <w:rsid w:val="00972F52"/>
  </w:style>
  <w:style w:type="character" w:customStyle="1" w:styleId="gstxthlt">
    <w:name w:val="gstxt_hlt"/>
    <w:rsid w:val="00972F52"/>
  </w:style>
  <w:style w:type="character" w:customStyle="1" w:styleId="StyleBoldRed">
    <w:name w:val="Style Bold Red"/>
    <w:rsid w:val="00972F52"/>
    <w:rPr>
      <w:b/>
      <w:bCs/>
      <w:color w:val="auto"/>
    </w:rPr>
  </w:style>
  <w:style w:type="character" w:customStyle="1" w:styleId="StyleTimesNewRoman8pt">
    <w:name w:val="Style Times New Roman 8 pt"/>
    <w:rsid w:val="00972F52"/>
    <w:rPr>
      <w:rFonts w:ascii="Georgia" w:hAnsi="Georgia" w:hint="default"/>
      <w:sz w:val="16"/>
    </w:rPr>
  </w:style>
  <w:style w:type="character" w:customStyle="1" w:styleId="goldbldtext">
    <w:name w:val="goldbldtext"/>
    <w:rsid w:val="00972F52"/>
  </w:style>
  <w:style w:type="character" w:customStyle="1" w:styleId="labeltext">
    <w:name w:val="labeltext"/>
    <w:rsid w:val="00972F52"/>
  </w:style>
  <w:style w:type="character" w:customStyle="1" w:styleId="viewlink">
    <w:name w:val="viewlink"/>
    <w:rsid w:val="00972F52"/>
  </w:style>
  <w:style w:type="character" w:customStyle="1" w:styleId="inlinkchart">
    <w:name w:val="inlink_chart"/>
    <w:rsid w:val="00972F52"/>
  </w:style>
  <w:style w:type="character" w:customStyle="1" w:styleId="fbsharecountwrapper">
    <w:name w:val="fb_share_count_wrapper"/>
    <w:rsid w:val="00972F52"/>
  </w:style>
  <w:style w:type="character" w:customStyle="1" w:styleId="hw">
    <w:name w:val="hw"/>
    <w:rsid w:val="00972F52"/>
  </w:style>
  <w:style w:type="character" w:customStyle="1" w:styleId="linktotop">
    <w:name w:val="linktotop"/>
    <w:rsid w:val="00972F52"/>
  </w:style>
  <w:style w:type="character" w:customStyle="1" w:styleId="descriptionstyle1block">
    <w:name w:val="description style1 block"/>
    <w:rsid w:val="00972F52"/>
  </w:style>
  <w:style w:type="character" w:customStyle="1" w:styleId="gutter-right-1">
    <w:name w:val="gutter-right-1"/>
    <w:basedOn w:val="DefaultParagraphFont"/>
    <w:rsid w:val="00972F52"/>
  </w:style>
  <w:style w:type="character" w:customStyle="1" w:styleId="Header11">
    <w:name w:val="Header11"/>
    <w:rsid w:val="00972F52"/>
  </w:style>
  <w:style w:type="character" w:customStyle="1" w:styleId="posa">
    <w:name w:val="pos(a)"/>
    <w:basedOn w:val="DefaultParagraphFont"/>
    <w:rsid w:val="00972F52"/>
  </w:style>
  <w:style w:type="character" w:customStyle="1" w:styleId="u-hiddeninnarrowenv">
    <w:name w:val="u-hiddeninnarrowenv"/>
    <w:basedOn w:val="DefaultParagraphFont"/>
    <w:rsid w:val="00972F52"/>
  </w:style>
  <w:style w:type="character" w:customStyle="1" w:styleId="followbutton-bird">
    <w:name w:val="followbutton-bird"/>
    <w:basedOn w:val="DefaultParagraphFont"/>
    <w:rsid w:val="00972F52"/>
  </w:style>
  <w:style w:type="character" w:customStyle="1" w:styleId="tweetauthor-name">
    <w:name w:val="tweetauthor-name"/>
    <w:basedOn w:val="DefaultParagraphFont"/>
    <w:rsid w:val="00972F52"/>
  </w:style>
  <w:style w:type="character" w:customStyle="1" w:styleId="tweetauthor-verifiedbadge">
    <w:name w:val="tweetauthor-verifiedbadge"/>
    <w:basedOn w:val="DefaultParagraphFont"/>
    <w:rsid w:val="00972F52"/>
  </w:style>
  <w:style w:type="character" w:customStyle="1" w:styleId="tweetauthor-screenname">
    <w:name w:val="tweetauthor-screenname"/>
    <w:basedOn w:val="DefaultParagraphFont"/>
    <w:rsid w:val="00972F52"/>
  </w:style>
  <w:style w:type="character" w:customStyle="1" w:styleId="u-hiddenvisually">
    <w:name w:val="u-hiddenvisually"/>
    <w:basedOn w:val="DefaultParagraphFont"/>
    <w:rsid w:val="00972F52"/>
  </w:style>
  <w:style w:type="character" w:customStyle="1" w:styleId="tweetaction-stat">
    <w:name w:val="tweetaction-stat"/>
    <w:basedOn w:val="DefaultParagraphFont"/>
    <w:rsid w:val="00972F52"/>
  </w:style>
  <w:style w:type="character" w:customStyle="1" w:styleId="related">
    <w:name w:val="related"/>
    <w:basedOn w:val="DefaultParagraphFont"/>
    <w:rsid w:val="00972F52"/>
  </w:style>
  <w:style w:type="character" w:customStyle="1" w:styleId="related-content">
    <w:name w:val="related-content"/>
    <w:basedOn w:val="DefaultParagraphFont"/>
    <w:rsid w:val="00972F52"/>
  </w:style>
  <w:style w:type="character" w:customStyle="1" w:styleId="name-of-author">
    <w:name w:val="name-of-author"/>
    <w:basedOn w:val="DefaultParagraphFont"/>
    <w:rsid w:val="00972F52"/>
  </w:style>
  <w:style w:type="character" w:customStyle="1" w:styleId="first-name">
    <w:name w:val="first-name"/>
    <w:basedOn w:val="DefaultParagraphFont"/>
    <w:rsid w:val="00972F52"/>
  </w:style>
  <w:style w:type="character" w:customStyle="1" w:styleId="last-name">
    <w:name w:val="last-name"/>
    <w:basedOn w:val="DefaultParagraphFont"/>
    <w:rsid w:val="00972F52"/>
  </w:style>
  <w:style w:type="character" w:customStyle="1" w:styleId="recirc-text">
    <w:name w:val="&quot;recirc-text”"/>
    <w:basedOn w:val="DefaultParagraphFont"/>
    <w:rsid w:val="00972F52"/>
  </w:style>
  <w:style w:type="character" w:customStyle="1" w:styleId="video-icon">
    <w:name w:val="video-icon"/>
    <w:basedOn w:val="DefaultParagraphFont"/>
    <w:rsid w:val="00972F52"/>
  </w:style>
  <w:style w:type="character" w:customStyle="1" w:styleId="powa-shot-play-btn-text">
    <w:name w:val="powa-shot-play-btn-text"/>
    <w:basedOn w:val="DefaultParagraphFont"/>
    <w:rsid w:val="00972F52"/>
  </w:style>
  <w:style w:type="character" w:customStyle="1" w:styleId="powa-shot-click">
    <w:name w:val="powa-shot-click"/>
    <w:basedOn w:val="DefaultParagraphFont"/>
    <w:rsid w:val="00972F52"/>
  </w:style>
  <w:style w:type="character" w:customStyle="1" w:styleId="wpv-blurb">
    <w:name w:val="wpv-blurb"/>
    <w:basedOn w:val="DefaultParagraphFont"/>
    <w:rsid w:val="00972F52"/>
  </w:style>
  <w:style w:type="character" w:customStyle="1" w:styleId="pb-caption">
    <w:name w:val="pb-caption"/>
    <w:basedOn w:val="DefaultParagraphFont"/>
    <w:rsid w:val="00972F52"/>
  </w:style>
  <w:style w:type="character" w:customStyle="1" w:styleId="m-2745674872889869693gmail-style13ptbold">
    <w:name w:val="m_-2745674872889869693gmail-style13ptbold"/>
    <w:basedOn w:val="DefaultParagraphFont"/>
    <w:rsid w:val="00972F52"/>
  </w:style>
  <w:style w:type="character" w:customStyle="1" w:styleId="m-2745674872889869693gmail-styleunderline">
    <w:name w:val="m_-2745674872889869693gmail-styleunderline"/>
    <w:basedOn w:val="DefaultParagraphFont"/>
    <w:rsid w:val="00972F52"/>
  </w:style>
  <w:style w:type="character" w:customStyle="1" w:styleId="HeaderChar3">
    <w:name w:val="Header Char3"/>
    <w:basedOn w:val="DefaultParagraphFont"/>
    <w:uiPriority w:val="99"/>
    <w:semiHidden/>
    <w:rsid w:val="00972F52"/>
    <w:rPr>
      <w:rFonts w:ascii="Georgia" w:hAnsi="Georgia" w:hint="default"/>
    </w:rPr>
  </w:style>
  <w:style w:type="character" w:customStyle="1" w:styleId="m-8174075135221778500gmail-styleunderline">
    <w:name w:val="m_-8174075135221778500gmail-styleunderline"/>
    <w:basedOn w:val="DefaultParagraphFont"/>
    <w:rsid w:val="00972F52"/>
  </w:style>
  <w:style w:type="character" w:customStyle="1" w:styleId="UnresolvedMention31">
    <w:name w:val="Unresolved Mention31"/>
    <w:basedOn w:val="DefaultParagraphFont"/>
    <w:uiPriority w:val="99"/>
    <w:semiHidden/>
    <w:rsid w:val="00972F52"/>
    <w:rPr>
      <w:color w:val="808080"/>
      <w:shd w:val="clear" w:color="auto" w:fill="E6E6E6"/>
    </w:rPr>
  </w:style>
  <w:style w:type="character" w:customStyle="1" w:styleId="publication-date">
    <w:name w:val="publication-date"/>
    <w:basedOn w:val="DefaultParagraphFont"/>
    <w:rsid w:val="00972F52"/>
  </w:style>
  <w:style w:type="character" w:customStyle="1" w:styleId="m4481627234786388783gmail-style13ptbold">
    <w:name w:val="m_4481627234786388783gmail-style13ptbold"/>
    <w:basedOn w:val="DefaultParagraphFont"/>
    <w:rsid w:val="00972F52"/>
  </w:style>
  <w:style w:type="character" w:customStyle="1" w:styleId="m4481627234786388783gmail-styleunderline">
    <w:name w:val="m_4481627234786388783gmail-styleunderline"/>
    <w:basedOn w:val="DefaultParagraphFont"/>
    <w:rsid w:val="00972F52"/>
  </w:style>
  <w:style w:type="character" w:customStyle="1" w:styleId="m4481627234786388783gmail-apple-converted-space">
    <w:name w:val="m_4481627234786388783gmail-apple-converted-space"/>
    <w:basedOn w:val="DefaultParagraphFont"/>
    <w:rsid w:val="00972F52"/>
  </w:style>
  <w:style w:type="character" w:customStyle="1" w:styleId="m4481627234786388783gmail-grame">
    <w:name w:val="m_4481627234786388783gmail-grame"/>
    <w:basedOn w:val="DefaultParagraphFont"/>
    <w:rsid w:val="00972F52"/>
  </w:style>
  <w:style w:type="character" w:customStyle="1" w:styleId="m4481627234786388783gmail-underline">
    <w:name w:val="m_4481627234786388783gmail-underline"/>
    <w:basedOn w:val="DefaultParagraphFont"/>
    <w:rsid w:val="00972F52"/>
  </w:style>
  <w:style w:type="character" w:customStyle="1" w:styleId="m-2671184907397832551gmail-s1">
    <w:name w:val="m_-2671184907397832551gmail-s1"/>
    <w:basedOn w:val="DefaultParagraphFont"/>
    <w:rsid w:val="00972F52"/>
  </w:style>
  <w:style w:type="character" w:customStyle="1" w:styleId="m535442411518568617gmail-styleunderline">
    <w:name w:val="m_535442411518568617gmail-styleunderline"/>
    <w:basedOn w:val="DefaultParagraphFont"/>
    <w:rsid w:val="00972F52"/>
  </w:style>
  <w:style w:type="character" w:customStyle="1" w:styleId="m-4364835325198423527gmail-m-487226309709519571m8778339509743264076gmail-style13ptbold">
    <w:name w:val="m_-4364835325198423527gmail-m_-487226309709519571m_8778339509743264076gmail-style13ptbold"/>
    <w:basedOn w:val="DefaultParagraphFont"/>
    <w:rsid w:val="00972F52"/>
  </w:style>
  <w:style w:type="character" w:customStyle="1" w:styleId="m-4364835325198423527gmail-m-487226309709519571m8778339509743264076gmail-styleunderline">
    <w:name w:val="m_-4364835325198423527gmail-m_-487226309709519571m_8778339509743264076gmail-styleunderline"/>
    <w:basedOn w:val="DefaultParagraphFont"/>
    <w:rsid w:val="00972F52"/>
  </w:style>
  <w:style w:type="character" w:customStyle="1" w:styleId="m-4886631745483256254gmail-style13ptbold">
    <w:name w:val="m_-4886631745483256254gmail-style13ptbold"/>
    <w:basedOn w:val="DefaultParagraphFont"/>
    <w:rsid w:val="00972F52"/>
  </w:style>
  <w:style w:type="character" w:customStyle="1" w:styleId="m8525170829296705783gmail-style13ptbold">
    <w:name w:val="m_8525170829296705783gmail-style13ptbold"/>
    <w:basedOn w:val="DefaultParagraphFont"/>
    <w:rsid w:val="00972F52"/>
  </w:style>
  <w:style w:type="character" w:customStyle="1" w:styleId="m8525170829296705783gmail-styleunderline">
    <w:name w:val="m_8525170829296705783gmail-styleunderline"/>
    <w:basedOn w:val="DefaultParagraphFont"/>
    <w:rsid w:val="00972F52"/>
  </w:style>
  <w:style w:type="character" w:customStyle="1" w:styleId="m113202149284569794gmail-style13ptbold">
    <w:name w:val="m_113202149284569794gmail-style13ptbold"/>
    <w:basedOn w:val="DefaultParagraphFont"/>
    <w:rsid w:val="00972F52"/>
  </w:style>
  <w:style w:type="character" w:customStyle="1" w:styleId="m113202149284569794gmail-styleunderline">
    <w:name w:val="m_113202149284569794gmail-styleunderline"/>
    <w:basedOn w:val="DefaultParagraphFont"/>
    <w:rsid w:val="00972F52"/>
  </w:style>
  <w:style w:type="character" w:customStyle="1" w:styleId="m-5741597242490756161gmail-field-content">
    <w:name w:val="m_-5741597242490756161gmail-field-content"/>
    <w:basedOn w:val="DefaultParagraphFont"/>
    <w:rsid w:val="00972F52"/>
  </w:style>
  <w:style w:type="character" w:customStyle="1" w:styleId="UnderlineCharChar2">
    <w:name w:val="Underline Char Char"/>
    <w:basedOn w:val="DefaultParagraphFont"/>
    <w:locked/>
    <w:rsid w:val="00972F52"/>
    <w:rPr>
      <w:rFonts w:ascii="Arial Narrow" w:hAnsi="Arial Narrow" w:hint="default"/>
      <w:szCs w:val="24"/>
      <w:u w:val="single"/>
    </w:rPr>
  </w:style>
  <w:style w:type="character" w:customStyle="1" w:styleId="hyperlink60">
    <w:name w:val="hyperlink6"/>
    <w:basedOn w:val="DefaultParagraphFont"/>
    <w:rsid w:val="00972F52"/>
  </w:style>
  <w:style w:type="character" w:customStyle="1" w:styleId="heading2char2charchar">
    <w:name w:val="heading2char2charchar"/>
    <w:basedOn w:val="DefaultParagraphFont"/>
    <w:rsid w:val="00972F52"/>
  </w:style>
  <w:style w:type="character" w:customStyle="1" w:styleId="heading2char10">
    <w:name w:val="heading2char1"/>
    <w:basedOn w:val="DefaultParagraphFont"/>
    <w:rsid w:val="00972F52"/>
  </w:style>
  <w:style w:type="character" w:customStyle="1" w:styleId="CiteChar2">
    <w:name w:val="Cite Char"/>
    <w:basedOn w:val="DefaultParagraphFont"/>
    <w:rsid w:val="00972F52"/>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972F52"/>
    <w:rPr>
      <w:rFonts w:ascii="Garamond" w:hAnsi="Garamond" w:hint="default"/>
      <w:b/>
      <w:bCs/>
      <w:color w:val="000000"/>
      <w:sz w:val="22"/>
      <w:szCs w:val="22"/>
    </w:rPr>
  </w:style>
  <w:style w:type="character" w:customStyle="1" w:styleId="bnp-articles-title1">
    <w:name w:val="bnp-articles-title1"/>
    <w:basedOn w:val="DefaultParagraphFont"/>
    <w:rsid w:val="00972F52"/>
    <w:rPr>
      <w:rFonts w:ascii="Verdana" w:hAnsi="Verdana" w:hint="default"/>
      <w:b/>
      <w:bCs/>
      <w:color w:val="545454"/>
      <w:sz w:val="12"/>
      <w:szCs w:val="12"/>
    </w:rPr>
  </w:style>
  <w:style w:type="character" w:customStyle="1" w:styleId="featuretext">
    <w:name w:val="featuretext"/>
    <w:basedOn w:val="DefaultParagraphFont"/>
    <w:rsid w:val="00972F52"/>
  </w:style>
  <w:style w:type="character" w:customStyle="1" w:styleId="relatedtext">
    <w:name w:val="related_text"/>
    <w:basedOn w:val="DefaultParagraphFont"/>
    <w:rsid w:val="00972F52"/>
  </w:style>
  <w:style w:type="character" w:customStyle="1" w:styleId="fullpost">
    <w:name w:val="fullpost"/>
    <w:basedOn w:val="DefaultParagraphFont"/>
    <w:rsid w:val="00972F52"/>
  </w:style>
  <w:style w:type="character" w:customStyle="1" w:styleId="bcktital">
    <w:name w:val="bcktital"/>
    <w:basedOn w:val="DefaultParagraphFont"/>
    <w:rsid w:val="00972F52"/>
  </w:style>
  <w:style w:type="character" w:customStyle="1" w:styleId="bcktital0">
    <w:name w:val="bckt_ital"/>
    <w:basedOn w:val="DefaultParagraphFont"/>
    <w:rsid w:val="00972F52"/>
  </w:style>
  <w:style w:type="character" w:customStyle="1" w:styleId="fwanimclass">
    <w:name w:val="fwanim_class"/>
    <w:basedOn w:val="DefaultParagraphFont"/>
    <w:rsid w:val="00972F52"/>
  </w:style>
  <w:style w:type="character" w:customStyle="1" w:styleId="DebateUnderlineChar">
    <w:name w:val="DebateUnderline Char"/>
    <w:basedOn w:val="DebateNormalChar"/>
    <w:rsid w:val="00972F52"/>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972F52"/>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972F52"/>
    <w:rPr>
      <w:b/>
      <w:bCs/>
      <w:sz w:val="36"/>
      <w:szCs w:val="36"/>
      <w:u w:val="single"/>
      <w:lang w:val="en-US" w:eastAsia="en-US" w:bidi="ar-SA"/>
    </w:rPr>
  </w:style>
  <w:style w:type="character" w:customStyle="1" w:styleId="FooterChar2">
    <w:name w:val="Footer Char2"/>
    <w:basedOn w:val="DefaultParagraphFont"/>
    <w:rsid w:val="00972F52"/>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972F52"/>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972F52"/>
    <w:rPr>
      <w:rFonts w:ascii="Cambria" w:hAnsi="Cambria" w:hint="default"/>
      <w:sz w:val="24"/>
      <w:lang w:val="en-US" w:eastAsia="en-US" w:bidi="ar-SA"/>
    </w:rPr>
  </w:style>
  <w:style w:type="character" w:customStyle="1" w:styleId="NormalspacingChar">
    <w:name w:val="Normal + spacing Char"/>
    <w:basedOn w:val="StyleLinespacingDoubleChar"/>
    <w:rsid w:val="00972F52"/>
    <w:rPr>
      <w:rFonts w:ascii="Cambria" w:hAnsi="Cambria" w:hint="default"/>
      <w:sz w:val="24"/>
      <w:lang w:val="en-US" w:eastAsia="en-US" w:bidi="ar-SA"/>
    </w:rPr>
  </w:style>
  <w:style w:type="character" w:customStyle="1" w:styleId="textbold0">
    <w:name w:val="textbold"/>
    <w:basedOn w:val="DefaultParagraphFont"/>
    <w:rsid w:val="00972F52"/>
  </w:style>
  <w:style w:type="character" w:customStyle="1" w:styleId="textitalics">
    <w:name w:val="textitalics"/>
    <w:basedOn w:val="DefaultParagraphFont"/>
    <w:rsid w:val="00972F52"/>
  </w:style>
  <w:style w:type="character" w:customStyle="1" w:styleId="CharacterStyle8">
    <w:name w:val="Character Style 8"/>
    <w:rsid w:val="00972F52"/>
    <w:rPr>
      <w:sz w:val="22"/>
      <w:szCs w:val="22"/>
    </w:rPr>
  </w:style>
  <w:style w:type="character" w:customStyle="1" w:styleId="CardText1CharChar">
    <w:name w:val="Card Text 1 Char Char"/>
    <w:basedOn w:val="DefaultParagraphFont"/>
    <w:rsid w:val="00972F52"/>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972F52"/>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972F52"/>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972F52"/>
    <w:rPr>
      <w:sz w:val="18"/>
      <w:szCs w:val="24"/>
      <w:lang w:val="en-US" w:eastAsia="en-US" w:bidi="ar-SA"/>
    </w:rPr>
  </w:style>
  <w:style w:type="character" w:customStyle="1" w:styleId="text1CharChar">
    <w:name w:val="text1 Char Char"/>
    <w:basedOn w:val="DefaultParagraphFont"/>
    <w:rsid w:val="00972F52"/>
    <w:rPr>
      <w:lang w:val="en-US" w:eastAsia="en-US" w:bidi="ar-SA"/>
    </w:rPr>
  </w:style>
  <w:style w:type="character" w:customStyle="1" w:styleId="textCharChar">
    <w:name w:val="text Char Char"/>
    <w:basedOn w:val="DefaultParagraphFont"/>
    <w:rsid w:val="00972F52"/>
    <w:rPr>
      <w:sz w:val="18"/>
      <w:szCs w:val="24"/>
      <w:lang w:val="en-US" w:eastAsia="en-US" w:bidi="ar-SA"/>
    </w:rPr>
  </w:style>
  <w:style w:type="character" w:customStyle="1" w:styleId="normalloose1">
    <w:name w:val="normalloose1"/>
    <w:basedOn w:val="DefaultParagraphFont"/>
    <w:rsid w:val="00972F52"/>
    <w:rPr>
      <w:sz w:val="20"/>
      <w:szCs w:val="20"/>
    </w:rPr>
  </w:style>
  <w:style w:type="character" w:customStyle="1" w:styleId="sponsoredadtext">
    <w:name w:val="sponsoredadtext"/>
    <w:basedOn w:val="DefaultParagraphFont"/>
    <w:rsid w:val="00972F52"/>
  </w:style>
  <w:style w:type="character" w:customStyle="1" w:styleId="georgia">
    <w:name w:val="georgia"/>
    <w:basedOn w:val="DefaultParagraphFont"/>
    <w:rsid w:val="00972F52"/>
  </w:style>
  <w:style w:type="character" w:customStyle="1" w:styleId="isdefault">
    <w:name w:val="isdefault"/>
    <w:basedOn w:val="DefaultParagraphFont"/>
    <w:rsid w:val="00972F52"/>
  </w:style>
  <w:style w:type="character" w:customStyle="1" w:styleId="arial">
    <w:name w:val="arial"/>
    <w:basedOn w:val="DefaultParagraphFont"/>
    <w:rsid w:val="00972F52"/>
  </w:style>
  <w:style w:type="character" w:customStyle="1" w:styleId="pipe">
    <w:name w:val="pipe"/>
    <w:basedOn w:val="DefaultParagraphFont"/>
    <w:rsid w:val="00972F52"/>
  </w:style>
  <w:style w:type="character" w:customStyle="1" w:styleId="writername">
    <w:name w:val="writername"/>
    <w:basedOn w:val="DefaultParagraphFont"/>
    <w:rsid w:val="00972F52"/>
  </w:style>
  <w:style w:type="character" w:customStyle="1" w:styleId="CharChar18">
    <w:name w:val="Char Char18"/>
    <w:basedOn w:val="DefaultParagraphFont"/>
    <w:rsid w:val="00972F52"/>
    <w:rPr>
      <w:sz w:val="16"/>
      <w:szCs w:val="24"/>
      <w:lang w:val="en-US" w:eastAsia="en-US" w:bidi="ar-SA"/>
    </w:rPr>
  </w:style>
  <w:style w:type="character" w:customStyle="1" w:styleId="CharChar24">
    <w:name w:val="Char Char24"/>
    <w:basedOn w:val="DefaultParagraphFont"/>
    <w:rsid w:val="00972F52"/>
    <w:rPr>
      <w:b/>
      <w:bCs/>
      <w:sz w:val="28"/>
      <w:szCs w:val="28"/>
      <w:lang w:val="en-US" w:eastAsia="en-US" w:bidi="ar-SA"/>
    </w:rPr>
  </w:style>
  <w:style w:type="character" w:customStyle="1" w:styleId="ln2">
    <w:name w:val="ln2"/>
    <w:basedOn w:val="DefaultParagraphFont"/>
    <w:rsid w:val="00972F52"/>
  </w:style>
  <w:style w:type="character" w:customStyle="1" w:styleId="StyleStyle1Char">
    <w:name w:val="Style Style1 + Char"/>
    <w:basedOn w:val="Style1Char"/>
    <w:rsid w:val="00972F52"/>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972F52"/>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972F52"/>
  </w:style>
  <w:style w:type="character" w:customStyle="1" w:styleId="CharChar16">
    <w:name w:val="Char Char16"/>
    <w:basedOn w:val="DefaultParagraphFont"/>
    <w:rsid w:val="00972F52"/>
    <w:rPr>
      <w:rFonts w:ascii="Cambria" w:hAnsi="Cambria" w:hint="default"/>
      <w:lang w:val="en-US" w:eastAsia="en-US" w:bidi="ar-SA"/>
    </w:rPr>
  </w:style>
  <w:style w:type="character" w:customStyle="1" w:styleId="CharChar15">
    <w:name w:val="Char Char15"/>
    <w:basedOn w:val="CharChar16"/>
    <w:rsid w:val="00972F52"/>
    <w:rPr>
      <w:rFonts w:ascii="Cambria" w:hAnsi="Cambria" w:hint="default"/>
      <w:b/>
      <w:bCs/>
      <w:lang w:val="en-US" w:eastAsia="en-US" w:bidi="ar-SA"/>
    </w:rPr>
  </w:style>
  <w:style w:type="character" w:customStyle="1" w:styleId="CharChar14">
    <w:name w:val="Char Char14"/>
    <w:basedOn w:val="DefaultParagraphFont"/>
    <w:rsid w:val="00972F52"/>
    <w:rPr>
      <w:rFonts w:ascii="Tahoma" w:hAnsi="Tahoma" w:cs="Tahoma" w:hint="default"/>
      <w:sz w:val="16"/>
      <w:szCs w:val="16"/>
      <w:lang w:val="en-US" w:eastAsia="en-US" w:bidi="ar-SA"/>
    </w:rPr>
  </w:style>
  <w:style w:type="character" w:customStyle="1" w:styleId="CharChar13">
    <w:name w:val="Char Char13"/>
    <w:basedOn w:val="DefaultParagraphFont"/>
    <w:rsid w:val="00972F52"/>
    <w:rPr>
      <w:rFonts w:ascii="Cambria" w:hAnsi="Cambria" w:hint="default"/>
      <w:lang w:val="en-US" w:eastAsia="en-US" w:bidi="ar-SA"/>
    </w:rPr>
  </w:style>
  <w:style w:type="character" w:customStyle="1" w:styleId="cardtextsmallCharChar">
    <w:name w:val="card text small Char Char"/>
    <w:basedOn w:val="DefaultParagraphFont"/>
    <w:rsid w:val="00972F52"/>
    <w:rPr>
      <w:rFonts w:ascii="Arial Narrow" w:hAnsi="Arial Narrow" w:cs="Times New Roman" w:hint="default"/>
      <w:sz w:val="16"/>
    </w:rPr>
  </w:style>
  <w:style w:type="character" w:customStyle="1" w:styleId="TagChar4">
    <w:name w:val="Tag Char4"/>
    <w:basedOn w:val="DefaultParagraphFont"/>
    <w:rsid w:val="00972F52"/>
    <w:rPr>
      <w:b/>
      <w:bCs w:val="0"/>
      <w:sz w:val="26"/>
      <w:szCs w:val="24"/>
      <w:lang w:val="en-US" w:eastAsia="en-US" w:bidi="ar-SA"/>
    </w:rPr>
  </w:style>
  <w:style w:type="character" w:customStyle="1" w:styleId="TaglinesChar">
    <w:name w:val="Taglines Char"/>
    <w:basedOn w:val="DefaultParagraphFont"/>
    <w:rsid w:val="00972F52"/>
    <w:rPr>
      <w:rFonts w:ascii="Arial" w:hAnsi="Arial" w:cs="Arial" w:hint="default"/>
      <w:bCs/>
      <w:iCs/>
      <w:szCs w:val="22"/>
      <w:lang w:val="en-US" w:eastAsia="en-US" w:bidi="ar-SA"/>
    </w:rPr>
  </w:style>
  <w:style w:type="character" w:customStyle="1" w:styleId="WW8Num2z0">
    <w:name w:val="WW8Num2z0"/>
    <w:rsid w:val="00972F52"/>
    <w:rPr>
      <w:rFonts w:ascii="Garamond" w:hAnsi="Garamond" w:hint="default"/>
    </w:rPr>
  </w:style>
  <w:style w:type="character" w:customStyle="1" w:styleId="WW8Num3z0">
    <w:name w:val="WW8Num3z0"/>
    <w:rsid w:val="00972F52"/>
    <w:rPr>
      <w:rFonts w:ascii="Garamond" w:hAnsi="Garamond" w:hint="default"/>
    </w:rPr>
  </w:style>
  <w:style w:type="character" w:customStyle="1" w:styleId="WW8Num4z1">
    <w:name w:val="WW8Num4z1"/>
    <w:rsid w:val="00972F52"/>
    <w:rPr>
      <w:rFonts w:ascii="Garamond" w:hAnsi="Garamond" w:hint="default"/>
    </w:rPr>
  </w:style>
  <w:style w:type="character" w:customStyle="1" w:styleId="WW8Num5z0">
    <w:name w:val="WW8Num5z0"/>
    <w:rsid w:val="00972F52"/>
    <w:rPr>
      <w:rFonts w:ascii="Garamond" w:hAnsi="Garamond" w:hint="default"/>
    </w:rPr>
  </w:style>
  <w:style w:type="character" w:customStyle="1" w:styleId="WW8Num6z0">
    <w:name w:val="WW8Num6z0"/>
    <w:rsid w:val="00972F52"/>
    <w:rPr>
      <w:rFonts w:ascii="Symbol" w:hAnsi="Symbol" w:hint="default"/>
    </w:rPr>
  </w:style>
  <w:style w:type="character" w:customStyle="1" w:styleId="WW8Num7z0">
    <w:name w:val="WW8Num7z0"/>
    <w:rsid w:val="00972F52"/>
    <w:rPr>
      <w:rFonts w:ascii="Symbol" w:hAnsi="Symbol" w:hint="default"/>
    </w:rPr>
  </w:style>
  <w:style w:type="character" w:customStyle="1" w:styleId="WW8Num8z0">
    <w:name w:val="WW8Num8z0"/>
    <w:rsid w:val="00972F52"/>
    <w:rPr>
      <w:rFonts w:ascii="Symbol" w:hAnsi="Symbol" w:hint="default"/>
    </w:rPr>
  </w:style>
  <w:style w:type="character" w:customStyle="1" w:styleId="WW8Num9z0">
    <w:name w:val="WW8Num9z0"/>
    <w:rsid w:val="00972F52"/>
    <w:rPr>
      <w:rFonts w:ascii="Symbol" w:hAnsi="Symbol" w:hint="default"/>
    </w:rPr>
  </w:style>
  <w:style w:type="character" w:customStyle="1" w:styleId="WW8Num10z0">
    <w:name w:val="WW8Num10z0"/>
    <w:rsid w:val="00972F52"/>
    <w:rPr>
      <w:rFonts w:ascii="Garamond" w:hAnsi="Garamond" w:hint="default"/>
    </w:rPr>
  </w:style>
  <w:style w:type="character" w:customStyle="1" w:styleId="WW8Num11z1">
    <w:name w:val="WW8Num11z1"/>
    <w:rsid w:val="00972F52"/>
    <w:rPr>
      <w:rFonts w:ascii="Garamond" w:hAnsi="Garamond" w:hint="default"/>
    </w:rPr>
  </w:style>
  <w:style w:type="character" w:customStyle="1" w:styleId="Absatz-Standardschriftart">
    <w:name w:val="Absatz-Standardschriftart"/>
    <w:rsid w:val="00972F52"/>
  </w:style>
  <w:style w:type="character" w:customStyle="1" w:styleId="WW-Absatz-Standardschriftart">
    <w:name w:val="WW-Absatz-Standardschriftart"/>
    <w:rsid w:val="00972F52"/>
  </w:style>
  <w:style w:type="character" w:customStyle="1" w:styleId="WW-Absatz-Standardschriftart1">
    <w:name w:val="WW-Absatz-Standardschriftart1"/>
    <w:rsid w:val="00972F52"/>
  </w:style>
  <w:style w:type="character" w:customStyle="1" w:styleId="EndnoteCharacters">
    <w:name w:val="Endnote Characters"/>
    <w:basedOn w:val="DefaultParagraphFont"/>
    <w:rsid w:val="00972F52"/>
    <w:rPr>
      <w:position w:val="0"/>
      <w:sz w:val="24"/>
      <w:vertAlign w:val="baseline"/>
    </w:rPr>
  </w:style>
  <w:style w:type="character" w:customStyle="1" w:styleId="WW8Num1z0">
    <w:name w:val="WW8Num1z0"/>
    <w:rsid w:val="00972F52"/>
    <w:rPr>
      <w:rFonts w:ascii="Symbol" w:hAnsi="Symbol" w:hint="default"/>
    </w:rPr>
  </w:style>
  <w:style w:type="character" w:customStyle="1" w:styleId="WW8Num1z2">
    <w:name w:val="WW8Num1z2"/>
    <w:rsid w:val="00972F52"/>
    <w:rPr>
      <w:rFonts w:ascii="Courier New" w:hAnsi="Courier New" w:cs="Courier New" w:hint="default"/>
    </w:rPr>
  </w:style>
  <w:style w:type="character" w:customStyle="1" w:styleId="WW8Num1z3">
    <w:name w:val="WW8Num1z3"/>
    <w:rsid w:val="00972F52"/>
    <w:rPr>
      <w:rFonts w:ascii="Wingdings" w:hAnsi="Wingdings" w:hint="default"/>
    </w:rPr>
  </w:style>
  <w:style w:type="character" w:customStyle="1" w:styleId="WW8Num11z0">
    <w:name w:val="WW8Num11z0"/>
    <w:rsid w:val="00972F52"/>
    <w:rPr>
      <w:rFonts w:ascii="Symbol" w:hAnsi="Symbol" w:hint="default"/>
    </w:rPr>
  </w:style>
  <w:style w:type="character" w:customStyle="1" w:styleId="WW8Num83z0">
    <w:name w:val="WW8Num83z0"/>
    <w:rsid w:val="00972F52"/>
    <w:rPr>
      <w:rFonts w:ascii="Symbol" w:hAnsi="Symbol" w:hint="default"/>
    </w:rPr>
  </w:style>
  <w:style w:type="character" w:customStyle="1" w:styleId="WW8Num83z1">
    <w:name w:val="WW8Num83z1"/>
    <w:rsid w:val="00972F52"/>
    <w:rPr>
      <w:rFonts w:ascii="Courier New" w:hAnsi="Courier New" w:cs="Courier New" w:hint="default"/>
    </w:rPr>
  </w:style>
  <w:style w:type="character" w:customStyle="1" w:styleId="WW8Num83z2">
    <w:name w:val="WW8Num83z2"/>
    <w:rsid w:val="00972F52"/>
    <w:rPr>
      <w:rFonts w:ascii="Wingdings" w:hAnsi="Wingdings" w:hint="default"/>
    </w:rPr>
  </w:style>
  <w:style w:type="character" w:customStyle="1" w:styleId="WW8Num89z0">
    <w:name w:val="WW8Num89z0"/>
    <w:rsid w:val="00972F52"/>
    <w:rPr>
      <w:rFonts w:ascii="Symbol" w:hAnsi="Symbol" w:hint="default"/>
      <w:sz w:val="20"/>
    </w:rPr>
  </w:style>
  <w:style w:type="character" w:customStyle="1" w:styleId="WW8Num90z0">
    <w:name w:val="WW8Num90z0"/>
    <w:rsid w:val="00972F52"/>
    <w:rPr>
      <w:rFonts w:ascii="Times New Roman" w:eastAsia="Times New Roman" w:hAnsi="Times New Roman" w:cs="Times New Roman" w:hint="default"/>
    </w:rPr>
  </w:style>
  <w:style w:type="character" w:customStyle="1" w:styleId="WW8Num92z0">
    <w:name w:val="WW8Num92z0"/>
    <w:rsid w:val="00972F52"/>
    <w:rPr>
      <w:rFonts w:ascii="Symbol" w:eastAsia="Times New Roman" w:hAnsi="Symbol" w:hint="default"/>
    </w:rPr>
  </w:style>
  <w:style w:type="character" w:customStyle="1" w:styleId="WW8Num92z1">
    <w:name w:val="WW8Num92z1"/>
    <w:rsid w:val="00972F52"/>
    <w:rPr>
      <w:rFonts w:ascii="Courier New" w:hAnsi="Courier New" w:cs="Courier New" w:hint="default"/>
    </w:rPr>
  </w:style>
  <w:style w:type="character" w:customStyle="1" w:styleId="WW8Num92z2">
    <w:name w:val="WW8Num92z2"/>
    <w:rsid w:val="00972F52"/>
    <w:rPr>
      <w:rFonts w:ascii="Wingdings" w:hAnsi="Wingdings" w:hint="default"/>
    </w:rPr>
  </w:style>
  <w:style w:type="character" w:customStyle="1" w:styleId="WW8Num92z3">
    <w:name w:val="WW8Num92z3"/>
    <w:rsid w:val="00972F52"/>
    <w:rPr>
      <w:rFonts w:ascii="Symbol" w:hAnsi="Symbol" w:hint="default"/>
    </w:rPr>
  </w:style>
  <w:style w:type="character" w:customStyle="1" w:styleId="WW8Num96z0">
    <w:name w:val="WW8Num96z0"/>
    <w:rsid w:val="00972F52"/>
    <w:rPr>
      <w:rFonts w:ascii="Symbol" w:hAnsi="Symbol" w:hint="default"/>
      <w:sz w:val="20"/>
    </w:rPr>
  </w:style>
  <w:style w:type="character" w:customStyle="1" w:styleId="WW8Num96z1">
    <w:name w:val="WW8Num96z1"/>
    <w:rsid w:val="00972F52"/>
    <w:rPr>
      <w:rFonts w:ascii="Courier New" w:hAnsi="Courier New" w:cs="Courier New" w:hint="default"/>
      <w:sz w:val="20"/>
    </w:rPr>
  </w:style>
  <w:style w:type="character" w:customStyle="1" w:styleId="WW8Num96z2">
    <w:name w:val="WW8Num96z2"/>
    <w:rsid w:val="00972F52"/>
    <w:rPr>
      <w:rFonts w:ascii="Wingdings" w:hAnsi="Wingdings" w:hint="default"/>
      <w:sz w:val="20"/>
    </w:rPr>
  </w:style>
  <w:style w:type="character" w:customStyle="1" w:styleId="WW8Num103z0">
    <w:name w:val="WW8Num103z0"/>
    <w:rsid w:val="00972F52"/>
    <w:rPr>
      <w:rFonts w:ascii="Symbol" w:hAnsi="Symbol" w:hint="default"/>
      <w:sz w:val="20"/>
    </w:rPr>
  </w:style>
  <w:style w:type="character" w:customStyle="1" w:styleId="WW8Num103z1">
    <w:name w:val="WW8Num103z1"/>
    <w:rsid w:val="00972F52"/>
    <w:rPr>
      <w:rFonts w:ascii="Courier New" w:hAnsi="Courier New" w:cs="Courier New" w:hint="default"/>
      <w:sz w:val="20"/>
    </w:rPr>
  </w:style>
  <w:style w:type="character" w:customStyle="1" w:styleId="WW8Num103z2">
    <w:name w:val="WW8Num103z2"/>
    <w:rsid w:val="00972F52"/>
    <w:rPr>
      <w:rFonts w:ascii="Wingdings" w:hAnsi="Wingdings" w:hint="default"/>
      <w:sz w:val="20"/>
    </w:rPr>
  </w:style>
  <w:style w:type="character" w:customStyle="1" w:styleId="WW8Num108z0">
    <w:name w:val="WW8Num108z0"/>
    <w:rsid w:val="00972F52"/>
    <w:rPr>
      <w:rFonts w:ascii="Symbol" w:hAnsi="Symbol" w:hint="default"/>
      <w:sz w:val="20"/>
    </w:rPr>
  </w:style>
  <w:style w:type="character" w:customStyle="1" w:styleId="WW8Num108z1">
    <w:name w:val="WW8Num108z1"/>
    <w:rsid w:val="00972F52"/>
    <w:rPr>
      <w:rFonts w:ascii="Courier New" w:hAnsi="Courier New" w:cs="Courier New" w:hint="default"/>
      <w:sz w:val="20"/>
    </w:rPr>
  </w:style>
  <w:style w:type="character" w:customStyle="1" w:styleId="WW8Num108z2">
    <w:name w:val="WW8Num108z2"/>
    <w:rsid w:val="00972F52"/>
    <w:rPr>
      <w:rFonts w:ascii="Wingdings" w:hAnsi="Wingdings" w:hint="default"/>
      <w:sz w:val="20"/>
    </w:rPr>
  </w:style>
  <w:style w:type="character" w:customStyle="1" w:styleId="WW8Num109z0">
    <w:name w:val="WW8Num109z0"/>
    <w:rsid w:val="00972F52"/>
    <w:rPr>
      <w:rFonts w:ascii="Symbol" w:eastAsia="Times New Roman" w:hAnsi="Symbol" w:hint="default"/>
    </w:rPr>
  </w:style>
  <w:style w:type="character" w:customStyle="1" w:styleId="WW8Num109z1">
    <w:name w:val="WW8Num109z1"/>
    <w:rsid w:val="00972F52"/>
    <w:rPr>
      <w:rFonts w:ascii="Courier New" w:hAnsi="Courier New" w:cs="Courier New" w:hint="default"/>
    </w:rPr>
  </w:style>
  <w:style w:type="character" w:customStyle="1" w:styleId="WW8Num109z2">
    <w:name w:val="WW8Num109z2"/>
    <w:rsid w:val="00972F52"/>
    <w:rPr>
      <w:rFonts w:ascii="Wingdings" w:hAnsi="Wingdings" w:hint="default"/>
    </w:rPr>
  </w:style>
  <w:style w:type="character" w:customStyle="1" w:styleId="WW8Num109z3">
    <w:name w:val="WW8Num109z3"/>
    <w:rsid w:val="00972F52"/>
    <w:rPr>
      <w:rFonts w:ascii="Symbol" w:hAnsi="Symbol" w:hint="default"/>
    </w:rPr>
  </w:style>
  <w:style w:type="character" w:customStyle="1" w:styleId="WW8Num111z0">
    <w:name w:val="WW8Num111z0"/>
    <w:rsid w:val="00972F52"/>
    <w:rPr>
      <w:rFonts w:ascii="Symbol" w:hAnsi="Symbol" w:hint="default"/>
      <w:sz w:val="20"/>
    </w:rPr>
  </w:style>
  <w:style w:type="character" w:customStyle="1" w:styleId="WW8Num111z1">
    <w:name w:val="WW8Num111z1"/>
    <w:rsid w:val="00972F52"/>
    <w:rPr>
      <w:rFonts w:ascii="Courier New" w:hAnsi="Courier New" w:cs="Courier New" w:hint="default"/>
      <w:sz w:val="20"/>
    </w:rPr>
  </w:style>
  <w:style w:type="character" w:customStyle="1" w:styleId="WW8Num111z2">
    <w:name w:val="WW8Num111z2"/>
    <w:rsid w:val="00972F52"/>
    <w:rPr>
      <w:rFonts w:ascii="Wingdings" w:hAnsi="Wingdings" w:hint="default"/>
      <w:sz w:val="20"/>
    </w:rPr>
  </w:style>
  <w:style w:type="character" w:customStyle="1" w:styleId="WW8Num117z0">
    <w:name w:val="WW8Num117z0"/>
    <w:rsid w:val="00972F52"/>
    <w:rPr>
      <w:rFonts w:ascii="Symbol" w:eastAsia="Times New Roman" w:hAnsi="Symbol" w:hint="default"/>
    </w:rPr>
  </w:style>
  <w:style w:type="character" w:customStyle="1" w:styleId="WW8Num117z1">
    <w:name w:val="WW8Num117z1"/>
    <w:rsid w:val="00972F52"/>
    <w:rPr>
      <w:rFonts w:ascii="Courier New" w:hAnsi="Courier New" w:cs="Courier New" w:hint="default"/>
    </w:rPr>
  </w:style>
  <w:style w:type="character" w:customStyle="1" w:styleId="WW8Num117z2">
    <w:name w:val="WW8Num117z2"/>
    <w:rsid w:val="00972F52"/>
    <w:rPr>
      <w:rFonts w:ascii="Wingdings" w:hAnsi="Wingdings" w:hint="default"/>
    </w:rPr>
  </w:style>
  <w:style w:type="character" w:customStyle="1" w:styleId="WW8Num117z3">
    <w:name w:val="WW8Num117z3"/>
    <w:rsid w:val="00972F52"/>
    <w:rPr>
      <w:rFonts w:ascii="Symbol" w:hAnsi="Symbol" w:hint="default"/>
    </w:rPr>
  </w:style>
  <w:style w:type="character" w:customStyle="1" w:styleId="WW8Num126z0">
    <w:name w:val="WW8Num126z0"/>
    <w:rsid w:val="00972F52"/>
    <w:rPr>
      <w:rFonts w:ascii="Symbol" w:eastAsia="SimSun" w:hAnsi="Symbol" w:hint="default"/>
    </w:rPr>
  </w:style>
  <w:style w:type="character" w:customStyle="1" w:styleId="WW8Num126z1">
    <w:name w:val="WW8Num126z1"/>
    <w:rsid w:val="00972F52"/>
    <w:rPr>
      <w:rFonts w:ascii="Courier New" w:hAnsi="Courier New" w:cs="Courier New" w:hint="default"/>
    </w:rPr>
  </w:style>
  <w:style w:type="character" w:customStyle="1" w:styleId="WW8Num126z2">
    <w:name w:val="WW8Num126z2"/>
    <w:rsid w:val="00972F52"/>
    <w:rPr>
      <w:rFonts w:ascii="Wingdings" w:hAnsi="Wingdings" w:hint="default"/>
    </w:rPr>
  </w:style>
  <w:style w:type="character" w:customStyle="1" w:styleId="WW8Num126z3">
    <w:name w:val="WW8Num126z3"/>
    <w:rsid w:val="00972F52"/>
    <w:rPr>
      <w:rFonts w:ascii="Symbol" w:hAnsi="Symbol" w:hint="default"/>
    </w:rPr>
  </w:style>
  <w:style w:type="character" w:customStyle="1" w:styleId="WW8Num128z0">
    <w:name w:val="WW8Num128z0"/>
    <w:rsid w:val="00972F52"/>
    <w:rPr>
      <w:rFonts w:ascii="Symbol" w:eastAsia="Times New Roman" w:hAnsi="Symbol" w:hint="default"/>
    </w:rPr>
  </w:style>
  <w:style w:type="character" w:customStyle="1" w:styleId="WW8Num128z1">
    <w:name w:val="WW8Num128z1"/>
    <w:rsid w:val="00972F52"/>
    <w:rPr>
      <w:rFonts w:ascii="Courier New" w:hAnsi="Courier New" w:cs="Courier New" w:hint="default"/>
    </w:rPr>
  </w:style>
  <w:style w:type="character" w:customStyle="1" w:styleId="WW8Num128z2">
    <w:name w:val="WW8Num128z2"/>
    <w:rsid w:val="00972F52"/>
    <w:rPr>
      <w:rFonts w:ascii="Wingdings" w:hAnsi="Wingdings" w:hint="default"/>
    </w:rPr>
  </w:style>
  <w:style w:type="character" w:customStyle="1" w:styleId="WW8Num128z3">
    <w:name w:val="WW8Num128z3"/>
    <w:rsid w:val="00972F52"/>
    <w:rPr>
      <w:rFonts w:ascii="Symbol" w:hAnsi="Symbol" w:hint="default"/>
    </w:rPr>
  </w:style>
  <w:style w:type="character" w:customStyle="1" w:styleId="WW8Num138z0">
    <w:name w:val="WW8Num138z0"/>
    <w:rsid w:val="00972F52"/>
    <w:rPr>
      <w:rFonts w:ascii="Times-Italic" w:eastAsia="Times New Roman" w:hAnsi="Times-Italic" w:hint="default"/>
    </w:rPr>
  </w:style>
  <w:style w:type="character" w:customStyle="1" w:styleId="WW8Num138z1">
    <w:name w:val="WW8Num138z1"/>
    <w:rsid w:val="00972F52"/>
    <w:rPr>
      <w:rFonts w:ascii="Courier New" w:hAnsi="Courier New" w:cs="Courier New" w:hint="default"/>
    </w:rPr>
  </w:style>
  <w:style w:type="character" w:customStyle="1" w:styleId="WW8Num138z2">
    <w:name w:val="WW8Num138z2"/>
    <w:rsid w:val="00972F52"/>
    <w:rPr>
      <w:rFonts w:ascii="Wingdings" w:hAnsi="Wingdings" w:hint="default"/>
    </w:rPr>
  </w:style>
  <w:style w:type="character" w:customStyle="1" w:styleId="WW8Num138z3">
    <w:name w:val="WW8Num138z3"/>
    <w:rsid w:val="00972F52"/>
    <w:rPr>
      <w:rFonts w:ascii="Symbol" w:hAnsi="Symbol" w:hint="default"/>
    </w:rPr>
  </w:style>
  <w:style w:type="character" w:customStyle="1" w:styleId="WW8Num143z0">
    <w:name w:val="WW8Num143z0"/>
    <w:rsid w:val="00972F52"/>
    <w:rPr>
      <w:rFonts w:ascii="Times New Roman" w:eastAsia="Times New Roman" w:hAnsi="Times New Roman" w:cs="Times New Roman" w:hint="default"/>
    </w:rPr>
  </w:style>
  <w:style w:type="character" w:customStyle="1" w:styleId="WW8Num148z0">
    <w:name w:val="WW8Num148z0"/>
    <w:rsid w:val="00972F52"/>
    <w:rPr>
      <w:rFonts w:ascii="Symbol" w:hAnsi="Symbol" w:hint="default"/>
      <w:sz w:val="20"/>
    </w:rPr>
  </w:style>
  <w:style w:type="character" w:customStyle="1" w:styleId="WW8Num148z1">
    <w:name w:val="WW8Num148z1"/>
    <w:rsid w:val="00972F52"/>
    <w:rPr>
      <w:rFonts w:ascii="Courier New" w:hAnsi="Courier New" w:cs="Courier New" w:hint="default"/>
      <w:sz w:val="20"/>
    </w:rPr>
  </w:style>
  <w:style w:type="character" w:customStyle="1" w:styleId="WW8Num148z2">
    <w:name w:val="WW8Num148z2"/>
    <w:rsid w:val="00972F52"/>
    <w:rPr>
      <w:rFonts w:ascii="Wingdings" w:hAnsi="Wingdings" w:hint="default"/>
      <w:sz w:val="20"/>
    </w:rPr>
  </w:style>
  <w:style w:type="character" w:customStyle="1" w:styleId="WW8Num151z0">
    <w:name w:val="WW8Num151z0"/>
    <w:rsid w:val="00972F52"/>
    <w:rPr>
      <w:rFonts w:ascii="Times New Roman" w:eastAsia="Times New Roman" w:hAnsi="Times New Roman" w:cs="Times New Roman" w:hint="default"/>
    </w:rPr>
  </w:style>
  <w:style w:type="character" w:customStyle="1" w:styleId="WW8Num152z0">
    <w:name w:val="WW8Num152z0"/>
    <w:rsid w:val="00972F52"/>
    <w:rPr>
      <w:rFonts w:ascii="Symbol" w:hAnsi="Symbol" w:hint="default"/>
      <w:sz w:val="20"/>
    </w:rPr>
  </w:style>
  <w:style w:type="character" w:customStyle="1" w:styleId="WW8Num152z1">
    <w:name w:val="WW8Num152z1"/>
    <w:rsid w:val="00972F52"/>
    <w:rPr>
      <w:rFonts w:ascii="Courier New" w:hAnsi="Courier New" w:cs="Courier New" w:hint="default"/>
      <w:sz w:val="20"/>
    </w:rPr>
  </w:style>
  <w:style w:type="character" w:customStyle="1" w:styleId="WW8Num152z2">
    <w:name w:val="WW8Num152z2"/>
    <w:rsid w:val="00972F52"/>
    <w:rPr>
      <w:rFonts w:ascii="Wingdings" w:hAnsi="Wingdings" w:hint="default"/>
      <w:sz w:val="20"/>
    </w:rPr>
  </w:style>
  <w:style w:type="character" w:customStyle="1" w:styleId="WW8Num153z0">
    <w:name w:val="WW8Num153z0"/>
    <w:rsid w:val="00972F52"/>
    <w:rPr>
      <w:sz w:val="24"/>
    </w:rPr>
  </w:style>
  <w:style w:type="character" w:customStyle="1" w:styleId="WW8Num155z0">
    <w:name w:val="WW8Num155z0"/>
    <w:rsid w:val="00972F52"/>
    <w:rPr>
      <w:rFonts w:ascii="Times New Roman" w:eastAsia="Times New Roman" w:hAnsi="Times New Roman" w:cs="Times New Roman" w:hint="default"/>
    </w:rPr>
  </w:style>
  <w:style w:type="character" w:customStyle="1" w:styleId="WW8Num157z0">
    <w:name w:val="WW8Num157z0"/>
    <w:rsid w:val="00972F52"/>
    <w:rPr>
      <w:rFonts w:ascii="Symbol" w:hAnsi="Symbol" w:hint="default"/>
      <w:sz w:val="20"/>
    </w:rPr>
  </w:style>
  <w:style w:type="character" w:customStyle="1" w:styleId="WW8Num157z1">
    <w:name w:val="WW8Num157z1"/>
    <w:rsid w:val="00972F52"/>
    <w:rPr>
      <w:rFonts w:ascii="Courier New" w:hAnsi="Courier New" w:cs="Courier New" w:hint="default"/>
      <w:sz w:val="20"/>
    </w:rPr>
  </w:style>
  <w:style w:type="character" w:customStyle="1" w:styleId="WW8Num157z2">
    <w:name w:val="WW8Num157z2"/>
    <w:rsid w:val="00972F52"/>
    <w:rPr>
      <w:rFonts w:ascii="Wingdings" w:hAnsi="Wingdings" w:hint="default"/>
      <w:sz w:val="20"/>
    </w:rPr>
  </w:style>
  <w:style w:type="character" w:customStyle="1" w:styleId="WW8Num163z0">
    <w:name w:val="WW8Num163z0"/>
    <w:rsid w:val="00972F52"/>
    <w:rPr>
      <w:rFonts w:ascii="Symbol" w:hAnsi="Symbol" w:hint="default"/>
      <w:sz w:val="20"/>
    </w:rPr>
  </w:style>
  <w:style w:type="character" w:customStyle="1" w:styleId="WW8Num163z1">
    <w:name w:val="WW8Num163z1"/>
    <w:rsid w:val="00972F52"/>
    <w:rPr>
      <w:rFonts w:ascii="Courier New" w:hAnsi="Courier New" w:cs="Courier New" w:hint="default"/>
      <w:sz w:val="20"/>
    </w:rPr>
  </w:style>
  <w:style w:type="character" w:customStyle="1" w:styleId="WW8Num163z2">
    <w:name w:val="WW8Num163z2"/>
    <w:rsid w:val="00972F52"/>
    <w:rPr>
      <w:rFonts w:ascii="Wingdings" w:hAnsi="Wingdings" w:hint="default"/>
      <w:sz w:val="20"/>
    </w:rPr>
  </w:style>
  <w:style w:type="character" w:customStyle="1" w:styleId="WW8Num170z0">
    <w:name w:val="WW8Num170z0"/>
    <w:rsid w:val="00972F52"/>
    <w:rPr>
      <w:rFonts w:ascii="Symbol" w:eastAsia="Times New Roman" w:hAnsi="Symbol" w:hint="default"/>
    </w:rPr>
  </w:style>
  <w:style w:type="character" w:customStyle="1" w:styleId="WW8Num170z1">
    <w:name w:val="WW8Num170z1"/>
    <w:rsid w:val="00972F52"/>
    <w:rPr>
      <w:rFonts w:ascii="Courier New" w:hAnsi="Courier New" w:cs="Courier New" w:hint="default"/>
    </w:rPr>
  </w:style>
  <w:style w:type="character" w:customStyle="1" w:styleId="WW8Num170z2">
    <w:name w:val="WW8Num170z2"/>
    <w:rsid w:val="00972F52"/>
    <w:rPr>
      <w:rFonts w:ascii="Wingdings" w:hAnsi="Wingdings" w:hint="default"/>
    </w:rPr>
  </w:style>
  <w:style w:type="character" w:customStyle="1" w:styleId="WW8Num170z3">
    <w:name w:val="WW8Num170z3"/>
    <w:rsid w:val="00972F52"/>
    <w:rPr>
      <w:rFonts w:ascii="Symbol" w:hAnsi="Symbol" w:hint="default"/>
    </w:rPr>
  </w:style>
  <w:style w:type="character" w:customStyle="1" w:styleId="WW8Num177z0">
    <w:name w:val="WW8Num177z0"/>
    <w:rsid w:val="00972F52"/>
    <w:rPr>
      <w:rFonts w:ascii="Symbol" w:hAnsi="Symbol" w:hint="default"/>
      <w:sz w:val="20"/>
    </w:rPr>
  </w:style>
  <w:style w:type="character" w:customStyle="1" w:styleId="WW8Num177z1">
    <w:name w:val="WW8Num177z1"/>
    <w:rsid w:val="00972F52"/>
    <w:rPr>
      <w:rFonts w:ascii="Courier New" w:hAnsi="Courier New" w:cs="Courier New" w:hint="default"/>
      <w:sz w:val="20"/>
    </w:rPr>
  </w:style>
  <w:style w:type="character" w:customStyle="1" w:styleId="WW8Num177z2">
    <w:name w:val="WW8Num177z2"/>
    <w:rsid w:val="00972F52"/>
    <w:rPr>
      <w:rFonts w:ascii="Wingdings" w:hAnsi="Wingdings" w:hint="default"/>
      <w:sz w:val="20"/>
    </w:rPr>
  </w:style>
  <w:style w:type="character" w:customStyle="1" w:styleId="WW8Num181z0">
    <w:name w:val="WW8Num181z0"/>
    <w:rsid w:val="00972F52"/>
    <w:rPr>
      <w:rFonts w:ascii="Symbol" w:eastAsia="Times New Roman" w:hAnsi="Symbol" w:hint="default"/>
    </w:rPr>
  </w:style>
  <w:style w:type="character" w:customStyle="1" w:styleId="WW8Num181z1">
    <w:name w:val="WW8Num181z1"/>
    <w:rsid w:val="00972F52"/>
    <w:rPr>
      <w:rFonts w:ascii="Courier New" w:hAnsi="Courier New" w:cs="Courier New" w:hint="default"/>
    </w:rPr>
  </w:style>
  <w:style w:type="character" w:customStyle="1" w:styleId="WW8Num181z2">
    <w:name w:val="WW8Num181z2"/>
    <w:rsid w:val="00972F52"/>
    <w:rPr>
      <w:rFonts w:ascii="Wingdings" w:hAnsi="Wingdings" w:hint="default"/>
    </w:rPr>
  </w:style>
  <w:style w:type="character" w:customStyle="1" w:styleId="WW8Num181z3">
    <w:name w:val="WW8Num181z3"/>
    <w:rsid w:val="00972F52"/>
    <w:rPr>
      <w:rFonts w:ascii="Symbol" w:hAnsi="Symbol" w:hint="default"/>
    </w:rPr>
  </w:style>
  <w:style w:type="character" w:customStyle="1" w:styleId="WW8Num185z0">
    <w:name w:val="WW8Num185z0"/>
    <w:rsid w:val="00972F52"/>
    <w:rPr>
      <w:rFonts w:ascii="Symbol" w:eastAsia="Times New Roman" w:hAnsi="Symbol" w:hint="default"/>
    </w:rPr>
  </w:style>
  <w:style w:type="character" w:customStyle="1" w:styleId="WW8Num185z1">
    <w:name w:val="WW8Num185z1"/>
    <w:rsid w:val="00972F52"/>
    <w:rPr>
      <w:rFonts w:ascii="Courier New" w:hAnsi="Courier New" w:cs="Courier New" w:hint="default"/>
    </w:rPr>
  </w:style>
  <w:style w:type="character" w:customStyle="1" w:styleId="WW8Num185z2">
    <w:name w:val="WW8Num185z2"/>
    <w:rsid w:val="00972F52"/>
    <w:rPr>
      <w:rFonts w:ascii="Wingdings" w:hAnsi="Wingdings" w:hint="default"/>
    </w:rPr>
  </w:style>
  <w:style w:type="character" w:customStyle="1" w:styleId="WW8Num185z3">
    <w:name w:val="WW8Num185z3"/>
    <w:rsid w:val="00972F52"/>
    <w:rPr>
      <w:rFonts w:ascii="Symbol" w:hAnsi="Symbol" w:hint="default"/>
    </w:rPr>
  </w:style>
  <w:style w:type="character" w:customStyle="1" w:styleId="WW8Num186z0">
    <w:name w:val="WW8Num186z0"/>
    <w:rsid w:val="00972F52"/>
    <w:rPr>
      <w:rFonts w:ascii="Symbol" w:hAnsi="Symbol" w:hint="default"/>
      <w:sz w:val="20"/>
    </w:rPr>
  </w:style>
  <w:style w:type="character" w:customStyle="1" w:styleId="WW8Num186z1">
    <w:name w:val="WW8Num186z1"/>
    <w:rsid w:val="00972F52"/>
    <w:rPr>
      <w:rFonts w:ascii="Courier New" w:hAnsi="Courier New" w:cs="Courier New" w:hint="default"/>
      <w:sz w:val="20"/>
    </w:rPr>
  </w:style>
  <w:style w:type="character" w:customStyle="1" w:styleId="WW8Num186z2">
    <w:name w:val="WW8Num186z2"/>
    <w:rsid w:val="00972F52"/>
    <w:rPr>
      <w:rFonts w:ascii="Wingdings" w:hAnsi="Wingdings" w:hint="default"/>
      <w:sz w:val="20"/>
    </w:rPr>
  </w:style>
  <w:style w:type="character" w:customStyle="1" w:styleId="WW8Num192z0">
    <w:name w:val="WW8Num192z0"/>
    <w:rsid w:val="00972F52"/>
    <w:rPr>
      <w:rFonts w:ascii="Symbol" w:hAnsi="Symbol" w:hint="default"/>
    </w:rPr>
  </w:style>
  <w:style w:type="character" w:customStyle="1" w:styleId="WW8Num192z1">
    <w:name w:val="WW8Num192z1"/>
    <w:rsid w:val="00972F52"/>
    <w:rPr>
      <w:rFonts w:ascii="Courier New" w:hAnsi="Courier New" w:cs="Courier New" w:hint="default"/>
    </w:rPr>
  </w:style>
  <w:style w:type="character" w:customStyle="1" w:styleId="WW8Num192z2">
    <w:name w:val="WW8Num192z2"/>
    <w:rsid w:val="00972F52"/>
    <w:rPr>
      <w:rFonts w:ascii="Wingdings" w:hAnsi="Wingdings" w:hint="default"/>
    </w:rPr>
  </w:style>
  <w:style w:type="character" w:customStyle="1" w:styleId="WW8Num194z0">
    <w:name w:val="WW8Num194z0"/>
    <w:rsid w:val="00972F52"/>
    <w:rPr>
      <w:rFonts w:ascii="Times-Roman" w:eastAsia="Times New Roman" w:hAnsi="Times-Roman" w:cs="Times-Roman" w:hint="cs"/>
      <w:i w:val="0"/>
      <w:iCs w:val="0"/>
    </w:rPr>
  </w:style>
  <w:style w:type="character" w:customStyle="1" w:styleId="WW8Num194z1">
    <w:name w:val="WW8Num194z1"/>
    <w:rsid w:val="00972F52"/>
    <w:rPr>
      <w:rFonts w:ascii="Courier New" w:hAnsi="Courier New" w:cs="Courier New" w:hint="default"/>
    </w:rPr>
  </w:style>
  <w:style w:type="character" w:customStyle="1" w:styleId="WW8Num194z2">
    <w:name w:val="WW8Num194z2"/>
    <w:rsid w:val="00972F52"/>
    <w:rPr>
      <w:rFonts w:ascii="Wingdings" w:hAnsi="Wingdings" w:hint="default"/>
    </w:rPr>
  </w:style>
  <w:style w:type="character" w:customStyle="1" w:styleId="WW8Num194z3">
    <w:name w:val="WW8Num194z3"/>
    <w:rsid w:val="00972F52"/>
    <w:rPr>
      <w:rFonts w:ascii="Symbol" w:hAnsi="Symbol" w:hint="default"/>
    </w:rPr>
  </w:style>
  <w:style w:type="character" w:customStyle="1" w:styleId="WW8Num203z0">
    <w:name w:val="WW8Num203z0"/>
    <w:rsid w:val="00972F52"/>
    <w:rPr>
      <w:rFonts w:ascii="Wingdings" w:eastAsia="Times New Roman" w:hAnsi="Wingdings" w:hint="default"/>
    </w:rPr>
  </w:style>
  <w:style w:type="character" w:customStyle="1" w:styleId="WW8Num203z1">
    <w:name w:val="WW8Num203z1"/>
    <w:rsid w:val="00972F52"/>
    <w:rPr>
      <w:rFonts w:ascii="Courier New" w:hAnsi="Courier New" w:cs="Courier New" w:hint="default"/>
    </w:rPr>
  </w:style>
  <w:style w:type="character" w:customStyle="1" w:styleId="WW8Num203z2">
    <w:name w:val="WW8Num203z2"/>
    <w:rsid w:val="00972F52"/>
    <w:rPr>
      <w:rFonts w:ascii="Wingdings" w:hAnsi="Wingdings" w:hint="default"/>
    </w:rPr>
  </w:style>
  <w:style w:type="character" w:customStyle="1" w:styleId="WW8Num203z3">
    <w:name w:val="WW8Num203z3"/>
    <w:rsid w:val="00972F52"/>
    <w:rPr>
      <w:rFonts w:ascii="Symbol" w:hAnsi="Symbol" w:hint="default"/>
    </w:rPr>
  </w:style>
  <w:style w:type="character" w:customStyle="1" w:styleId="WW8Num204z1">
    <w:name w:val="WW8Num204z1"/>
    <w:rsid w:val="00972F52"/>
    <w:rPr>
      <w:b/>
      <w:bCs w:val="0"/>
    </w:rPr>
  </w:style>
  <w:style w:type="character" w:customStyle="1" w:styleId="WW8Num206z0">
    <w:name w:val="WW8Num206z0"/>
    <w:rsid w:val="00972F52"/>
    <w:rPr>
      <w:rFonts w:ascii="Symbol" w:eastAsia="Times New Roman" w:hAnsi="Symbol" w:hint="default"/>
    </w:rPr>
  </w:style>
  <w:style w:type="character" w:customStyle="1" w:styleId="WW8Num206z1">
    <w:name w:val="WW8Num206z1"/>
    <w:rsid w:val="00972F52"/>
    <w:rPr>
      <w:rFonts w:ascii="Courier New" w:hAnsi="Courier New" w:cs="Courier New" w:hint="default"/>
    </w:rPr>
  </w:style>
  <w:style w:type="character" w:customStyle="1" w:styleId="WW8Num206z2">
    <w:name w:val="WW8Num206z2"/>
    <w:rsid w:val="00972F52"/>
    <w:rPr>
      <w:rFonts w:ascii="Wingdings" w:hAnsi="Wingdings" w:hint="default"/>
    </w:rPr>
  </w:style>
  <w:style w:type="character" w:customStyle="1" w:styleId="WW8Num206z3">
    <w:name w:val="WW8Num206z3"/>
    <w:rsid w:val="00972F52"/>
    <w:rPr>
      <w:rFonts w:ascii="Symbol" w:hAnsi="Symbol" w:hint="default"/>
    </w:rPr>
  </w:style>
  <w:style w:type="character" w:customStyle="1" w:styleId="WW8Num207z0">
    <w:name w:val="WW8Num207z0"/>
    <w:rsid w:val="00972F52"/>
    <w:rPr>
      <w:rFonts w:ascii="Symbol" w:hAnsi="Symbol" w:hint="default"/>
      <w:sz w:val="20"/>
    </w:rPr>
  </w:style>
  <w:style w:type="character" w:customStyle="1" w:styleId="WW8Num213z0">
    <w:name w:val="WW8Num213z0"/>
    <w:rsid w:val="00972F52"/>
    <w:rPr>
      <w:rFonts w:ascii="Symbol" w:hAnsi="Symbol" w:hint="default"/>
      <w:sz w:val="20"/>
    </w:rPr>
  </w:style>
  <w:style w:type="character" w:customStyle="1" w:styleId="WW8Num214z0">
    <w:name w:val="WW8Num214z0"/>
    <w:rsid w:val="00972F52"/>
    <w:rPr>
      <w:rFonts w:ascii="Symbol" w:hAnsi="Symbol" w:hint="default"/>
    </w:rPr>
  </w:style>
  <w:style w:type="character" w:customStyle="1" w:styleId="WW8Num214z1">
    <w:name w:val="WW8Num214z1"/>
    <w:rsid w:val="00972F52"/>
    <w:rPr>
      <w:rFonts w:ascii="Courier New" w:hAnsi="Courier New" w:cs="Courier New" w:hint="default"/>
    </w:rPr>
  </w:style>
  <w:style w:type="character" w:customStyle="1" w:styleId="WW8Num220z0">
    <w:name w:val="WW8Num220z0"/>
    <w:rsid w:val="00972F52"/>
    <w:rPr>
      <w:u w:val="single"/>
    </w:rPr>
  </w:style>
  <w:style w:type="character" w:customStyle="1" w:styleId="WW8Num228z0">
    <w:name w:val="WW8Num228z0"/>
    <w:rsid w:val="00972F52"/>
    <w:rPr>
      <w:rFonts w:ascii="Symbol" w:hAnsi="Symbol" w:hint="default"/>
      <w:sz w:val="20"/>
    </w:rPr>
  </w:style>
  <w:style w:type="character" w:customStyle="1" w:styleId="WW8Num228z1">
    <w:name w:val="WW8Num228z1"/>
    <w:rsid w:val="00972F52"/>
    <w:rPr>
      <w:rFonts w:ascii="Courier New" w:hAnsi="Courier New" w:cs="Courier New" w:hint="default"/>
      <w:sz w:val="20"/>
    </w:rPr>
  </w:style>
  <w:style w:type="character" w:customStyle="1" w:styleId="WW8Num228z2">
    <w:name w:val="WW8Num228z2"/>
    <w:rsid w:val="00972F52"/>
    <w:rPr>
      <w:rFonts w:ascii="Wingdings" w:hAnsi="Wingdings" w:hint="default"/>
      <w:sz w:val="20"/>
    </w:rPr>
  </w:style>
  <w:style w:type="character" w:customStyle="1" w:styleId="WW8Num236z0">
    <w:name w:val="WW8Num236z0"/>
    <w:rsid w:val="00972F52"/>
    <w:rPr>
      <w:rFonts w:ascii="Symbol" w:eastAsia="Times New Roman" w:hAnsi="Symbol" w:hint="default"/>
    </w:rPr>
  </w:style>
  <w:style w:type="character" w:customStyle="1" w:styleId="WW8Num236z1">
    <w:name w:val="WW8Num236z1"/>
    <w:rsid w:val="00972F52"/>
    <w:rPr>
      <w:rFonts w:ascii="Courier New" w:hAnsi="Courier New" w:cs="Courier New" w:hint="default"/>
    </w:rPr>
  </w:style>
  <w:style w:type="character" w:customStyle="1" w:styleId="WW8Num236z2">
    <w:name w:val="WW8Num236z2"/>
    <w:rsid w:val="00972F52"/>
    <w:rPr>
      <w:rFonts w:ascii="Wingdings" w:hAnsi="Wingdings" w:hint="default"/>
    </w:rPr>
  </w:style>
  <w:style w:type="character" w:customStyle="1" w:styleId="WW8Num236z3">
    <w:name w:val="WW8Num236z3"/>
    <w:rsid w:val="00972F52"/>
    <w:rPr>
      <w:rFonts w:ascii="Symbol" w:hAnsi="Symbol" w:hint="default"/>
    </w:rPr>
  </w:style>
  <w:style w:type="character" w:customStyle="1" w:styleId="WW8Num239z0">
    <w:name w:val="WW8Num239z0"/>
    <w:rsid w:val="00972F52"/>
    <w:rPr>
      <w:rFonts w:ascii="Times New Roman" w:eastAsia="Times New Roman" w:hAnsi="Times New Roman" w:cs="Times New Roman" w:hint="default"/>
    </w:rPr>
  </w:style>
  <w:style w:type="character" w:customStyle="1" w:styleId="WW8Num239z1">
    <w:name w:val="WW8Num239z1"/>
    <w:rsid w:val="00972F52"/>
    <w:rPr>
      <w:rFonts w:ascii="Courier New" w:hAnsi="Courier New" w:cs="Courier New" w:hint="default"/>
    </w:rPr>
  </w:style>
  <w:style w:type="character" w:customStyle="1" w:styleId="WW8Num239z2">
    <w:name w:val="WW8Num239z2"/>
    <w:rsid w:val="00972F52"/>
    <w:rPr>
      <w:rFonts w:ascii="Wingdings" w:hAnsi="Wingdings" w:hint="default"/>
    </w:rPr>
  </w:style>
  <w:style w:type="character" w:customStyle="1" w:styleId="WW8Num239z3">
    <w:name w:val="WW8Num239z3"/>
    <w:rsid w:val="00972F52"/>
    <w:rPr>
      <w:rFonts w:ascii="Symbol" w:hAnsi="Symbol" w:hint="default"/>
    </w:rPr>
  </w:style>
  <w:style w:type="character" w:customStyle="1" w:styleId="NumberingSymbols">
    <w:name w:val="Numbering Symbols"/>
    <w:rsid w:val="00972F52"/>
    <w:rPr>
      <w:rFonts w:ascii="Garamond" w:hAnsi="Garamond" w:hint="default"/>
    </w:rPr>
  </w:style>
  <w:style w:type="character" w:customStyle="1" w:styleId="Bullets">
    <w:name w:val="Bullets"/>
    <w:rsid w:val="00972F52"/>
    <w:rPr>
      <w:rFonts w:ascii="StarSymbol" w:eastAsia="StarSymbol" w:hAnsi="StarSymbol" w:cs="StarSymbol" w:hint="default"/>
      <w:sz w:val="18"/>
      <w:szCs w:val="18"/>
    </w:rPr>
  </w:style>
  <w:style w:type="character" w:customStyle="1" w:styleId="lqqtgroup">
    <w:name w:val="lqqtgroup"/>
    <w:basedOn w:val="DefaultParagraphFont"/>
    <w:rsid w:val="00972F52"/>
  </w:style>
  <w:style w:type="character" w:customStyle="1" w:styleId="quotedtooltip">
    <w:name w:val="quotedtooltip"/>
    <w:basedOn w:val="DefaultParagraphFont"/>
    <w:rsid w:val="00972F52"/>
  </w:style>
  <w:style w:type="character" w:customStyle="1" w:styleId="quotedtooltipbox">
    <w:name w:val="quotedtooltipbox"/>
    <w:basedOn w:val="DefaultParagraphFont"/>
    <w:rsid w:val="00972F52"/>
  </w:style>
  <w:style w:type="character" w:customStyle="1" w:styleId="mwlivequotes">
    <w:name w:val="mwlivequotes"/>
    <w:basedOn w:val="DefaultParagraphFont"/>
    <w:rsid w:val="00972F52"/>
  </w:style>
  <w:style w:type="character" w:customStyle="1" w:styleId="lastlabel">
    <w:name w:val="lastlabel"/>
    <w:basedOn w:val="DefaultParagraphFont"/>
    <w:rsid w:val="00972F52"/>
  </w:style>
  <w:style w:type="character" w:customStyle="1" w:styleId="lb07">
    <w:name w:val="lb07"/>
    <w:basedOn w:val="DefaultParagraphFont"/>
    <w:rsid w:val="00972F52"/>
  </w:style>
  <w:style w:type="character" w:customStyle="1" w:styleId="qted">
    <w:name w:val="qted"/>
    <w:basedOn w:val="DefaultParagraphFont"/>
    <w:rsid w:val="00972F52"/>
  </w:style>
  <w:style w:type="character" w:customStyle="1" w:styleId="t14">
    <w:name w:val="t14"/>
    <w:basedOn w:val="DefaultParagraphFont"/>
    <w:rsid w:val="00972F52"/>
  </w:style>
  <w:style w:type="character" w:customStyle="1" w:styleId="nfakpe">
    <w:name w:val="nfakpe"/>
    <w:basedOn w:val="DefaultParagraphFont"/>
    <w:rsid w:val="00972F52"/>
  </w:style>
  <w:style w:type="character" w:customStyle="1" w:styleId="DebateBlockCharChar">
    <w:name w:val="Debate Block Char Char"/>
    <w:basedOn w:val="DefaultParagraphFont"/>
    <w:rsid w:val="00972F52"/>
    <w:rPr>
      <w:rFonts w:ascii="Arial" w:hAnsi="Arial" w:cs="Arial" w:hint="default"/>
      <w:b/>
      <w:bCs/>
      <w:kern w:val="32"/>
      <w:sz w:val="36"/>
      <w:szCs w:val="32"/>
      <w:u w:val="single"/>
    </w:rPr>
  </w:style>
  <w:style w:type="character" w:customStyle="1" w:styleId="citsource">
    <w:name w:val="citsource"/>
    <w:basedOn w:val="DefaultParagraphFont"/>
    <w:rsid w:val="00972F52"/>
  </w:style>
  <w:style w:type="character" w:customStyle="1" w:styleId="sc">
    <w:name w:val="sc"/>
    <w:basedOn w:val="DefaultParagraphFont"/>
    <w:rsid w:val="00972F52"/>
  </w:style>
  <w:style w:type="character" w:customStyle="1" w:styleId="atime">
    <w:name w:val="atime"/>
    <w:basedOn w:val="DefaultParagraphFont"/>
    <w:rsid w:val="00972F52"/>
  </w:style>
  <w:style w:type="character" w:customStyle="1" w:styleId="unreadChar">
    <w:name w:val="unread Char"/>
    <w:basedOn w:val="DefaultParagraphFont"/>
    <w:rsid w:val="00972F52"/>
    <w:rPr>
      <w:szCs w:val="24"/>
      <w:lang w:val="en-US" w:eastAsia="en-US" w:bidi="ar-SA"/>
    </w:rPr>
  </w:style>
  <w:style w:type="character" w:customStyle="1" w:styleId="Internetlink1">
    <w:name w:val="Internet link1"/>
    <w:rsid w:val="00972F52"/>
    <w:rPr>
      <w:color w:val="000080"/>
      <w:u w:val="single"/>
    </w:rPr>
  </w:style>
  <w:style w:type="character" w:customStyle="1" w:styleId="underliningChar3">
    <w:name w:val="underlining Char"/>
    <w:basedOn w:val="DefaultParagraphFont"/>
    <w:rsid w:val="00972F52"/>
    <w:rPr>
      <w:b/>
      <w:bCs w:val="0"/>
      <w:szCs w:val="24"/>
      <w:u w:val="single"/>
      <w:lang w:val="en-US" w:eastAsia="en-US" w:bidi="ar-SA"/>
    </w:rPr>
  </w:style>
  <w:style w:type="character" w:customStyle="1" w:styleId="notreadChar">
    <w:name w:val="not read Char"/>
    <w:basedOn w:val="DefaultParagraphFont"/>
    <w:rsid w:val="00972F52"/>
    <w:rPr>
      <w:sz w:val="18"/>
      <w:szCs w:val="24"/>
      <w:lang w:val="en-US" w:eastAsia="en-US" w:bidi="ar-SA"/>
    </w:rPr>
  </w:style>
  <w:style w:type="character" w:customStyle="1" w:styleId="journalname">
    <w:name w:val="journalname"/>
    <w:basedOn w:val="DefaultParagraphFont"/>
    <w:rsid w:val="00972F52"/>
  </w:style>
  <w:style w:type="character" w:customStyle="1" w:styleId="insideheadline">
    <w:name w:val="insideheadline"/>
    <w:basedOn w:val="DefaultParagraphFont"/>
    <w:rsid w:val="00972F52"/>
  </w:style>
  <w:style w:type="character" w:customStyle="1" w:styleId="mwlivequotesupdelayed">
    <w:name w:val="mwlivequotes up delayed"/>
    <w:basedOn w:val="DefaultParagraphFont"/>
    <w:rsid w:val="00972F52"/>
  </w:style>
  <w:style w:type="character" w:customStyle="1" w:styleId="mwlivequotesdowndelayed">
    <w:name w:val="mwlivequotes down delayed"/>
    <w:basedOn w:val="DefaultParagraphFont"/>
    <w:rsid w:val="00972F52"/>
  </w:style>
  <w:style w:type="character" w:customStyle="1" w:styleId="shirttail">
    <w:name w:val="shirttail"/>
    <w:basedOn w:val="DefaultParagraphFont"/>
    <w:rsid w:val="00972F52"/>
  </w:style>
  <w:style w:type="character" w:customStyle="1" w:styleId="definition">
    <w:name w:val="definition"/>
    <w:basedOn w:val="DefaultParagraphFont"/>
    <w:rsid w:val="00972F52"/>
  </w:style>
  <w:style w:type="character" w:customStyle="1" w:styleId="CardTextCharCharChar">
    <w:name w:val="Card Text Char Char Char"/>
    <w:basedOn w:val="DefaultParagraphFont"/>
    <w:rsid w:val="00972F52"/>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972F52"/>
    <w:rPr>
      <w:rFonts w:ascii="Arial Narrow" w:hAnsi="Arial Narrow" w:hint="default"/>
      <w:sz w:val="18"/>
      <w:u w:val="single"/>
    </w:rPr>
  </w:style>
  <w:style w:type="character" w:customStyle="1" w:styleId="UnderlineStyleCharCharChar">
    <w:name w:val="Underline Style Char Char Char"/>
    <w:basedOn w:val="DefaultParagraphFont"/>
    <w:rsid w:val="00972F52"/>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972F52"/>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972F52"/>
    <w:rPr>
      <w:rFonts w:ascii="Arial" w:hAnsi="Arial" w:cs="Arial" w:hint="default"/>
      <w:b/>
      <w:bCs/>
      <w:color w:val="990000"/>
      <w:sz w:val="26"/>
      <w:szCs w:val="26"/>
    </w:rPr>
  </w:style>
  <w:style w:type="character" w:customStyle="1" w:styleId="bodytitle1">
    <w:name w:val="bodytitle1"/>
    <w:basedOn w:val="DefaultParagraphFont"/>
    <w:rsid w:val="00972F52"/>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972F52"/>
  </w:style>
  <w:style w:type="character" w:customStyle="1" w:styleId="style114style118">
    <w:name w:val="style114 style118"/>
    <w:basedOn w:val="DefaultParagraphFont"/>
    <w:rsid w:val="00972F52"/>
  </w:style>
  <w:style w:type="character" w:customStyle="1" w:styleId="hint">
    <w:name w:val="hint"/>
    <w:basedOn w:val="DefaultParagraphFont"/>
    <w:rsid w:val="00972F52"/>
  </w:style>
  <w:style w:type="character" w:customStyle="1" w:styleId="flw">
    <w:name w:val="flw"/>
    <w:basedOn w:val="DefaultParagraphFont"/>
    <w:rsid w:val="00972F52"/>
  </w:style>
  <w:style w:type="character" w:customStyle="1" w:styleId="illustration">
    <w:name w:val="illustration"/>
    <w:basedOn w:val="DefaultParagraphFont"/>
    <w:rsid w:val="00972F52"/>
  </w:style>
  <w:style w:type="character" w:customStyle="1" w:styleId="StyleArialNarrowBoldThickunderline">
    <w:name w:val="Style Arial Narrow Bold Thick underline"/>
    <w:basedOn w:val="DefaultParagraphFont"/>
    <w:rsid w:val="00972F52"/>
    <w:rPr>
      <w:rFonts w:ascii="Arial Narrow" w:hAnsi="Arial Narrow" w:hint="default"/>
      <w:b/>
      <w:bCs/>
      <w:u w:val="thick"/>
    </w:rPr>
  </w:style>
  <w:style w:type="character" w:customStyle="1" w:styleId="subtitlesarticles1">
    <w:name w:val="subtitles_articles1"/>
    <w:basedOn w:val="DefaultParagraphFont"/>
    <w:rsid w:val="00972F52"/>
    <w:rPr>
      <w:rFonts w:ascii="Verdana" w:hAnsi="Verdana" w:cs="Times New Roman" w:hint="default"/>
      <w:b/>
      <w:bCs/>
      <w:color w:val="000000"/>
      <w:sz w:val="20"/>
      <w:szCs w:val="20"/>
    </w:rPr>
  </w:style>
  <w:style w:type="character" w:customStyle="1" w:styleId="fulstoryreporter">
    <w:name w:val="ful_storyreporter"/>
    <w:basedOn w:val="DefaultParagraphFont"/>
    <w:rsid w:val="00972F52"/>
  </w:style>
  <w:style w:type="character" w:customStyle="1" w:styleId="editsection">
    <w:name w:val="editsection"/>
    <w:basedOn w:val="DefaultParagraphFont"/>
    <w:rsid w:val="00972F52"/>
  </w:style>
  <w:style w:type="character" w:customStyle="1" w:styleId="StyleArial12ptBlack">
    <w:name w:val="Style Arial 12 pt Black"/>
    <w:basedOn w:val="DefaultParagraphFont"/>
    <w:rsid w:val="00972F52"/>
    <w:rPr>
      <w:rFonts w:ascii="Garamond" w:hAnsi="Garamond" w:hint="default"/>
      <w:color w:val="000000"/>
      <w:sz w:val="20"/>
      <w:u w:val="single"/>
    </w:rPr>
  </w:style>
  <w:style w:type="character" w:customStyle="1" w:styleId="StyleArialBlack">
    <w:name w:val="Style Arial Black"/>
    <w:basedOn w:val="DefaultParagraphFont"/>
    <w:rsid w:val="00972F52"/>
    <w:rPr>
      <w:rFonts w:ascii="Garamond" w:hAnsi="Garamond" w:hint="default"/>
      <w:color w:val="000000"/>
      <w:sz w:val="14"/>
    </w:rPr>
  </w:style>
  <w:style w:type="character" w:customStyle="1" w:styleId="Style11ptBorderSinglesolidlineAuto05ptLinewidth">
    <w:name w:val="Style 11 pt Border: : (Single solid line Auto  0.5 pt Line width)"/>
    <w:rsid w:val="00972F52"/>
    <w:rPr>
      <w:sz w:val="20"/>
      <w:bdr w:val="single" w:sz="4" w:space="0" w:color="auto" w:frame="1"/>
    </w:rPr>
  </w:style>
  <w:style w:type="character" w:customStyle="1" w:styleId="StyleUnderlineChar6CharCharCharCharCharCharCharChar11">
    <w:name w:val="Style Underline Char6 Char Char Char Char Char Char Char Char + 11 ..."/>
    <w:rsid w:val="00972F5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72F5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72F5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72F52"/>
    <w:rPr>
      <w:sz w:val="20"/>
      <w:szCs w:val="24"/>
      <w:u w:val="single"/>
      <w:bdr w:val="single" w:sz="4" w:space="0" w:color="auto" w:frame="1"/>
      <w:lang w:val="en-US" w:eastAsia="en-US" w:bidi="ar-SA"/>
    </w:rPr>
  </w:style>
  <w:style w:type="character" w:customStyle="1" w:styleId="StyleLatinGaramondUnderline">
    <w:name w:val="Style (Latin) Garamond Underline"/>
    <w:rsid w:val="00972F52"/>
    <w:rPr>
      <w:rFonts w:ascii="Times New Roman" w:hAnsi="Times New Roman" w:cs="Times New Roman" w:hint="default"/>
      <w:sz w:val="20"/>
      <w:u w:val="single"/>
    </w:rPr>
  </w:style>
  <w:style w:type="character" w:customStyle="1" w:styleId="StyleLatinGaramond">
    <w:name w:val="Style (Latin) Garamond"/>
    <w:rsid w:val="00972F52"/>
    <w:rPr>
      <w:rFonts w:ascii="Times New Roman" w:hAnsi="Times New Roman" w:cs="Times New Roman" w:hint="default"/>
      <w:sz w:val="20"/>
    </w:rPr>
  </w:style>
  <w:style w:type="character" w:customStyle="1" w:styleId="CardChar21">
    <w:name w:val="Card Char2"/>
    <w:basedOn w:val="DefaultParagraphFont"/>
    <w:rsid w:val="00972F52"/>
    <w:rPr>
      <w:rFonts w:ascii="Times New Roman" w:eastAsia="Times New Roman" w:hAnsi="Times New Roman" w:cs="Times New Roman" w:hint="default"/>
      <w:bCs/>
      <w:color w:val="000000"/>
      <w:sz w:val="20"/>
      <w:szCs w:val="20"/>
    </w:rPr>
  </w:style>
  <w:style w:type="character" w:customStyle="1" w:styleId="A17">
    <w:name w:val="A17"/>
    <w:rsid w:val="00972F52"/>
    <w:rPr>
      <w:rFonts w:ascii="Baskerville" w:hAnsi="Baskerville" w:cs="Baskerville" w:hint="default"/>
      <w:color w:val="000000"/>
      <w:sz w:val="12"/>
      <w:szCs w:val="12"/>
    </w:rPr>
  </w:style>
  <w:style w:type="character" w:customStyle="1" w:styleId="A14">
    <w:name w:val="A14"/>
    <w:rsid w:val="00972F52"/>
    <w:rPr>
      <w:rFonts w:ascii="Frutiger 45 Light" w:hAnsi="Frutiger 45 Light" w:cs="Frutiger 45 Light" w:hint="default"/>
      <w:b/>
      <w:bCs/>
      <w:i/>
      <w:iCs/>
      <w:color w:val="000000"/>
      <w:sz w:val="36"/>
      <w:szCs w:val="36"/>
    </w:rPr>
  </w:style>
  <w:style w:type="character" w:customStyle="1" w:styleId="A20">
    <w:name w:val="A20"/>
    <w:rsid w:val="00972F52"/>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972F52"/>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72F52"/>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972F52"/>
    <w:rPr>
      <w:rFonts w:ascii="Arial" w:hAnsi="Arial" w:cs="Arial" w:hint="default"/>
      <w:b/>
      <w:bCs/>
      <w:sz w:val="24"/>
      <w:szCs w:val="26"/>
      <w:lang w:val="en-US" w:eastAsia="en-US" w:bidi="ar-SA"/>
    </w:rPr>
  </w:style>
  <w:style w:type="character" w:customStyle="1" w:styleId="brief-smalltext0">
    <w:name w:val="brief-smalltext"/>
    <w:basedOn w:val="DefaultParagraphFont"/>
    <w:rsid w:val="00972F52"/>
  </w:style>
  <w:style w:type="character" w:customStyle="1" w:styleId="style53">
    <w:name w:val="style5"/>
    <w:basedOn w:val="DefaultParagraphFont"/>
    <w:rsid w:val="00972F52"/>
  </w:style>
  <w:style w:type="character" w:customStyle="1" w:styleId="TagCharCharCharCharCharChar">
    <w:name w:val="Tag Char Char Char Char Char Char"/>
    <w:rsid w:val="00972F52"/>
    <w:rPr>
      <w:rFonts w:ascii="Arial" w:hAnsi="Arial" w:cs="Arial" w:hint="default"/>
      <w:b/>
      <w:bCs/>
      <w:sz w:val="24"/>
      <w:szCs w:val="26"/>
      <w:lang w:val="en-US" w:eastAsia="en-US" w:bidi="ar-SA"/>
    </w:rPr>
  </w:style>
  <w:style w:type="character" w:customStyle="1" w:styleId="pmterms3">
    <w:name w:val="pmterms3"/>
    <w:basedOn w:val="DefaultParagraphFont"/>
    <w:rsid w:val="00972F52"/>
  </w:style>
  <w:style w:type="character" w:customStyle="1" w:styleId="interiorheadline">
    <w:name w:val="interiorheadline"/>
    <w:basedOn w:val="DefaultParagraphFont"/>
    <w:rsid w:val="00972F52"/>
  </w:style>
  <w:style w:type="character" w:customStyle="1" w:styleId="Heading31CharCharCharChar1">
    <w:name w:val="Heading 31 Char Char Char Char1"/>
    <w:rsid w:val="00972F52"/>
    <w:rPr>
      <w:rFonts w:ascii="Arial" w:hAnsi="Arial" w:cs="Arial" w:hint="default"/>
      <w:b/>
      <w:bCs/>
      <w:sz w:val="24"/>
      <w:szCs w:val="26"/>
      <w:lang w:val="en-US" w:eastAsia="en-US" w:bidi="ar-SA"/>
    </w:rPr>
  </w:style>
  <w:style w:type="character" w:customStyle="1" w:styleId="Heading31CharCharChar">
    <w:name w:val="Heading 31 Char Char Char"/>
    <w:rsid w:val="00972F52"/>
    <w:rPr>
      <w:rFonts w:ascii="Arial" w:hAnsi="Arial" w:cs="Arial" w:hint="default"/>
      <w:b/>
      <w:bCs/>
      <w:sz w:val="24"/>
      <w:szCs w:val="26"/>
      <w:lang w:val="en-US" w:eastAsia="en-US" w:bidi="ar-SA"/>
    </w:rPr>
  </w:style>
  <w:style w:type="character" w:customStyle="1" w:styleId="author-bio-box">
    <w:name w:val="author-bio-box"/>
    <w:basedOn w:val="DefaultParagraphFont"/>
    <w:rsid w:val="00972F52"/>
  </w:style>
  <w:style w:type="character" w:customStyle="1" w:styleId="SubtitleChar2">
    <w:name w:val="Subtitle Char2"/>
    <w:basedOn w:val="DefaultParagraphFont"/>
    <w:uiPriority w:val="11"/>
    <w:rsid w:val="00972F52"/>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972F52"/>
  </w:style>
  <w:style w:type="character" w:customStyle="1" w:styleId="cit-first-element">
    <w:name w:val="cit-first-element"/>
    <w:basedOn w:val="DefaultParagraphFont"/>
    <w:rsid w:val="00972F52"/>
  </w:style>
  <w:style w:type="character" w:customStyle="1" w:styleId="StyleThickunderline1">
    <w:name w:val="Style Thick underline1"/>
    <w:basedOn w:val="DefaultParagraphFont"/>
    <w:rsid w:val="00972F52"/>
    <w:rPr>
      <w:u w:val="single"/>
    </w:rPr>
  </w:style>
  <w:style w:type="character" w:customStyle="1" w:styleId="UnderlineChar5">
    <w:name w:val="UnderlineChar"/>
    <w:rsid w:val="00972F52"/>
    <w:rPr>
      <w:sz w:val="24"/>
      <w:u w:val="single"/>
    </w:rPr>
  </w:style>
  <w:style w:type="character" w:customStyle="1" w:styleId="Bodytext10NotItalic">
    <w:name w:val="Body text (10) + Not Italic"/>
    <w:basedOn w:val="Bodytext10"/>
    <w:uiPriority w:val="99"/>
    <w:rsid w:val="00972F52"/>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972F52"/>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972F52"/>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972F52"/>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972F52"/>
    <w:rPr>
      <w:rFonts w:ascii="Times New Roman" w:hAnsi="Times New Roman" w:cs="Times New Roman"/>
      <w:b/>
      <w:bCs/>
      <w:sz w:val="20"/>
      <w:szCs w:val="20"/>
      <w:shd w:val="clear" w:color="auto" w:fill="FFFFFF"/>
    </w:rPr>
  </w:style>
  <w:style w:type="character" w:customStyle="1" w:styleId="debatenormal0">
    <w:name w:val="debatenormal"/>
    <w:rsid w:val="00972F52"/>
  </w:style>
  <w:style w:type="character" w:customStyle="1" w:styleId="m-3509721146805615350gmail-styleunderline">
    <w:name w:val="m_-3509721146805615350gmail-styleunderline"/>
    <w:basedOn w:val="DefaultParagraphFont"/>
    <w:rsid w:val="00972F52"/>
  </w:style>
  <w:style w:type="character" w:customStyle="1" w:styleId="m5776082503052064917gmail-style13ptbold">
    <w:name w:val="m_5776082503052064917gmail-style13ptbold"/>
    <w:basedOn w:val="DefaultParagraphFont"/>
    <w:rsid w:val="00972F52"/>
  </w:style>
  <w:style w:type="character" w:customStyle="1" w:styleId="m5776082503052064917gmail-styleunderline">
    <w:name w:val="m_5776082503052064917gmail-styleunderline"/>
    <w:basedOn w:val="DefaultParagraphFont"/>
    <w:rsid w:val="00972F52"/>
  </w:style>
  <w:style w:type="character" w:customStyle="1" w:styleId="TagsChar1">
    <w:name w:val="Tags Char1"/>
    <w:aliases w:val="Super Script Char1,TagStyle Char1"/>
    <w:basedOn w:val="DefaultParagraphFont"/>
    <w:rsid w:val="00972F52"/>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972F52"/>
    <w:rPr>
      <w:color w:val="2B579A"/>
      <w:shd w:val="clear" w:color="auto" w:fill="E6E6E6"/>
    </w:rPr>
  </w:style>
  <w:style w:type="character" w:customStyle="1" w:styleId="m6370699461968006786gmail-styleunderline">
    <w:name w:val="m_6370699461968006786gmail-styleunderline"/>
    <w:basedOn w:val="DefaultParagraphFont"/>
    <w:rsid w:val="00972F52"/>
  </w:style>
  <w:style w:type="character" w:customStyle="1" w:styleId="Mention2">
    <w:name w:val="Mention2"/>
    <w:basedOn w:val="DefaultParagraphFont"/>
    <w:uiPriority w:val="99"/>
    <w:semiHidden/>
    <w:rsid w:val="00972F52"/>
    <w:rPr>
      <w:color w:val="2B579A"/>
      <w:shd w:val="clear" w:color="auto" w:fill="E6E6E6"/>
    </w:rPr>
  </w:style>
  <w:style w:type="character" w:customStyle="1" w:styleId="m-8793234324905335251gmail-style13ptbold">
    <w:name w:val="m_-8793234324905335251gmail-style13ptbold"/>
    <w:basedOn w:val="DefaultParagraphFont"/>
    <w:rsid w:val="00972F52"/>
  </w:style>
  <w:style w:type="character" w:customStyle="1" w:styleId="m3965771245576658108gmail-styleunderline">
    <w:name w:val="m_3965771245576658108gmail-styleunderline"/>
    <w:basedOn w:val="DefaultParagraphFont"/>
    <w:rsid w:val="00972F52"/>
  </w:style>
  <w:style w:type="character" w:customStyle="1" w:styleId="BodytextItalic">
    <w:name w:val="Body text + Italic"/>
    <w:aliases w:val="Body text + CordiaUPC,12 pt,Body text + 9 pt"/>
    <w:uiPriority w:val="99"/>
    <w:rsid w:val="00972F5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972F5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972F52"/>
    <w:rPr>
      <w:rFonts w:ascii="Candara" w:hAnsi="Candara" w:cs="Candara" w:hint="default"/>
      <w:i/>
      <w:iCs/>
      <w:sz w:val="18"/>
      <w:szCs w:val="18"/>
    </w:rPr>
  </w:style>
  <w:style w:type="character" w:customStyle="1" w:styleId="FontStyle290">
    <w:name w:val="Font Style290"/>
    <w:basedOn w:val="DefaultParagraphFont"/>
    <w:uiPriority w:val="99"/>
    <w:rsid w:val="00972F5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72F52"/>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972F52"/>
  </w:style>
  <w:style w:type="character" w:customStyle="1" w:styleId="overlay">
    <w:name w:val="overlay"/>
    <w:basedOn w:val="DefaultParagraphFont"/>
    <w:rsid w:val="00972F52"/>
  </w:style>
  <w:style w:type="character" w:customStyle="1" w:styleId="adtext0">
    <w:name w:val="adtext"/>
    <w:basedOn w:val="DefaultParagraphFont"/>
    <w:rsid w:val="00972F52"/>
  </w:style>
  <w:style w:type="character" w:customStyle="1" w:styleId="qu730rj69h">
    <w:name w:val="qu730rj69h"/>
    <w:basedOn w:val="DefaultParagraphFont"/>
    <w:rsid w:val="00972F52"/>
  </w:style>
  <w:style w:type="character" w:customStyle="1" w:styleId="lmy74qr12z">
    <w:name w:val="lmy74qr12z"/>
    <w:basedOn w:val="DefaultParagraphFont"/>
    <w:rsid w:val="00972F52"/>
  </w:style>
  <w:style w:type="character" w:customStyle="1" w:styleId="icr880">
    <w:name w:val="icr880"/>
    <w:basedOn w:val="DefaultParagraphFont"/>
    <w:rsid w:val="00972F52"/>
  </w:style>
  <w:style w:type="character" w:customStyle="1" w:styleId="hx23q54">
    <w:name w:val="hx23q54"/>
    <w:basedOn w:val="DefaultParagraphFont"/>
    <w:rsid w:val="00972F52"/>
  </w:style>
  <w:style w:type="character" w:customStyle="1" w:styleId="m-5348258726587825636gmail-style13ptbold">
    <w:name w:val="m_-5348258726587825636gmail-style13ptbold"/>
    <w:basedOn w:val="DefaultParagraphFont"/>
    <w:rsid w:val="00972F52"/>
  </w:style>
  <w:style w:type="character" w:customStyle="1" w:styleId="m-5348258726587825636gmail-styleunderline">
    <w:name w:val="m_-5348258726587825636gmail-styleunderline"/>
    <w:basedOn w:val="DefaultParagraphFont"/>
    <w:rsid w:val="00972F52"/>
  </w:style>
  <w:style w:type="character" w:customStyle="1" w:styleId="Char1">
    <w:name w:val="Char1"/>
    <w:basedOn w:val="DefaultParagraphFont"/>
    <w:rsid w:val="00972F52"/>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972F52"/>
  </w:style>
  <w:style w:type="character" w:customStyle="1" w:styleId="m489902567989944824gmail-styleunderline">
    <w:name w:val="m_489902567989944824gmail-styleunderline"/>
    <w:basedOn w:val="DefaultParagraphFont"/>
    <w:rsid w:val="00972F52"/>
  </w:style>
  <w:style w:type="character" w:customStyle="1" w:styleId="Mention3">
    <w:name w:val="Mention3"/>
    <w:basedOn w:val="DefaultParagraphFont"/>
    <w:uiPriority w:val="99"/>
    <w:semiHidden/>
    <w:rsid w:val="00972F52"/>
    <w:rPr>
      <w:color w:val="2B579A"/>
      <w:shd w:val="clear" w:color="auto" w:fill="E6E6E6"/>
    </w:rPr>
  </w:style>
  <w:style w:type="character" w:customStyle="1" w:styleId="m-5251091010484660064gmail-style13ptbold">
    <w:name w:val="m_-5251091010484660064gmail-style13ptbold"/>
    <w:basedOn w:val="DefaultParagraphFont"/>
    <w:rsid w:val="00972F52"/>
  </w:style>
  <w:style w:type="character" w:customStyle="1" w:styleId="m-5251091010484660064gmail-styleunderline">
    <w:name w:val="m_-5251091010484660064gmail-styleunderline"/>
    <w:basedOn w:val="DefaultParagraphFont"/>
    <w:rsid w:val="00972F52"/>
  </w:style>
  <w:style w:type="character" w:customStyle="1" w:styleId="tablecaption1">
    <w:name w:val="tablecaption"/>
    <w:basedOn w:val="DefaultParagraphFont"/>
    <w:rsid w:val="00972F52"/>
  </w:style>
  <w:style w:type="character" w:customStyle="1" w:styleId="StyleLatinHelvetica105ptBlack">
    <w:name w:val="Style (Latin) Helvetica 10.5 pt Black"/>
    <w:basedOn w:val="DefaultParagraphFont"/>
    <w:rsid w:val="00972F52"/>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972F52"/>
  </w:style>
  <w:style w:type="character" w:customStyle="1" w:styleId="m-413333960618644972gmail-styleunderline">
    <w:name w:val="m_-413333960618644972gmail-styleunderline"/>
    <w:basedOn w:val="DefaultParagraphFont"/>
    <w:rsid w:val="00972F52"/>
  </w:style>
  <w:style w:type="character" w:customStyle="1" w:styleId="m8314098763611656848gmail-stylestylebold12pt">
    <w:name w:val="m_8314098763611656848gmail-stylestylebold12pt"/>
    <w:basedOn w:val="DefaultParagraphFont"/>
    <w:rsid w:val="00972F52"/>
  </w:style>
  <w:style w:type="character" w:customStyle="1" w:styleId="m8314098763611656848gmail-styleboldunderline">
    <w:name w:val="m_8314098763611656848gmail-styleboldunderline"/>
    <w:basedOn w:val="DefaultParagraphFont"/>
    <w:rsid w:val="00972F52"/>
  </w:style>
  <w:style w:type="character" w:customStyle="1" w:styleId="tChar">
    <w:name w:val="t Char"/>
    <w:rsid w:val="00972F52"/>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972F52"/>
    <w:rPr>
      <w:color w:val="2B579A"/>
      <w:shd w:val="clear" w:color="auto" w:fill="E6E6E6"/>
    </w:rPr>
  </w:style>
  <w:style w:type="character" w:customStyle="1" w:styleId="m-895152127622952443gmail-style13ptbold">
    <w:name w:val="m_-895152127622952443gmail-style13ptbold"/>
    <w:basedOn w:val="DefaultParagraphFont"/>
    <w:rsid w:val="00972F52"/>
  </w:style>
  <w:style w:type="character" w:customStyle="1" w:styleId="m4133802843404377303gmail-style13ptbold">
    <w:name w:val="m_4133802843404377303gmail-style13ptbold"/>
    <w:basedOn w:val="DefaultParagraphFont"/>
    <w:rsid w:val="00972F52"/>
  </w:style>
  <w:style w:type="character" w:customStyle="1" w:styleId="m4133802843404377303gmail-styleunderline">
    <w:name w:val="m_4133802843404377303gmail-styleunderline"/>
    <w:basedOn w:val="DefaultParagraphFont"/>
    <w:rsid w:val="00972F52"/>
  </w:style>
  <w:style w:type="character" w:customStyle="1" w:styleId="m1864609289044096952gmail-style13ptbold">
    <w:name w:val="m_1864609289044096952gmail-style13ptbold"/>
    <w:basedOn w:val="DefaultParagraphFont"/>
    <w:rsid w:val="00972F52"/>
  </w:style>
  <w:style w:type="character" w:customStyle="1" w:styleId="m-2434640214339110092gmail-style13ptbold">
    <w:name w:val="m_-2434640214339110092gmail-style13ptbold"/>
    <w:basedOn w:val="DefaultParagraphFont"/>
    <w:rsid w:val="00972F52"/>
  </w:style>
  <w:style w:type="character" w:customStyle="1" w:styleId="m-2434640214339110092gmail-styleunderline">
    <w:name w:val="m_-2434640214339110092gmail-styleunderline"/>
    <w:basedOn w:val="DefaultParagraphFont"/>
    <w:rsid w:val="00972F52"/>
  </w:style>
  <w:style w:type="character" w:customStyle="1" w:styleId="m-3350902899047358468gmail-styleunderline">
    <w:name w:val="m_-3350902899047358468gmail-styleunderline"/>
    <w:basedOn w:val="DefaultParagraphFont"/>
    <w:rsid w:val="00972F52"/>
  </w:style>
  <w:style w:type="character" w:customStyle="1" w:styleId="m462447500549623171gmail-style13ptbold">
    <w:name w:val="m_462447500549623171gmail-style13ptbold"/>
    <w:basedOn w:val="DefaultParagraphFont"/>
    <w:rsid w:val="00972F52"/>
  </w:style>
  <w:style w:type="character" w:customStyle="1" w:styleId="m462447500549623171gmail-styleunderline">
    <w:name w:val="m_462447500549623171gmail-styleunderline"/>
    <w:basedOn w:val="DefaultParagraphFont"/>
    <w:rsid w:val="00972F52"/>
  </w:style>
  <w:style w:type="character" w:customStyle="1" w:styleId="arttitle">
    <w:name w:val="art_title"/>
    <w:basedOn w:val="DefaultParagraphFont"/>
    <w:rsid w:val="00972F52"/>
  </w:style>
  <w:style w:type="character" w:customStyle="1" w:styleId="serialtitle">
    <w:name w:val="serial_title"/>
    <w:basedOn w:val="DefaultParagraphFont"/>
    <w:rsid w:val="00972F52"/>
  </w:style>
  <w:style w:type="character" w:customStyle="1" w:styleId="volumeissue">
    <w:name w:val="volume_issue"/>
    <w:basedOn w:val="DefaultParagraphFont"/>
    <w:rsid w:val="00972F52"/>
  </w:style>
  <w:style w:type="character" w:customStyle="1" w:styleId="pagerange">
    <w:name w:val="page_range"/>
    <w:basedOn w:val="DefaultParagraphFont"/>
    <w:rsid w:val="00972F52"/>
  </w:style>
  <w:style w:type="character" w:customStyle="1" w:styleId="doilink">
    <w:name w:val="doi_link"/>
    <w:basedOn w:val="DefaultParagraphFont"/>
    <w:rsid w:val="00972F52"/>
  </w:style>
  <w:style w:type="character" w:customStyle="1" w:styleId="headingnumber">
    <w:name w:val="headingnumber"/>
    <w:basedOn w:val="DefaultParagraphFont"/>
    <w:rsid w:val="00972F52"/>
  </w:style>
  <w:style w:type="character" w:customStyle="1" w:styleId="articlepage-articlebody-firstletter">
    <w:name w:val="articlepage-articlebody-firstletter"/>
    <w:basedOn w:val="DefaultParagraphFont"/>
    <w:rsid w:val="00972F52"/>
  </w:style>
  <w:style w:type="character" w:customStyle="1" w:styleId="hubidentifier">
    <w:name w:val="hub_identifier"/>
    <w:basedOn w:val="DefaultParagraphFont"/>
    <w:rsid w:val="00972F52"/>
  </w:style>
  <w:style w:type="character" w:customStyle="1" w:styleId="auszeichnungkursiv">
    <w:name w:val="auszeichnungkursiv"/>
    <w:basedOn w:val="DefaultParagraphFont"/>
    <w:rsid w:val="00972F52"/>
  </w:style>
  <w:style w:type="character" w:customStyle="1" w:styleId="tabgrafikformalbezeichnungnr">
    <w:name w:val="tabgrafikformalbezeichnungnr"/>
    <w:basedOn w:val="DefaultParagraphFont"/>
    <w:rsid w:val="00972F52"/>
  </w:style>
  <w:style w:type="character" w:customStyle="1" w:styleId="m-268162420547309261gmail-stylestylebold12pt">
    <w:name w:val="m_-268162420547309261gmail-stylestylebold12pt"/>
    <w:basedOn w:val="DefaultParagraphFont"/>
    <w:rsid w:val="00972F52"/>
  </w:style>
  <w:style w:type="character" w:customStyle="1" w:styleId="m-268162420547309261gmail-styleboldunderline">
    <w:name w:val="m_-268162420547309261gmail-styleboldunderline"/>
    <w:basedOn w:val="DefaultParagraphFont"/>
    <w:rsid w:val="00972F52"/>
  </w:style>
  <w:style w:type="character" w:customStyle="1" w:styleId="m-5621139387307470627gmail-style13ptbold">
    <w:name w:val="m_-5621139387307470627gmail-style13ptbold"/>
    <w:basedOn w:val="DefaultParagraphFont"/>
    <w:rsid w:val="00972F52"/>
  </w:style>
  <w:style w:type="character" w:customStyle="1" w:styleId="m-5621139387307470627gmail-styleunderline">
    <w:name w:val="m_-5621139387307470627gmail-styleunderline"/>
    <w:basedOn w:val="DefaultParagraphFont"/>
    <w:rsid w:val="00972F52"/>
  </w:style>
  <w:style w:type="character" w:customStyle="1" w:styleId="m-4930835733434609408gmail-style13ptbold">
    <w:name w:val="m_-4930835733434609408gmail-style13ptbold"/>
    <w:basedOn w:val="DefaultParagraphFont"/>
    <w:rsid w:val="00972F52"/>
  </w:style>
  <w:style w:type="character" w:customStyle="1" w:styleId="m-4930835733434609408gmail-styleunderline">
    <w:name w:val="m_-4930835733434609408gmail-styleunderline"/>
    <w:basedOn w:val="DefaultParagraphFont"/>
    <w:rsid w:val="00972F52"/>
  </w:style>
  <w:style w:type="character" w:customStyle="1" w:styleId="m-2456650549122369157gmail-style13ptbold">
    <w:name w:val="m_-2456650549122369157gmail-style13ptbold"/>
    <w:basedOn w:val="DefaultParagraphFont"/>
    <w:rsid w:val="00972F52"/>
  </w:style>
  <w:style w:type="character" w:customStyle="1" w:styleId="m-2456650549122369157gmail-styleunderline">
    <w:name w:val="m_-2456650549122369157gmail-styleunderline"/>
    <w:basedOn w:val="DefaultParagraphFont"/>
    <w:rsid w:val="00972F52"/>
  </w:style>
  <w:style w:type="character" w:customStyle="1" w:styleId="mdash">
    <w:name w:val="mdash"/>
    <w:basedOn w:val="DefaultParagraphFont"/>
    <w:rsid w:val="00972F52"/>
  </w:style>
  <w:style w:type="character" w:customStyle="1" w:styleId="untext">
    <w:name w:val="untext"/>
    <w:basedOn w:val="DefaultParagraphFont"/>
    <w:rsid w:val="00972F52"/>
  </w:style>
  <w:style w:type="character" w:customStyle="1" w:styleId="css-1ly73wi">
    <w:name w:val="css-1ly73wi"/>
    <w:basedOn w:val="DefaultParagraphFont"/>
    <w:rsid w:val="00972F52"/>
  </w:style>
  <w:style w:type="character" w:customStyle="1" w:styleId="e-navigation-primary-itemlink-text">
    <w:name w:val="e-navigation-primary-item__link-text"/>
    <w:basedOn w:val="DefaultParagraphFont"/>
    <w:rsid w:val="00972F52"/>
  </w:style>
  <w:style w:type="character" w:customStyle="1" w:styleId="e-site-header-buttonlink-text">
    <w:name w:val="e-site-header-button__link-text"/>
    <w:basedOn w:val="DefaultParagraphFont"/>
    <w:rsid w:val="00972F52"/>
  </w:style>
  <w:style w:type="character" w:customStyle="1" w:styleId="bylineauthor-name">
    <w:name w:val="byline__author-name"/>
    <w:basedOn w:val="DefaultParagraphFont"/>
    <w:rsid w:val="00972F52"/>
  </w:style>
  <w:style w:type="character" w:customStyle="1" w:styleId="component-content">
    <w:name w:val="component-content"/>
    <w:basedOn w:val="DefaultParagraphFont"/>
    <w:rsid w:val="00972F52"/>
  </w:style>
  <w:style w:type="character" w:customStyle="1" w:styleId="comment-countnumber">
    <w:name w:val="comment-count__number"/>
    <w:basedOn w:val="DefaultParagraphFont"/>
    <w:rsid w:val="00972F52"/>
  </w:style>
  <w:style w:type="character" w:customStyle="1" w:styleId="lead-asset-caption">
    <w:name w:val="lead-asset-caption"/>
    <w:basedOn w:val="DefaultParagraphFont"/>
    <w:rsid w:val="00972F52"/>
  </w:style>
  <w:style w:type="character" w:customStyle="1" w:styleId="lead-asset-copyright">
    <w:name w:val="lead-asset-copyright"/>
    <w:basedOn w:val="DefaultParagraphFont"/>
    <w:rsid w:val="00972F52"/>
  </w:style>
  <w:style w:type="character" w:customStyle="1" w:styleId="lead-asset-copyright-label">
    <w:name w:val="lead-asset-copyright-label"/>
    <w:basedOn w:val="DefaultParagraphFont"/>
    <w:rsid w:val="00972F52"/>
  </w:style>
  <w:style w:type="character" w:customStyle="1" w:styleId="mfirst-letter">
    <w:name w:val="m_first-letter"/>
    <w:basedOn w:val="DefaultParagraphFont"/>
    <w:rsid w:val="00972F52"/>
  </w:style>
  <w:style w:type="character" w:customStyle="1" w:styleId="block-headinglabel">
    <w:name w:val="block-heading__label"/>
    <w:basedOn w:val="DefaultParagraphFont"/>
    <w:rsid w:val="00972F52"/>
  </w:style>
  <w:style w:type="character" w:customStyle="1" w:styleId="social-followlabel">
    <w:name w:val="social-follow__label"/>
    <w:basedOn w:val="DefaultParagraphFont"/>
    <w:rsid w:val="00972F52"/>
  </w:style>
  <w:style w:type="character" w:customStyle="1" w:styleId="mmeta-property">
    <w:name w:val="m_meta-property"/>
    <w:basedOn w:val="DefaultParagraphFont"/>
    <w:rsid w:val="00972F52"/>
  </w:style>
  <w:style w:type="character" w:customStyle="1" w:styleId="mmeta-propertydate-date">
    <w:name w:val="m_meta-property__date-date"/>
    <w:basedOn w:val="DefaultParagraphFont"/>
    <w:rsid w:val="00972F52"/>
  </w:style>
  <w:style w:type="character" w:customStyle="1" w:styleId="mmeta-propertydate-separator">
    <w:name w:val="m_meta-property__date-separator"/>
    <w:basedOn w:val="DefaultParagraphFont"/>
    <w:rsid w:val="00972F52"/>
  </w:style>
  <w:style w:type="character" w:customStyle="1" w:styleId="mmeta-propertydate-time">
    <w:name w:val="m_meta-property__date-time"/>
    <w:basedOn w:val="DefaultParagraphFont"/>
    <w:rsid w:val="00972F52"/>
  </w:style>
  <w:style w:type="character" w:customStyle="1" w:styleId="live-indicatortext">
    <w:name w:val="live-indicator__text"/>
    <w:basedOn w:val="DefaultParagraphFont"/>
    <w:rsid w:val="00972F52"/>
  </w:style>
  <w:style w:type="character" w:customStyle="1" w:styleId="sr-only">
    <w:name w:val="sr-only"/>
    <w:basedOn w:val="DefaultParagraphFont"/>
    <w:rsid w:val="00972F52"/>
  </w:style>
  <w:style w:type="character" w:customStyle="1" w:styleId="site-footerback-to-top-text">
    <w:name w:val="site-footer__back-to-top-text"/>
    <w:basedOn w:val="DefaultParagraphFont"/>
    <w:rsid w:val="00972F52"/>
  </w:style>
  <w:style w:type="character" w:customStyle="1" w:styleId="site-footersocial-description">
    <w:name w:val="site-footer__social-description"/>
    <w:basedOn w:val="DefaultParagraphFont"/>
    <w:rsid w:val="00972F52"/>
  </w:style>
  <w:style w:type="character" w:customStyle="1" w:styleId="hgkelc">
    <w:name w:val="hgkelc"/>
    <w:basedOn w:val="DefaultParagraphFont"/>
    <w:rsid w:val="00972F52"/>
  </w:style>
  <w:style w:type="character" w:customStyle="1" w:styleId="hi">
    <w:name w:val="hi"/>
    <w:basedOn w:val="DefaultParagraphFont"/>
    <w:rsid w:val="00972F52"/>
  </w:style>
  <w:style w:type="character" w:customStyle="1" w:styleId="Heading3Char10">
    <w:name w:val="Heading 3 Char1"/>
    <w:aliases w:val="Block Char2"/>
    <w:basedOn w:val="DefaultParagraphFont"/>
    <w:uiPriority w:val="2"/>
    <w:semiHidden/>
    <w:rsid w:val="00972F52"/>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972F52"/>
  </w:style>
  <w:style w:type="character" w:customStyle="1" w:styleId="username-1a8oiy">
    <w:name w:val="username-1a8oiy"/>
    <w:basedOn w:val="DefaultParagraphFont"/>
    <w:rsid w:val="00972F52"/>
  </w:style>
  <w:style w:type="character" w:customStyle="1" w:styleId="timestamp-3zcmnb">
    <w:name w:val="timestamp-3zcmnb"/>
    <w:basedOn w:val="DefaultParagraphFont"/>
    <w:rsid w:val="00972F52"/>
  </w:style>
  <w:style w:type="character" w:customStyle="1" w:styleId="position-relative">
    <w:name w:val="position-relative"/>
    <w:basedOn w:val="DefaultParagraphFont"/>
    <w:rsid w:val="00972F52"/>
  </w:style>
  <w:style w:type="character" w:customStyle="1" w:styleId="uabb-heading-text">
    <w:name w:val="uabb-heading-text"/>
    <w:basedOn w:val="DefaultParagraphFont"/>
    <w:rsid w:val="00972F52"/>
  </w:style>
  <w:style w:type="character" w:customStyle="1" w:styleId="css-4w91ra">
    <w:name w:val="css-4w91ra"/>
    <w:basedOn w:val="DefaultParagraphFont"/>
    <w:rsid w:val="00972F52"/>
  </w:style>
  <w:style w:type="character" w:customStyle="1" w:styleId="css-0">
    <w:name w:val="css-0"/>
    <w:basedOn w:val="DefaultParagraphFont"/>
    <w:rsid w:val="00972F52"/>
  </w:style>
  <w:style w:type="character" w:customStyle="1" w:styleId="css-19ln2d8">
    <w:name w:val="css-19ln2d8"/>
    <w:basedOn w:val="DefaultParagraphFont"/>
    <w:rsid w:val="00972F52"/>
  </w:style>
  <w:style w:type="character" w:customStyle="1" w:styleId="dk-covertitle">
    <w:name w:val="dk-cover__title"/>
    <w:basedOn w:val="DefaultParagraphFont"/>
    <w:rsid w:val="00972F52"/>
  </w:style>
  <w:style w:type="character" w:customStyle="1" w:styleId="dpvwyc">
    <w:name w:val="dpvwyc"/>
    <w:basedOn w:val="DefaultParagraphFont"/>
    <w:rsid w:val="00972F52"/>
  </w:style>
  <w:style w:type="character" w:customStyle="1" w:styleId="edited-3sfazf">
    <w:name w:val="edited-3sfazf"/>
    <w:basedOn w:val="DefaultParagraphFont"/>
    <w:rsid w:val="00972F52"/>
  </w:style>
  <w:style w:type="table" w:styleId="TableClassic1">
    <w:name w:val="Table Classic 1"/>
    <w:basedOn w:val="TableNormal"/>
    <w:unhideWhenUsed/>
    <w:rsid w:val="00972F52"/>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972F52"/>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972F52"/>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972F52"/>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972F5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972F52"/>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972F52"/>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972F52"/>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972F52"/>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972F52"/>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972F52"/>
    <w:pPr>
      <w:spacing w:after="200" w:line="276" w:lineRule="auto"/>
      <w:ind w:left="400" w:hanging="200"/>
    </w:pPr>
    <w:rPr>
      <w:bCs/>
    </w:rPr>
  </w:style>
  <w:style w:type="paragraph" w:styleId="Index3">
    <w:name w:val="index 3"/>
    <w:basedOn w:val="Normal"/>
    <w:next w:val="Normal"/>
    <w:autoRedefine/>
    <w:unhideWhenUsed/>
    <w:rsid w:val="00972F52"/>
    <w:pPr>
      <w:spacing w:after="200" w:line="276" w:lineRule="auto"/>
      <w:ind w:left="600" w:hanging="200"/>
    </w:pPr>
    <w:rPr>
      <w:bCs/>
    </w:rPr>
  </w:style>
  <w:style w:type="paragraph" w:styleId="Index4">
    <w:name w:val="index 4"/>
    <w:basedOn w:val="Normal"/>
    <w:next w:val="Normal"/>
    <w:autoRedefine/>
    <w:unhideWhenUsed/>
    <w:rsid w:val="00972F52"/>
    <w:pPr>
      <w:spacing w:after="200" w:line="276" w:lineRule="auto"/>
      <w:ind w:left="800" w:hanging="200"/>
    </w:pPr>
    <w:rPr>
      <w:bCs/>
    </w:rPr>
  </w:style>
  <w:style w:type="paragraph" w:styleId="Index5">
    <w:name w:val="index 5"/>
    <w:basedOn w:val="Normal"/>
    <w:next w:val="Normal"/>
    <w:autoRedefine/>
    <w:unhideWhenUsed/>
    <w:rsid w:val="00972F52"/>
    <w:pPr>
      <w:spacing w:after="200" w:line="276" w:lineRule="auto"/>
      <w:ind w:left="1000" w:hanging="200"/>
    </w:pPr>
    <w:rPr>
      <w:bCs/>
    </w:rPr>
  </w:style>
  <w:style w:type="paragraph" w:styleId="Index6">
    <w:name w:val="index 6"/>
    <w:basedOn w:val="Normal"/>
    <w:next w:val="Normal"/>
    <w:autoRedefine/>
    <w:unhideWhenUsed/>
    <w:rsid w:val="00972F52"/>
    <w:pPr>
      <w:spacing w:after="200" w:line="276" w:lineRule="auto"/>
      <w:ind w:left="1200" w:hanging="200"/>
    </w:pPr>
    <w:rPr>
      <w:bCs/>
    </w:rPr>
  </w:style>
  <w:style w:type="paragraph" w:styleId="Index7">
    <w:name w:val="index 7"/>
    <w:basedOn w:val="Normal"/>
    <w:next w:val="Normal"/>
    <w:autoRedefine/>
    <w:unhideWhenUsed/>
    <w:rsid w:val="00972F52"/>
    <w:pPr>
      <w:spacing w:after="200" w:line="276" w:lineRule="auto"/>
      <w:ind w:left="1400" w:hanging="200"/>
    </w:pPr>
    <w:rPr>
      <w:bCs/>
    </w:rPr>
  </w:style>
  <w:style w:type="paragraph" w:styleId="Index8">
    <w:name w:val="index 8"/>
    <w:basedOn w:val="Normal"/>
    <w:next w:val="Normal"/>
    <w:autoRedefine/>
    <w:unhideWhenUsed/>
    <w:rsid w:val="00972F52"/>
    <w:pPr>
      <w:spacing w:after="200" w:line="276" w:lineRule="auto"/>
      <w:ind w:left="1600" w:hanging="200"/>
    </w:pPr>
    <w:rPr>
      <w:bCs/>
    </w:rPr>
  </w:style>
  <w:style w:type="paragraph" w:styleId="Index9">
    <w:name w:val="index 9"/>
    <w:basedOn w:val="Normal"/>
    <w:next w:val="Normal"/>
    <w:autoRedefine/>
    <w:unhideWhenUsed/>
    <w:rsid w:val="00972F52"/>
    <w:pPr>
      <w:spacing w:after="200" w:line="276" w:lineRule="auto"/>
      <w:ind w:left="1800" w:hanging="200"/>
    </w:pPr>
    <w:rPr>
      <w:bCs/>
    </w:rPr>
  </w:style>
  <w:style w:type="paragraph" w:styleId="TOC2">
    <w:name w:val="toc 2"/>
    <w:basedOn w:val="Normal"/>
    <w:next w:val="Normal"/>
    <w:autoRedefine/>
    <w:unhideWhenUsed/>
    <w:rsid w:val="00972F52"/>
    <w:pPr>
      <w:spacing w:after="0" w:line="240" w:lineRule="auto"/>
      <w:ind w:left="200"/>
    </w:pPr>
    <w:rPr>
      <w:rFonts w:eastAsia="Calibri"/>
      <w:color w:val="000000"/>
    </w:rPr>
  </w:style>
  <w:style w:type="paragraph" w:styleId="TOC3">
    <w:name w:val="toc 3"/>
    <w:basedOn w:val="Normal"/>
    <w:next w:val="Normal"/>
    <w:autoRedefine/>
    <w:unhideWhenUsed/>
    <w:rsid w:val="00972F52"/>
    <w:pPr>
      <w:spacing w:after="0" w:line="240" w:lineRule="auto"/>
      <w:ind w:left="400"/>
    </w:pPr>
    <w:rPr>
      <w:rFonts w:eastAsia="Calibri"/>
      <w:color w:val="000000"/>
    </w:rPr>
  </w:style>
  <w:style w:type="paragraph" w:styleId="TOC4">
    <w:name w:val="toc 4"/>
    <w:basedOn w:val="Normal"/>
    <w:next w:val="Normal"/>
    <w:autoRedefine/>
    <w:unhideWhenUsed/>
    <w:rsid w:val="00972F52"/>
    <w:pPr>
      <w:spacing w:before="240" w:after="0" w:line="240" w:lineRule="auto"/>
    </w:pPr>
    <w:rPr>
      <w:b/>
      <w:u w:val="single"/>
    </w:rPr>
  </w:style>
  <w:style w:type="paragraph" w:styleId="TOC5">
    <w:name w:val="toc 5"/>
    <w:basedOn w:val="Normal"/>
    <w:next w:val="Normal"/>
    <w:autoRedefine/>
    <w:unhideWhenUsed/>
    <w:rsid w:val="00972F52"/>
    <w:pPr>
      <w:spacing w:after="0" w:line="240" w:lineRule="auto"/>
      <w:ind w:left="800"/>
    </w:pPr>
    <w:rPr>
      <w:rFonts w:eastAsia="Calibri"/>
      <w:color w:val="000000"/>
    </w:rPr>
  </w:style>
  <w:style w:type="paragraph" w:styleId="TOC6">
    <w:name w:val="toc 6"/>
    <w:basedOn w:val="Normal"/>
    <w:next w:val="Normal"/>
    <w:autoRedefine/>
    <w:unhideWhenUsed/>
    <w:rsid w:val="00972F52"/>
    <w:pPr>
      <w:spacing w:after="0" w:line="240" w:lineRule="auto"/>
      <w:ind w:left="1000"/>
    </w:pPr>
    <w:rPr>
      <w:rFonts w:eastAsia="Calibri"/>
      <w:color w:val="000000"/>
    </w:rPr>
  </w:style>
  <w:style w:type="paragraph" w:styleId="TOC7">
    <w:name w:val="toc 7"/>
    <w:basedOn w:val="Normal"/>
    <w:next w:val="Normal"/>
    <w:autoRedefine/>
    <w:unhideWhenUsed/>
    <w:rsid w:val="00972F52"/>
    <w:pPr>
      <w:spacing w:after="0" w:line="240" w:lineRule="auto"/>
      <w:ind w:left="1200"/>
    </w:pPr>
    <w:rPr>
      <w:rFonts w:eastAsia="Calibri"/>
      <w:color w:val="000000"/>
    </w:rPr>
  </w:style>
  <w:style w:type="paragraph" w:styleId="TOC8">
    <w:name w:val="toc 8"/>
    <w:basedOn w:val="Normal"/>
    <w:next w:val="Normal"/>
    <w:autoRedefine/>
    <w:unhideWhenUsed/>
    <w:rsid w:val="00972F52"/>
    <w:pPr>
      <w:spacing w:after="0" w:line="240" w:lineRule="auto"/>
      <w:ind w:left="1400"/>
    </w:pPr>
    <w:rPr>
      <w:rFonts w:eastAsia="Calibri"/>
      <w:color w:val="000000"/>
    </w:rPr>
  </w:style>
  <w:style w:type="paragraph" w:styleId="TOC9">
    <w:name w:val="toc 9"/>
    <w:basedOn w:val="Normal"/>
    <w:next w:val="Normal"/>
    <w:autoRedefine/>
    <w:unhideWhenUsed/>
    <w:rsid w:val="00972F52"/>
    <w:pPr>
      <w:spacing w:after="0" w:line="240" w:lineRule="auto"/>
      <w:ind w:left="1600"/>
    </w:pPr>
    <w:rPr>
      <w:rFonts w:eastAsia="Calibri"/>
      <w:color w:val="000000"/>
    </w:rPr>
  </w:style>
  <w:style w:type="paragraph" w:styleId="NormalIndent">
    <w:name w:val="Normal Indent"/>
    <w:basedOn w:val="Normal"/>
    <w:unhideWhenUsed/>
    <w:rsid w:val="00972F52"/>
    <w:pPr>
      <w:spacing w:after="0" w:line="240" w:lineRule="auto"/>
      <w:ind w:left="720"/>
    </w:pPr>
  </w:style>
  <w:style w:type="paragraph" w:styleId="IndexHeading">
    <w:name w:val="index heading"/>
    <w:basedOn w:val="Normal"/>
    <w:next w:val="Index1"/>
    <w:unhideWhenUsed/>
    <w:rsid w:val="00972F52"/>
    <w:pPr>
      <w:spacing w:after="200" w:line="276" w:lineRule="auto"/>
    </w:pPr>
    <w:rPr>
      <w:bCs/>
    </w:rPr>
  </w:style>
  <w:style w:type="paragraph" w:styleId="EnvelopeAddress">
    <w:name w:val="envelope address"/>
    <w:basedOn w:val="Normal"/>
    <w:unhideWhenUsed/>
    <w:rsid w:val="00972F52"/>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972F52"/>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972F52"/>
    <w:pPr>
      <w:spacing w:before="120" w:line="256" w:lineRule="auto"/>
    </w:pPr>
    <w:rPr>
      <w:rFonts w:ascii="Times New Roman" w:eastAsia="Calibri" w:hAnsi="Times New Roman" w:cs="Times New Roman"/>
    </w:rPr>
  </w:style>
  <w:style w:type="paragraph" w:styleId="List">
    <w:name w:val="List"/>
    <w:basedOn w:val="BodyText"/>
    <w:uiPriority w:val="99"/>
    <w:unhideWhenUsed/>
    <w:rsid w:val="00972F52"/>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972F52"/>
    <w:rPr>
      <w:rFonts w:eastAsia="Times New Roman"/>
      <w:color w:val="auto"/>
    </w:rPr>
  </w:style>
  <w:style w:type="paragraph" w:styleId="ListBullet2">
    <w:name w:val="List Bullet 2"/>
    <w:basedOn w:val="Normal"/>
    <w:unhideWhenUsed/>
    <w:rsid w:val="00972F52"/>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972F5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TOCHeading">
    <w:name w:val="TOC Heading"/>
    <w:basedOn w:val="Heading1"/>
    <w:next w:val="Normal"/>
    <w:unhideWhenUsed/>
    <w:qFormat/>
    <w:rsid w:val="00972F52"/>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972F52"/>
  </w:style>
  <w:style w:type="paragraph" w:customStyle="1" w:styleId="norma">
    <w:name w:val="norma"/>
    <w:basedOn w:val="Normal"/>
    <w:uiPriority w:val="99"/>
    <w:qFormat/>
    <w:rsid w:val="00972F52"/>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972F52"/>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972F52"/>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972F52"/>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972F52"/>
  </w:style>
  <w:style w:type="character" w:customStyle="1" w:styleId="Bodytext2NotBold">
    <w:name w:val="Body text (2) + Not Bold"/>
    <w:basedOn w:val="Bodytext33"/>
    <w:rsid w:val="00972F52"/>
  </w:style>
  <w:style w:type="character" w:customStyle="1" w:styleId="Bodytext23">
    <w:name w:val="Body text (2)"/>
    <w:basedOn w:val="Bodytext33"/>
    <w:rsid w:val="00972F52"/>
  </w:style>
  <w:style w:type="character" w:customStyle="1" w:styleId="Bodytext301">
    <w:name w:val="Body text (30)"/>
    <w:basedOn w:val="Bodytext3TimesNewRoman"/>
    <w:rsid w:val="00972F52"/>
  </w:style>
  <w:style w:type="character" w:customStyle="1" w:styleId="Tableofcontents150">
    <w:name w:val="Table of contents (15)"/>
    <w:basedOn w:val="StyleBox12pt"/>
    <w:rsid w:val="00972F52"/>
  </w:style>
  <w:style w:type="character" w:customStyle="1" w:styleId="Bodytext1150">
    <w:name w:val="Body text (115)"/>
    <w:basedOn w:val="Picturecaption2Spacing0ptExact"/>
    <w:rsid w:val="00972F52"/>
  </w:style>
  <w:style w:type="character" w:customStyle="1" w:styleId="Bodytext680">
    <w:name w:val="Body text (68)"/>
    <w:basedOn w:val="Heading162SmallCaps"/>
    <w:rsid w:val="00972F52"/>
  </w:style>
  <w:style w:type="character" w:customStyle="1" w:styleId="Picturecaption190">
    <w:name w:val="Picture caption (19)"/>
    <w:basedOn w:val="Picturecaption27Spacing0pt"/>
    <w:rsid w:val="00972F52"/>
  </w:style>
  <w:style w:type="character" w:customStyle="1" w:styleId="Bodytext350">
    <w:name w:val="Body text (35)"/>
    <w:basedOn w:val="Picturecaption190"/>
    <w:rsid w:val="00972F52"/>
  </w:style>
  <w:style w:type="character" w:customStyle="1" w:styleId="Bodytext1570">
    <w:name w:val="Body text (157)"/>
    <w:basedOn w:val="Bodytext39"/>
    <w:rsid w:val="00972F52"/>
  </w:style>
  <w:style w:type="character" w:customStyle="1" w:styleId="Bodytext157Spacing0pt">
    <w:name w:val="Body text (157) + Spacing 0 pt"/>
    <w:basedOn w:val="Bodytext39"/>
    <w:rsid w:val="00972F52"/>
  </w:style>
  <w:style w:type="paragraph" w:customStyle="1" w:styleId="StyleHeading4TagNotBold">
    <w:name w:val="Style Heading 4Tag + Not Bold"/>
    <w:basedOn w:val="Normal"/>
    <w:rsid w:val="00972F52"/>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972F52"/>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972F52"/>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972F52"/>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972F52"/>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972F52"/>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972F52"/>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972F52"/>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972F52"/>
  </w:style>
  <w:style w:type="numbering" w:customStyle="1" w:styleId="1ai1">
    <w:name w:val="1 / a / i1"/>
    <w:rsid w:val="00972F52"/>
    <w:pPr>
      <w:numPr>
        <w:numId w:val="10"/>
      </w:numPr>
    </w:pPr>
  </w:style>
  <w:style w:type="numbering" w:styleId="1ai">
    <w:name w:val="Outline List 1"/>
    <w:basedOn w:val="NoList"/>
    <w:unhideWhenUsed/>
    <w:rsid w:val="00972F52"/>
    <w:pPr>
      <w:numPr>
        <w:numId w:val="11"/>
      </w:numPr>
    </w:pPr>
  </w:style>
  <w:style w:type="character" w:styleId="FootnoteReference">
    <w:name w:val="footnote reference"/>
    <w:aliases w:val="FN Ref,footnote reference,fr,o,FR,(NECG) Footnote Reference"/>
    <w:basedOn w:val="DefaultParagraphFont"/>
    <w:uiPriority w:val="99"/>
    <w:unhideWhenUsed/>
    <w:qFormat/>
    <w:rsid w:val="00972F52"/>
  </w:style>
  <w:style w:type="character" w:styleId="PageNumber">
    <w:name w:val="page number"/>
    <w:aliases w:val="card ununderlined"/>
    <w:basedOn w:val="DefaultParagraphFont"/>
    <w:uiPriority w:val="99"/>
    <w:unhideWhenUsed/>
    <w:rsid w:val="00972F52"/>
  </w:style>
  <w:style w:type="character" w:styleId="HTMLCite">
    <w:name w:val="HTML Cite"/>
    <w:basedOn w:val="DefaultParagraphFont"/>
    <w:unhideWhenUsed/>
    <w:rsid w:val="00972F52"/>
    <w:rPr>
      <w:i/>
      <w:iCs/>
    </w:rPr>
  </w:style>
  <w:style w:type="numbering" w:customStyle="1" w:styleId="NoList1">
    <w:name w:val="No List1"/>
    <w:next w:val="NoList"/>
    <w:uiPriority w:val="99"/>
    <w:semiHidden/>
    <w:unhideWhenUsed/>
    <w:rsid w:val="00972F52"/>
  </w:style>
  <w:style w:type="numbering" w:customStyle="1" w:styleId="NoList2">
    <w:name w:val="No List2"/>
    <w:next w:val="NoList"/>
    <w:uiPriority w:val="99"/>
    <w:semiHidden/>
    <w:unhideWhenUsed/>
    <w:rsid w:val="00972F52"/>
  </w:style>
  <w:style w:type="numbering" w:customStyle="1" w:styleId="NoList11">
    <w:name w:val="No List11"/>
    <w:next w:val="NoList"/>
    <w:uiPriority w:val="99"/>
    <w:semiHidden/>
    <w:unhideWhenUsed/>
    <w:rsid w:val="00972F52"/>
  </w:style>
  <w:style w:type="numbering" w:customStyle="1" w:styleId="NoList3">
    <w:name w:val="No List3"/>
    <w:next w:val="NoList"/>
    <w:semiHidden/>
    <w:unhideWhenUsed/>
    <w:rsid w:val="00972F52"/>
  </w:style>
  <w:style w:type="numbering" w:customStyle="1" w:styleId="NoList12">
    <w:name w:val="No List12"/>
    <w:next w:val="NoList"/>
    <w:semiHidden/>
    <w:unhideWhenUsed/>
    <w:rsid w:val="00972F52"/>
  </w:style>
  <w:style w:type="numbering" w:customStyle="1" w:styleId="NoList21">
    <w:name w:val="No List21"/>
    <w:next w:val="NoList"/>
    <w:semiHidden/>
    <w:unhideWhenUsed/>
    <w:rsid w:val="00972F52"/>
  </w:style>
  <w:style w:type="numbering" w:customStyle="1" w:styleId="NoList111">
    <w:name w:val="No List111"/>
    <w:next w:val="NoList"/>
    <w:uiPriority w:val="99"/>
    <w:semiHidden/>
    <w:unhideWhenUsed/>
    <w:rsid w:val="00972F52"/>
  </w:style>
  <w:style w:type="numbering" w:customStyle="1" w:styleId="NoList211">
    <w:name w:val="No List211"/>
    <w:next w:val="NoList"/>
    <w:uiPriority w:val="99"/>
    <w:semiHidden/>
    <w:unhideWhenUsed/>
    <w:rsid w:val="00972F52"/>
  </w:style>
  <w:style w:type="numbering" w:customStyle="1" w:styleId="NoList1111">
    <w:name w:val="No List1111"/>
    <w:next w:val="NoList"/>
    <w:uiPriority w:val="99"/>
    <w:semiHidden/>
    <w:unhideWhenUsed/>
    <w:rsid w:val="00972F52"/>
  </w:style>
  <w:style w:type="numbering" w:customStyle="1" w:styleId="NoList4">
    <w:name w:val="No List4"/>
    <w:next w:val="NoList"/>
    <w:semiHidden/>
    <w:unhideWhenUsed/>
    <w:rsid w:val="00972F52"/>
  </w:style>
  <w:style w:type="numbering" w:customStyle="1" w:styleId="NoList5">
    <w:name w:val="No List5"/>
    <w:next w:val="NoList"/>
    <w:semiHidden/>
    <w:unhideWhenUsed/>
    <w:rsid w:val="00972F52"/>
  </w:style>
  <w:style w:type="character" w:customStyle="1" w:styleId="Tableofcontents110">
    <w:name w:val="Table of contents (11)"/>
    <w:basedOn w:val="article-quote-right"/>
    <w:rsid w:val="00972F52"/>
  </w:style>
  <w:style w:type="character" w:styleId="HTMLAcronym">
    <w:name w:val="HTML Acronym"/>
    <w:basedOn w:val="DefaultParagraphFont"/>
    <w:unhideWhenUsed/>
    <w:rsid w:val="00972F52"/>
  </w:style>
  <w:style w:type="numbering" w:customStyle="1" w:styleId="NoList6">
    <w:name w:val="No List6"/>
    <w:next w:val="NoList"/>
    <w:uiPriority w:val="99"/>
    <w:semiHidden/>
    <w:unhideWhenUsed/>
    <w:rsid w:val="00972F52"/>
  </w:style>
  <w:style w:type="numbering" w:customStyle="1" w:styleId="NoList7">
    <w:name w:val="No List7"/>
    <w:next w:val="NoList"/>
    <w:semiHidden/>
    <w:unhideWhenUsed/>
    <w:rsid w:val="00972F52"/>
  </w:style>
  <w:style w:type="numbering" w:customStyle="1" w:styleId="NoList8">
    <w:name w:val="No List8"/>
    <w:next w:val="NoList"/>
    <w:semiHidden/>
    <w:unhideWhenUsed/>
    <w:rsid w:val="00972F52"/>
  </w:style>
  <w:style w:type="numbering" w:customStyle="1" w:styleId="NoList9">
    <w:name w:val="No List9"/>
    <w:next w:val="NoList"/>
    <w:semiHidden/>
    <w:unhideWhenUsed/>
    <w:rsid w:val="00972F52"/>
  </w:style>
  <w:style w:type="numbering" w:customStyle="1" w:styleId="NoList10">
    <w:name w:val="No List10"/>
    <w:next w:val="NoList"/>
    <w:semiHidden/>
    <w:unhideWhenUsed/>
    <w:rsid w:val="00972F52"/>
  </w:style>
  <w:style w:type="numbering" w:customStyle="1" w:styleId="NoList13">
    <w:name w:val="No List13"/>
    <w:next w:val="NoList"/>
    <w:semiHidden/>
    <w:unhideWhenUsed/>
    <w:rsid w:val="00972F52"/>
  </w:style>
  <w:style w:type="numbering" w:customStyle="1" w:styleId="NoList14">
    <w:name w:val="No List14"/>
    <w:next w:val="NoList"/>
    <w:semiHidden/>
    <w:unhideWhenUsed/>
    <w:rsid w:val="00972F52"/>
  </w:style>
  <w:style w:type="numbering" w:customStyle="1" w:styleId="NoList15">
    <w:name w:val="No List15"/>
    <w:next w:val="NoList"/>
    <w:uiPriority w:val="99"/>
    <w:semiHidden/>
    <w:unhideWhenUsed/>
    <w:rsid w:val="00972F52"/>
  </w:style>
  <w:style w:type="numbering" w:customStyle="1" w:styleId="NoList16">
    <w:name w:val="No List16"/>
    <w:next w:val="NoList"/>
    <w:uiPriority w:val="99"/>
    <w:semiHidden/>
    <w:unhideWhenUsed/>
    <w:rsid w:val="00972F52"/>
  </w:style>
  <w:style w:type="numbering" w:customStyle="1" w:styleId="NoList17">
    <w:name w:val="No List17"/>
    <w:next w:val="NoList"/>
    <w:semiHidden/>
    <w:unhideWhenUsed/>
    <w:rsid w:val="00972F52"/>
  </w:style>
  <w:style w:type="numbering" w:customStyle="1" w:styleId="NoList18">
    <w:name w:val="No List18"/>
    <w:next w:val="NoList"/>
    <w:uiPriority w:val="99"/>
    <w:semiHidden/>
    <w:unhideWhenUsed/>
    <w:rsid w:val="00972F52"/>
  </w:style>
  <w:style w:type="numbering" w:customStyle="1" w:styleId="NoList19">
    <w:name w:val="No List19"/>
    <w:next w:val="NoList"/>
    <w:uiPriority w:val="99"/>
    <w:semiHidden/>
    <w:unhideWhenUsed/>
    <w:rsid w:val="00972F52"/>
  </w:style>
  <w:style w:type="numbering" w:customStyle="1" w:styleId="NoList20">
    <w:name w:val="No List20"/>
    <w:next w:val="NoList"/>
    <w:semiHidden/>
    <w:unhideWhenUsed/>
    <w:rsid w:val="00972F52"/>
  </w:style>
  <w:style w:type="numbering" w:customStyle="1" w:styleId="NoList31">
    <w:name w:val="No List31"/>
    <w:next w:val="NoList"/>
    <w:semiHidden/>
    <w:unhideWhenUsed/>
    <w:rsid w:val="00972F52"/>
  </w:style>
  <w:style w:type="numbering" w:customStyle="1" w:styleId="NoList41">
    <w:name w:val="No List41"/>
    <w:next w:val="NoList"/>
    <w:semiHidden/>
    <w:unhideWhenUsed/>
    <w:rsid w:val="00972F52"/>
  </w:style>
  <w:style w:type="numbering" w:customStyle="1" w:styleId="NoList51">
    <w:name w:val="No List51"/>
    <w:next w:val="NoList"/>
    <w:semiHidden/>
    <w:unhideWhenUsed/>
    <w:rsid w:val="00972F52"/>
  </w:style>
  <w:style w:type="numbering" w:customStyle="1" w:styleId="NoList61">
    <w:name w:val="No List61"/>
    <w:next w:val="NoList"/>
    <w:semiHidden/>
    <w:unhideWhenUsed/>
    <w:rsid w:val="00972F52"/>
  </w:style>
  <w:style w:type="numbering" w:customStyle="1" w:styleId="NoList71">
    <w:name w:val="No List71"/>
    <w:next w:val="NoList"/>
    <w:semiHidden/>
    <w:unhideWhenUsed/>
    <w:rsid w:val="00972F52"/>
  </w:style>
  <w:style w:type="numbering" w:customStyle="1" w:styleId="NoList81">
    <w:name w:val="No List81"/>
    <w:next w:val="NoList"/>
    <w:semiHidden/>
    <w:unhideWhenUsed/>
    <w:rsid w:val="00972F52"/>
  </w:style>
  <w:style w:type="numbering" w:customStyle="1" w:styleId="NoList91">
    <w:name w:val="No List91"/>
    <w:next w:val="NoList"/>
    <w:semiHidden/>
    <w:unhideWhenUsed/>
    <w:rsid w:val="00972F52"/>
  </w:style>
  <w:style w:type="numbering" w:customStyle="1" w:styleId="NoList101">
    <w:name w:val="No List101"/>
    <w:next w:val="NoList"/>
    <w:uiPriority w:val="99"/>
    <w:semiHidden/>
    <w:unhideWhenUsed/>
    <w:rsid w:val="00972F52"/>
  </w:style>
  <w:style w:type="numbering" w:customStyle="1" w:styleId="NoList121">
    <w:name w:val="No List121"/>
    <w:next w:val="NoList"/>
    <w:semiHidden/>
    <w:unhideWhenUsed/>
    <w:rsid w:val="00972F52"/>
  </w:style>
  <w:style w:type="numbering" w:customStyle="1" w:styleId="NoList131">
    <w:name w:val="No List131"/>
    <w:next w:val="NoList"/>
    <w:semiHidden/>
    <w:unhideWhenUsed/>
    <w:rsid w:val="00972F52"/>
  </w:style>
  <w:style w:type="numbering" w:customStyle="1" w:styleId="NoList141">
    <w:name w:val="No List141"/>
    <w:next w:val="NoList"/>
    <w:semiHidden/>
    <w:unhideWhenUsed/>
    <w:rsid w:val="00972F52"/>
  </w:style>
  <w:style w:type="numbering" w:customStyle="1" w:styleId="NoList22">
    <w:name w:val="No List22"/>
    <w:next w:val="NoList"/>
    <w:semiHidden/>
    <w:unhideWhenUsed/>
    <w:rsid w:val="00972F52"/>
  </w:style>
  <w:style w:type="numbering" w:customStyle="1" w:styleId="NoList23">
    <w:name w:val="No List23"/>
    <w:next w:val="NoList"/>
    <w:semiHidden/>
    <w:unhideWhenUsed/>
    <w:rsid w:val="00972F52"/>
  </w:style>
  <w:style w:type="numbering" w:customStyle="1" w:styleId="NoList24">
    <w:name w:val="No List24"/>
    <w:next w:val="NoList"/>
    <w:semiHidden/>
    <w:unhideWhenUsed/>
    <w:rsid w:val="00972F52"/>
  </w:style>
  <w:style w:type="numbering" w:customStyle="1" w:styleId="NoList25">
    <w:name w:val="No List25"/>
    <w:next w:val="NoList"/>
    <w:semiHidden/>
    <w:unhideWhenUsed/>
    <w:rsid w:val="00972F52"/>
  </w:style>
  <w:style w:type="numbering" w:customStyle="1" w:styleId="NoList11111">
    <w:name w:val="No List11111"/>
    <w:next w:val="NoList"/>
    <w:uiPriority w:val="99"/>
    <w:semiHidden/>
    <w:unhideWhenUsed/>
    <w:rsid w:val="00972F52"/>
  </w:style>
  <w:style w:type="numbering" w:customStyle="1" w:styleId="NoList111111">
    <w:name w:val="No List111111"/>
    <w:next w:val="NoList"/>
    <w:uiPriority w:val="99"/>
    <w:semiHidden/>
    <w:unhideWhenUsed/>
    <w:rsid w:val="00972F52"/>
  </w:style>
  <w:style w:type="numbering" w:customStyle="1" w:styleId="NoList1111111">
    <w:name w:val="No List1111111"/>
    <w:next w:val="NoList"/>
    <w:uiPriority w:val="99"/>
    <w:semiHidden/>
    <w:unhideWhenUsed/>
    <w:rsid w:val="00972F52"/>
  </w:style>
  <w:style w:type="numbering" w:customStyle="1" w:styleId="NoList11111111">
    <w:name w:val="No List11111111"/>
    <w:next w:val="NoList"/>
    <w:uiPriority w:val="99"/>
    <w:semiHidden/>
    <w:unhideWhenUsed/>
    <w:rsid w:val="00972F52"/>
  </w:style>
  <w:style w:type="numbering" w:customStyle="1" w:styleId="NoList111111111">
    <w:name w:val="No List111111111"/>
    <w:next w:val="NoList"/>
    <w:uiPriority w:val="99"/>
    <w:semiHidden/>
    <w:unhideWhenUsed/>
    <w:rsid w:val="00972F52"/>
  </w:style>
  <w:style w:type="numbering" w:customStyle="1" w:styleId="NoList1111111111">
    <w:name w:val="No List1111111111"/>
    <w:next w:val="NoList"/>
    <w:uiPriority w:val="99"/>
    <w:semiHidden/>
    <w:unhideWhenUsed/>
    <w:rsid w:val="00972F52"/>
  </w:style>
  <w:style w:type="numbering" w:customStyle="1" w:styleId="NoList11111111111">
    <w:name w:val="No List11111111111"/>
    <w:next w:val="NoList"/>
    <w:uiPriority w:val="99"/>
    <w:semiHidden/>
    <w:unhideWhenUsed/>
    <w:rsid w:val="00972F52"/>
  </w:style>
  <w:style w:type="numbering" w:customStyle="1" w:styleId="NoList111111111111">
    <w:name w:val="No List111111111111"/>
    <w:next w:val="NoList"/>
    <w:uiPriority w:val="99"/>
    <w:semiHidden/>
    <w:unhideWhenUsed/>
    <w:rsid w:val="00972F52"/>
  </w:style>
  <w:style w:type="numbering" w:customStyle="1" w:styleId="NoList1111111111111">
    <w:name w:val="No List1111111111111"/>
    <w:next w:val="NoList"/>
    <w:uiPriority w:val="99"/>
    <w:semiHidden/>
    <w:unhideWhenUsed/>
    <w:rsid w:val="00972F52"/>
  </w:style>
  <w:style w:type="numbering" w:customStyle="1" w:styleId="NoList11111111111111">
    <w:name w:val="No List11111111111111"/>
    <w:next w:val="NoList"/>
    <w:uiPriority w:val="99"/>
    <w:semiHidden/>
    <w:unhideWhenUsed/>
    <w:rsid w:val="00972F52"/>
  </w:style>
  <w:style w:type="numbering" w:customStyle="1" w:styleId="NoList111111111111111">
    <w:name w:val="No List111111111111111"/>
    <w:next w:val="NoList"/>
    <w:uiPriority w:val="99"/>
    <w:semiHidden/>
    <w:unhideWhenUsed/>
    <w:rsid w:val="00972F52"/>
  </w:style>
  <w:style w:type="numbering" w:customStyle="1" w:styleId="NoList1111111111111111">
    <w:name w:val="No List1111111111111111"/>
    <w:next w:val="NoList"/>
    <w:uiPriority w:val="99"/>
    <w:semiHidden/>
    <w:unhideWhenUsed/>
    <w:rsid w:val="00972F52"/>
  </w:style>
  <w:style w:type="numbering" w:customStyle="1" w:styleId="NoList11111111111111111">
    <w:name w:val="No List11111111111111111"/>
    <w:next w:val="NoList"/>
    <w:uiPriority w:val="99"/>
    <w:semiHidden/>
    <w:unhideWhenUsed/>
    <w:rsid w:val="00972F52"/>
  </w:style>
  <w:style w:type="paragraph" w:customStyle="1" w:styleId="after-p">
    <w:name w:val="after-p"/>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972F52"/>
  </w:style>
  <w:style w:type="paragraph" w:customStyle="1" w:styleId="paragraph-paragraph-2bgue">
    <w:name w:val="paragraph-paragraph-2bgue"/>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texttext3evx1j">
    <w:name w:val="text__text___3evx1j"/>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paywall">
    <w:name w:val="paywall"/>
    <w:basedOn w:val="Normal"/>
    <w:rsid w:val="00972F52"/>
    <w:pPr>
      <w:spacing w:before="100" w:beforeAutospacing="1" w:after="100" w:afterAutospacing="1" w:line="240" w:lineRule="auto"/>
    </w:pPr>
    <w:rPr>
      <w:rFonts w:ascii="Times New Roman" w:eastAsia="Times New Roman" w:hAnsi="Times New Roman" w:cs="Times New Roman"/>
      <w:sz w:val="24"/>
    </w:rPr>
  </w:style>
  <w:style w:type="paragraph" w:customStyle="1" w:styleId="Card2">
    <w:name w:val="Card"/>
    <w:aliases w:val="No Spacing31,No Spacing22,No Spacing3,tag,No Spacing1,No Spacing111,No Spacing11,No Spacing112,No Spacing2,Debate Text,Read stuff,No Spacing1121,Tag and Cite,nonunderlined,Tags,No Spacing1111,tags,Dont use,Very Small Text,No Spacing111112,card,Tag1"/>
    <w:basedOn w:val="Heading1"/>
    <w:autoRedefine/>
    <w:uiPriority w:val="99"/>
    <w:qFormat/>
    <w:rsid w:val="00972F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messagelistitem-zz7v6g">
    <w:name w:val="messagelistitem-zz7v6g"/>
    <w:basedOn w:val="Normal"/>
    <w:rsid w:val="00972F52"/>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972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lon.com/2018/01/14/the-asteroids-most-likely-to-hit-earth/" TargetMode="External"/><Relationship Id="rId18" Type="http://schemas.openxmlformats.org/officeDocument/2006/relationships/hyperlink" Target="https://www.livescience.com/65927-has-earth-been-this-hot-before.html" TargetMode="External"/><Relationship Id="rId26" Type="http://schemas.openxmlformats.org/officeDocument/2006/relationships/hyperlink" Target="https://www.livescience.com/65594-neanderthal-fertility-led-to-extinction.html" TargetMode="External"/><Relationship Id="rId39" Type="http://schemas.openxmlformats.org/officeDocument/2006/relationships/hyperlink" Target="https://www.globalsecurity.org/space/world/japan/warning.htm" TargetMode="External"/><Relationship Id="rId21" Type="http://schemas.openxmlformats.org/officeDocument/2006/relationships/hyperlink" Target="https://www.livescience.com/43295-triassic-period.html" TargetMode="External"/><Relationship Id="rId34" Type="http://schemas.openxmlformats.org/officeDocument/2006/relationships/hyperlink" Target="https://www.scientificamerican.com/article/orbital-debris-space-fence/" TargetMode="External"/><Relationship Id="rId4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7" Type="http://schemas.openxmlformats.org/officeDocument/2006/relationships/hyperlink" Target="https://www.bbc.com/news/world-asia-pacific-11813699" TargetMode="External"/><Relationship Id="rId50" Type="http://schemas.openxmlformats.org/officeDocument/2006/relationships/hyperlink" Target="https://foreignpolicy.com/2020/04/28/kim-jong-un-china-north-korea/"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ivescience.com/58891-why-2-degrees-celsius-increase-matters.html" TargetMode="External"/><Relationship Id="rId29" Type="http://schemas.openxmlformats.org/officeDocument/2006/relationships/hyperlink" Target="https://www.livescience.com/58891-why-2-degrees-celsius-increase-matters.html" TargetMode="External"/><Relationship Id="rId11" Type="http://schemas.openxmlformats.org/officeDocument/2006/relationships/hyperlink" Target="https://www.forbes.com/sites/startswithabang/2019/11/27/this-is-why-we-cant-just-do-all-of-our-astronomy-from-space/?sh=6c73d3c42704" TargetMode="External"/><Relationship Id="rId24" Type="http://schemas.openxmlformats.org/officeDocument/2006/relationships/hyperlink" Target="https://www.livescience.com/28036-neanderthals-facts-about-our-extinct-human-relatives.html" TargetMode="External"/><Relationship Id="rId32" Type="http://schemas.openxmlformats.org/officeDocument/2006/relationships/hyperlink" Target="https://www.taylorfrancis.com/books/edit/10.4324/9781315572857/commercial-space-exploration-jai-galliott" TargetMode="External"/><Relationship Id="rId37" Type="http://schemas.openxmlformats.org/officeDocument/2006/relationships/hyperlink" Target="https://hir.harvard.edu/anti-satellite-weapons-and-the-emerging-space-arms-race/" TargetMode="External"/><Relationship Id="rId40" Type="http://schemas.openxmlformats.org/officeDocument/2006/relationships/hyperlink" Target="https://www.belfercenter.org/sites/default/files/files/publication/isec_a_00273_LieberPress.pdf" TargetMode="External"/><Relationship Id="rId45" Type="http://schemas.openxmlformats.org/officeDocument/2006/relationships/hyperlink" Target="https://www.politico.com/story/2018/04/06/outer-space-war-defense-russia-china-463067" TargetMode="External"/><Relationship Id="rId53" Type="http://schemas.openxmlformats.org/officeDocument/2006/relationships/hyperlink" Target="https://reader.elsevier.com/reader/sd/pii/S0265964605000755?token=368CAFF18AE623166B0AFB2D5AF0FB792E5E75B7BD1A2886AEB029F38EB9886D0B981B9FEC85338FDA292DC91FD90678&amp;originRegion=us-east-1&amp;originCreation=20220317154247" TargetMode="External"/><Relationship Id="rId5" Type="http://schemas.openxmlformats.org/officeDocument/2006/relationships/numbering" Target="numbering.xml"/><Relationship Id="rId10" Type="http://schemas.openxmlformats.org/officeDocument/2006/relationships/hyperlink" Target="https://astronomy.com/news/2019/01/billboards-in-space" TargetMode="External"/><Relationship Id="rId19" Type="http://schemas.openxmlformats.org/officeDocument/2006/relationships/hyperlink" Target="https://www.livescience.com/mass-extinction-events-that-shaped-Earth.html" TargetMode="External"/><Relationship Id="rId31" Type="http://schemas.openxmlformats.org/officeDocument/2006/relationships/hyperlink" Target="https://advances.sciencemag.org/content/5/10/eaay5478" TargetMode="External"/><Relationship Id="rId44"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52" Type="http://schemas.openxmlformats.org/officeDocument/2006/relationships/hyperlink" Target="https://qz.com/africa/1888306/africa-tourism-market-to-lose-up-to-120-billion-with-covid/" TargetMode="External"/><Relationship Id="rId4" Type="http://schemas.openxmlformats.org/officeDocument/2006/relationships/customXml" Target="../customXml/item4.xml"/><Relationship Id="rId9" Type="http://schemas.openxmlformats.org/officeDocument/2006/relationships/hyperlink" Target="https://timesnext.com/space-billboards-bright-new-marketing-tool-or-threat-to-humanity/" TargetMode="External"/><Relationship Id="rId14" Type="http://schemas.openxmlformats.org/officeDocument/2006/relationships/hyperlink" Target="https://theconversation.com/how-looking-into-space-can-help-our-understanding-of-climate-change-on-earth-66313" TargetMode="External"/><Relationship Id="rId22" Type="http://schemas.openxmlformats.org/officeDocument/2006/relationships/hyperlink" Target="https://www.livescience.com/28739-jurassic-period.html" TargetMode="External"/><Relationship Id="rId27" Type="http://schemas.openxmlformats.org/officeDocument/2006/relationships/hyperlink" Target="https://www.livescience.com/38893-drought-caused-ancient-mediterranean-collapse.html" TargetMode="External"/><Relationship Id="rId30" Type="http://schemas.openxmlformats.org/officeDocument/2006/relationships/hyperlink" Target="https://www.mdpi.com/2071-1050/13/15/8161/htm" TargetMode="External"/><Relationship Id="rId35" Type="http://schemas.openxmlformats.org/officeDocument/2006/relationships/hyperlink" Target="https://www.orbitaldebris.jsc.nasa.gov/faq.html" TargetMode="External"/><Relationship Id="rId43" Type="http://schemas.openxmlformats.org/officeDocument/2006/relationships/hyperlink" Target="https://www.cnas.org/publications/commentary/the-us-military-should-not-be-doubling-down-on-space" TargetMode="External"/><Relationship Id="rId48" Type="http://schemas.openxmlformats.org/officeDocument/2006/relationships/hyperlink" Target="https://apnews.com/f5d302ae65b03838173e40848223b77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missiledefenseadvocacy.org/missile-threat-and-proliferation/todays-missile-threat/china-anti-access-area-denial-coming-soon/" TargetMode="External"/><Relationship Id="rId3" Type="http://schemas.openxmlformats.org/officeDocument/2006/relationships/customXml" Target="../customXml/item3.xml"/><Relationship Id="rId12" Type="http://schemas.openxmlformats.org/officeDocument/2006/relationships/hyperlink" Target="https://www.govexec.com/technology/2021/11/nasa-practicing-asteroid-deflection-you-know-just-case/187120/" TargetMode="External"/><Relationship Id="rId17"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5" Type="http://schemas.openxmlformats.org/officeDocument/2006/relationships/hyperlink" Target="https://www.nhm.ac.uk/discover/who-were-the-neanderthals.html" TargetMode="External"/><Relationship Id="rId33" Type="http://schemas.openxmlformats.org/officeDocument/2006/relationships/hyperlink" Target="https://www.scientificamerican.com/podcast/episode/the-sneaky-danger-of-space-dust/" TargetMode="External"/><Relationship Id="rId38" Type="http://schemas.openxmlformats.org/officeDocument/2006/relationships/hyperlink" Target="https://thebulletin.org/2019/06/arms-control-in-outer-space-the-russian-angle-and-a-possible-way-forward/" TargetMode="External"/><Relationship Id="rId46" Type="http://schemas.openxmlformats.org/officeDocument/2006/relationships/hyperlink" Target="https://www.politico.com/story/2018/04/06/outer-space-war-defense-russia-china-463067" TargetMode="External"/><Relationship Id="rId20" Type="http://schemas.openxmlformats.org/officeDocument/2006/relationships/hyperlink" Target="https://www.livescience.com/43514-silurian-period.html" TargetMode="External"/><Relationship Id="rId41"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54"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ivescience.com/climate-change-humans-extinct.html%20August%2030" TargetMode="External"/><Relationship Id="rId23" Type="http://schemas.openxmlformats.org/officeDocument/2006/relationships/hyperlink" Target="https://www.livescience.com/homo-sapiens.html" TargetMode="External"/><Relationship Id="rId28" Type="http://schemas.openxmlformats.org/officeDocument/2006/relationships/hyperlink" Target="https://humanorigins.si.edu/research/climate-and-human-evolution/climate-effects-human-evolution" TargetMode="External"/><Relationship Id="rId36" Type="http://schemas.openxmlformats.org/officeDocument/2006/relationships/hyperlink" Target="http://aip.scitation.org/doi/full/10.1063/1.4980833" TargetMode="External"/><Relationship Id="rId49" Type="http://schemas.openxmlformats.org/officeDocument/2006/relationships/hyperlink" Target="https://www.express.co.uk/news/world/1273890/Kim-Jong-un-dead-North-Korea-nuclear-weapon-news-latest-death-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35</Pages>
  <Words>21109</Words>
  <Characters>120322</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13</cp:revision>
  <dcterms:created xsi:type="dcterms:W3CDTF">2022-04-25T19:15:00Z</dcterms:created>
  <dcterms:modified xsi:type="dcterms:W3CDTF">2022-04-26T15:49:00Z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