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3F6ED" w14:textId="77777777" w:rsidR="00BC49E8" w:rsidRPr="00BC49E8" w:rsidRDefault="00BC49E8" w:rsidP="00BC49E8"/>
    <w:p w14:paraId="2E4DF404" w14:textId="1C020AB9" w:rsidR="00AF11D8" w:rsidRDefault="00AF11D8" w:rsidP="00AF11D8">
      <w:pPr>
        <w:pStyle w:val="Heading1"/>
      </w:pPr>
      <w:r>
        <w:lastRenderedPageBreak/>
        <w:t>1AC</w:t>
      </w:r>
    </w:p>
    <w:p w14:paraId="1943B654" w14:textId="39B9F738" w:rsidR="007E523E" w:rsidRPr="00623846" w:rsidRDefault="007E523E" w:rsidP="007E523E">
      <w:pPr>
        <w:pStyle w:val="Heading3"/>
        <w:rPr>
          <w:rFonts w:cs="Calibri"/>
        </w:rPr>
      </w:pPr>
      <w:r w:rsidRPr="00623846">
        <w:rPr>
          <w:rFonts w:cs="Calibri"/>
        </w:rPr>
        <w:lastRenderedPageBreak/>
        <w:t>Plan</w:t>
      </w:r>
    </w:p>
    <w:p w14:paraId="55B66717" w14:textId="77777777" w:rsidR="007E523E" w:rsidRPr="00623846" w:rsidRDefault="007E523E" w:rsidP="007E523E"/>
    <w:p w14:paraId="519DCE7F" w14:textId="77777777" w:rsidR="007E523E" w:rsidRPr="00623846" w:rsidRDefault="007E523E" w:rsidP="007E523E">
      <w:pPr>
        <w:pStyle w:val="Heading4"/>
        <w:rPr>
          <w:rFonts w:cs="Calibri"/>
        </w:rPr>
      </w:pPr>
      <w:r w:rsidRPr="00623846">
        <w:rPr>
          <w:rFonts w:cs="Calibri"/>
        </w:rPr>
        <w:t>Plan: Private entities ought not appropriate outer space via Large Satellite Constellations in Lower Earth Orbit</w:t>
      </w:r>
    </w:p>
    <w:p w14:paraId="2E07C29E" w14:textId="77777777" w:rsidR="007E523E" w:rsidRPr="00623846" w:rsidRDefault="007E523E" w:rsidP="007E523E">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AC1F120" w14:textId="77777777" w:rsidR="007E523E" w:rsidRPr="00623846" w:rsidRDefault="007E523E" w:rsidP="007E523E">
      <w:pPr>
        <w:pStyle w:val="ListParagraph"/>
        <w:numPr>
          <w:ilvl w:val="0"/>
          <w:numId w:val="12"/>
        </w:numPr>
      </w:pPr>
      <w:r w:rsidRPr="00623846">
        <w:t>LSC = large satellite constellations</w:t>
      </w:r>
    </w:p>
    <w:p w14:paraId="7D4C4EA2" w14:textId="77777777" w:rsidR="007E523E" w:rsidRPr="00623846" w:rsidRDefault="007E523E" w:rsidP="007E523E">
      <w:pPr>
        <w:pStyle w:val="ListParagraph"/>
        <w:numPr>
          <w:ilvl w:val="0"/>
          <w:numId w:val="12"/>
        </w:numPr>
      </w:pPr>
      <w:r w:rsidRPr="00623846">
        <w:t>Outlines “L”SC thresholds</w:t>
      </w:r>
    </w:p>
    <w:p w14:paraId="7371A059" w14:textId="77777777" w:rsidR="007E523E" w:rsidRPr="00623846" w:rsidRDefault="007E523E" w:rsidP="007E523E">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69216E24" w14:textId="77777777" w:rsidR="007E523E" w:rsidRPr="00623846" w:rsidRDefault="007E523E" w:rsidP="007E523E">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428B4600" w14:textId="77777777" w:rsidR="007E523E" w:rsidRPr="00623846" w:rsidRDefault="007E523E" w:rsidP="007E523E">
      <w:r w:rsidRPr="00623846">
        <w:t xml:space="preserve">6. Conclusion </w:t>
      </w:r>
    </w:p>
    <w:p w14:paraId="74094F8E" w14:textId="77777777" w:rsidR="007E523E" w:rsidRPr="00623846" w:rsidRDefault="007E523E" w:rsidP="007E523E">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243DE775" w14:textId="77777777" w:rsidR="007E523E" w:rsidRPr="00623846" w:rsidRDefault="007E523E" w:rsidP="007E523E">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75E54A7E" w14:textId="77777777" w:rsidR="007E523E" w:rsidRPr="00623846" w:rsidRDefault="007E523E" w:rsidP="007E523E">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7867BF8D" w14:textId="77777777" w:rsidR="007E523E" w:rsidRPr="00623846" w:rsidRDefault="007E523E" w:rsidP="007E523E">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F2C871F" w14:textId="77777777" w:rsidR="007E523E" w:rsidRPr="00623846" w:rsidRDefault="007E523E" w:rsidP="007E523E"/>
    <w:p w14:paraId="2A4896B1" w14:textId="77777777" w:rsidR="007E523E" w:rsidRPr="00623846" w:rsidRDefault="007E523E" w:rsidP="007E523E">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DC9C364" w14:textId="77777777" w:rsidR="007E523E" w:rsidRPr="00623846" w:rsidRDefault="007E523E" w:rsidP="007E523E">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0059AAEC" w14:textId="77777777" w:rsidR="007E523E" w:rsidRPr="00623846" w:rsidRDefault="007E523E" w:rsidP="007E523E">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0AFEE02D" w14:textId="77777777" w:rsidR="007E523E" w:rsidRPr="00623846" w:rsidRDefault="007E523E" w:rsidP="007E523E">
      <w:r w:rsidRPr="00623846">
        <w:rPr>
          <w:rStyle w:val="StyleUnderline"/>
        </w:rPr>
        <w:t>New satellite tech could bring billions more online</w:t>
      </w:r>
      <w:r w:rsidRPr="00623846">
        <w:t>. But will Big Tech bring their extractive ethos into space?</w:t>
      </w:r>
    </w:p>
    <w:p w14:paraId="6EEAD9EA" w14:textId="77777777" w:rsidR="007E523E" w:rsidRPr="00623846" w:rsidRDefault="007E523E" w:rsidP="007E523E">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2B6DDBC" w14:textId="77777777" w:rsidR="007E523E" w:rsidRPr="00623846" w:rsidRDefault="007E523E" w:rsidP="007E523E">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C654A0A" w14:textId="77777777" w:rsidR="007E523E" w:rsidRPr="00623846" w:rsidRDefault="007E523E" w:rsidP="007E523E">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54D64C2E" w14:textId="77777777" w:rsidR="007E523E" w:rsidRPr="00623846" w:rsidRDefault="007E523E" w:rsidP="007E523E">
      <w:proofErr w:type="gramStart"/>
      <w:r w:rsidRPr="00623846">
        <w:t>So</w:t>
      </w:r>
      <w:proofErr w:type="gramEnd"/>
      <w:r w:rsidRPr="00623846">
        <w:t xml:space="preserve"> what's not to love?</w:t>
      </w:r>
    </w:p>
    <w:p w14:paraId="3C3565F1" w14:textId="77777777" w:rsidR="007E523E" w:rsidRPr="00623846" w:rsidRDefault="007E523E" w:rsidP="007E523E">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6794913C" w14:textId="77777777" w:rsidR="007E523E" w:rsidRPr="00623846" w:rsidRDefault="007E523E" w:rsidP="007E523E">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9949DF6" w14:textId="77777777" w:rsidR="007E523E" w:rsidRPr="00623846" w:rsidRDefault="007E523E" w:rsidP="007E523E">
      <w:r w:rsidRPr="00623846">
        <w:t>The scramble for space</w:t>
      </w:r>
    </w:p>
    <w:p w14:paraId="657CC72C" w14:textId="77777777" w:rsidR="007E523E" w:rsidRPr="00623846" w:rsidRDefault="007E523E" w:rsidP="007E523E">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EF1D6E5" w14:textId="77777777" w:rsidR="007E523E" w:rsidRPr="00623846" w:rsidRDefault="007E523E" w:rsidP="007E523E">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1ECE0F52" w14:textId="77777777" w:rsidR="007E523E" w:rsidRPr="00623846" w:rsidRDefault="007E523E" w:rsidP="007E523E">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22E87A4" w14:textId="77777777" w:rsidR="007E523E" w:rsidRPr="00623846" w:rsidRDefault="007E523E" w:rsidP="007E523E">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2E168A07" w14:textId="77777777" w:rsidR="007E523E" w:rsidRPr="00623846" w:rsidRDefault="007E523E" w:rsidP="007E523E">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31B9F427" w14:textId="77777777" w:rsidR="007E523E" w:rsidRPr="00623846" w:rsidRDefault="007E523E" w:rsidP="007E523E">
      <w:r w:rsidRPr="00623846">
        <w:t>Telecommunications: driving inequality or empowering citizens?</w:t>
      </w:r>
    </w:p>
    <w:p w14:paraId="45D84C31" w14:textId="77777777" w:rsidR="007E523E" w:rsidRPr="00623846" w:rsidRDefault="007E523E" w:rsidP="007E523E">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5EFCD58" w14:textId="77777777" w:rsidR="007E523E" w:rsidRPr="00623846" w:rsidRDefault="007E523E" w:rsidP="007E523E">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BA55EC5" w14:textId="77777777" w:rsidR="007E523E" w:rsidRPr="00623846" w:rsidRDefault="007E523E" w:rsidP="007E523E">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2316F15" w14:textId="77777777" w:rsidR="007E523E" w:rsidRPr="00623846" w:rsidRDefault="007E523E" w:rsidP="007E523E">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3D7F1EFE" w14:textId="77777777" w:rsidR="007E523E" w:rsidRPr="00623846" w:rsidRDefault="007E523E" w:rsidP="007E523E">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0D4D01D" w14:textId="77777777" w:rsidR="007E523E" w:rsidRPr="00623846" w:rsidRDefault="007E523E" w:rsidP="007E523E">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F40D137" w14:textId="77777777" w:rsidR="007E523E" w:rsidRPr="00623846" w:rsidRDefault="007E523E" w:rsidP="007E523E">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44A6D4F1" w14:textId="77777777" w:rsidR="007E523E" w:rsidRPr="00623846" w:rsidRDefault="007E523E" w:rsidP="007E523E">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09675173" w14:textId="77777777" w:rsidR="007E523E" w:rsidRPr="00623846" w:rsidRDefault="007E523E" w:rsidP="007E523E">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5BAC538F" w14:textId="77777777" w:rsidR="007E523E" w:rsidRPr="00623846" w:rsidRDefault="007E523E" w:rsidP="007E523E">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7D0E8A49" w14:textId="77777777" w:rsidR="007E523E" w:rsidRPr="00623846" w:rsidRDefault="007E523E" w:rsidP="007E523E">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31DBFD98" w14:textId="77777777" w:rsidR="007E523E" w:rsidRPr="00623846" w:rsidRDefault="007E523E" w:rsidP="007E523E">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5F9C796C" w14:textId="77777777" w:rsidR="007E523E" w:rsidRPr="00623846" w:rsidRDefault="007E523E" w:rsidP="007E523E">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10EB0FD6" w14:textId="77777777" w:rsidR="007E523E" w:rsidRPr="00623846" w:rsidRDefault="007E523E" w:rsidP="007E523E">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w:t>
      </w:r>
      <w:r w:rsidRPr="00623846">
        <w:lastRenderedPageBreak/>
        <w:t xml:space="preserve">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24CB31ED" w14:textId="77777777" w:rsidR="007E523E" w:rsidRPr="00623846" w:rsidRDefault="007E523E" w:rsidP="007E523E">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224718E2" w14:textId="77777777" w:rsidR="007E523E" w:rsidRPr="00623846" w:rsidRDefault="007E523E" w:rsidP="007E523E">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1C924A08" w14:textId="77777777" w:rsidR="007E523E" w:rsidRPr="00623846" w:rsidRDefault="007E523E" w:rsidP="007E523E">
      <w:r w:rsidRPr="00623846">
        <w:t xml:space="preserve">SECTION </w:t>
      </w:r>
      <w:proofErr w:type="spellStart"/>
      <w:r w:rsidRPr="00623846">
        <w:t>VII.Discussion</w:t>
      </w:r>
      <w:proofErr w:type="spellEnd"/>
    </w:p>
    <w:p w14:paraId="332EC3AA" w14:textId="77777777" w:rsidR="007E523E" w:rsidRPr="00623846" w:rsidRDefault="007E523E" w:rsidP="007E523E">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415116C" w14:textId="77777777" w:rsidR="007E523E" w:rsidRPr="00623846" w:rsidRDefault="007E523E" w:rsidP="007E523E">
      <w:pPr>
        <w:rPr>
          <w:rStyle w:val="StyleUnderline"/>
        </w:rPr>
      </w:pPr>
      <w:r w:rsidRPr="00623846">
        <w:t xml:space="preserve">A. </w:t>
      </w:r>
      <w:r w:rsidRPr="00623846">
        <w:rPr>
          <w:rStyle w:val="StyleUnderline"/>
        </w:rPr>
        <w:t>How Much Capacity can be Provided by Different LEO Broadband Constellations?</w:t>
      </w:r>
    </w:p>
    <w:p w14:paraId="574A2CB5" w14:textId="77777777" w:rsidR="007E523E" w:rsidRPr="00623846" w:rsidRDefault="007E523E" w:rsidP="007E523E">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53A1F8BD" w14:textId="77777777" w:rsidR="007E523E" w:rsidRPr="00623846" w:rsidRDefault="007E523E" w:rsidP="007E523E">
      <w:r w:rsidRPr="00623846">
        <w:lastRenderedPageBreak/>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07D05476" w14:textId="77777777" w:rsidR="007E523E" w:rsidRPr="00623846" w:rsidRDefault="007E523E" w:rsidP="007E523E">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5E44F8A0" w14:textId="77777777" w:rsidR="007E523E" w:rsidRPr="00623846" w:rsidRDefault="007E523E" w:rsidP="007E523E">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1702F017" w14:textId="77777777" w:rsidR="007E523E" w:rsidRPr="00623846" w:rsidRDefault="007E523E" w:rsidP="007E523E">
      <w:r w:rsidRPr="00623846">
        <w:t>C. What is the Potential Cost Per User as Subscriber Penetration Increases?</w:t>
      </w:r>
    </w:p>
    <w:p w14:paraId="66C14D4A" w14:textId="77777777" w:rsidR="007E523E" w:rsidRPr="00623846" w:rsidRDefault="007E523E" w:rsidP="007E523E">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 xml:space="preserve">At a low subscriber density, high capacity per user is available but the </w:t>
      </w:r>
      <w:r w:rsidRPr="00623846">
        <w:lastRenderedPageBreak/>
        <w:t>cost could be prohibitively expensive for some. In contrast, at a high subscriber density, the cost of broadband connectivity services is much more affordable but there is a major trade-off in QoS, with only very modest speeds being delivered.</w:t>
      </w:r>
    </w:p>
    <w:p w14:paraId="20BEECCC" w14:textId="77777777" w:rsidR="007E523E" w:rsidRPr="00623846" w:rsidRDefault="007E523E" w:rsidP="007E523E">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78F0A93" w14:textId="77777777" w:rsidR="007E523E" w:rsidRPr="00623846" w:rsidRDefault="007E523E" w:rsidP="007E523E">
      <w:r w:rsidRPr="00623846">
        <w:t>D. Which Parts of the World are LEO Constellations Most Suitable for?</w:t>
      </w:r>
    </w:p>
    <w:p w14:paraId="259599A6" w14:textId="77777777" w:rsidR="007E523E" w:rsidRPr="00623846" w:rsidRDefault="007E523E" w:rsidP="007E523E">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77342C86" w14:textId="77777777" w:rsidR="007E523E" w:rsidRPr="00623846" w:rsidRDefault="007E523E" w:rsidP="007E523E">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279D0BDD" w14:textId="77777777" w:rsidR="007E523E" w:rsidRPr="00623846" w:rsidRDefault="007E523E" w:rsidP="007E523E">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4EDCE870" w14:textId="77777777" w:rsidR="007E523E" w:rsidRPr="00623846" w:rsidRDefault="007E523E" w:rsidP="007E523E">
      <w:r w:rsidRPr="00623846">
        <w:t xml:space="preserve">SECTION </w:t>
      </w:r>
      <w:proofErr w:type="spellStart"/>
      <w:r w:rsidRPr="00623846">
        <w:t>VIII.Conclusion</w:t>
      </w:r>
      <w:proofErr w:type="spellEnd"/>
    </w:p>
    <w:p w14:paraId="0BCDF1A6" w14:textId="77777777" w:rsidR="007E523E" w:rsidRPr="00623846" w:rsidRDefault="007E523E" w:rsidP="007E523E">
      <w:r w:rsidRPr="00623846">
        <w:t>Connecting the global population who are still unable to access a decent broadband service remains a key part of the United Nation’s Sustainable Development Goals (specifically Target 9.c).</w:t>
      </w:r>
    </w:p>
    <w:p w14:paraId="76BC226D" w14:textId="77777777" w:rsidR="007E523E" w:rsidRPr="00623846" w:rsidRDefault="007E523E" w:rsidP="007E523E">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w:t>
      </w:r>
      <w:r w:rsidRPr="00623846">
        <w:lastRenderedPageBreak/>
        <w:t xml:space="preserve">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2A81A77C" w14:textId="77777777" w:rsidR="007E523E" w:rsidRPr="00623846" w:rsidRDefault="007E523E" w:rsidP="007E523E">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4B030B80" w14:textId="77777777" w:rsidR="007E523E" w:rsidRPr="00623846" w:rsidRDefault="007E523E" w:rsidP="007E523E"/>
    <w:p w14:paraId="4FC380B5" w14:textId="78B778D2" w:rsidR="007E523E" w:rsidRPr="00623846" w:rsidRDefault="007E523E" w:rsidP="007E523E"/>
    <w:p w14:paraId="00C71B7B" w14:textId="77777777" w:rsidR="007E523E" w:rsidRDefault="007E523E" w:rsidP="007E523E"/>
    <w:p w14:paraId="03A74973" w14:textId="1767B63E" w:rsidR="007E523E" w:rsidRPr="00623846" w:rsidRDefault="007E523E" w:rsidP="007E523E">
      <w:pPr>
        <w:pStyle w:val="Heading3"/>
        <w:rPr>
          <w:rFonts w:cs="Calibri"/>
        </w:rPr>
      </w:pPr>
      <w:r w:rsidRPr="00623846">
        <w:rPr>
          <w:rFonts w:cs="Calibri"/>
        </w:rPr>
        <w:lastRenderedPageBreak/>
        <w:t>Adv – Collisions</w:t>
      </w:r>
    </w:p>
    <w:p w14:paraId="43B97C7F" w14:textId="77777777" w:rsidR="007E523E" w:rsidRPr="00623846" w:rsidRDefault="007E523E" w:rsidP="007E523E">
      <w:pPr>
        <w:pStyle w:val="Heading4"/>
        <w:rPr>
          <w:rFonts w:cs="Calibri"/>
        </w:rPr>
      </w:pPr>
      <w:r w:rsidRPr="00623846">
        <w:rPr>
          <w:rFonts w:cs="Calibri"/>
        </w:rPr>
        <w:t>Satellite internet constellations accelerate collision risks – more close encounters and less transparency means bad decisions are inevitable.</w:t>
      </w:r>
    </w:p>
    <w:p w14:paraId="3DE9E50F" w14:textId="77777777" w:rsidR="007E523E" w:rsidRPr="00623846" w:rsidRDefault="007E523E" w:rsidP="007E523E">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510550E2" w14:textId="77777777" w:rsidR="007E523E" w:rsidRPr="00623846" w:rsidRDefault="007E523E" w:rsidP="007E523E">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3FCBF2C" w14:textId="77777777" w:rsidR="007E523E" w:rsidRPr="00623846" w:rsidRDefault="007E523E" w:rsidP="007E523E">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223EE95B" w14:textId="77777777" w:rsidR="007E523E" w:rsidRPr="00623846" w:rsidRDefault="007E523E" w:rsidP="007E523E">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28B10E3" w14:textId="77777777" w:rsidR="007E523E" w:rsidRPr="00623846" w:rsidRDefault="007E523E" w:rsidP="007E523E">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0C13C396" w14:textId="77777777" w:rsidR="007E523E" w:rsidRPr="00623846" w:rsidRDefault="007E523E" w:rsidP="007E523E">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D431347" w14:textId="77777777" w:rsidR="007E523E" w:rsidRPr="00623846" w:rsidRDefault="007E523E" w:rsidP="007E523E">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1477711" w14:textId="77777777" w:rsidR="007E523E" w:rsidRPr="00623846" w:rsidRDefault="007E523E" w:rsidP="007E523E">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6DAF8CC8" w14:textId="77777777" w:rsidR="007E523E" w:rsidRPr="00623846" w:rsidRDefault="007E523E" w:rsidP="007E523E">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2B8CB0C" w14:textId="77777777" w:rsidR="007E523E" w:rsidRPr="00623846" w:rsidRDefault="007E523E" w:rsidP="007E523E">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06523E8A" w14:textId="77777777" w:rsidR="007E523E" w:rsidRPr="00623846" w:rsidRDefault="007E523E" w:rsidP="007E523E">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1C35E9F0" w14:textId="77777777" w:rsidR="007E523E" w:rsidRPr="00623846" w:rsidRDefault="007E523E" w:rsidP="007E523E">
      <w:pPr>
        <w:rPr>
          <w:rStyle w:val="StyleUnderline"/>
        </w:rPr>
      </w:pPr>
      <w:r w:rsidRPr="00623846">
        <w:rPr>
          <w:b/>
          <w:noProof/>
        </w:rPr>
        <w:drawing>
          <wp:inline distT="0" distB="0" distL="0" distR="0" wp14:anchorId="40B01150" wp14:editId="3D94FAD6">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B5C5054" w14:textId="77777777" w:rsidR="007E523E" w:rsidRPr="00623846" w:rsidRDefault="007E523E" w:rsidP="007E523E">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7F82814A" w14:textId="77777777" w:rsidR="007E523E" w:rsidRPr="00623846" w:rsidRDefault="007E523E" w:rsidP="007E523E">
      <w:r w:rsidRPr="00623846">
        <w:t>The risk of collision</w:t>
      </w:r>
    </w:p>
    <w:p w14:paraId="4CA6E313" w14:textId="77777777" w:rsidR="007E523E" w:rsidRPr="00623846" w:rsidRDefault="007E523E" w:rsidP="007E523E">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39623F06" w14:textId="77777777" w:rsidR="007E523E" w:rsidRPr="00623846" w:rsidRDefault="007E523E" w:rsidP="007E523E">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9188AF8" w14:textId="77777777" w:rsidR="007E523E" w:rsidRPr="00623846" w:rsidRDefault="007E523E" w:rsidP="007E523E">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D981201" w14:textId="77777777" w:rsidR="007E523E" w:rsidRPr="00623846" w:rsidRDefault="007E523E" w:rsidP="007E523E">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DF775E6" w14:textId="77777777" w:rsidR="007E523E" w:rsidRPr="00623846" w:rsidRDefault="007E523E" w:rsidP="007E523E">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3972C19C" w14:textId="77777777" w:rsidR="007E523E" w:rsidRPr="00623846" w:rsidRDefault="007E523E" w:rsidP="007E523E">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027A5B56" w14:textId="77777777" w:rsidR="007E523E" w:rsidRPr="00623846" w:rsidRDefault="007E523E" w:rsidP="007E523E">
      <w:r w:rsidRPr="00623846">
        <w:t>Bad decisions</w:t>
      </w:r>
    </w:p>
    <w:p w14:paraId="2B0EA7AB" w14:textId="77777777" w:rsidR="007E523E" w:rsidRPr="00623846" w:rsidRDefault="007E523E" w:rsidP="007E523E">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6C431227" w14:textId="77777777" w:rsidR="007E523E" w:rsidRPr="00623846" w:rsidRDefault="007E523E" w:rsidP="007E523E">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41C5A80" w14:textId="77777777" w:rsidR="007E523E" w:rsidRPr="00623846" w:rsidRDefault="007E523E" w:rsidP="007E523E">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EC8D5EA" w14:textId="77777777" w:rsidR="007E523E" w:rsidRPr="00623846" w:rsidRDefault="007E523E" w:rsidP="007E523E">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69C33DAF" w14:textId="77777777" w:rsidR="007E523E" w:rsidRPr="00623846" w:rsidRDefault="007E523E" w:rsidP="007E523E">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2224DF3" w14:textId="77777777" w:rsidR="007E523E" w:rsidRPr="00623846" w:rsidRDefault="007E523E" w:rsidP="007E523E">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791521EA" w14:textId="77777777" w:rsidR="007E523E" w:rsidRPr="00623846" w:rsidRDefault="007E523E" w:rsidP="007E523E">
      <w:proofErr w:type="spellStart"/>
      <w:r w:rsidRPr="00623846">
        <w:t>Starlink</w:t>
      </w:r>
      <w:proofErr w:type="spellEnd"/>
      <w:r w:rsidRPr="00623846">
        <w:t xml:space="preserve"> monopoly</w:t>
      </w:r>
    </w:p>
    <w:p w14:paraId="3AC30885" w14:textId="77777777" w:rsidR="007E523E" w:rsidRPr="00623846" w:rsidRDefault="007E523E" w:rsidP="007E523E">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672AA01E" w14:textId="77777777" w:rsidR="007E523E" w:rsidRPr="00623846" w:rsidRDefault="007E523E" w:rsidP="007E523E">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94D9BE0" w14:textId="77777777" w:rsidR="007E523E" w:rsidRPr="00623846" w:rsidRDefault="007E523E" w:rsidP="007E523E">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161DFAD" w14:textId="77777777" w:rsidR="007E523E" w:rsidRPr="00623846" w:rsidRDefault="007E523E" w:rsidP="007E523E">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2CEE0FE" w14:textId="77777777" w:rsidR="007E523E" w:rsidRPr="00623846" w:rsidRDefault="007E523E" w:rsidP="007E523E"/>
    <w:p w14:paraId="559A2E63" w14:textId="77777777" w:rsidR="007E523E" w:rsidRPr="00623846" w:rsidRDefault="007E523E" w:rsidP="007E523E">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6F27C10" w14:textId="77777777" w:rsidR="007E523E" w:rsidRPr="00623846" w:rsidRDefault="007E523E" w:rsidP="007E523E">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6F8E3219" w14:textId="77777777" w:rsidR="007E523E" w:rsidRPr="00623846" w:rsidRDefault="007E523E" w:rsidP="007E523E">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D24E371" w14:textId="77777777" w:rsidR="007E523E" w:rsidRPr="00623846" w:rsidRDefault="007E523E" w:rsidP="007E523E">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B36315A" w14:textId="77777777" w:rsidR="007E523E" w:rsidRPr="00623846" w:rsidRDefault="007E523E" w:rsidP="007E523E">
      <w:pPr>
        <w:rPr>
          <w:rStyle w:val="StyleUnderline"/>
        </w:rPr>
      </w:pPr>
      <w:r w:rsidRPr="00623846">
        <w:rPr>
          <w:rStyle w:val="StyleUnderline"/>
        </w:rPr>
        <w:t>Space Debris Threat Increases in the LEO</w:t>
      </w:r>
    </w:p>
    <w:p w14:paraId="79103896" w14:textId="77777777" w:rsidR="007E523E" w:rsidRPr="00623846" w:rsidRDefault="007E523E" w:rsidP="007E523E">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E57CC19" w14:textId="77777777" w:rsidR="007E523E" w:rsidRPr="00623846" w:rsidRDefault="007E523E" w:rsidP="007E523E">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93DD3CC" w14:textId="77777777" w:rsidR="007E523E" w:rsidRPr="00623846" w:rsidRDefault="007E523E" w:rsidP="007E523E">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3F2DE33" w14:textId="77777777" w:rsidR="007E523E" w:rsidRPr="00623846" w:rsidRDefault="007E523E" w:rsidP="007E523E">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374320FF" w14:textId="77777777" w:rsidR="007E523E" w:rsidRPr="00623846" w:rsidRDefault="007E523E" w:rsidP="007E523E">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555A1A4" w14:textId="77777777" w:rsidR="007E523E" w:rsidRPr="00623846" w:rsidRDefault="007E523E" w:rsidP="007E523E">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126E399" w14:textId="77777777" w:rsidR="007E523E" w:rsidRPr="00623846" w:rsidRDefault="007E523E" w:rsidP="007E523E"/>
    <w:p w14:paraId="2BF64850" w14:textId="77777777" w:rsidR="007E523E" w:rsidRPr="00623846" w:rsidRDefault="007E523E" w:rsidP="007E523E">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240F5D6" w14:textId="77777777" w:rsidR="007E523E" w:rsidRPr="00623846" w:rsidRDefault="007E523E" w:rsidP="007E523E">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3123E53D" w14:textId="77777777" w:rsidR="007E523E" w:rsidRPr="00623846" w:rsidRDefault="007E523E" w:rsidP="007E523E">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91E2E79" w14:textId="77777777" w:rsidR="007E523E" w:rsidRPr="00623846" w:rsidRDefault="007E523E" w:rsidP="007E523E">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5E9C594" w14:textId="77777777" w:rsidR="007E523E" w:rsidRPr="00623846" w:rsidRDefault="007E523E" w:rsidP="007E523E">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144D8EA4" w14:textId="77777777" w:rsidR="007E523E" w:rsidRPr="00623846" w:rsidRDefault="007E523E" w:rsidP="007E523E">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7E65F52D" w14:textId="77777777" w:rsidR="007E523E" w:rsidRPr="00623846" w:rsidRDefault="007E523E" w:rsidP="007E523E">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287BCA1E" w14:textId="77777777" w:rsidR="007E523E" w:rsidRPr="00623846" w:rsidRDefault="007E523E" w:rsidP="007E523E">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005A3A9" w14:textId="77777777" w:rsidR="007E523E" w:rsidRPr="00623846" w:rsidRDefault="007E523E" w:rsidP="007E523E"/>
    <w:p w14:paraId="63645E2A" w14:textId="77777777" w:rsidR="007E523E" w:rsidRPr="00623846" w:rsidRDefault="007E523E" w:rsidP="007E523E">
      <w:pPr>
        <w:pStyle w:val="Heading4"/>
        <w:rPr>
          <w:rFonts w:cs="Calibri"/>
        </w:rPr>
      </w:pPr>
      <w:r w:rsidRPr="00623846">
        <w:rPr>
          <w:rFonts w:cs="Calibri"/>
        </w:rPr>
        <w:t>Independently causes cyberwar and satellite hacking which escalates.</w:t>
      </w:r>
    </w:p>
    <w:p w14:paraId="1C7D4DF2" w14:textId="77777777" w:rsidR="007E523E" w:rsidRPr="00623846" w:rsidRDefault="007E523E" w:rsidP="007E523E">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E240AD8" w14:textId="77777777" w:rsidR="007E523E" w:rsidRPr="00623846" w:rsidRDefault="007E523E" w:rsidP="007E523E">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7C0B05A" w14:textId="77777777" w:rsidR="007E523E" w:rsidRPr="00623846" w:rsidRDefault="007E523E" w:rsidP="007E523E">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63A22CB" w14:textId="77777777" w:rsidR="007E523E" w:rsidRPr="00623846" w:rsidRDefault="007E523E" w:rsidP="007E523E">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0F55A522" w14:textId="77777777" w:rsidR="007E523E" w:rsidRPr="00623846" w:rsidRDefault="007E523E" w:rsidP="007E523E">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3ACC598" w14:textId="77777777" w:rsidR="007E523E" w:rsidRPr="00623846" w:rsidRDefault="007E523E" w:rsidP="007E523E">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625338E" w14:textId="77777777" w:rsidR="007E523E" w:rsidRPr="00623846" w:rsidRDefault="007E523E" w:rsidP="007E523E">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C37B88A" w14:textId="77777777" w:rsidR="007E523E" w:rsidRPr="00623846" w:rsidRDefault="007E523E" w:rsidP="007E523E">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0AF339D" w14:textId="77777777" w:rsidR="007E523E" w:rsidRPr="00623846" w:rsidRDefault="007E523E" w:rsidP="007E523E">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C5BF1B0" w14:textId="77777777" w:rsidR="007E523E" w:rsidRPr="00623846" w:rsidRDefault="007E523E" w:rsidP="007E523E">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1E53DD1C" w14:textId="77777777" w:rsidR="007E523E" w:rsidRPr="00623846" w:rsidRDefault="007E523E" w:rsidP="007E523E">
      <w:pPr>
        <w:rPr>
          <w:rStyle w:val="StyleUnderline"/>
        </w:rPr>
      </w:pPr>
    </w:p>
    <w:p w14:paraId="12562B81" w14:textId="77777777" w:rsidR="007E523E" w:rsidRPr="00623846" w:rsidRDefault="007E523E" w:rsidP="007E523E">
      <w:pPr>
        <w:pStyle w:val="Heading4"/>
        <w:rPr>
          <w:rFonts w:cs="Calibri"/>
        </w:rPr>
      </w:pPr>
      <w:r w:rsidRPr="00623846">
        <w:rPr>
          <w:rFonts w:cs="Calibri"/>
        </w:rPr>
        <w:t>Empirics prove it’s possible and likely by state and nonstate actors – especially true given private sector cost cutting.</w:t>
      </w:r>
    </w:p>
    <w:p w14:paraId="0ECFAD69" w14:textId="77777777" w:rsidR="007E523E" w:rsidRPr="00623846" w:rsidRDefault="007E523E" w:rsidP="007E523E">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503C5BCD" w14:textId="77777777" w:rsidR="007E523E" w:rsidRPr="00623846" w:rsidRDefault="007E523E" w:rsidP="007E523E">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69AAC54" w14:textId="77777777" w:rsidR="007E523E" w:rsidRPr="00623846" w:rsidRDefault="007E523E" w:rsidP="007E523E">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6D1D8B9" w14:textId="77777777" w:rsidR="007E523E" w:rsidRPr="00623846" w:rsidRDefault="007E523E" w:rsidP="007E523E">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B74129E" w14:textId="77777777" w:rsidR="007E523E" w:rsidRPr="00623846" w:rsidRDefault="007E523E" w:rsidP="007E523E">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4EFAEFF8" w14:textId="77777777" w:rsidR="007E523E" w:rsidRPr="00623846" w:rsidRDefault="007E523E" w:rsidP="007E523E">
      <w:r w:rsidRPr="00623846">
        <w:t>Commodity parts</w:t>
      </w:r>
    </w:p>
    <w:p w14:paraId="0BD4DC42" w14:textId="77777777" w:rsidR="007E523E" w:rsidRPr="00623846" w:rsidRDefault="007E523E" w:rsidP="007E523E">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0127751" w14:textId="77777777" w:rsidR="007E523E" w:rsidRPr="00623846" w:rsidRDefault="007E523E" w:rsidP="007E523E">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F781FC3" w14:textId="77777777" w:rsidR="007E523E" w:rsidRPr="00623846" w:rsidRDefault="007E523E" w:rsidP="007E523E">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E6764AB" w14:textId="77777777" w:rsidR="007E523E" w:rsidRPr="00623846" w:rsidRDefault="007E523E" w:rsidP="007E523E">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7F8DB9A7" w14:textId="77777777" w:rsidR="007E523E" w:rsidRPr="00623846" w:rsidRDefault="007E523E" w:rsidP="007E523E">
      <w:r w:rsidRPr="00623846">
        <w:t>History of hacks</w:t>
      </w:r>
    </w:p>
    <w:p w14:paraId="7B182B15" w14:textId="77777777" w:rsidR="007E523E" w:rsidRPr="00623846" w:rsidRDefault="007E523E" w:rsidP="007E523E">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6939C8BA" w14:textId="77777777" w:rsidR="007E523E" w:rsidRPr="00623846" w:rsidRDefault="007E523E" w:rsidP="007E523E">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68D66A66" w14:textId="77777777" w:rsidR="007E523E" w:rsidRPr="00623846" w:rsidRDefault="007E523E" w:rsidP="007E523E">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4BCBB4D" w14:textId="77777777" w:rsidR="007E523E" w:rsidRPr="00623846" w:rsidRDefault="007E523E" w:rsidP="007E523E">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576A3032" w14:textId="77777777" w:rsidR="007E523E" w:rsidRPr="00623846" w:rsidRDefault="007E523E" w:rsidP="007E523E"/>
    <w:p w14:paraId="1FC7C2FC" w14:textId="77777777" w:rsidR="007E523E" w:rsidRPr="00623846" w:rsidRDefault="007E523E" w:rsidP="007E523E"/>
    <w:p w14:paraId="4D9008B3" w14:textId="77777777" w:rsidR="007E523E" w:rsidRPr="00623846" w:rsidRDefault="007E523E" w:rsidP="007E523E">
      <w:pPr>
        <w:pStyle w:val="Heading4"/>
        <w:rPr>
          <w:rFonts w:cs="Calibri"/>
        </w:rPr>
      </w:pPr>
      <w:r w:rsidRPr="00623846">
        <w:rPr>
          <w:rFonts w:cs="Calibri"/>
        </w:rPr>
        <w:t>Interconnectedness and surface area</w:t>
      </w:r>
    </w:p>
    <w:p w14:paraId="29AA9BFC" w14:textId="77777777" w:rsidR="007E523E" w:rsidRPr="00623846" w:rsidRDefault="007E523E" w:rsidP="007E523E">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112EEE0A" w14:textId="77777777" w:rsidR="007E523E" w:rsidRPr="00623846" w:rsidRDefault="007E523E" w:rsidP="007E523E">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506EA0CA" w14:textId="77777777" w:rsidR="007E523E" w:rsidRPr="00623846" w:rsidRDefault="007E523E" w:rsidP="007E523E">
      <w:pPr>
        <w:pStyle w:val="Heading4"/>
        <w:rPr>
          <w:rFonts w:cs="Calibri"/>
        </w:rPr>
      </w:pPr>
      <w:r w:rsidRPr="00623846">
        <w:rPr>
          <w:rFonts w:cs="Calibri"/>
        </w:rPr>
        <w:t>Nuke war causes extinction – Ice Age, famines, and war won’t stay limited</w:t>
      </w:r>
    </w:p>
    <w:p w14:paraId="3F1B5733" w14:textId="77777777" w:rsidR="007E523E" w:rsidRPr="00623846" w:rsidRDefault="007E523E" w:rsidP="007E523E">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16ED15FF" w14:textId="77777777" w:rsidR="007E523E" w:rsidRPr="00623846" w:rsidRDefault="007E523E" w:rsidP="007E523E">
      <w:r w:rsidRPr="00623846">
        <w:t>In the nuclear conversation, what are we not talking about that we should be?</w:t>
      </w:r>
    </w:p>
    <w:p w14:paraId="2071A2A4" w14:textId="77777777" w:rsidR="007E523E" w:rsidRPr="00623846" w:rsidRDefault="007E523E" w:rsidP="007E523E">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B821889" w14:textId="77777777" w:rsidR="00F106B3" w:rsidRPr="00623846" w:rsidRDefault="00F106B3" w:rsidP="00F106B3">
      <w:pPr>
        <w:pStyle w:val="Heading3"/>
        <w:rPr>
          <w:rFonts w:cs="Calibri"/>
        </w:rPr>
      </w:pPr>
      <w:r w:rsidRPr="00623846">
        <w:rPr>
          <w:rFonts w:cs="Calibri"/>
        </w:rPr>
        <w:lastRenderedPageBreak/>
        <w:t>Adv – Ozone</w:t>
      </w:r>
    </w:p>
    <w:p w14:paraId="68F3EF1F" w14:textId="77777777" w:rsidR="00F106B3" w:rsidRPr="00623846" w:rsidRDefault="00F106B3" w:rsidP="00F106B3">
      <w:pPr>
        <w:pStyle w:val="Heading4"/>
        <w:rPr>
          <w:rFonts w:cs="Calibri"/>
        </w:rPr>
      </w:pPr>
      <w:r w:rsidRPr="00623846">
        <w:rPr>
          <w:rFonts w:cs="Calibri"/>
        </w:rPr>
        <w:t>Mega-constellations destroy the ozone layer.</w:t>
      </w:r>
    </w:p>
    <w:p w14:paraId="712970AB" w14:textId="77777777" w:rsidR="00F106B3" w:rsidRPr="00623846" w:rsidRDefault="00F106B3" w:rsidP="00F106B3">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1" w:history="1">
        <w:r w:rsidRPr="00623846">
          <w:rPr>
            <w:rStyle w:val="Hyperlink"/>
          </w:rPr>
          <w:t>https://www.space.com/starlink-satellite-reentry-ozone-depletion-atmosphere</w:t>
        </w:r>
      </w:hyperlink>
      <w:r w:rsidRPr="00623846">
        <w:t xml:space="preserve"> SM</w:t>
      </w:r>
    </w:p>
    <w:p w14:paraId="5DD44C5A" w14:textId="77777777" w:rsidR="00F106B3" w:rsidRPr="00623846" w:rsidRDefault="00F106B3" w:rsidP="00F106B3">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3481F8D4" w14:textId="77777777" w:rsidR="00F106B3" w:rsidRPr="00623846" w:rsidRDefault="00F106B3" w:rsidP="00F106B3">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7933B893" w14:textId="77777777" w:rsidR="00F106B3" w:rsidRPr="00623846" w:rsidRDefault="00F106B3" w:rsidP="00F106B3">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503CDE41" w14:textId="77777777" w:rsidR="00F106B3" w:rsidRPr="00623846" w:rsidRDefault="00F106B3" w:rsidP="00F106B3">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4A275162" w14:textId="77777777" w:rsidR="00F106B3" w:rsidRPr="00623846" w:rsidRDefault="00F106B3" w:rsidP="00F106B3">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6169FA69" w14:textId="77777777" w:rsidR="00F106B3" w:rsidRPr="00623846" w:rsidRDefault="00F106B3" w:rsidP="00F106B3">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39B877DE" w14:textId="77777777" w:rsidR="00F106B3" w:rsidRPr="00623846" w:rsidRDefault="00F106B3" w:rsidP="00F106B3">
      <w:proofErr w:type="spellStart"/>
      <w:r w:rsidRPr="00623846">
        <w:lastRenderedPageBreak/>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74DB64CC" w14:textId="77777777" w:rsidR="00F106B3" w:rsidRPr="00623846" w:rsidRDefault="00F106B3" w:rsidP="00F106B3">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1FB6EE8E" w14:textId="77777777" w:rsidR="00F106B3" w:rsidRPr="00623846" w:rsidRDefault="00F106B3" w:rsidP="00F106B3">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47EA8E95" w14:textId="77777777" w:rsidR="00F106B3" w:rsidRPr="00623846" w:rsidRDefault="00F106B3" w:rsidP="00F106B3">
      <w:r w:rsidRPr="00623846">
        <w:t>Learning from past mistakes</w:t>
      </w:r>
    </w:p>
    <w:p w14:paraId="0C6CD189" w14:textId="77777777" w:rsidR="00F106B3" w:rsidRPr="00623846" w:rsidRDefault="00F106B3" w:rsidP="00F106B3">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C57A4B">
        <w:rPr>
          <w:rStyle w:val="StyleUnderline"/>
          <w:highlight w:val="green"/>
        </w:rPr>
        <w:t xml:space="preserve">the </w:t>
      </w:r>
      <w:proofErr w:type="spellStart"/>
      <w:r w:rsidRPr="00C57A4B">
        <w:rPr>
          <w:rStyle w:val="StyleUnderline"/>
          <w:highlight w:val="green"/>
        </w:rPr>
        <w:t>Starlink</w:t>
      </w:r>
      <w:proofErr w:type="spellEnd"/>
      <w:r w:rsidRPr="00C57A4B">
        <w:rPr>
          <w:rStyle w:val="StyleUnderline"/>
          <w:highlight w:val="green"/>
        </w:rPr>
        <w:t xml:space="preserve"> </w:t>
      </w:r>
      <w:proofErr w:type="spellStart"/>
      <w:r w:rsidRPr="00C57A4B">
        <w:rPr>
          <w:rStyle w:val="StyleUnderline"/>
          <w:highlight w:val="green"/>
        </w:rPr>
        <w:t>megaconstellation</w:t>
      </w:r>
      <w:proofErr w:type="spellEnd"/>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45AF1B5C" w14:textId="77777777" w:rsidR="00F106B3" w:rsidRPr="00623846" w:rsidRDefault="00F106B3" w:rsidP="00F106B3">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69B960CD" w14:textId="77777777" w:rsidR="00F106B3" w:rsidRPr="00623846" w:rsidRDefault="00F106B3" w:rsidP="00F106B3">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07C38426" w14:textId="77777777" w:rsidR="00F106B3" w:rsidRPr="00623846" w:rsidRDefault="00F106B3" w:rsidP="00F106B3">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72B159F4" w14:textId="77777777" w:rsidR="00F106B3" w:rsidRPr="00623846" w:rsidRDefault="00F106B3" w:rsidP="00F106B3"/>
    <w:p w14:paraId="18D4CFAB" w14:textId="77777777" w:rsidR="00F106B3" w:rsidRPr="00623846" w:rsidRDefault="00F106B3" w:rsidP="00F106B3">
      <w:pPr>
        <w:pStyle w:val="Heading4"/>
        <w:rPr>
          <w:rFonts w:cs="Calibri"/>
        </w:rPr>
      </w:pPr>
      <w:r w:rsidRPr="00623846">
        <w:rPr>
          <w:rFonts w:cs="Calibri"/>
        </w:rPr>
        <w:lastRenderedPageBreak/>
        <w:t>Ozone hole recovering now but depletion causes extinction.</w:t>
      </w:r>
    </w:p>
    <w:p w14:paraId="372F877F" w14:textId="77777777" w:rsidR="00F106B3" w:rsidRPr="00623846" w:rsidRDefault="00F106B3" w:rsidP="00F106B3">
      <w:r w:rsidRPr="00623846">
        <w:rPr>
          <w:rStyle w:val="Style13ptBold"/>
        </w:rPr>
        <w:t xml:space="preserve">Browne 20 </w:t>
      </w:r>
      <w:r w:rsidRPr="00623846">
        <w:t xml:space="preserve">“Scientists warn erosion of ozone layer could lead to a modern mass extinction event” EDWARD BROWNE May 28, 2020 </w:t>
      </w:r>
      <w:hyperlink r:id="rId32" w:history="1">
        <w:r w:rsidRPr="00623846">
          <w:rPr>
            <w:rStyle w:val="Hyperlink"/>
          </w:rPr>
          <w:t>https://www.express.co.uk/news/science/1287983/ozone-layer-global-warming-mass-extinction-dinosaurs-Southampton</w:t>
        </w:r>
      </w:hyperlink>
      <w:r w:rsidRPr="00623846">
        <w:t xml:space="preserve"> SM</w:t>
      </w:r>
    </w:p>
    <w:p w14:paraId="356DEBB4" w14:textId="77777777" w:rsidR="00F106B3" w:rsidRPr="00623846" w:rsidRDefault="00F106B3" w:rsidP="00F106B3">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54F826B1" w14:textId="77777777" w:rsidR="00F106B3" w:rsidRPr="00623846" w:rsidRDefault="00F106B3" w:rsidP="00F106B3">
      <w:r w:rsidRPr="00623846">
        <w:t>AN unexplained mass extinction event that occurred 359 million years ago may have been caused by erosion of the ozone layer, a UK study has found.</w:t>
      </w:r>
    </w:p>
    <w:p w14:paraId="4EF12705" w14:textId="77777777" w:rsidR="00F106B3" w:rsidRPr="00623846" w:rsidRDefault="00F106B3" w:rsidP="00F106B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472D90A" w14:textId="77777777" w:rsidR="00F106B3" w:rsidRPr="00623846" w:rsidRDefault="00F106B3" w:rsidP="00F106B3">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14FD0F88" w14:textId="77777777" w:rsidR="00F106B3" w:rsidRPr="00623846" w:rsidRDefault="00F106B3" w:rsidP="00F106B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4B497F0A" w14:textId="77777777" w:rsidR="00F106B3" w:rsidRPr="00623846" w:rsidRDefault="00F106B3" w:rsidP="00F106B3">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5D9B8A08" w14:textId="77777777" w:rsidR="00F106B3" w:rsidRPr="00623846" w:rsidRDefault="00F106B3" w:rsidP="00F106B3">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330B4839" w14:textId="77777777" w:rsidR="00F106B3" w:rsidRPr="00623846" w:rsidRDefault="00F106B3" w:rsidP="00F106B3">
      <w:r w:rsidRPr="00623846">
        <w:t>Many will associate the asteroid impact event as the one that led to the extinction of the dinosaurs.</w:t>
      </w:r>
    </w:p>
    <w:p w14:paraId="52DE7B16" w14:textId="77777777" w:rsidR="00F106B3" w:rsidRPr="00623846" w:rsidRDefault="00F106B3" w:rsidP="00F106B3">
      <w:r w:rsidRPr="00623846">
        <w:t>The extinction event that the Southampton scientists were studying came after a period of rapid global warming after an ice age, Phys.org continues.</w:t>
      </w:r>
    </w:p>
    <w:p w14:paraId="3C24E6AA" w14:textId="77777777" w:rsidR="00F106B3" w:rsidRPr="00623846" w:rsidRDefault="00F106B3" w:rsidP="00F106B3">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6EB1E245" w14:textId="77777777" w:rsidR="00F106B3" w:rsidRPr="00623846" w:rsidRDefault="00F106B3" w:rsidP="00F106B3">
      <w:r w:rsidRPr="00623846">
        <w:t>Indeed, these rocks held some clues as to what had been happening around the time of the Devonian period.</w:t>
      </w:r>
    </w:p>
    <w:p w14:paraId="39425B17" w14:textId="77777777" w:rsidR="00F106B3" w:rsidRPr="00623846" w:rsidRDefault="00F106B3" w:rsidP="00F106B3">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41AD5C18" w14:textId="77777777" w:rsidR="00F106B3" w:rsidRPr="00623846" w:rsidRDefault="00F106B3" w:rsidP="00F106B3">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32B2DD49" w14:textId="77777777" w:rsidR="00F106B3" w:rsidRPr="00623846" w:rsidRDefault="00F106B3" w:rsidP="00F106B3">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12E007D3" w14:textId="77777777" w:rsidR="00F106B3" w:rsidRPr="00623846" w:rsidRDefault="00F106B3" w:rsidP="00F106B3">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3798D603" w14:textId="77777777" w:rsidR="00F106B3" w:rsidRPr="00623846" w:rsidRDefault="00F106B3" w:rsidP="00F106B3">
      <w:r w:rsidRPr="00623846">
        <w:t>This is because the ozone layer absorbs some of the UV light – a particular type called UBV – that travels from the sun to the Earth.</w:t>
      </w:r>
    </w:p>
    <w:p w14:paraId="7D56F8F1" w14:textId="77777777" w:rsidR="00F106B3" w:rsidRPr="00623846" w:rsidRDefault="00F106B3" w:rsidP="00F106B3">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0C993D2D" w14:textId="77777777" w:rsidR="00F106B3" w:rsidRPr="00623846" w:rsidRDefault="00F106B3" w:rsidP="00F106B3">
      <w:r w:rsidRPr="00623846">
        <w:t>The ozone layer is a part of Earth’s atmosphere located in the stratosphere between 9 and 18 miles up.</w:t>
      </w:r>
    </w:p>
    <w:p w14:paraId="6DCC9221" w14:textId="77777777" w:rsidR="00F106B3" w:rsidRPr="00623846" w:rsidRDefault="00F106B3" w:rsidP="00F106B3">
      <w:r w:rsidRPr="00623846">
        <w:t>Professor Marshall, lead researcher for the team, said that “current estimates suggest we will reach similar global temperatures to those of 360 million years ago,” according to phys.org.</w:t>
      </w:r>
    </w:p>
    <w:p w14:paraId="5C0EF153" w14:textId="77777777" w:rsidR="00F106B3" w:rsidRPr="00623846" w:rsidRDefault="00F106B3" w:rsidP="00F106B3">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444CE860" w14:textId="77777777" w:rsidR="00F106B3" w:rsidRPr="00623846" w:rsidRDefault="00F106B3" w:rsidP="00F106B3">
      <w:r w:rsidRPr="00623846">
        <w:t>In the study’s abstract, the team said: “ozone loss during rapid warming is an inherent Earth system process with the unavoidable conclusion that we should be alert for such an eventuality in the future warming world.”</w:t>
      </w:r>
    </w:p>
    <w:p w14:paraId="557B81F1" w14:textId="77777777" w:rsidR="00F106B3" w:rsidRPr="00623846" w:rsidRDefault="00F106B3" w:rsidP="00F106B3">
      <w:r w:rsidRPr="00623846">
        <w:t>As well as global warming, human activity is associated with the depletion of the Earth’s vital ozone layer.</w:t>
      </w:r>
    </w:p>
    <w:p w14:paraId="7E34D6EF" w14:textId="77777777" w:rsidR="00F106B3" w:rsidRPr="00623846" w:rsidRDefault="00F106B3" w:rsidP="00F106B3">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4C268D9A" w14:textId="77777777" w:rsidR="00F106B3" w:rsidRPr="00623846" w:rsidRDefault="00F106B3" w:rsidP="00F106B3"/>
    <w:p w14:paraId="42794099" w14:textId="77777777" w:rsidR="007E523E" w:rsidRPr="00623846" w:rsidRDefault="007E523E" w:rsidP="007E523E"/>
    <w:p w14:paraId="4578B903" w14:textId="77777777" w:rsidR="00F106B3" w:rsidRPr="00623846" w:rsidRDefault="00F106B3" w:rsidP="00F106B3">
      <w:pPr>
        <w:pStyle w:val="Heading3"/>
        <w:rPr>
          <w:rFonts w:cs="Calibri"/>
        </w:rPr>
      </w:pPr>
      <w:r w:rsidRPr="00623846">
        <w:rPr>
          <w:rFonts w:cs="Calibri"/>
        </w:rPr>
        <w:lastRenderedPageBreak/>
        <w:t>Adv – Astronomy</w:t>
      </w:r>
    </w:p>
    <w:p w14:paraId="435E81C7" w14:textId="77777777" w:rsidR="00F106B3" w:rsidRPr="00623846" w:rsidRDefault="00F106B3" w:rsidP="00F106B3">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1BA59965" w14:textId="77777777" w:rsidR="00F106B3" w:rsidRPr="00623846" w:rsidRDefault="00F106B3" w:rsidP="00F106B3">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3" w:history="1">
        <w:r w:rsidRPr="00623846">
          <w:rPr>
            <w:rStyle w:val="Hyperlink"/>
          </w:rPr>
          <w:t>https://www.theverge.com/2020/3/24/21190273/spacex-starlink-satellite-internet-constellation-astronomy-coating</w:t>
        </w:r>
      </w:hyperlink>
      <w:r w:rsidRPr="00623846">
        <w:t xml:space="preserve"> SM</w:t>
      </w:r>
    </w:p>
    <w:p w14:paraId="3AFA72F6" w14:textId="77777777" w:rsidR="00F106B3" w:rsidRPr="00623846" w:rsidRDefault="00F106B3" w:rsidP="00F106B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351914D8" w14:textId="77777777" w:rsidR="00F106B3" w:rsidRPr="00623846" w:rsidRDefault="00F106B3" w:rsidP="00F106B3">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E417544" w14:textId="77777777" w:rsidR="00F106B3" w:rsidRPr="00623846" w:rsidRDefault="00F106B3" w:rsidP="00F106B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03C8087" w14:textId="77777777" w:rsidR="00F106B3" w:rsidRPr="00623846" w:rsidRDefault="00F106B3" w:rsidP="00F106B3">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C1B982E" w14:textId="77777777" w:rsidR="00F106B3" w:rsidRPr="00623846" w:rsidRDefault="00F106B3" w:rsidP="00F106B3">
      <w:r w:rsidRPr="00623846">
        <w:lastRenderedPageBreak/>
        <w:t>HOW STARLINK WILL AFFECT THE ASTRONOMERS</w:t>
      </w:r>
    </w:p>
    <w:p w14:paraId="09A9EE16" w14:textId="77777777" w:rsidR="00F106B3" w:rsidRPr="00623846" w:rsidRDefault="00F106B3" w:rsidP="00F106B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571F7F82" w14:textId="77777777" w:rsidR="00F106B3" w:rsidRPr="00623846" w:rsidRDefault="00F106B3" w:rsidP="00F106B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E6B7CEF" w14:textId="77777777" w:rsidR="00F106B3" w:rsidRPr="00623846" w:rsidRDefault="00F106B3" w:rsidP="00F106B3">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2CA4CD71" w14:textId="77777777" w:rsidR="00F106B3" w:rsidRPr="00623846" w:rsidRDefault="00F106B3" w:rsidP="00F106B3">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496A4230" w14:textId="77777777" w:rsidR="00F106B3" w:rsidRPr="00623846" w:rsidRDefault="00F106B3" w:rsidP="00F106B3">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C7A18FC" w14:textId="77777777" w:rsidR="00F106B3" w:rsidRPr="00623846" w:rsidRDefault="00F106B3" w:rsidP="00F106B3">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431D4474" w14:textId="77777777" w:rsidR="00F106B3" w:rsidRPr="00623846" w:rsidRDefault="00F106B3" w:rsidP="00F106B3">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4D7E5DD" w14:textId="77777777" w:rsidR="00F106B3" w:rsidRPr="00623846" w:rsidRDefault="00F106B3" w:rsidP="00F106B3">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799A3350" w14:textId="77777777" w:rsidR="00F106B3" w:rsidRPr="00623846" w:rsidRDefault="00F106B3" w:rsidP="00F106B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2BAF70B6" w14:textId="77777777" w:rsidR="00F106B3" w:rsidRPr="00623846" w:rsidRDefault="00F106B3" w:rsidP="00F106B3">
      <w:r w:rsidRPr="00623846">
        <w:t>A COAT OF NO COLORS</w:t>
      </w:r>
    </w:p>
    <w:p w14:paraId="0483B848" w14:textId="77777777" w:rsidR="00F106B3" w:rsidRPr="00623846" w:rsidRDefault="00F106B3" w:rsidP="00F106B3">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4C41648B" w14:textId="77777777" w:rsidR="00F106B3" w:rsidRPr="00623846" w:rsidRDefault="00F106B3" w:rsidP="00F106B3">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03BAFFCB" w14:textId="77777777" w:rsidR="00F106B3" w:rsidRPr="00623846" w:rsidRDefault="00F106B3" w:rsidP="00F106B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37F3B350" w14:textId="77777777" w:rsidR="00F106B3" w:rsidRPr="00623846" w:rsidRDefault="00F106B3" w:rsidP="00F106B3">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B32D01E" w14:textId="77777777" w:rsidR="00F106B3" w:rsidRPr="00623846" w:rsidRDefault="00F106B3" w:rsidP="00F106B3">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0766D064" w14:textId="77777777" w:rsidR="00F106B3" w:rsidRPr="00623846" w:rsidRDefault="00F106B3" w:rsidP="00F106B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E55365E" w14:textId="77777777" w:rsidR="00F106B3" w:rsidRPr="00623846" w:rsidRDefault="00F106B3" w:rsidP="00F106B3">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761363CD" w14:textId="77777777" w:rsidR="00F106B3" w:rsidRPr="00623846" w:rsidRDefault="00F106B3" w:rsidP="00F106B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60E89D64" w14:textId="77777777" w:rsidR="00F106B3" w:rsidRPr="00623846" w:rsidRDefault="00F106B3" w:rsidP="00F106B3">
      <w:pPr>
        <w:pStyle w:val="Heading4"/>
        <w:rPr>
          <w:rFonts w:cs="Calibri"/>
        </w:rPr>
      </w:pPr>
      <w:r w:rsidRPr="00623846">
        <w:rPr>
          <w:rFonts w:cs="Calibri"/>
        </w:rPr>
        <w:t>Asteroids threats are existential – increasingly likely</w:t>
      </w:r>
    </w:p>
    <w:p w14:paraId="56EAF126" w14:textId="77777777" w:rsidR="00F106B3" w:rsidRPr="00623846" w:rsidRDefault="00F106B3" w:rsidP="00F106B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4" w:history="1">
        <w:r w:rsidRPr="00623846">
          <w:rPr>
            <w:rStyle w:val="Hyperlink"/>
          </w:rPr>
          <w:t>https://www.salon.com/2018/01/14/the-asteroids-most-likely-to-hit-earth/</w:t>
        </w:r>
      </w:hyperlink>
      <w:r w:rsidRPr="00623846">
        <w:t>.</w:t>
      </w:r>
    </w:p>
    <w:p w14:paraId="0E322742" w14:textId="77777777" w:rsidR="00F106B3" w:rsidRPr="00623846" w:rsidRDefault="00F106B3" w:rsidP="00F106B3">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518CA65" w14:textId="77777777" w:rsidR="00F106B3" w:rsidRPr="00623846" w:rsidRDefault="00F106B3" w:rsidP="00F106B3">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319601B" w14:textId="77777777" w:rsidR="00F106B3" w:rsidRPr="00623846" w:rsidRDefault="00F106B3" w:rsidP="00F106B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F88B65D" w14:textId="77777777" w:rsidR="00F106B3" w:rsidRPr="00623846" w:rsidRDefault="00F106B3" w:rsidP="00F106B3">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AC8DD5C" w14:textId="77777777" w:rsidR="00F106B3" w:rsidRPr="00623846" w:rsidRDefault="00F106B3" w:rsidP="00F106B3">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16E0E884" w14:textId="77777777" w:rsidR="00F106B3" w:rsidRPr="00623846" w:rsidRDefault="00F106B3" w:rsidP="00F106B3">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4D44DE7A" w14:textId="77777777" w:rsidR="00F106B3" w:rsidRPr="00623846" w:rsidRDefault="00F106B3" w:rsidP="00F106B3">
      <w:pPr>
        <w:rPr>
          <w:rStyle w:val="Emphasis"/>
        </w:rPr>
      </w:pPr>
      <w:r w:rsidRPr="00C57A4B">
        <w:rPr>
          <w:rStyle w:val="Emphasis"/>
          <w:highlight w:val="green"/>
        </w:rPr>
        <w:t>3200 Phaethon</w:t>
      </w:r>
    </w:p>
    <w:p w14:paraId="6617D5F2" w14:textId="77777777" w:rsidR="00F106B3" w:rsidRPr="00623846" w:rsidRDefault="00F106B3" w:rsidP="00F106B3">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3B7786C5" w14:textId="77777777" w:rsidR="00F106B3" w:rsidRPr="00623846" w:rsidRDefault="00F106B3" w:rsidP="00F106B3">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37A15F2" w14:textId="77777777" w:rsidR="00F106B3" w:rsidRPr="00623846" w:rsidRDefault="00F106B3" w:rsidP="00F106B3">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DA8D1B6" w14:textId="77777777" w:rsidR="00F106B3" w:rsidRPr="00623846" w:rsidRDefault="00F106B3" w:rsidP="00F106B3">
      <w:r w:rsidRPr="00623846">
        <w:t>Accordingly, NASA lists 3200 Phaethon as “potentially hazardous.”</w:t>
      </w:r>
    </w:p>
    <w:p w14:paraId="40820311" w14:textId="77777777" w:rsidR="00F106B3" w:rsidRPr="00623846" w:rsidRDefault="00F106B3" w:rsidP="00F106B3">
      <w:pPr>
        <w:rPr>
          <w:rStyle w:val="Emphasis"/>
        </w:rPr>
      </w:pPr>
      <w:r w:rsidRPr="00C57A4B">
        <w:rPr>
          <w:rStyle w:val="Emphasis"/>
          <w:highlight w:val="green"/>
        </w:rPr>
        <w:t>2017 XO2</w:t>
      </w:r>
    </w:p>
    <w:p w14:paraId="56BC75BF" w14:textId="77777777" w:rsidR="00F106B3" w:rsidRPr="00623846" w:rsidRDefault="00F106B3" w:rsidP="00F106B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16FE00AC" w14:textId="77777777" w:rsidR="00F106B3" w:rsidRPr="00623846" w:rsidRDefault="00F106B3" w:rsidP="00F106B3">
      <w:pPr>
        <w:rPr>
          <w:rStyle w:val="Emphasis"/>
        </w:rPr>
      </w:pPr>
      <w:r w:rsidRPr="00C57A4B">
        <w:rPr>
          <w:rStyle w:val="Emphasis"/>
          <w:highlight w:val="green"/>
        </w:rPr>
        <w:t>2017 YZ1</w:t>
      </w:r>
    </w:p>
    <w:p w14:paraId="296C899F" w14:textId="77777777" w:rsidR="00F106B3" w:rsidRPr="00623846" w:rsidRDefault="00F106B3" w:rsidP="00F106B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3E86903" w14:textId="77777777" w:rsidR="00F106B3" w:rsidRPr="00623846" w:rsidRDefault="00F106B3" w:rsidP="00F106B3">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4611602C" w14:textId="77777777" w:rsidR="00F106B3" w:rsidRPr="00623846" w:rsidRDefault="00F106B3" w:rsidP="00F106B3">
      <w:r w:rsidRPr="00623846">
        <w:t>Jot down June 30, 2047, in your calendar, and then pull out your telescope, watch it sail by and toast your good fortune.</w:t>
      </w:r>
    </w:p>
    <w:p w14:paraId="23A347C9" w14:textId="77777777" w:rsidR="00F106B3" w:rsidRPr="00623846" w:rsidRDefault="00F106B3" w:rsidP="00F106B3">
      <w:pPr>
        <w:rPr>
          <w:rStyle w:val="Emphasis"/>
        </w:rPr>
      </w:pPr>
      <w:r w:rsidRPr="00C57A4B">
        <w:rPr>
          <w:rStyle w:val="Emphasis"/>
          <w:highlight w:val="green"/>
        </w:rPr>
        <w:t>2018 AE2</w:t>
      </w:r>
    </w:p>
    <w:p w14:paraId="4A05AEA7" w14:textId="77777777" w:rsidR="00F106B3" w:rsidRPr="00623846" w:rsidRDefault="00F106B3" w:rsidP="00F106B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570A2531" w14:textId="77777777" w:rsidR="00F106B3" w:rsidRPr="00623846" w:rsidRDefault="00F106B3" w:rsidP="00F106B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39CB4321" w14:textId="77777777" w:rsidR="00F106B3" w:rsidRPr="00623846" w:rsidRDefault="00F106B3" w:rsidP="00F106B3">
      <w:pPr>
        <w:pStyle w:val="Heading4"/>
        <w:rPr>
          <w:rFonts w:cs="Calibri"/>
        </w:rPr>
      </w:pPr>
      <w:r w:rsidRPr="00623846">
        <w:rPr>
          <w:rFonts w:cs="Calibri"/>
        </w:rPr>
        <w:t>Independently, astronomy is key to avert solar flares which are coming now and wreck the grid.</w:t>
      </w:r>
    </w:p>
    <w:p w14:paraId="45DB1C9C" w14:textId="77777777" w:rsidR="00F106B3" w:rsidRPr="00623846" w:rsidRDefault="00F106B3" w:rsidP="00F106B3">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5" w:history="1">
        <w:r w:rsidRPr="00623846">
          <w:rPr>
            <w:rStyle w:val="Hyperlink"/>
          </w:rPr>
          <w:t>https://www.forbes.com/sites/startswithabang/2020/01/31/this-multi-trillion-dollar-disaster-is-coming-and-solar-astronomy-is-our-prime-defense/?sh=6ecc0e367613</w:t>
        </w:r>
      </w:hyperlink>
      <w:r w:rsidRPr="00623846">
        <w:t xml:space="preserve"> SM</w:t>
      </w:r>
    </w:p>
    <w:p w14:paraId="01E55B6D" w14:textId="77777777" w:rsidR="00F106B3" w:rsidRPr="00623846" w:rsidRDefault="00F106B3" w:rsidP="00F106B3">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6F11467" w14:textId="77777777" w:rsidR="00F106B3" w:rsidRPr="00623846" w:rsidRDefault="00F106B3" w:rsidP="00F106B3">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9A888E9" w14:textId="77777777" w:rsidR="00F106B3" w:rsidRPr="00623846" w:rsidRDefault="00F106B3" w:rsidP="00F106B3">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51994D27" w14:textId="77777777" w:rsidR="00F106B3" w:rsidRPr="00623846" w:rsidRDefault="00F106B3" w:rsidP="00F106B3">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0131AA69" w14:textId="77777777" w:rsidR="00F106B3" w:rsidRPr="00623846" w:rsidRDefault="00F106B3" w:rsidP="00F106B3">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 xml:space="preserve">electronics would experience devastating effects that could easily cause </w:t>
      </w:r>
      <w:proofErr w:type="spellStart"/>
      <w:r w:rsidRPr="00C57A4B">
        <w:rPr>
          <w:rStyle w:val="StyleUnderline"/>
          <w:highlight w:val="green"/>
        </w:rPr>
        <w:t>trilions</w:t>
      </w:r>
      <w:proofErr w:type="spellEnd"/>
      <w:r w:rsidRPr="00C57A4B">
        <w:rPr>
          <w:rStyle w:val="StyleUnderline"/>
          <w:highlight w:val="green"/>
        </w:rPr>
        <w:t xml:space="preserve">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69633E6E" w14:textId="77777777" w:rsidR="00F106B3" w:rsidRPr="00623846" w:rsidRDefault="00F106B3" w:rsidP="00F106B3">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1F5EFC53" w14:textId="77777777" w:rsidR="00F106B3" w:rsidRPr="00623846" w:rsidRDefault="00F106B3" w:rsidP="00F106B3">
      <w:r w:rsidRPr="00623846">
        <w:t>at the photosphere,</w:t>
      </w:r>
    </w:p>
    <w:p w14:paraId="1A02AC7C" w14:textId="77777777" w:rsidR="00F106B3" w:rsidRPr="00623846" w:rsidRDefault="00F106B3" w:rsidP="00F106B3">
      <w:r w:rsidRPr="00623846">
        <w:t>in the chromosphere,</w:t>
      </w:r>
    </w:p>
    <w:p w14:paraId="739FCA97" w14:textId="77777777" w:rsidR="00F106B3" w:rsidRPr="00623846" w:rsidRDefault="00F106B3" w:rsidP="00F106B3">
      <w:r w:rsidRPr="00623846">
        <w:t>and throughout the solar corona.</w:t>
      </w:r>
    </w:p>
    <w:p w14:paraId="542BEFE0" w14:textId="77777777" w:rsidR="00F106B3" w:rsidRPr="00623846" w:rsidRDefault="00F106B3" w:rsidP="00F106B3">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349E494E" w14:textId="77777777" w:rsidR="00F106B3" w:rsidRPr="00623846" w:rsidRDefault="00F106B3" w:rsidP="00F106B3">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376F0283" w14:textId="77777777" w:rsidR="00F106B3" w:rsidRPr="00623846" w:rsidRDefault="00F106B3" w:rsidP="00F106B3">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8C038E0" w14:textId="77777777" w:rsidR="00F106B3" w:rsidRPr="00623846" w:rsidRDefault="00F106B3" w:rsidP="00F106B3">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4152C8AF" w14:textId="77777777" w:rsidR="00F106B3" w:rsidRPr="00623846" w:rsidRDefault="00F106B3" w:rsidP="00F106B3">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1FE9BD37" w14:textId="77777777" w:rsidR="00F106B3" w:rsidRPr="00623846" w:rsidRDefault="00F106B3" w:rsidP="00F106B3">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50CA013" w14:textId="77777777" w:rsidR="00F106B3" w:rsidRPr="00623846" w:rsidRDefault="00F106B3" w:rsidP="00F106B3">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065E27A" w14:textId="77777777" w:rsidR="00F106B3" w:rsidRPr="00623846" w:rsidRDefault="00F106B3" w:rsidP="00F106B3">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4FAE3989" w14:textId="77777777" w:rsidR="00F106B3" w:rsidRPr="00623846" w:rsidRDefault="00F106B3" w:rsidP="00F106B3">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69E22717" w14:textId="77777777" w:rsidR="00F106B3" w:rsidRPr="00623846" w:rsidRDefault="00F106B3" w:rsidP="00F106B3">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240293E5" w14:textId="77777777" w:rsidR="00F106B3" w:rsidRPr="00623846" w:rsidRDefault="00F106B3" w:rsidP="00F106B3">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11F0794F" w14:textId="77777777" w:rsidR="00F106B3" w:rsidRPr="00623846" w:rsidRDefault="00F106B3" w:rsidP="00F106B3">
      <w:pPr>
        <w:rPr>
          <w:rStyle w:val="StyleUnderline"/>
        </w:rPr>
      </w:pPr>
      <w:r w:rsidRPr="00623846">
        <w:rPr>
          <w:rStyle w:val="StyleUnderline"/>
        </w:rPr>
        <w:t>The Inouye Solar Telescope is precisely this amazing solar-measuring magnetometer that we need to make these observations.</w:t>
      </w:r>
    </w:p>
    <w:p w14:paraId="516A7941" w14:textId="77777777" w:rsidR="00F106B3" w:rsidRPr="00623846" w:rsidRDefault="00F106B3" w:rsidP="00F106B3">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7CBA9D3C" w14:textId="77777777" w:rsidR="00F106B3" w:rsidRPr="00623846" w:rsidRDefault="00F106B3" w:rsidP="00F106B3">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1E2EF2D9" w14:textId="77777777" w:rsidR="00F106B3" w:rsidRPr="00623846" w:rsidRDefault="00F106B3" w:rsidP="00F106B3">
      <w:r w:rsidRPr="00623846">
        <w:t>To understand what's going to impact Earth and how, we need a comprehensive understanding of what's occurring not only on the Sun itself, but from the particles ejected from it at every level:</w:t>
      </w:r>
    </w:p>
    <w:p w14:paraId="0A271F9D" w14:textId="77777777" w:rsidR="00F106B3" w:rsidRPr="00623846" w:rsidRDefault="00F106B3" w:rsidP="00F106B3">
      <w:r w:rsidRPr="00623846">
        <w:lastRenderedPageBreak/>
        <w:t>from the photosphere,</w:t>
      </w:r>
    </w:p>
    <w:p w14:paraId="19F48708" w14:textId="77777777" w:rsidR="00F106B3" w:rsidRPr="00623846" w:rsidRDefault="00F106B3" w:rsidP="00F106B3">
      <w:r w:rsidRPr="00623846">
        <w:t>through the chromosphere,</w:t>
      </w:r>
    </w:p>
    <w:p w14:paraId="54ECEBD6" w14:textId="77777777" w:rsidR="00F106B3" w:rsidRPr="00623846" w:rsidRDefault="00F106B3" w:rsidP="00F106B3">
      <w:r w:rsidRPr="00623846">
        <w:t>to the corona,</w:t>
      </w:r>
    </w:p>
    <w:p w14:paraId="202057D9" w14:textId="77777777" w:rsidR="00F106B3" w:rsidRPr="00623846" w:rsidRDefault="00F106B3" w:rsidP="00F106B3">
      <w:r w:rsidRPr="00623846">
        <w:t>through interplanetary space,</w:t>
      </w:r>
    </w:p>
    <w:p w14:paraId="13D6D0EA" w14:textId="77777777" w:rsidR="00F106B3" w:rsidRPr="00623846" w:rsidRDefault="00F106B3" w:rsidP="00F106B3">
      <w:r w:rsidRPr="00623846">
        <w:t>through the L1 Lagrange point,</w:t>
      </w:r>
    </w:p>
    <w:p w14:paraId="33195383" w14:textId="77777777" w:rsidR="00F106B3" w:rsidRPr="00623846" w:rsidRDefault="00F106B3" w:rsidP="00F106B3">
      <w:r w:rsidRPr="00623846">
        <w:t>and onto our planet itself.</w:t>
      </w:r>
    </w:p>
    <w:p w14:paraId="6DA58C66" w14:textId="77777777" w:rsidR="00F106B3" w:rsidRPr="00623846" w:rsidRDefault="00F106B3" w:rsidP="00F106B3">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03080DA9" w14:textId="77777777" w:rsidR="00F106B3" w:rsidRPr="00623846" w:rsidRDefault="00F106B3" w:rsidP="00F106B3">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6700AF62" w14:textId="77777777" w:rsidR="00F106B3" w:rsidRPr="00623846" w:rsidRDefault="00F106B3" w:rsidP="00F106B3">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 xml:space="preserve">cause trillions of </w:t>
      </w:r>
      <w:proofErr w:type="spellStart"/>
      <w:r w:rsidRPr="00C57A4B">
        <w:rPr>
          <w:rStyle w:val="StyleUnderline"/>
          <w:highlight w:val="green"/>
        </w:rPr>
        <w:t>dollars worth</w:t>
      </w:r>
      <w:proofErr w:type="spellEnd"/>
      <w:r w:rsidRPr="00C57A4B">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20553C24" w14:textId="77777777" w:rsidR="00F106B3" w:rsidRPr="00623846" w:rsidRDefault="00F106B3" w:rsidP="00F106B3"/>
    <w:p w14:paraId="00F0ED06" w14:textId="77777777" w:rsidR="00F106B3" w:rsidRPr="00623846" w:rsidRDefault="00F106B3" w:rsidP="00F106B3">
      <w:pPr>
        <w:pStyle w:val="Heading4"/>
        <w:rPr>
          <w:rFonts w:cs="Calibri"/>
        </w:rPr>
      </w:pPr>
      <w:r w:rsidRPr="00623846">
        <w:rPr>
          <w:rFonts w:cs="Calibri"/>
        </w:rPr>
        <w:t>Grid collapse cascades---extinction</w:t>
      </w:r>
    </w:p>
    <w:p w14:paraId="35C1BEA5" w14:textId="77777777" w:rsidR="00F106B3" w:rsidRPr="00623846" w:rsidRDefault="00F106B3" w:rsidP="00F106B3">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4BB9403" w14:textId="77777777" w:rsidR="00F106B3" w:rsidRPr="00623846" w:rsidRDefault="00F106B3" w:rsidP="00F106B3">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B2A14C1" w14:textId="77777777" w:rsidR="00F106B3" w:rsidRPr="00623846" w:rsidRDefault="00F106B3" w:rsidP="00F106B3"/>
    <w:p w14:paraId="686AE589" w14:textId="77777777" w:rsidR="00F106B3" w:rsidRPr="00623846" w:rsidRDefault="00F106B3" w:rsidP="00F106B3">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67F4A62A" w14:textId="77777777" w:rsidR="00F106B3" w:rsidRPr="00623846" w:rsidRDefault="00F106B3" w:rsidP="00F106B3">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2F977A97" w14:textId="77777777" w:rsidR="00F106B3" w:rsidRPr="00623846" w:rsidRDefault="00F106B3" w:rsidP="00F106B3">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6146CAD2" w14:textId="77777777" w:rsidR="00F106B3" w:rsidRPr="00623846" w:rsidRDefault="00F106B3" w:rsidP="00F106B3"/>
    <w:p w14:paraId="254FA4A3" w14:textId="4FFCE43B" w:rsidR="00F106B3" w:rsidRPr="00623846" w:rsidRDefault="00F106B3" w:rsidP="00F106B3">
      <w:pPr>
        <w:pStyle w:val="Heading3"/>
        <w:rPr>
          <w:rFonts w:cs="Calibri"/>
        </w:rPr>
      </w:pPr>
      <w:bookmarkStart w:id="0" w:name="_Hlk93760091"/>
      <w:r w:rsidRPr="00623846">
        <w:rPr>
          <w:rFonts w:cs="Calibri"/>
        </w:rPr>
        <w:lastRenderedPageBreak/>
        <w:t xml:space="preserve">FW </w:t>
      </w:r>
    </w:p>
    <w:p w14:paraId="7B6BCFF6" w14:textId="77777777" w:rsidR="00F106B3" w:rsidRPr="00623846" w:rsidRDefault="00F106B3" w:rsidP="00F106B3"/>
    <w:p w14:paraId="72161866" w14:textId="77777777" w:rsidR="00F106B3" w:rsidRPr="00623846" w:rsidRDefault="00F106B3" w:rsidP="00F106B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54B2E53C" w14:textId="77777777" w:rsidR="00F106B3" w:rsidRPr="00623846" w:rsidRDefault="00F106B3" w:rsidP="00F106B3">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6E110317" w14:textId="77777777" w:rsidR="00F106B3" w:rsidRPr="00623846" w:rsidRDefault="00F106B3" w:rsidP="00F106B3">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DB07076" w14:textId="77777777" w:rsidR="00F106B3" w:rsidRPr="00623846" w:rsidRDefault="00F106B3" w:rsidP="00F106B3">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4D70FF3" w14:textId="77777777" w:rsidR="00F106B3" w:rsidRPr="00623846" w:rsidRDefault="00F106B3" w:rsidP="00F106B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98B8FC8" w14:textId="77777777" w:rsidR="00F106B3" w:rsidRPr="00623846" w:rsidRDefault="00F106B3" w:rsidP="00F106B3">
      <w:pPr>
        <w:spacing w:line="276" w:lineRule="auto"/>
      </w:pPr>
      <w:r w:rsidRPr="00623846">
        <w:t>Evolutionary theories of pleasure: The love connection BO:D</w:t>
      </w:r>
    </w:p>
    <w:p w14:paraId="1A17AF78" w14:textId="77777777" w:rsidR="00F106B3" w:rsidRPr="00623846" w:rsidRDefault="00F106B3" w:rsidP="00F106B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9B350D5" w14:textId="77777777" w:rsidR="00F106B3" w:rsidRPr="00623846" w:rsidRDefault="00F106B3" w:rsidP="00F106B3">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F30C4BD" w14:textId="77777777" w:rsidR="00F106B3" w:rsidRPr="00623846" w:rsidRDefault="00F106B3" w:rsidP="00F106B3">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5CF83377" w14:textId="77777777" w:rsidR="00F106B3" w:rsidRPr="00623846" w:rsidRDefault="00F106B3" w:rsidP="00F106B3">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8DB4DE6" w14:textId="77777777" w:rsidR="00F106B3" w:rsidRPr="00623846" w:rsidRDefault="00F106B3" w:rsidP="00F106B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0483916" w14:textId="77777777" w:rsidR="00F106B3" w:rsidRPr="00623846" w:rsidRDefault="00F106B3" w:rsidP="00F106B3">
      <w:pPr>
        <w:spacing w:line="276" w:lineRule="auto"/>
      </w:pPr>
      <w:r w:rsidRPr="00623846">
        <w:t>Finding happiness is different between apes and humans</w:t>
      </w:r>
    </w:p>
    <w:p w14:paraId="7DC2D43C" w14:textId="77777777" w:rsidR="00F106B3" w:rsidRPr="00623846" w:rsidRDefault="00F106B3" w:rsidP="00F106B3">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6ECF5D8B" w14:textId="77777777" w:rsidR="00826E9D" w:rsidRDefault="00F106B3" w:rsidP="00F106B3">
      <w:pPr>
        <w:spacing w:line="276" w:lineRule="auto"/>
        <w:rPr>
          <w:b/>
          <w:bCs/>
          <w:highlight w:val="green"/>
          <w:u w:val="single"/>
        </w:rPr>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w:t>
      </w:r>
    </w:p>
    <w:p w14:paraId="75B3812C" w14:textId="77777777" w:rsidR="00826E9D" w:rsidRDefault="00826E9D" w:rsidP="00F106B3">
      <w:pPr>
        <w:spacing w:line="276" w:lineRule="auto"/>
        <w:rPr>
          <w:b/>
          <w:bCs/>
          <w:highlight w:val="green"/>
          <w:u w:val="single"/>
        </w:rPr>
      </w:pPr>
    </w:p>
    <w:p w14:paraId="3654FA6F" w14:textId="24449276" w:rsidR="00F106B3" w:rsidRPr="00623846" w:rsidRDefault="00F106B3" w:rsidP="00F106B3">
      <w:pPr>
        <w:spacing w:line="276" w:lineRule="auto"/>
      </w:pPr>
      <w:proofErr w:type="spellStart"/>
      <w:r w:rsidRPr="00C57A4B">
        <w:rPr>
          <w:b/>
          <w:bCs/>
          <w:highlight w:val="green"/>
          <w:u w:val="single"/>
        </w:rPr>
        <w:t>ite</w:t>
      </w:r>
      <w:proofErr w:type="spellEnd"/>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51838E1" w14:textId="77777777" w:rsidR="00F106B3" w:rsidRPr="00623846" w:rsidRDefault="00F106B3" w:rsidP="00F106B3">
      <w:pPr>
        <w:spacing w:line="276" w:lineRule="auto"/>
      </w:pPr>
      <w:r w:rsidRPr="00623846">
        <w:t>Desire and reward centers</w:t>
      </w:r>
    </w:p>
    <w:p w14:paraId="3D4B17A9" w14:textId="77777777" w:rsidR="00F106B3" w:rsidRPr="00623846" w:rsidRDefault="00F106B3" w:rsidP="00F106B3">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4D7750E" w14:textId="77777777" w:rsidR="00F106B3" w:rsidRPr="00623846" w:rsidRDefault="00F106B3" w:rsidP="00F106B3">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58B25893" w14:textId="77777777" w:rsidR="00F106B3" w:rsidRPr="00623846" w:rsidRDefault="00F106B3" w:rsidP="00F106B3">
      <w:pPr>
        <w:spacing w:line="276" w:lineRule="auto"/>
        <w:rPr>
          <w:u w:val="single"/>
        </w:rPr>
      </w:pPr>
      <w:r w:rsidRPr="00623846">
        <w:lastRenderedPageBreak/>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4CFCEBF9" w14:textId="77777777" w:rsidR="00F106B3" w:rsidRPr="00623846" w:rsidRDefault="00F106B3" w:rsidP="00F106B3">
      <w:pPr>
        <w:spacing w:line="276" w:lineRule="auto"/>
        <w:rPr>
          <w:u w:val="single"/>
        </w:rPr>
      </w:pPr>
    </w:p>
    <w:p w14:paraId="1DF590DE" w14:textId="77777777" w:rsidR="00F106B3" w:rsidRPr="00623846" w:rsidRDefault="00F106B3" w:rsidP="00F106B3">
      <w:pPr>
        <w:spacing w:line="276" w:lineRule="auto"/>
        <w:rPr>
          <w:u w:val="single"/>
        </w:rPr>
      </w:pPr>
    </w:p>
    <w:p w14:paraId="70C34D37" w14:textId="77777777" w:rsidR="00F106B3" w:rsidRPr="00623846" w:rsidRDefault="00F106B3" w:rsidP="00F106B3">
      <w:pPr>
        <w:spacing w:line="276" w:lineRule="auto"/>
        <w:rPr>
          <w:u w:val="single"/>
        </w:rPr>
      </w:pPr>
    </w:p>
    <w:p w14:paraId="0F763C82" w14:textId="77777777" w:rsidR="00F106B3" w:rsidRPr="00623846" w:rsidRDefault="00F106B3" w:rsidP="00F106B3">
      <w:pPr>
        <w:spacing w:line="276" w:lineRule="auto"/>
        <w:rPr>
          <w:u w:val="single"/>
        </w:rPr>
      </w:pPr>
    </w:p>
    <w:p w14:paraId="45FBEEB7" w14:textId="77777777" w:rsidR="00F106B3" w:rsidRPr="00623846" w:rsidRDefault="00F106B3" w:rsidP="00F106B3">
      <w:pPr>
        <w:spacing w:line="276" w:lineRule="auto"/>
        <w:rPr>
          <w:u w:val="single"/>
        </w:rPr>
      </w:pPr>
    </w:p>
    <w:p w14:paraId="6D01B1C1" w14:textId="77777777" w:rsidR="00F106B3" w:rsidRPr="00623846" w:rsidRDefault="00F106B3" w:rsidP="00F106B3">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50D19B1" w14:textId="77777777" w:rsidR="00F106B3" w:rsidRPr="00623846" w:rsidRDefault="00F106B3" w:rsidP="00F106B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29FA0C0" w14:textId="77777777" w:rsidR="00F106B3" w:rsidRPr="00623846" w:rsidRDefault="00F106B3" w:rsidP="00F106B3">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10E6AC8F" w14:textId="77777777" w:rsidR="00F106B3" w:rsidRPr="00623846" w:rsidRDefault="00F106B3" w:rsidP="00F106B3">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w:t>
      </w:r>
      <w:r w:rsidRPr="00623846">
        <w:rPr>
          <w:szCs w:val="16"/>
        </w:rPr>
        <w:lastRenderedPageBreak/>
        <w:t>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C76B65F" w14:textId="77777777" w:rsidR="00F106B3" w:rsidRPr="00623846" w:rsidRDefault="00F106B3" w:rsidP="00F106B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13F6534" w14:textId="77777777" w:rsidR="00F106B3" w:rsidRPr="00623846" w:rsidRDefault="00F106B3" w:rsidP="00F106B3">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81A5E20" w14:textId="77777777" w:rsidR="00F106B3" w:rsidRPr="00623846" w:rsidRDefault="00F106B3" w:rsidP="00F106B3">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w:t>
      </w:r>
      <w:r w:rsidRPr="00623846">
        <w:rPr>
          <w:u w:val="single"/>
        </w:rPr>
        <w:lastRenderedPageBreak/>
        <w:t xml:space="preserve">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1699AA33" w14:textId="77777777" w:rsidR="00F106B3" w:rsidRPr="00623846" w:rsidRDefault="00F106B3" w:rsidP="00F106B3">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231F53" w14:textId="77777777" w:rsidR="00F106B3" w:rsidRPr="00623846" w:rsidRDefault="00F106B3" w:rsidP="00F106B3">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E7580D9" w14:textId="77777777" w:rsidR="00F106B3" w:rsidRPr="00623846" w:rsidRDefault="00F106B3" w:rsidP="00F106B3">
      <w:pPr>
        <w:pStyle w:val="Heading4"/>
        <w:rPr>
          <w:rFonts w:cs="Calibri"/>
        </w:rPr>
      </w:pPr>
      <w:r w:rsidRPr="00623846">
        <w:rPr>
          <w:rFonts w:cs="Calibri"/>
        </w:rPr>
        <w:t xml:space="preserve">Thus, the standard is consistency with hedonic act utilitarianism. </w:t>
      </w:r>
    </w:p>
    <w:p w14:paraId="7CDD12E5" w14:textId="77777777" w:rsidR="00F106B3" w:rsidRPr="00623846" w:rsidRDefault="00F106B3" w:rsidP="00F106B3"/>
    <w:bookmarkEnd w:id="0"/>
    <w:p w14:paraId="0C608A61" w14:textId="77777777" w:rsidR="00B70BB1" w:rsidRPr="00B70BB1" w:rsidRDefault="00B70BB1" w:rsidP="00B70BB1"/>
    <w:sectPr w:rsidR="00B70BB1" w:rsidRPr="00B70B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5F04"/>
    <w:rsid w:val="000029E3"/>
    <w:rsid w:val="000029E8"/>
    <w:rsid w:val="000033ED"/>
    <w:rsid w:val="00004225"/>
    <w:rsid w:val="000066CA"/>
    <w:rsid w:val="00007264"/>
    <w:rsid w:val="000076A9"/>
    <w:rsid w:val="00014FAD"/>
    <w:rsid w:val="00015D2A"/>
    <w:rsid w:val="0002490B"/>
    <w:rsid w:val="00026465"/>
    <w:rsid w:val="00030204"/>
    <w:rsid w:val="0003107F"/>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6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5818"/>
    <w:rsid w:val="00407AFF"/>
    <w:rsid w:val="0041155D"/>
    <w:rsid w:val="004170BF"/>
    <w:rsid w:val="004214B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258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F2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F04"/>
    <w:rsid w:val="007A1325"/>
    <w:rsid w:val="007A1A18"/>
    <w:rsid w:val="007A1D03"/>
    <w:rsid w:val="007A3BAF"/>
    <w:rsid w:val="007B53D8"/>
    <w:rsid w:val="007C22C5"/>
    <w:rsid w:val="007C57E1"/>
    <w:rsid w:val="007C5811"/>
    <w:rsid w:val="007D2DF5"/>
    <w:rsid w:val="007D451A"/>
    <w:rsid w:val="007D5E3E"/>
    <w:rsid w:val="007D7596"/>
    <w:rsid w:val="007E242C"/>
    <w:rsid w:val="007E523E"/>
    <w:rsid w:val="007E6631"/>
    <w:rsid w:val="00803A12"/>
    <w:rsid w:val="00805417"/>
    <w:rsid w:val="008266F9"/>
    <w:rsid w:val="008267E2"/>
    <w:rsid w:val="00826A9B"/>
    <w:rsid w:val="00826E9D"/>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51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D8"/>
    <w:rsid w:val="00AF2516"/>
    <w:rsid w:val="00AF4760"/>
    <w:rsid w:val="00AF55D4"/>
    <w:rsid w:val="00AF6860"/>
    <w:rsid w:val="00B0505F"/>
    <w:rsid w:val="00B05C2D"/>
    <w:rsid w:val="00B12933"/>
    <w:rsid w:val="00B12B88"/>
    <w:rsid w:val="00B137E0"/>
    <w:rsid w:val="00B13BC8"/>
    <w:rsid w:val="00B24662"/>
    <w:rsid w:val="00B3569C"/>
    <w:rsid w:val="00B43676"/>
    <w:rsid w:val="00B5602D"/>
    <w:rsid w:val="00B60125"/>
    <w:rsid w:val="00B6656B"/>
    <w:rsid w:val="00B70BB1"/>
    <w:rsid w:val="00B71625"/>
    <w:rsid w:val="00B75C54"/>
    <w:rsid w:val="00B8710E"/>
    <w:rsid w:val="00B91210"/>
    <w:rsid w:val="00B92A93"/>
    <w:rsid w:val="00BA17A8"/>
    <w:rsid w:val="00BA3C33"/>
    <w:rsid w:val="00BA7D82"/>
    <w:rsid w:val="00BB0878"/>
    <w:rsid w:val="00BB1879"/>
    <w:rsid w:val="00BB2B2D"/>
    <w:rsid w:val="00BC0ABE"/>
    <w:rsid w:val="00BC30DB"/>
    <w:rsid w:val="00BC49E8"/>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93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EA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E80"/>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6B3"/>
    <w:rsid w:val="00F1313D"/>
    <w:rsid w:val="00F201E7"/>
    <w:rsid w:val="00F204E0"/>
    <w:rsid w:val="00F20B16"/>
    <w:rsid w:val="00F21C79"/>
    <w:rsid w:val="00F238C9"/>
    <w:rsid w:val="00F23CA5"/>
    <w:rsid w:val="00F277AA"/>
    <w:rsid w:val="00F31955"/>
    <w:rsid w:val="00F34C06"/>
    <w:rsid w:val="00F43EA3"/>
    <w:rsid w:val="00F469F6"/>
    <w:rsid w:val="00F50C55"/>
    <w:rsid w:val="00F57FFB"/>
    <w:rsid w:val="00F601E6"/>
    <w:rsid w:val="00F73954"/>
    <w:rsid w:val="00F94060"/>
    <w:rsid w:val="00FA56F6"/>
    <w:rsid w:val="00FB329D"/>
    <w:rsid w:val="00FC27E3"/>
    <w:rsid w:val="00FC74C7"/>
    <w:rsid w:val="00FD00A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90F45"/>
  <w14:defaultImageDpi w14:val="300"/>
  <w15:docId w15:val="{2A92E564-9A7E-E04E-9435-05E89D79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5F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5F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5F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95F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95F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5F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5F04"/>
  </w:style>
  <w:style w:type="character" w:customStyle="1" w:styleId="Heading1Char">
    <w:name w:val="Heading 1 Char"/>
    <w:aliases w:val="Pocket Char"/>
    <w:basedOn w:val="DefaultParagraphFont"/>
    <w:link w:val="Heading1"/>
    <w:uiPriority w:val="9"/>
    <w:rsid w:val="00795F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5F0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95F0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95F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5F04"/>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95F04"/>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95F0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95F0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95F04"/>
    <w:rPr>
      <w:color w:val="auto"/>
      <w:u w:val="none"/>
    </w:rPr>
  </w:style>
  <w:style w:type="paragraph" w:styleId="DocumentMap">
    <w:name w:val="Document Map"/>
    <w:basedOn w:val="Normal"/>
    <w:link w:val="DocumentMapChar"/>
    <w:uiPriority w:val="99"/>
    <w:semiHidden/>
    <w:unhideWhenUsed/>
    <w:rsid w:val="00795F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5F04"/>
    <w:rPr>
      <w:rFonts w:ascii="Lucida Grande" w:hAnsi="Lucida Grande" w:cs="Lucida Grande"/>
    </w:rPr>
  </w:style>
  <w:style w:type="paragraph" w:customStyle="1" w:styleId="Emphasis1">
    <w:name w:val="Emphasis1"/>
    <w:basedOn w:val="Normal"/>
    <w:link w:val="Emphasis"/>
    <w:autoRedefine/>
    <w:uiPriority w:val="20"/>
    <w:qFormat/>
    <w:rsid w:val="007E523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E52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7E5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salon.com/2018/01/14/the-asteroids-most-likely-to-hit-earth/"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theverge.com/2020/3/24/21190273/spacex-starlink-satellite-internet-constellation-astronomy-coating"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express.co.uk/news/science/1287983/ozone-layer-global-warming-mass-extinction-dinosaurs-Southampt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forbes.com/sites/startswithabang/2020/01/31/this-multi-trillion-dollar-disaster-is-coming-and-solar-astronomy-is-our-prime-defense/?sh=6ecc0e36761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70</Pages>
  <Words>23171</Words>
  <Characters>127211</Characters>
  <Application>Microsoft Office Word</Application>
  <DocSecurity>0</DocSecurity>
  <Lines>1096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24</cp:revision>
  <dcterms:created xsi:type="dcterms:W3CDTF">2022-02-13T18:44:00Z</dcterms:created>
  <dcterms:modified xsi:type="dcterms:W3CDTF">2022-02-13T20:09:00Z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