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08CC5" w14:textId="77777777" w:rsidR="005C2B03" w:rsidRDefault="005C2B03" w:rsidP="0080739E"/>
    <w:p w14:paraId="29B02C09" w14:textId="77777777" w:rsidR="005C2B03" w:rsidRPr="00623846" w:rsidRDefault="005C2B03" w:rsidP="005C2B03"/>
    <w:p w14:paraId="3FF127EE" w14:textId="77777777" w:rsidR="005C2B03" w:rsidRPr="0080739E" w:rsidRDefault="005C2B03" w:rsidP="0080739E"/>
    <w:p w14:paraId="1F0F81BD" w14:textId="3D0A7B16" w:rsidR="005052D1" w:rsidRDefault="005052D1" w:rsidP="005052D1">
      <w:pPr>
        <w:pStyle w:val="Heading1"/>
      </w:pPr>
      <w:r>
        <w:lastRenderedPageBreak/>
        <w:t>1AC</w:t>
      </w:r>
    </w:p>
    <w:p w14:paraId="30F0E22A" w14:textId="77777777" w:rsidR="005052D1" w:rsidRPr="00623846" w:rsidRDefault="005052D1" w:rsidP="005052D1">
      <w:pPr>
        <w:pStyle w:val="Heading3"/>
        <w:rPr>
          <w:rFonts w:cs="Calibri"/>
        </w:rPr>
      </w:pPr>
      <w:r w:rsidRPr="00623846">
        <w:rPr>
          <w:rFonts w:cs="Calibri"/>
        </w:rPr>
        <w:lastRenderedPageBreak/>
        <w:t>Plan</w:t>
      </w:r>
    </w:p>
    <w:p w14:paraId="24212912" w14:textId="77777777" w:rsidR="005052D1" w:rsidRPr="00623846" w:rsidRDefault="005052D1" w:rsidP="005052D1"/>
    <w:p w14:paraId="273159C7" w14:textId="77777777" w:rsidR="005052D1" w:rsidRPr="00623846" w:rsidRDefault="005052D1" w:rsidP="005052D1">
      <w:pPr>
        <w:pStyle w:val="Heading4"/>
        <w:rPr>
          <w:rFonts w:cs="Calibri"/>
        </w:rPr>
      </w:pPr>
      <w:r w:rsidRPr="00623846">
        <w:rPr>
          <w:rFonts w:cs="Calibri"/>
        </w:rPr>
        <w:t>Plan: Private entities ought not appropriate outer space via Large Satellite Constellations in Lower Earth Orbit</w:t>
      </w:r>
    </w:p>
    <w:p w14:paraId="2B4DF0A6" w14:textId="77777777" w:rsidR="005052D1" w:rsidRPr="00623846" w:rsidRDefault="005052D1" w:rsidP="005052D1">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815E379" w14:textId="77777777" w:rsidR="005052D1" w:rsidRPr="00623846" w:rsidRDefault="005052D1" w:rsidP="005052D1">
      <w:pPr>
        <w:pStyle w:val="ListParagraph"/>
        <w:numPr>
          <w:ilvl w:val="0"/>
          <w:numId w:val="12"/>
        </w:numPr>
      </w:pPr>
      <w:r w:rsidRPr="00623846">
        <w:t>LSC = large satellite constellations</w:t>
      </w:r>
    </w:p>
    <w:p w14:paraId="2AC48AA0" w14:textId="77777777" w:rsidR="005052D1" w:rsidRPr="00623846" w:rsidRDefault="005052D1" w:rsidP="005052D1">
      <w:pPr>
        <w:pStyle w:val="ListParagraph"/>
        <w:numPr>
          <w:ilvl w:val="0"/>
          <w:numId w:val="12"/>
        </w:numPr>
      </w:pPr>
      <w:r w:rsidRPr="00623846">
        <w:t>Outlines “L”SC thresholds</w:t>
      </w:r>
    </w:p>
    <w:p w14:paraId="5106E4A8" w14:textId="77777777" w:rsidR="005052D1" w:rsidRPr="00623846" w:rsidRDefault="005052D1" w:rsidP="005052D1">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07ED448" w14:textId="77777777" w:rsidR="005052D1" w:rsidRPr="00623846" w:rsidRDefault="005052D1" w:rsidP="005052D1">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CA27A10" w14:textId="77777777" w:rsidR="005052D1" w:rsidRPr="00623846" w:rsidRDefault="005052D1" w:rsidP="005052D1">
      <w:r w:rsidRPr="00623846">
        <w:t xml:space="preserve">6. Conclusion </w:t>
      </w:r>
    </w:p>
    <w:p w14:paraId="3031A296" w14:textId="77777777" w:rsidR="005052D1" w:rsidRPr="00623846" w:rsidRDefault="005052D1" w:rsidP="005052D1">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B37282F" w14:textId="77777777" w:rsidR="005052D1" w:rsidRPr="00623846" w:rsidRDefault="005052D1" w:rsidP="005052D1">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E0D8F29" w14:textId="77777777" w:rsidR="005052D1" w:rsidRPr="00623846" w:rsidRDefault="005052D1" w:rsidP="005052D1">
      <w:r w:rsidRPr="00623846">
        <w:t xml:space="preserve">ITU’s “first come, first served” principle is reaching its limits with current LSC projects and should be re-evaluated; </w:t>
      </w:r>
    </w:p>
    <w:p w14:paraId="3939C394" w14:textId="77777777" w:rsidR="005052D1" w:rsidRPr="00623846" w:rsidRDefault="005052D1" w:rsidP="005052D1">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810DAA1" w14:textId="77777777" w:rsidR="005052D1" w:rsidRPr="00623846" w:rsidRDefault="005052D1" w:rsidP="005052D1"/>
    <w:p w14:paraId="39A058D6" w14:textId="77777777" w:rsidR="005052D1" w:rsidRPr="00623846" w:rsidRDefault="005052D1" w:rsidP="005052D1">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77CD771" w14:textId="77777777" w:rsidR="005052D1" w:rsidRPr="00623846" w:rsidRDefault="005052D1" w:rsidP="005052D1">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6B61F1C0" w14:textId="77777777" w:rsidR="005052D1" w:rsidRPr="00623846" w:rsidRDefault="005052D1" w:rsidP="005052D1">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7843B94" w14:textId="77777777" w:rsidR="005052D1" w:rsidRPr="00623846" w:rsidRDefault="005052D1" w:rsidP="005052D1">
      <w:r w:rsidRPr="00623846">
        <w:rPr>
          <w:rStyle w:val="StyleUnderline"/>
        </w:rPr>
        <w:t>New satellite tech could bring billions more online</w:t>
      </w:r>
      <w:r w:rsidRPr="00623846">
        <w:t>. But will Big Tech bring their extractive ethos into space?</w:t>
      </w:r>
    </w:p>
    <w:p w14:paraId="16EE54BD" w14:textId="77777777" w:rsidR="005052D1" w:rsidRPr="00623846" w:rsidRDefault="005052D1" w:rsidP="005052D1">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035A46F" w14:textId="77777777" w:rsidR="005052D1" w:rsidRPr="00623846" w:rsidRDefault="005052D1" w:rsidP="005052D1">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4F224FF" w14:textId="77777777" w:rsidR="005052D1" w:rsidRPr="00623846" w:rsidRDefault="005052D1" w:rsidP="005052D1">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88208FA" w14:textId="77777777" w:rsidR="005052D1" w:rsidRPr="00623846" w:rsidRDefault="005052D1" w:rsidP="005052D1">
      <w:r w:rsidRPr="00623846">
        <w:t>So what's not to love?</w:t>
      </w:r>
    </w:p>
    <w:p w14:paraId="3F9F3D75" w14:textId="77777777" w:rsidR="005052D1" w:rsidRPr="00623846" w:rsidRDefault="005052D1" w:rsidP="005052D1">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5B0574CA" w14:textId="77777777" w:rsidR="005052D1" w:rsidRPr="00623846" w:rsidRDefault="005052D1" w:rsidP="005052D1">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B5E4790" w14:textId="77777777" w:rsidR="005052D1" w:rsidRPr="00623846" w:rsidRDefault="005052D1" w:rsidP="005052D1">
      <w:r w:rsidRPr="00623846">
        <w:t>The scramble for space</w:t>
      </w:r>
    </w:p>
    <w:p w14:paraId="6AEC6BE0" w14:textId="77777777" w:rsidR="005052D1" w:rsidRPr="00623846" w:rsidRDefault="005052D1" w:rsidP="005052D1">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AF3674A" w14:textId="77777777" w:rsidR="005052D1" w:rsidRPr="00623846" w:rsidRDefault="005052D1" w:rsidP="005052D1">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6CE3F8D" w14:textId="77777777" w:rsidR="005052D1" w:rsidRPr="00623846" w:rsidRDefault="005052D1" w:rsidP="005052D1">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168CA82" w14:textId="77777777" w:rsidR="005052D1" w:rsidRPr="00623846" w:rsidRDefault="005052D1" w:rsidP="005052D1">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4C2D9F3D" w14:textId="77777777" w:rsidR="005052D1" w:rsidRPr="00623846" w:rsidRDefault="005052D1" w:rsidP="005052D1">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0D42C1FA" w14:textId="77777777" w:rsidR="005052D1" w:rsidRPr="00623846" w:rsidRDefault="005052D1" w:rsidP="005052D1">
      <w:r w:rsidRPr="00623846">
        <w:t>Telecommunications: driving inequality or empowering citizens?</w:t>
      </w:r>
    </w:p>
    <w:p w14:paraId="55184CFD" w14:textId="77777777" w:rsidR="005052D1" w:rsidRPr="00623846" w:rsidRDefault="005052D1" w:rsidP="005052D1">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04E7674" w14:textId="77777777" w:rsidR="005052D1" w:rsidRPr="00623846" w:rsidRDefault="005052D1" w:rsidP="005052D1">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D23133C" w14:textId="77777777" w:rsidR="005052D1" w:rsidRPr="00623846" w:rsidRDefault="005052D1" w:rsidP="005052D1">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5A5CF7F" w14:textId="77777777" w:rsidR="005052D1" w:rsidRPr="00623846" w:rsidRDefault="005052D1" w:rsidP="005052D1">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051607CB" w14:textId="77777777" w:rsidR="005052D1" w:rsidRPr="00623846" w:rsidRDefault="005052D1" w:rsidP="005052D1">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935A341" w14:textId="77777777" w:rsidR="005052D1" w:rsidRPr="00623846" w:rsidRDefault="005052D1" w:rsidP="005052D1">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9C4CA68" w14:textId="77777777" w:rsidR="005052D1" w:rsidRPr="00623846" w:rsidRDefault="005052D1" w:rsidP="005052D1">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6D95D0CB" w14:textId="77777777" w:rsidR="005052D1" w:rsidRPr="00623846" w:rsidRDefault="005052D1" w:rsidP="005052D1">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2777F3DC" w14:textId="77777777" w:rsidR="005052D1" w:rsidRPr="00623846" w:rsidRDefault="005052D1" w:rsidP="005052D1"/>
    <w:p w14:paraId="3FD2F8FE" w14:textId="77777777" w:rsidR="005052D1" w:rsidRPr="00623846" w:rsidRDefault="005052D1" w:rsidP="005052D1">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1BA6F959" w14:textId="77777777" w:rsidR="005052D1" w:rsidRPr="00623846" w:rsidRDefault="005052D1" w:rsidP="005052D1">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6FB89356" w14:textId="77777777" w:rsidR="005052D1" w:rsidRPr="00623846" w:rsidRDefault="005052D1" w:rsidP="005052D1">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16F93970" w14:textId="77777777" w:rsidR="005052D1" w:rsidRPr="00623846" w:rsidRDefault="005052D1" w:rsidP="005052D1">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Starlink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721D4671" w14:textId="77777777" w:rsidR="005052D1" w:rsidRPr="00623846" w:rsidRDefault="005052D1" w:rsidP="005052D1">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68244533" w14:textId="77777777" w:rsidR="005052D1" w:rsidRPr="00623846" w:rsidRDefault="005052D1" w:rsidP="005052D1">
      <w:r w:rsidRPr="00623846">
        <w:lastRenderedPageBreak/>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527FA1F3" w14:textId="77777777" w:rsidR="005052D1" w:rsidRPr="00623846" w:rsidRDefault="005052D1" w:rsidP="005052D1">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0574BAC0" w14:textId="77777777" w:rsidR="005052D1" w:rsidRPr="00623846" w:rsidRDefault="005052D1" w:rsidP="005052D1">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6A2D1890" w14:textId="77777777" w:rsidR="005052D1" w:rsidRPr="00623846" w:rsidRDefault="005052D1" w:rsidP="005052D1">
      <w:r w:rsidRPr="00623846">
        <w:t>SECTION VII.Discussion</w:t>
      </w:r>
    </w:p>
    <w:p w14:paraId="5F142AB8" w14:textId="77777777" w:rsidR="005052D1" w:rsidRPr="00623846" w:rsidRDefault="005052D1" w:rsidP="005052D1">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3B7CFF4" w14:textId="77777777" w:rsidR="005052D1" w:rsidRPr="00623846" w:rsidRDefault="005052D1" w:rsidP="005052D1">
      <w:pPr>
        <w:rPr>
          <w:rStyle w:val="StyleUnderline"/>
        </w:rPr>
      </w:pPr>
      <w:r w:rsidRPr="00623846">
        <w:t xml:space="preserve">A. </w:t>
      </w:r>
      <w:r w:rsidRPr="00623846">
        <w:rPr>
          <w:rStyle w:val="StyleUnderline"/>
        </w:rPr>
        <w:t>How Much Capacity can be Provided by Different LEO Broadband Constellations?</w:t>
      </w:r>
    </w:p>
    <w:p w14:paraId="5DB187D3" w14:textId="77777777" w:rsidR="005052D1" w:rsidRPr="00623846" w:rsidRDefault="005052D1" w:rsidP="005052D1">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Starlink, OneWeb and </w:t>
      </w:r>
      <w:r w:rsidRPr="00623846">
        <w:rPr>
          <w:rStyle w:val="StyleUnderline"/>
        </w:rPr>
        <w:lastRenderedPageBreak/>
        <w:t>Kuiper respectively, the estimated coverage areas equate to 101,000, 708,000 and 157,000 km2.</w:t>
      </w:r>
    </w:p>
    <w:p w14:paraId="7EB48EBA" w14:textId="77777777" w:rsidR="005052D1" w:rsidRPr="00623846" w:rsidRDefault="005052D1" w:rsidP="005052D1">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6FD4770B" w14:textId="77777777" w:rsidR="005052D1" w:rsidRPr="00623846" w:rsidRDefault="005052D1" w:rsidP="005052D1">
      <w:pPr>
        <w:rPr>
          <w:rStyle w:val="StyleUnderline"/>
        </w:rPr>
      </w:pPr>
      <w:r w:rsidRPr="00623846">
        <w:t xml:space="preserve">B. </w:t>
      </w:r>
      <w:r w:rsidRPr="00623846">
        <w:rPr>
          <w:rStyle w:val="StyleUnderline"/>
        </w:rPr>
        <w:t>What is the Potential Capacity Per User From Different Constellations?</w:t>
      </w:r>
    </w:p>
    <w:p w14:paraId="44E7DC67" w14:textId="77777777" w:rsidR="005052D1" w:rsidRPr="00623846" w:rsidRDefault="005052D1" w:rsidP="005052D1">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DFF3B8E" w14:textId="77777777" w:rsidR="005052D1" w:rsidRPr="00623846" w:rsidRDefault="005052D1" w:rsidP="005052D1">
      <w:r w:rsidRPr="00623846">
        <w:t>C. What is the Potential Cost Per User as Subscriber Penetration Increases?</w:t>
      </w:r>
    </w:p>
    <w:p w14:paraId="139C6BCA" w14:textId="77777777" w:rsidR="005052D1" w:rsidRPr="00623846" w:rsidRDefault="005052D1" w:rsidP="005052D1">
      <w:r w:rsidRPr="00623846">
        <w:rPr>
          <w:rStyle w:val="StyleUnderline"/>
        </w:rPr>
        <w:t xml:space="preserve">The largest capital expenditure costs are incurred by rocket launches, building ground stations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72DFD682" w14:textId="77777777" w:rsidR="005052D1" w:rsidRPr="00623846" w:rsidRDefault="005052D1" w:rsidP="005052D1">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103526ED" w14:textId="77777777" w:rsidR="005052D1" w:rsidRPr="00623846" w:rsidRDefault="005052D1" w:rsidP="005052D1">
      <w:r w:rsidRPr="00623846">
        <w:t>D. Which Parts of the World are LEO Constellations Most Suitable for?</w:t>
      </w:r>
    </w:p>
    <w:p w14:paraId="62230293" w14:textId="77777777" w:rsidR="005052D1" w:rsidRPr="00623846" w:rsidRDefault="005052D1" w:rsidP="005052D1">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7426AF3F" w14:textId="77777777" w:rsidR="005052D1" w:rsidRPr="00623846" w:rsidRDefault="005052D1" w:rsidP="005052D1">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South East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0B1DE8AB" w14:textId="77777777" w:rsidR="005052D1" w:rsidRPr="00623846" w:rsidRDefault="005052D1" w:rsidP="005052D1">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1573A770" w14:textId="77777777" w:rsidR="005052D1" w:rsidRPr="00623846" w:rsidRDefault="005052D1" w:rsidP="005052D1">
      <w:r w:rsidRPr="00623846">
        <w:t>SECTION VIII.Conclusion</w:t>
      </w:r>
    </w:p>
    <w:p w14:paraId="10EB39D3" w14:textId="77777777" w:rsidR="005052D1" w:rsidRPr="00623846" w:rsidRDefault="005052D1" w:rsidP="005052D1">
      <w:r w:rsidRPr="00623846">
        <w:t>Connecting the global population who are still unable to access a decent broadband service remains a key part of the United Nation’s Sustainable Development Goals (specifically Target 9.c).</w:t>
      </w:r>
    </w:p>
    <w:p w14:paraId="2B1607BB" w14:textId="77777777" w:rsidR="005052D1" w:rsidRPr="00623846" w:rsidRDefault="005052D1" w:rsidP="005052D1">
      <w:r w:rsidRPr="00623846">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7334DA1" w14:textId="77777777" w:rsidR="005052D1" w:rsidRPr="00623846" w:rsidRDefault="005052D1" w:rsidP="005052D1">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69C2A8DD" w14:textId="77777777" w:rsidR="005052D1" w:rsidRPr="00623846" w:rsidRDefault="005052D1" w:rsidP="005052D1">
      <w:pPr>
        <w:pStyle w:val="Heading3"/>
        <w:rPr>
          <w:rFonts w:cs="Calibri"/>
        </w:rPr>
      </w:pPr>
      <w:r w:rsidRPr="00623846">
        <w:rPr>
          <w:rFonts w:cs="Calibri"/>
        </w:rPr>
        <w:lastRenderedPageBreak/>
        <w:t>Adv – Collisions</w:t>
      </w:r>
    </w:p>
    <w:p w14:paraId="6BD52297" w14:textId="77777777" w:rsidR="005052D1" w:rsidRPr="00623846" w:rsidRDefault="005052D1" w:rsidP="005052D1">
      <w:pPr>
        <w:pStyle w:val="Heading4"/>
        <w:rPr>
          <w:rFonts w:cs="Calibri"/>
        </w:rPr>
      </w:pPr>
      <w:r w:rsidRPr="00623846">
        <w:rPr>
          <w:rFonts w:cs="Calibri"/>
        </w:rPr>
        <w:t>Satellite internet constellations accelerate collision risks – more close encounters and less transparency means bad decisions are inevitable.</w:t>
      </w:r>
    </w:p>
    <w:p w14:paraId="6A9CE1CE" w14:textId="77777777" w:rsidR="005052D1" w:rsidRPr="00623846" w:rsidRDefault="005052D1" w:rsidP="005052D1">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1F8F8BDB" w14:textId="77777777" w:rsidR="005052D1" w:rsidRPr="00623846" w:rsidRDefault="005052D1" w:rsidP="005052D1">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0F5193D" w14:textId="77777777" w:rsidR="005052D1" w:rsidRPr="00623846" w:rsidRDefault="005052D1" w:rsidP="005052D1">
      <w:pPr>
        <w:rPr>
          <w:rStyle w:val="StyleUnderline"/>
        </w:rPr>
      </w:pPr>
      <w:r w:rsidRPr="00623846">
        <w:rPr>
          <w:rStyle w:val="StyleUnderline"/>
        </w:rPr>
        <w:t>Starlink satellites might soon be involved in 90% of close encounters between two spacecraft in low Earth orbit.</w:t>
      </w:r>
    </w:p>
    <w:p w14:paraId="35D61A58" w14:textId="77777777" w:rsidR="005052D1" w:rsidRPr="00623846" w:rsidRDefault="005052D1" w:rsidP="005052D1">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1BD6BFF" w14:textId="77777777" w:rsidR="005052D1" w:rsidRPr="00623846" w:rsidRDefault="005052D1" w:rsidP="005052D1">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AE5012A" w14:textId="77777777" w:rsidR="005052D1" w:rsidRPr="00623846" w:rsidRDefault="005052D1" w:rsidP="005052D1">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E6A4E8D" w14:textId="77777777" w:rsidR="005052D1" w:rsidRPr="00623846" w:rsidRDefault="005052D1" w:rsidP="005052D1">
      <w:r w:rsidRPr="00623846">
        <w:t xml:space="preserve">Lewis publishes regular updates on Twitter and has seen a worrying trend in the data that reflects the fast deployment of the Starlink constellation. </w:t>
      </w:r>
    </w:p>
    <w:p w14:paraId="1F5423BB" w14:textId="77777777" w:rsidR="005052D1" w:rsidRPr="00623846" w:rsidRDefault="005052D1" w:rsidP="005052D1">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9EB92B9" w14:textId="77777777" w:rsidR="005052D1" w:rsidRPr="00623846" w:rsidRDefault="005052D1" w:rsidP="005052D1">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5D68C295" w14:textId="77777777" w:rsidR="005052D1" w:rsidRPr="00623846" w:rsidRDefault="005052D1" w:rsidP="005052D1">
      <w:r w:rsidRPr="00623846">
        <w:t>In comparison, Starlink's competitor OneWeb, currently flying over 250 satellites, is involved in 80 close passes with other operators' satellites every week, according to Lewis' data.</w:t>
      </w:r>
    </w:p>
    <w:p w14:paraId="16FDC63E" w14:textId="77777777" w:rsidR="005052D1" w:rsidRPr="00623846" w:rsidRDefault="005052D1" w:rsidP="005052D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20AAF285" w14:textId="77777777" w:rsidR="005052D1" w:rsidRPr="00623846" w:rsidRDefault="005052D1" w:rsidP="005052D1">
      <w:pPr>
        <w:rPr>
          <w:rStyle w:val="StyleUnderline"/>
        </w:rPr>
      </w:pPr>
      <w:r w:rsidRPr="00623846">
        <w:rPr>
          <w:b/>
          <w:noProof/>
        </w:rPr>
        <w:drawing>
          <wp:inline distT="0" distB="0" distL="0" distR="0" wp14:anchorId="6D3CA213" wp14:editId="4A229F2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926A26B" w14:textId="77777777" w:rsidR="005052D1" w:rsidRPr="00623846" w:rsidRDefault="005052D1" w:rsidP="005052D1">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A31D55D" w14:textId="77777777" w:rsidR="005052D1" w:rsidRPr="00623846" w:rsidRDefault="005052D1" w:rsidP="005052D1">
      <w:r w:rsidRPr="00623846">
        <w:t>The risk of collision</w:t>
      </w:r>
    </w:p>
    <w:p w14:paraId="24D3193E" w14:textId="77777777" w:rsidR="005052D1" w:rsidRPr="00623846" w:rsidRDefault="005052D1" w:rsidP="005052D1">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517C2BCD" w14:textId="77777777" w:rsidR="005052D1" w:rsidRPr="00623846" w:rsidRDefault="005052D1" w:rsidP="005052D1">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3A92DDE" w14:textId="77777777" w:rsidR="005052D1" w:rsidRPr="00623846" w:rsidRDefault="005052D1" w:rsidP="005052D1">
      <w:pPr>
        <w:rPr>
          <w:b/>
          <w:u w:val="single"/>
        </w:rPr>
      </w:pPr>
      <w:r w:rsidRPr="00623846">
        <w:rPr>
          <w:rStyle w:val="StyleUnderline"/>
        </w:rPr>
        <w:lastRenderedPageBreak/>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C5161AF" w14:textId="77777777" w:rsidR="005052D1" w:rsidRPr="00623846" w:rsidRDefault="005052D1" w:rsidP="005052D1">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91D4DB7" w14:textId="77777777" w:rsidR="005052D1" w:rsidRPr="00623846" w:rsidRDefault="005052D1" w:rsidP="005052D1">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43B48D7" w14:textId="77777777" w:rsidR="005052D1" w:rsidRPr="00623846" w:rsidRDefault="005052D1" w:rsidP="005052D1">
      <w:r w:rsidRPr="00623846">
        <w:t>"You want to have that situational awareness for the other actors that are flying in the neighbourhood," Hesar said.</w:t>
      </w:r>
    </w:p>
    <w:p w14:paraId="71660E09" w14:textId="77777777" w:rsidR="005052D1" w:rsidRPr="00623846" w:rsidRDefault="005052D1" w:rsidP="005052D1">
      <w:r w:rsidRPr="00623846">
        <w:t>Bad decisions</w:t>
      </w:r>
    </w:p>
    <w:p w14:paraId="7335565E" w14:textId="77777777" w:rsidR="005052D1" w:rsidRPr="00623846" w:rsidRDefault="005052D1" w:rsidP="005052D1">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03F51F4" w14:textId="77777777" w:rsidR="005052D1" w:rsidRPr="00623846" w:rsidRDefault="005052D1" w:rsidP="005052D1">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837D694" w14:textId="77777777" w:rsidR="005052D1" w:rsidRPr="00623846" w:rsidRDefault="005052D1" w:rsidP="005052D1">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12FDCE9" w14:textId="77777777" w:rsidR="005052D1" w:rsidRPr="00623846" w:rsidRDefault="005052D1" w:rsidP="005052D1">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743A94E8" w14:textId="77777777" w:rsidR="005052D1" w:rsidRPr="00623846" w:rsidRDefault="005052D1" w:rsidP="005052D1">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66F8651" w14:textId="77777777" w:rsidR="005052D1" w:rsidRPr="00623846" w:rsidRDefault="005052D1" w:rsidP="005052D1">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F80729E" w14:textId="77777777" w:rsidR="005052D1" w:rsidRPr="00623846" w:rsidRDefault="005052D1" w:rsidP="005052D1">
      <w:r w:rsidRPr="00623846">
        <w:t>Starlink monopoly</w:t>
      </w:r>
    </w:p>
    <w:p w14:paraId="7DBA0324" w14:textId="77777777" w:rsidR="005052D1" w:rsidRPr="00623846" w:rsidRDefault="005052D1" w:rsidP="005052D1">
      <w:r w:rsidRPr="00623846">
        <w:t xml:space="preserve">Lewis is concerned about the growing influence of a single actor — Starlink — on the safety of orbital operations. Especially, he says, as the spaceflight company has entered the satellite operations world only recently. </w:t>
      </w:r>
    </w:p>
    <w:p w14:paraId="64178412" w14:textId="77777777" w:rsidR="005052D1" w:rsidRPr="00623846" w:rsidRDefault="005052D1" w:rsidP="005052D1">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5329A73" w14:textId="77777777" w:rsidR="005052D1" w:rsidRPr="00623846" w:rsidRDefault="005052D1" w:rsidP="005052D1">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15C2DE8" w14:textId="77777777" w:rsidR="005052D1" w:rsidRPr="00623846" w:rsidRDefault="005052D1" w:rsidP="005052D1">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859E823" w14:textId="77777777" w:rsidR="005052D1" w:rsidRPr="00623846" w:rsidRDefault="005052D1" w:rsidP="005052D1"/>
    <w:p w14:paraId="6C2B4BCC" w14:textId="77777777" w:rsidR="005052D1" w:rsidRPr="00623846" w:rsidRDefault="005052D1" w:rsidP="005052D1">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407BD15" w14:textId="77777777" w:rsidR="005052D1" w:rsidRPr="00623846" w:rsidRDefault="005052D1" w:rsidP="005052D1">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47ED9EBA" w14:textId="77777777" w:rsidR="005052D1" w:rsidRPr="00623846" w:rsidRDefault="005052D1" w:rsidP="005052D1">
      <w:r w:rsidRPr="00623846">
        <w:lastRenderedPageBreak/>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1EF2615" w14:textId="77777777" w:rsidR="005052D1" w:rsidRPr="00623846" w:rsidRDefault="005052D1" w:rsidP="005052D1">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E94A54E" w14:textId="77777777" w:rsidR="005052D1" w:rsidRPr="00623846" w:rsidRDefault="005052D1" w:rsidP="005052D1">
      <w:pPr>
        <w:rPr>
          <w:rStyle w:val="StyleUnderline"/>
        </w:rPr>
      </w:pPr>
      <w:r w:rsidRPr="00623846">
        <w:rPr>
          <w:rStyle w:val="StyleUnderline"/>
        </w:rPr>
        <w:t>Space Debris Threat Increases in the LEO</w:t>
      </w:r>
    </w:p>
    <w:p w14:paraId="37968B96" w14:textId="77777777" w:rsidR="005052D1" w:rsidRPr="00623846" w:rsidRDefault="005052D1" w:rsidP="005052D1">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575D9B4" w14:textId="77777777" w:rsidR="005052D1" w:rsidRPr="00623846" w:rsidRDefault="005052D1" w:rsidP="005052D1">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352D8A8F" w14:textId="77777777" w:rsidR="005052D1" w:rsidRPr="00623846" w:rsidRDefault="005052D1" w:rsidP="005052D1">
      <w:r w:rsidRPr="00623846">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F296452" w14:textId="77777777" w:rsidR="005052D1" w:rsidRPr="00623846" w:rsidRDefault="005052D1" w:rsidP="005052D1">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1FA657E" w14:textId="77777777" w:rsidR="005052D1" w:rsidRPr="00623846" w:rsidRDefault="005052D1" w:rsidP="005052D1">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E148C75" w14:textId="77777777" w:rsidR="005052D1" w:rsidRPr="00623846" w:rsidRDefault="005052D1" w:rsidP="005052D1">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55D3DBE" w14:textId="77777777" w:rsidR="005052D1" w:rsidRPr="00623846" w:rsidRDefault="005052D1" w:rsidP="005052D1"/>
    <w:p w14:paraId="751688AC" w14:textId="77777777" w:rsidR="005052D1" w:rsidRPr="00623846" w:rsidRDefault="005052D1" w:rsidP="005052D1">
      <w:pPr>
        <w:pStyle w:val="Heading4"/>
        <w:rPr>
          <w:rFonts w:cs="Calibri"/>
        </w:rPr>
      </w:pPr>
      <w:r w:rsidRPr="00623846">
        <w:rPr>
          <w:rFonts w:cs="Calibri"/>
        </w:rPr>
        <w:lastRenderedPageBreak/>
        <w:t>Collisions with early warning satellites causes miscalc and goes nuclear – magnified by the Kessler effect</w:t>
      </w:r>
    </w:p>
    <w:p w14:paraId="7C8628D7" w14:textId="77777777" w:rsidR="005052D1" w:rsidRPr="00623846" w:rsidRDefault="005052D1" w:rsidP="005052D1">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41D9B1C6" w14:textId="77777777" w:rsidR="005052D1" w:rsidRPr="00623846" w:rsidRDefault="005052D1" w:rsidP="005052D1">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785C189" w14:textId="77777777" w:rsidR="005052D1" w:rsidRPr="00623846" w:rsidRDefault="005052D1" w:rsidP="005052D1">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15E7EFC" w14:textId="77777777" w:rsidR="005052D1" w:rsidRPr="00623846" w:rsidRDefault="005052D1" w:rsidP="005052D1">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613A57B2" w14:textId="77777777" w:rsidR="005052D1" w:rsidRPr="00623846" w:rsidRDefault="005052D1" w:rsidP="005052D1">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64332D0" w14:textId="77777777" w:rsidR="005052D1" w:rsidRPr="00623846" w:rsidRDefault="005052D1" w:rsidP="005052D1">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B0125AA" w14:textId="77777777" w:rsidR="005052D1" w:rsidRPr="00623846" w:rsidRDefault="005052D1" w:rsidP="005052D1">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60EA4E6" w14:textId="77777777" w:rsidR="005052D1" w:rsidRPr="00623846" w:rsidRDefault="005052D1" w:rsidP="005052D1"/>
    <w:p w14:paraId="5AD909F5" w14:textId="77777777" w:rsidR="005052D1" w:rsidRPr="00623846" w:rsidRDefault="005052D1" w:rsidP="005052D1">
      <w:pPr>
        <w:pStyle w:val="Heading4"/>
        <w:rPr>
          <w:rFonts w:cs="Calibri"/>
        </w:rPr>
      </w:pPr>
      <w:r w:rsidRPr="00623846">
        <w:rPr>
          <w:rFonts w:cs="Calibri"/>
        </w:rPr>
        <w:t>Independently causes cyberwar and satellite hacking which escalates.</w:t>
      </w:r>
    </w:p>
    <w:p w14:paraId="535FE640" w14:textId="77777777" w:rsidR="005052D1" w:rsidRPr="00623846" w:rsidRDefault="005052D1" w:rsidP="005052D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11114D2" w14:textId="77777777" w:rsidR="005052D1" w:rsidRPr="00623846" w:rsidRDefault="005052D1" w:rsidP="005052D1">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27588186" w14:textId="77777777" w:rsidR="005052D1" w:rsidRPr="00623846" w:rsidRDefault="005052D1" w:rsidP="005052D1">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96DC53A" w14:textId="77777777" w:rsidR="005052D1" w:rsidRPr="00623846" w:rsidRDefault="005052D1" w:rsidP="005052D1">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33409DA" w14:textId="77777777" w:rsidR="005052D1" w:rsidRPr="00623846" w:rsidRDefault="005052D1" w:rsidP="005052D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E6ACA7D" w14:textId="77777777" w:rsidR="005052D1" w:rsidRPr="00623846" w:rsidRDefault="005052D1" w:rsidP="005052D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1E6CC2B" w14:textId="77777777" w:rsidR="005052D1" w:rsidRPr="00623846" w:rsidRDefault="005052D1" w:rsidP="005052D1">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E334E48" w14:textId="77777777" w:rsidR="005052D1" w:rsidRPr="00623846" w:rsidRDefault="005052D1" w:rsidP="005052D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14F16FF" w14:textId="77777777" w:rsidR="005052D1" w:rsidRPr="00623846" w:rsidRDefault="005052D1" w:rsidP="005052D1">
      <w:r w:rsidRPr="00623846">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231EB69" w14:textId="77777777" w:rsidR="005052D1" w:rsidRPr="00623846" w:rsidRDefault="005052D1" w:rsidP="005052D1">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7020EC84" w14:textId="77777777" w:rsidR="005052D1" w:rsidRPr="00623846" w:rsidRDefault="005052D1" w:rsidP="005052D1">
      <w:pPr>
        <w:rPr>
          <w:rStyle w:val="StyleUnderline"/>
        </w:rPr>
      </w:pPr>
    </w:p>
    <w:p w14:paraId="3A1E67D5" w14:textId="77777777" w:rsidR="005052D1" w:rsidRPr="00623846" w:rsidRDefault="005052D1" w:rsidP="005052D1">
      <w:pPr>
        <w:pStyle w:val="Heading4"/>
        <w:rPr>
          <w:rFonts w:cs="Calibri"/>
        </w:rPr>
      </w:pPr>
      <w:r w:rsidRPr="00623846">
        <w:rPr>
          <w:rFonts w:cs="Calibri"/>
        </w:rPr>
        <w:t>Empirics prove it’s possible and likely by state and nonstate actors – especially true given private sector cost cutting.</w:t>
      </w:r>
    </w:p>
    <w:p w14:paraId="3B82352A" w14:textId="77777777" w:rsidR="005052D1" w:rsidRPr="00623846" w:rsidRDefault="005052D1" w:rsidP="005052D1">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0D3E5D7C" w14:textId="77777777" w:rsidR="005052D1" w:rsidRPr="00623846" w:rsidRDefault="005052D1" w:rsidP="005052D1">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C950DA1" w14:textId="77777777" w:rsidR="005052D1" w:rsidRPr="00623846" w:rsidRDefault="005052D1" w:rsidP="005052D1">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D389A13" w14:textId="77777777" w:rsidR="005052D1" w:rsidRPr="00623846" w:rsidRDefault="005052D1" w:rsidP="005052D1">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F7BBAC6" w14:textId="77777777" w:rsidR="005052D1" w:rsidRPr="00623846" w:rsidRDefault="005052D1" w:rsidP="005052D1">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8B8F8C0" w14:textId="77777777" w:rsidR="005052D1" w:rsidRPr="00623846" w:rsidRDefault="005052D1" w:rsidP="005052D1">
      <w:r w:rsidRPr="00623846">
        <w:t>Commodity parts</w:t>
      </w:r>
    </w:p>
    <w:p w14:paraId="2B2BA7C8" w14:textId="77777777" w:rsidR="005052D1" w:rsidRPr="00623846" w:rsidRDefault="005052D1" w:rsidP="005052D1">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4D068D1" w14:textId="77777777" w:rsidR="005052D1" w:rsidRPr="00623846" w:rsidRDefault="005052D1" w:rsidP="005052D1">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A51E682" w14:textId="77777777" w:rsidR="005052D1" w:rsidRPr="00623846" w:rsidRDefault="005052D1" w:rsidP="005052D1">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304AEC5" w14:textId="77777777" w:rsidR="005052D1" w:rsidRPr="00623846" w:rsidRDefault="005052D1" w:rsidP="005052D1">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5B16F1D" w14:textId="77777777" w:rsidR="005052D1" w:rsidRPr="00623846" w:rsidRDefault="005052D1" w:rsidP="005052D1">
      <w:r w:rsidRPr="00623846">
        <w:t>History of hacks</w:t>
      </w:r>
    </w:p>
    <w:p w14:paraId="6300AA8A" w14:textId="77777777" w:rsidR="005052D1" w:rsidRPr="00623846" w:rsidRDefault="005052D1" w:rsidP="005052D1">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B9B5C68" w14:textId="77777777" w:rsidR="005052D1" w:rsidRPr="00623846" w:rsidRDefault="005052D1" w:rsidP="005052D1">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234C752" w14:textId="77777777" w:rsidR="005052D1" w:rsidRPr="00623846" w:rsidRDefault="005052D1" w:rsidP="005052D1">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DCF377B" w14:textId="77777777" w:rsidR="005052D1" w:rsidRPr="00623846" w:rsidRDefault="005052D1" w:rsidP="005052D1">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51904758" w14:textId="77777777" w:rsidR="005052D1" w:rsidRPr="00623846" w:rsidRDefault="005052D1" w:rsidP="005052D1"/>
    <w:p w14:paraId="270DEDC3" w14:textId="77777777" w:rsidR="005052D1" w:rsidRPr="00623846" w:rsidRDefault="005052D1" w:rsidP="005052D1"/>
    <w:p w14:paraId="5C670FCE" w14:textId="77777777" w:rsidR="005052D1" w:rsidRPr="00623846" w:rsidRDefault="005052D1" w:rsidP="005052D1">
      <w:pPr>
        <w:pStyle w:val="Heading4"/>
        <w:rPr>
          <w:rFonts w:cs="Calibri"/>
        </w:rPr>
      </w:pPr>
      <w:r w:rsidRPr="00623846">
        <w:rPr>
          <w:rFonts w:cs="Calibri"/>
        </w:rPr>
        <w:t>Interconnectedness and surface area</w:t>
      </w:r>
    </w:p>
    <w:p w14:paraId="78D633FD" w14:textId="77777777" w:rsidR="005052D1" w:rsidRPr="00623846" w:rsidRDefault="005052D1" w:rsidP="005052D1">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4C956F2A" w14:textId="77777777" w:rsidR="005052D1" w:rsidRPr="00623846" w:rsidRDefault="005052D1" w:rsidP="005052D1">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BD67AA6" w14:textId="77777777" w:rsidR="005052D1" w:rsidRPr="00623846" w:rsidRDefault="005052D1" w:rsidP="005052D1">
      <w:pPr>
        <w:pStyle w:val="Heading4"/>
        <w:rPr>
          <w:rFonts w:cs="Calibri"/>
        </w:rPr>
      </w:pPr>
      <w:r w:rsidRPr="00623846">
        <w:rPr>
          <w:rFonts w:cs="Calibri"/>
        </w:rPr>
        <w:t>Nuke war causes extinction – Ice Age, famines, and war won’t stay limited</w:t>
      </w:r>
    </w:p>
    <w:p w14:paraId="0E2BE45C" w14:textId="77777777" w:rsidR="005052D1" w:rsidRPr="00623846" w:rsidRDefault="005052D1" w:rsidP="005052D1">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44E45DC9" w14:textId="77777777" w:rsidR="005052D1" w:rsidRPr="00623846" w:rsidRDefault="005052D1" w:rsidP="005052D1">
      <w:r w:rsidRPr="00623846">
        <w:t>In the nuclear conversation, what are we not talking about that we should be?</w:t>
      </w:r>
    </w:p>
    <w:p w14:paraId="07EEC2FC" w14:textId="77777777" w:rsidR="005052D1" w:rsidRPr="00623846" w:rsidRDefault="005052D1" w:rsidP="005052D1">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DBB04A7" w14:textId="77777777" w:rsidR="005052D1" w:rsidRPr="00623846" w:rsidRDefault="005052D1" w:rsidP="005052D1"/>
    <w:p w14:paraId="3AAE62F8" w14:textId="77777777" w:rsidR="005052D1" w:rsidRPr="00623846" w:rsidRDefault="005052D1" w:rsidP="005052D1">
      <w:pPr>
        <w:pStyle w:val="Heading3"/>
        <w:rPr>
          <w:rFonts w:cs="Calibri"/>
        </w:rPr>
      </w:pPr>
      <w:r w:rsidRPr="00623846">
        <w:rPr>
          <w:rFonts w:cs="Calibri"/>
        </w:rPr>
        <w:lastRenderedPageBreak/>
        <w:t>Adv – Astronomy</w:t>
      </w:r>
    </w:p>
    <w:p w14:paraId="4F1797F0" w14:textId="77777777" w:rsidR="005052D1" w:rsidRPr="00623846" w:rsidRDefault="005052D1" w:rsidP="005052D1">
      <w:pPr>
        <w:pStyle w:val="Heading4"/>
        <w:rPr>
          <w:rFonts w:cs="Calibri"/>
        </w:rPr>
      </w:pPr>
      <w:r w:rsidRPr="00623846">
        <w:rPr>
          <w:rFonts w:cs="Calibri"/>
        </w:rPr>
        <w:t>Constellations sabotage modern astronomy – tweaks like DarkSats don’t solve. That guts asteroid detection and preparedness.</w:t>
      </w:r>
    </w:p>
    <w:p w14:paraId="572CB5D7" w14:textId="77777777" w:rsidR="005052D1" w:rsidRPr="00623846" w:rsidRDefault="005052D1" w:rsidP="005052D1">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6948E945" w14:textId="77777777" w:rsidR="005052D1" w:rsidRPr="00623846" w:rsidRDefault="005052D1" w:rsidP="005052D1">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D29F90C" w14:textId="77777777" w:rsidR="005052D1" w:rsidRPr="00623846" w:rsidRDefault="005052D1" w:rsidP="005052D1">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E441A4D" w14:textId="77777777" w:rsidR="005052D1" w:rsidRPr="00623846" w:rsidRDefault="005052D1" w:rsidP="005052D1">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5B1C6C0" w14:textId="77777777" w:rsidR="005052D1" w:rsidRPr="00623846" w:rsidRDefault="005052D1" w:rsidP="005052D1">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022983B" w14:textId="77777777" w:rsidR="005052D1" w:rsidRPr="00623846" w:rsidRDefault="005052D1" w:rsidP="005052D1">
      <w:r w:rsidRPr="00623846">
        <w:lastRenderedPageBreak/>
        <w:t>HOW STARLINK WILL AFFECT THE ASTRONOMERS</w:t>
      </w:r>
    </w:p>
    <w:p w14:paraId="6A36D929" w14:textId="77777777" w:rsidR="005052D1" w:rsidRPr="00623846" w:rsidRDefault="005052D1" w:rsidP="005052D1">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5535EFE8" w14:textId="77777777" w:rsidR="005052D1" w:rsidRPr="00623846" w:rsidRDefault="005052D1" w:rsidP="005052D1">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1417458" w14:textId="77777777" w:rsidR="005052D1" w:rsidRPr="00623846" w:rsidRDefault="005052D1" w:rsidP="005052D1">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17191E60" w14:textId="77777777" w:rsidR="005052D1" w:rsidRPr="00623846" w:rsidRDefault="005052D1" w:rsidP="005052D1">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9AF0A83" w14:textId="77777777" w:rsidR="005052D1" w:rsidRPr="00623846" w:rsidRDefault="005052D1" w:rsidP="005052D1">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B3321EE" w14:textId="77777777" w:rsidR="005052D1" w:rsidRPr="00623846" w:rsidRDefault="005052D1" w:rsidP="005052D1">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43A94EE0" w14:textId="77777777" w:rsidR="005052D1" w:rsidRPr="00623846" w:rsidRDefault="005052D1" w:rsidP="005052D1">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143AFAE" w14:textId="77777777" w:rsidR="005052D1" w:rsidRPr="00623846" w:rsidRDefault="005052D1" w:rsidP="005052D1">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2CB78AEB" w14:textId="77777777" w:rsidR="005052D1" w:rsidRPr="00623846" w:rsidRDefault="005052D1" w:rsidP="005052D1">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185911A5" w14:textId="77777777" w:rsidR="005052D1" w:rsidRPr="00623846" w:rsidRDefault="005052D1" w:rsidP="005052D1">
      <w:r w:rsidRPr="00623846">
        <w:t>A COAT OF NO COLORS</w:t>
      </w:r>
    </w:p>
    <w:p w14:paraId="2C06AA3B" w14:textId="77777777" w:rsidR="005052D1" w:rsidRPr="00623846" w:rsidRDefault="005052D1" w:rsidP="005052D1">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6BD5142" w14:textId="77777777" w:rsidR="005052D1" w:rsidRPr="00623846" w:rsidRDefault="005052D1" w:rsidP="005052D1">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77E310D0" w14:textId="77777777" w:rsidR="005052D1" w:rsidRPr="00623846" w:rsidRDefault="005052D1" w:rsidP="005052D1">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5D08F279" w14:textId="77777777" w:rsidR="005052D1" w:rsidRPr="00623846" w:rsidRDefault="005052D1" w:rsidP="005052D1">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B4AEFFD" w14:textId="77777777" w:rsidR="005052D1" w:rsidRPr="00623846" w:rsidRDefault="005052D1" w:rsidP="005052D1">
      <w:r w:rsidRPr="00623846">
        <w:t>Tregloan-Reed says he’s hopeful about some kind of shade. “If that was to work then in theory it would block out the sunlight completely,” he says.</w:t>
      </w:r>
    </w:p>
    <w:p w14:paraId="44E58331" w14:textId="77777777" w:rsidR="005052D1" w:rsidRPr="00623846" w:rsidRDefault="005052D1" w:rsidP="005052D1">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33E6D72D" w14:textId="77777777" w:rsidR="005052D1" w:rsidRPr="00623846" w:rsidRDefault="005052D1" w:rsidP="005052D1">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39D9B429" w14:textId="77777777" w:rsidR="005052D1" w:rsidRPr="00623846" w:rsidRDefault="005052D1" w:rsidP="005052D1">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FE1686D" w14:textId="77777777" w:rsidR="005052D1" w:rsidRPr="00623846" w:rsidRDefault="005052D1" w:rsidP="005052D1">
      <w:pPr>
        <w:pStyle w:val="Heading4"/>
        <w:rPr>
          <w:rFonts w:cs="Calibri"/>
        </w:rPr>
      </w:pPr>
      <w:r w:rsidRPr="00623846">
        <w:rPr>
          <w:rFonts w:cs="Calibri"/>
        </w:rPr>
        <w:t>Asteroids threats are existential – increasingly likely</w:t>
      </w:r>
    </w:p>
    <w:p w14:paraId="35700E24" w14:textId="77777777" w:rsidR="005052D1" w:rsidRPr="00623846" w:rsidRDefault="005052D1" w:rsidP="005052D1">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26DB4E53" w14:textId="77777777" w:rsidR="005052D1" w:rsidRPr="00623846" w:rsidRDefault="005052D1" w:rsidP="005052D1">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658986C" w14:textId="77777777" w:rsidR="005052D1" w:rsidRPr="00623846" w:rsidRDefault="005052D1" w:rsidP="005052D1">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FDC5202" w14:textId="77777777" w:rsidR="005052D1" w:rsidRPr="00623846" w:rsidRDefault="005052D1" w:rsidP="005052D1">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242EA59" w14:textId="77777777" w:rsidR="005052D1" w:rsidRPr="00623846" w:rsidRDefault="005052D1" w:rsidP="005052D1">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6C252714" w14:textId="77777777" w:rsidR="005052D1" w:rsidRPr="00623846" w:rsidRDefault="005052D1" w:rsidP="005052D1">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85926CB" w14:textId="77777777" w:rsidR="005052D1" w:rsidRPr="00623846" w:rsidRDefault="005052D1" w:rsidP="005052D1">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F3235C1" w14:textId="77777777" w:rsidR="005052D1" w:rsidRPr="00623846" w:rsidRDefault="005052D1" w:rsidP="005052D1">
      <w:pPr>
        <w:rPr>
          <w:rStyle w:val="Emphasis"/>
        </w:rPr>
      </w:pPr>
      <w:r w:rsidRPr="00C57A4B">
        <w:rPr>
          <w:rStyle w:val="Emphasis"/>
          <w:highlight w:val="green"/>
        </w:rPr>
        <w:t>3200 Phaethon</w:t>
      </w:r>
    </w:p>
    <w:p w14:paraId="0444F832" w14:textId="77777777" w:rsidR="005052D1" w:rsidRPr="00623846" w:rsidRDefault="005052D1" w:rsidP="005052D1">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4F249CA" w14:textId="77777777" w:rsidR="005052D1" w:rsidRPr="00623846" w:rsidRDefault="005052D1" w:rsidP="005052D1">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3E05A9FE" w14:textId="77777777" w:rsidR="005052D1" w:rsidRPr="00623846" w:rsidRDefault="005052D1" w:rsidP="005052D1">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A57466B" w14:textId="77777777" w:rsidR="005052D1" w:rsidRPr="00623846" w:rsidRDefault="005052D1" w:rsidP="005052D1">
      <w:r w:rsidRPr="00623846">
        <w:t>Accordingly, NASA lists 3200 Phaethon as “potentially hazardous.”</w:t>
      </w:r>
    </w:p>
    <w:p w14:paraId="01356C37" w14:textId="77777777" w:rsidR="005052D1" w:rsidRPr="00623846" w:rsidRDefault="005052D1" w:rsidP="005052D1">
      <w:pPr>
        <w:rPr>
          <w:rStyle w:val="Emphasis"/>
        </w:rPr>
      </w:pPr>
      <w:r w:rsidRPr="00C57A4B">
        <w:rPr>
          <w:rStyle w:val="Emphasis"/>
          <w:highlight w:val="green"/>
        </w:rPr>
        <w:t>2017 XO2</w:t>
      </w:r>
    </w:p>
    <w:p w14:paraId="79851879" w14:textId="77777777" w:rsidR="005052D1" w:rsidRPr="00623846" w:rsidRDefault="005052D1" w:rsidP="005052D1">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0208D764" w14:textId="77777777" w:rsidR="005052D1" w:rsidRPr="00623846" w:rsidRDefault="005052D1" w:rsidP="005052D1">
      <w:pPr>
        <w:rPr>
          <w:rStyle w:val="Emphasis"/>
        </w:rPr>
      </w:pPr>
      <w:r w:rsidRPr="00C57A4B">
        <w:rPr>
          <w:rStyle w:val="Emphasis"/>
          <w:highlight w:val="green"/>
        </w:rPr>
        <w:t>2017 YZ1</w:t>
      </w:r>
    </w:p>
    <w:p w14:paraId="283BD8E4" w14:textId="77777777" w:rsidR="005052D1" w:rsidRPr="00623846" w:rsidRDefault="005052D1" w:rsidP="005052D1">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AFC7A33" w14:textId="77777777" w:rsidR="005052D1" w:rsidRPr="00623846" w:rsidRDefault="005052D1" w:rsidP="005052D1">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62E8B910" w14:textId="77777777" w:rsidR="005052D1" w:rsidRPr="00623846" w:rsidRDefault="005052D1" w:rsidP="005052D1">
      <w:r w:rsidRPr="00623846">
        <w:t>Jot down June 30, 2047, in your calendar, and then pull out your telescope, watch it sail by and toast your good fortune.</w:t>
      </w:r>
    </w:p>
    <w:p w14:paraId="1510800B" w14:textId="77777777" w:rsidR="005052D1" w:rsidRPr="00623846" w:rsidRDefault="005052D1" w:rsidP="005052D1">
      <w:pPr>
        <w:rPr>
          <w:rStyle w:val="Emphasis"/>
        </w:rPr>
      </w:pPr>
      <w:r w:rsidRPr="00C57A4B">
        <w:rPr>
          <w:rStyle w:val="Emphasis"/>
          <w:highlight w:val="green"/>
        </w:rPr>
        <w:t>2018 AE2</w:t>
      </w:r>
    </w:p>
    <w:p w14:paraId="350CE8AF" w14:textId="77777777" w:rsidR="005052D1" w:rsidRPr="00623846" w:rsidRDefault="005052D1" w:rsidP="005052D1">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4B474E60" w14:textId="77777777" w:rsidR="005052D1" w:rsidRPr="00623846" w:rsidRDefault="005052D1" w:rsidP="005052D1">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07C5164" w14:textId="77777777" w:rsidR="005052D1" w:rsidRPr="00623846" w:rsidRDefault="005052D1" w:rsidP="005052D1">
      <w:pPr>
        <w:pStyle w:val="Heading4"/>
        <w:rPr>
          <w:rFonts w:cs="Calibri"/>
        </w:rPr>
      </w:pPr>
      <w:r w:rsidRPr="00623846">
        <w:rPr>
          <w:rFonts w:cs="Calibri"/>
        </w:rPr>
        <w:t>Independently, astronomy is key to avert solar flares which are coming now and wreck the grid.</w:t>
      </w:r>
    </w:p>
    <w:p w14:paraId="5C4B342E" w14:textId="77777777" w:rsidR="005052D1" w:rsidRPr="00623846" w:rsidRDefault="005052D1" w:rsidP="005052D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3" w:history="1">
        <w:r w:rsidRPr="00623846">
          <w:rPr>
            <w:rStyle w:val="Hyperlink"/>
          </w:rPr>
          <w:t>https://www.forbes.com/sites/startswithabang/2020/01/31/this-multi-trillion-dollar-disaster-is-coming-and-solar-astronomy-is-our-prime-defense/?sh=6ecc0e367613</w:t>
        </w:r>
      </w:hyperlink>
      <w:r w:rsidRPr="00623846">
        <w:t xml:space="preserve"> SM</w:t>
      </w:r>
    </w:p>
    <w:p w14:paraId="4C1DB428" w14:textId="77777777" w:rsidR="005052D1" w:rsidRPr="00623846" w:rsidRDefault="005052D1" w:rsidP="005052D1">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2A954E81" w14:textId="77777777" w:rsidR="005052D1" w:rsidRPr="00623846" w:rsidRDefault="005052D1" w:rsidP="005052D1">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3CF17AE3" w14:textId="77777777" w:rsidR="005052D1" w:rsidRPr="00623846" w:rsidRDefault="005052D1" w:rsidP="005052D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7043002" w14:textId="77777777" w:rsidR="005052D1" w:rsidRPr="00623846" w:rsidRDefault="005052D1" w:rsidP="005052D1">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16B27287" w14:textId="77777777" w:rsidR="005052D1" w:rsidRPr="00623846" w:rsidRDefault="005052D1" w:rsidP="005052D1">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56E0688D" w14:textId="77777777" w:rsidR="005052D1" w:rsidRPr="00623846" w:rsidRDefault="005052D1" w:rsidP="005052D1">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7A17DC4F" w14:textId="77777777" w:rsidR="005052D1" w:rsidRPr="00623846" w:rsidRDefault="005052D1" w:rsidP="005052D1">
      <w:r w:rsidRPr="00623846">
        <w:t>at the photosphere,</w:t>
      </w:r>
    </w:p>
    <w:p w14:paraId="006BC2E8" w14:textId="77777777" w:rsidR="005052D1" w:rsidRPr="00623846" w:rsidRDefault="005052D1" w:rsidP="005052D1">
      <w:r w:rsidRPr="00623846">
        <w:t>in the chromosphere,</w:t>
      </w:r>
    </w:p>
    <w:p w14:paraId="4120E9AA" w14:textId="77777777" w:rsidR="005052D1" w:rsidRPr="00623846" w:rsidRDefault="005052D1" w:rsidP="005052D1">
      <w:r w:rsidRPr="00623846">
        <w:t>and throughout the solar corona.</w:t>
      </w:r>
    </w:p>
    <w:p w14:paraId="26B0FF1E" w14:textId="77777777" w:rsidR="005052D1" w:rsidRPr="00623846" w:rsidRDefault="005052D1" w:rsidP="005052D1">
      <w:r w:rsidRPr="00623846">
        <w:lastRenderedPageBreak/>
        <w:t>With its enormous 4-meter diameter and its five science instruments — four of which are spectro-polarimeters designed for measuring the Sun's magnetic properties — it will measure the magnetic fields on and around the Sun as never before.</w:t>
      </w:r>
    </w:p>
    <w:p w14:paraId="6F37F777" w14:textId="77777777" w:rsidR="005052D1" w:rsidRPr="00623846" w:rsidRDefault="005052D1" w:rsidP="005052D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511D7AB4" w14:textId="77777777" w:rsidR="005052D1" w:rsidRPr="00623846" w:rsidRDefault="005052D1" w:rsidP="005052D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72F92993" w14:textId="77777777" w:rsidR="005052D1" w:rsidRPr="00623846" w:rsidRDefault="005052D1" w:rsidP="005052D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5BBCD29A" w14:textId="77777777" w:rsidR="005052D1" w:rsidRPr="00623846" w:rsidRDefault="005052D1" w:rsidP="005052D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75E854DB" w14:textId="77777777" w:rsidR="005052D1" w:rsidRPr="00623846" w:rsidRDefault="005052D1" w:rsidP="005052D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D0C3983" w14:textId="77777777" w:rsidR="005052D1" w:rsidRPr="00623846" w:rsidRDefault="005052D1" w:rsidP="005052D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09073C6C" w14:textId="77777777" w:rsidR="005052D1" w:rsidRPr="00623846" w:rsidRDefault="005052D1" w:rsidP="005052D1">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75A5A903" w14:textId="77777777" w:rsidR="005052D1" w:rsidRPr="00623846" w:rsidRDefault="005052D1" w:rsidP="005052D1">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6F51D79E" w14:textId="77777777" w:rsidR="005052D1" w:rsidRPr="00623846" w:rsidRDefault="005052D1" w:rsidP="005052D1">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31C9A83C" w14:textId="77777777" w:rsidR="005052D1" w:rsidRPr="00623846" w:rsidRDefault="005052D1" w:rsidP="005052D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047C590" w14:textId="77777777" w:rsidR="005052D1" w:rsidRPr="00623846" w:rsidRDefault="005052D1" w:rsidP="005052D1">
      <w:pPr>
        <w:rPr>
          <w:rStyle w:val="StyleUnderline"/>
        </w:rPr>
      </w:pPr>
      <w:r w:rsidRPr="00623846">
        <w:rPr>
          <w:rStyle w:val="StyleUnderline"/>
        </w:rPr>
        <w:t>The Inouye Solar Telescope is precisely this amazing solar-measuring magnetometer that we need to make these observations.</w:t>
      </w:r>
    </w:p>
    <w:p w14:paraId="7C72EEE4" w14:textId="77777777" w:rsidR="005052D1" w:rsidRPr="00623846" w:rsidRDefault="005052D1" w:rsidP="005052D1">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604388E7" w14:textId="77777777" w:rsidR="005052D1" w:rsidRPr="00623846" w:rsidRDefault="005052D1" w:rsidP="005052D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19E7EB4C" w14:textId="77777777" w:rsidR="005052D1" w:rsidRPr="00623846" w:rsidRDefault="005052D1" w:rsidP="005052D1">
      <w:r w:rsidRPr="00623846">
        <w:t>To understand what's going to impact Earth and how, we need a comprehensive understanding of what's occurring not only on the Sun itself, but from the particles ejected from it at every level:</w:t>
      </w:r>
    </w:p>
    <w:p w14:paraId="713A933B" w14:textId="77777777" w:rsidR="005052D1" w:rsidRPr="00623846" w:rsidRDefault="005052D1" w:rsidP="005052D1">
      <w:r w:rsidRPr="00623846">
        <w:lastRenderedPageBreak/>
        <w:t>from the photosphere,</w:t>
      </w:r>
    </w:p>
    <w:p w14:paraId="6F2F295B" w14:textId="77777777" w:rsidR="005052D1" w:rsidRPr="00623846" w:rsidRDefault="005052D1" w:rsidP="005052D1">
      <w:r w:rsidRPr="00623846">
        <w:t>through the chromosphere,</w:t>
      </w:r>
    </w:p>
    <w:p w14:paraId="7F5269B0" w14:textId="77777777" w:rsidR="005052D1" w:rsidRPr="00623846" w:rsidRDefault="005052D1" w:rsidP="005052D1">
      <w:r w:rsidRPr="00623846">
        <w:t>to the corona,</w:t>
      </w:r>
    </w:p>
    <w:p w14:paraId="17AD78DB" w14:textId="77777777" w:rsidR="005052D1" w:rsidRPr="00623846" w:rsidRDefault="005052D1" w:rsidP="005052D1">
      <w:r w:rsidRPr="00623846">
        <w:t>through interplanetary space,</w:t>
      </w:r>
    </w:p>
    <w:p w14:paraId="75021D08" w14:textId="77777777" w:rsidR="005052D1" w:rsidRPr="00623846" w:rsidRDefault="005052D1" w:rsidP="005052D1">
      <w:r w:rsidRPr="00623846">
        <w:t>through the L1 Lagrange point,</w:t>
      </w:r>
    </w:p>
    <w:p w14:paraId="6D20B3F0" w14:textId="77777777" w:rsidR="005052D1" w:rsidRPr="00623846" w:rsidRDefault="005052D1" w:rsidP="005052D1">
      <w:r w:rsidRPr="00623846">
        <w:t>and onto our planet itself.</w:t>
      </w:r>
    </w:p>
    <w:p w14:paraId="1AA3FE18" w14:textId="77777777" w:rsidR="005052D1" w:rsidRPr="00623846" w:rsidRDefault="005052D1" w:rsidP="005052D1">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20579498" w14:textId="77777777" w:rsidR="005052D1" w:rsidRPr="00623846" w:rsidRDefault="005052D1" w:rsidP="005052D1">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5AEC55B2" w14:textId="77777777" w:rsidR="005052D1" w:rsidRPr="00623846" w:rsidRDefault="005052D1" w:rsidP="005052D1">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37A07CA2" w14:textId="77777777" w:rsidR="005052D1" w:rsidRPr="00623846" w:rsidRDefault="005052D1" w:rsidP="005052D1"/>
    <w:p w14:paraId="22DA2D11" w14:textId="77777777" w:rsidR="005052D1" w:rsidRPr="00623846" w:rsidRDefault="005052D1" w:rsidP="005052D1">
      <w:pPr>
        <w:pStyle w:val="Heading4"/>
        <w:rPr>
          <w:rFonts w:cs="Calibri"/>
        </w:rPr>
      </w:pPr>
      <w:r w:rsidRPr="00623846">
        <w:rPr>
          <w:rFonts w:cs="Calibri"/>
        </w:rPr>
        <w:t>Grid collapse cascades---extinction</w:t>
      </w:r>
    </w:p>
    <w:p w14:paraId="26FFB354" w14:textId="77777777" w:rsidR="005052D1" w:rsidRPr="00623846" w:rsidRDefault="005052D1" w:rsidP="005052D1">
      <w:r w:rsidRPr="00623846">
        <w:t xml:space="preserve">Alice </w:t>
      </w:r>
      <w:r w:rsidRPr="00623846">
        <w:rPr>
          <w:rStyle w:val="Heading4Char"/>
          <w:rFonts w:cs="Calibri"/>
        </w:rPr>
        <w:t>Friedemann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3A8F624D" w14:textId="77777777" w:rsidR="005052D1" w:rsidRPr="00623846" w:rsidRDefault="005052D1" w:rsidP="005052D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29BAF413" w14:textId="77777777" w:rsidR="005052D1" w:rsidRPr="00623846" w:rsidRDefault="005052D1" w:rsidP="005052D1"/>
    <w:p w14:paraId="0432370D" w14:textId="77777777" w:rsidR="005052D1" w:rsidRPr="00623846" w:rsidRDefault="005052D1" w:rsidP="005052D1">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15769F67" w14:textId="77777777" w:rsidR="005052D1" w:rsidRPr="00623846" w:rsidRDefault="005052D1" w:rsidP="005052D1">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02CDF64F" w14:textId="77777777" w:rsidR="005052D1" w:rsidRPr="00623846" w:rsidRDefault="005052D1" w:rsidP="005052D1">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etc).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pretty quickly.</w:t>
      </w:r>
    </w:p>
    <w:p w14:paraId="326ED78B" w14:textId="77777777" w:rsidR="005052D1" w:rsidRPr="00623846" w:rsidRDefault="005052D1" w:rsidP="005052D1"/>
    <w:p w14:paraId="614FB4BB" w14:textId="77777777" w:rsidR="005052D1" w:rsidRPr="00623846" w:rsidRDefault="005052D1" w:rsidP="005052D1">
      <w:pPr>
        <w:pStyle w:val="Heading3"/>
        <w:rPr>
          <w:rFonts w:cs="Calibri"/>
        </w:rPr>
      </w:pPr>
      <w:r w:rsidRPr="00623846">
        <w:rPr>
          <w:rFonts w:cs="Calibri"/>
        </w:rPr>
        <w:lastRenderedPageBreak/>
        <w:t>Adv – Ozone</w:t>
      </w:r>
    </w:p>
    <w:p w14:paraId="49D5547B" w14:textId="77777777" w:rsidR="005052D1" w:rsidRPr="00623846" w:rsidRDefault="005052D1" w:rsidP="005052D1">
      <w:pPr>
        <w:pStyle w:val="Heading4"/>
        <w:rPr>
          <w:rFonts w:cs="Calibri"/>
        </w:rPr>
      </w:pPr>
      <w:r w:rsidRPr="00623846">
        <w:rPr>
          <w:rFonts w:cs="Calibri"/>
        </w:rPr>
        <w:t>Mega-constellations destroy the ozone layer.</w:t>
      </w:r>
    </w:p>
    <w:p w14:paraId="1816D7C4" w14:textId="77777777" w:rsidR="005052D1" w:rsidRPr="00623846" w:rsidRDefault="005052D1" w:rsidP="005052D1">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623846">
          <w:rPr>
            <w:rStyle w:val="Hyperlink"/>
          </w:rPr>
          <w:t>https://www.space.com/starlink-satellite-reentry-ozone-depletion-atmosphere</w:t>
        </w:r>
      </w:hyperlink>
      <w:r w:rsidRPr="00623846">
        <w:t xml:space="preserve"> SM</w:t>
      </w:r>
    </w:p>
    <w:p w14:paraId="3F602EF4" w14:textId="77777777" w:rsidR="005052D1" w:rsidRPr="00623846" w:rsidRDefault="005052D1" w:rsidP="005052D1">
      <w:pPr>
        <w:pStyle w:val="ListParagraph"/>
        <w:numPr>
          <w:ilvl w:val="0"/>
          <w:numId w:val="13"/>
        </w:numPr>
      </w:pPr>
      <w:r w:rsidRPr="00623846">
        <w:t>Aaron Boley -- an associate professor of astronomy and astrophysics at the University of British Columbia, Canada</w:t>
      </w:r>
    </w:p>
    <w:p w14:paraId="67F61BAF" w14:textId="77777777" w:rsidR="005052D1" w:rsidRPr="00623846" w:rsidRDefault="005052D1" w:rsidP="005052D1">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790E8A1" w14:textId="77777777" w:rsidR="005052D1" w:rsidRPr="00623846" w:rsidRDefault="005052D1" w:rsidP="005052D1">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D396372" w14:textId="77777777" w:rsidR="005052D1" w:rsidRPr="00623846" w:rsidRDefault="005052D1" w:rsidP="005052D1">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5DA8E906" w14:textId="77777777" w:rsidR="005052D1" w:rsidRPr="00623846" w:rsidRDefault="005052D1" w:rsidP="005052D1">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4007880" w14:textId="77777777" w:rsidR="005052D1" w:rsidRPr="00623846" w:rsidRDefault="005052D1" w:rsidP="005052D1">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111BA0DE" w14:textId="77777777" w:rsidR="005052D1" w:rsidRPr="00623846" w:rsidRDefault="005052D1" w:rsidP="005052D1">
      <w:r w:rsidRPr="00623846">
        <w:lastRenderedPageBreak/>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6BF71A5F" w14:textId="77777777" w:rsidR="005052D1" w:rsidRPr="00623846" w:rsidRDefault="005052D1" w:rsidP="005052D1">
      <w:r w:rsidRPr="00623846">
        <w:t>Drolshagen, who wasn't involved in the recent study, agreed that because "satellites are mostly made of aluminum, the amount of aluminum deposited in the atmosphere will certainly increase."</w:t>
      </w:r>
    </w:p>
    <w:p w14:paraId="01BB916C" w14:textId="77777777" w:rsidR="005052D1" w:rsidRPr="00623846" w:rsidRDefault="005052D1" w:rsidP="005052D1">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13C686B9" w14:textId="77777777" w:rsidR="005052D1" w:rsidRPr="00623846" w:rsidRDefault="005052D1" w:rsidP="005052D1">
      <w:r w:rsidRPr="00623846">
        <w:t>Learning from past mistakes</w:t>
      </w:r>
    </w:p>
    <w:p w14:paraId="422B1A50" w14:textId="77777777" w:rsidR="005052D1" w:rsidRPr="00623846" w:rsidRDefault="005052D1" w:rsidP="005052D1">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0A9D34E6" w14:textId="77777777" w:rsidR="005052D1" w:rsidRPr="00623846" w:rsidRDefault="005052D1" w:rsidP="005052D1">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4C031A1F" w14:textId="77777777" w:rsidR="005052D1" w:rsidRPr="00623846" w:rsidRDefault="005052D1" w:rsidP="005052D1">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E0DE470" w14:textId="77777777" w:rsidR="005052D1" w:rsidRPr="00623846" w:rsidRDefault="005052D1" w:rsidP="005052D1">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660179F9" w14:textId="77777777" w:rsidR="005052D1" w:rsidRPr="00623846" w:rsidRDefault="005052D1" w:rsidP="005052D1"/>
    <w:p w14:paraId="61B124C4" w14:textId="77777777" w:rsidR="005052D1" w:rsidRPr="00623846" w:rsidRDefault="005052D1" w:rsidP="005052D1">
      <w:pPr>
        <w:pStyle w:val="Heading4"/>
        <w:rPr>
          <w:rFonts w:cs="Calibri"/>
        </w:rPr>
      </w:pPr>
      <w:r w:rsidRPr="00623846">
        <w:rPr>
          <w:rFonts w:cs="Calibri"/>
        </w:rPr>
        <w:lastRenderedPageBreak/>
        <w:t>Ozone hole recovering now but depletion causes extinction.</w:t>
      </w:r>
    </w:p>
    <w:p w14:paraId="63DC4ED7" w14:textId="77777777" w:rsidR="005052D1" w:rsidRPr="00623846" w:rsidRDefault="005052D1" w:rsidP="005052D1">
      <w:r w:rsidRPr="00623846">
        <w:rPr>
          <w:rStyle w:val="Style13ptBold"/>
        </w:rPr>
        <w:t xml:space="preserve">Browne 20 </w:t>
      </w:r>
      <w:r w:rsidRPr="00623846">
        <w:t xml:space="preserve">“Scientists warn erosion of ozone layer could lead to a modern mass extinction event” EDWARD BROWNE May 28, 2020 </w:t>
      </w:r>
      <w:hyperlink r:id="rId35" w:history="1">
        <w:r w:rsidRPr="00623846">
          <w:rPr>
            <w:rStyle w:val="Hyperlink"/>
          </w:rPr>
          <w:t>https://www.express.co.uk/news/science/1287983/ozone-layer-global-warming-mass-extinction-dinosaurs-Southampton</w:t>
        </w:r>
      </w:hyperlink>
      <w:r w:rsidRPr="00623846">
        <w:t xml:space="preserve"> SM</w:t>
      </w:r>
    </w:p>
    <w:p w14:paraId="15C96D91" w14:textId="77777777" w:rsidR="005052D1" w:rsidRPr="00623846" w:rsidRDefault="005052D1" w:rsidP="005052D1">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6B7D16E2" w14:textId="77777777" w:rsidR="005052D1" w:rsidRPr="00623846" w:rsidRDefault="005052D1" w:rsidP="005052D1">
      <w:r w:rsidRPr="00623846">
        <w:t>AN unexplained mass extinction event that occurred 359 million years ago may have been caused by erosion of the ozone layer, a UK study has found.</w:t>
      </w:r>
    </w:p>
    <w:p w14:paraId="38E3D9AF" w14:textId="77777777" w:rsidR="005052D1" w:rsidRPr="00623846" w:rsidRDefault="005052D1" w:rsidP="005052D1">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822D289" w14:textId="77777777" w:rsidR="005052D1" w:rsidRPr="00623846" w:rsidRDefault="005052D1" w:rsidP="005052D1">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AF3A1F2" w14:textId="77777777" w:rsidR="005052D1" w:rsidRPr="00623846" w:rsidRDefault="005052D1" w:rsidP="005052D1">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F988207" w14:textId="77777777" w:rsidR="005052D1" w:rsidRPr="00623846" w:rsidRDefault="005052D1" w:rsidP="005052D1">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58C11A76" w14:textId="77777777" w:rsidR="005052D1" w:rsidRPr="00623846" w:rsidRDefault="005052D1" w:rsidP="005052D1">
      <w:r w:rsidRPr="00623846">
        <w:t>Mass extinction events have occurred a number of times in Earth’s past, with known causes being asteroid impacts and large-scale volcanic eruptions, Phys.org reports.</w:t>
      </w:r>
    </w:p>
    <w:p w14:paraId="03210B7F" w14:textId="77777777" w:rsidR="005052D1" w:rsidRPr="00623846" w:rsidRDefault="005052D1" w:rsidP="005052D1">
      <w:r w:rsidRPr="00623846">
        <w:t>Many will associate the asteroid impact event as the one that led to the extinction of the dinosaurs.</w:t>
      </w:r>
    </w:p>
    <w:p w14:paraId="25C2A675" w14:textId="77777777" w:rsidR="005052D1" w:rsidRPr="00623846" w:rsidRDefault="005052D1" w:rsidP="005052D1">
      <w:r w:rsidRPr="00623846">
        <w:t>The extinction event that the Southampton scientists were studying came after a period of rapid global warming after an ice age, Phys.org continues.</w:t>
      </w:r>
    </w:p>
    <w:p w14:paraId="3778AD80" w14:textId="77777777" w:rsidR="005052D1" w:rsidRPr="00623846" w:rsidRDefault="005052D1" w:rsidP="005052D1">
      <w:r w:rsidRPr="00623846">
        <w:t>As part of their study, the researchers collected rocks from sites in Greenland as well as Bolivia in order to study any clues about what Earth conditions may have been like way back 360 million years ago.</w:t>
      </w:r>
    </w:p>
    <w:p w14:paraId="2BA4CD8F" w14:textId="77777777" w:rsidR="005052D1" w:rsidRPr="00623846" w:rsidRDefault="005052D1" w:rsidP="005052D1">
      <w:r w:rsidRPr="00623846">
        <w:t>Indeed, these rocks held some clues as to what had been happening around the time of the Devonian period.</w:t>
      </w:r>
    </w:p>
    <w:p w14:paraId="6C6EBA6B" w14:textId="77777777" w:rsidR="005052D1" w:rsidRPr="00623846" w:rsidRDefault="005052D1" w:rsidP="005052D1">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6EF2820B" w14:textId="77777777" w:rsidR="005052D1" w:rsidRPr="00623846" w:rsidRDefault="005052D1" w:rsidP="005052D1">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6873E4D8" w14:textId="77777777" w:rsidR="005052D1" w:rsidRPr="00623846" w:rsidRDefault="005052D1" w:rsidP="005052D1">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411F0E42" w14:textId="77777777" w:rsidR="005052D1" w:rsidRPr="00623846" w:rsidRDefault="005052D1" w:rsidP="005052D1">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5F72C102" w14:textId="77777777" w:rsidR="005052D1" w:rsidRPr="00623846" w:rsidRDefault="005052D1" w:rsidP="005052D1">
      <w:r w:rsidRPr="00623846">
        <w:t>This is because the ozone layer absorbs some of the UV light – a particular type called UBV – that travels from the sun to the Earth.</w:t>
      </w:r>
    </w:p>
    <w:p w14:paraId="50634B0F" w14:textId="77777777" w:rsidR="005052D1" w:rsidRPr="00623846" w:rsidRDefault="005052D1" w:rsidP="005052D1">
      <w:r w:rsidRPr="00623846">
        <w:t>The US Environmental Protection Agency (EPA) notes that UVB light has been linked to skin cancer and can cause harm to crops and marine life.</w:t>
      </w:r>
    </w:p>
    <w:p w14:paraId="0C43566B" w14:textId="77777777" w:rsidR="005052D1" w:rsidRPr="00623846" w:rsidRDefault="005052D1" w:rsidP="005052D1">
      <w:r w:rsidRPr="00623846">
        <w:t>The ozone layer is a part of Earth’s atmosphere located in the stratosphere between 9 and 18 miles up.</w:t>
      </w:r>
    </w:p>
    <w:p w14:paraId="0E5703CB" w14:textId="77777777" w:rsidR="005052D1" w:rsidRPr="00623846" w:rsidRDefault="005052D1" w:rsidP="005052D1">
      <w:r w:rsidRPr="00623846">
        <w:t>Professor Marshall, lead researcher for the team, said that “current estimates suggest we will reach similar global temperatures to those of 360 million years ago,” according to phys.org.</w:t>
      </w:r>
    </w:p>
    <w:p w14:paraId="3B3929B6" w14:textId="77777777" w:rsidR="005052D1" w:rsidRPr="00623846" w:rsidRDefault="005052D1" w:rsidP="005052D1">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1B01EFFB" w14:textId="77777777" w:rsidR="005052D1" w:rsidRPr="00623846" w:rsidRDefault="005052D1" w:rsidP="005052D1">
      <w:r w:rsidRPr="00623846">
        <w:t>In the study’s abstract, the team said: “ozone loss during rapid warming is an inherent Earth system process with the unavoidable conclusion that we should be alert for such an eventuality in the future warming world.”</w:t>
      </w:r>
    </w:p>
    <w:p w14:paraId="346020E3" w14:textId="77777777" w:rsidR="005052D1" w:rsidRPr="00623846" w:rsidRDefault="005052D1" w:rsidP="005052D1">
      <w:r w:rsidRPr="00623846">
        <w:t>As well as global warming, human activity is associated with the depletion of the Earth’s vital ozone layer.</w:t>
      </w:r>
    </w:p>
    <w:p w14:paraId="66DA80D9" w14:textId="77777777" w:rsidR="005052D1" w:rsidRPr="00623846" w:rsidRDefault="005052D1" w:rsidP="005052D1">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678E039C" w14:textId="77777777" w:rsidR="005052D1" w:rsidRPr="00623846" w:rsidRDefault="005052D1" w:rsidP="005052D1"/>
    <w:p w14:paraId="4E2D5E66" w14:textId="4BC496E6" w:rsidR="005052D1" w:rsidRPr="00623846" w:rsidRDefault="005052D1" w:rsidP="005052D1">
      <w:pPr>
        <w:pStyle w:val="Heading3"/>
        <w:rPr>
          <w:rFonts w:cs="Calibri"/>
        </w:rPr>
      </w:pPr>
      <w:bookmarkStart w:id="0" w:name="_Hlk93760091"/>
      <w:r w:rsidRPr="00623846">
        <w:rPr>
          <w:rFonts w:cs="Calibri"/>
        </w:rPr>
        <w:lastRenderedPageBreak/>
        <w:t xml:space="preserve">FW </w:t>
      </w:r>
    </w:p>
    <w:p w14:paraId="3D8B4A05" w14:textId="77777777" w:rsidR="005052D1" w:rsidRPr="00623846" w:rsidRDefault="005052D1" w:rsidP="005052D1"/>
    <w:p w14:paraId="4EFD0E09" w14:textId="77777777" w:rsidR="005052D1" w:rsidRPr="00623846" w:rsidRDefault="005052D1" w:rsidP="005052D1">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5D10431D" w14:textId="77777777" w:rsidR="005052D1" w:rsidRPr="00623846" w:rsidRDefault="005052D1" w:rsidP="005052D1">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3EB9330" w14:textId="77777777" w:rsidR="005052D1" w:rsidRPr="00623846" w:rsidRDefault="005052D1" w:rsidP="005052D1">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w:t>
      </w:r>
      <w:r w:rsidRPr="00623846">
        <w:lastRenderedPageBreak/>
        <w:t xml:space="preserve">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F7A889C" w14:textId="77777777" w:rsidR="005052D1" w:rsidRPr="00623846" w:rsidRDefault="005052D1" w:rsidP="005052D1">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AD778EC" w14:textId="77777777" w:rsidR="005052D1" w:rsidRPr="00623846" w:rsidRDefault="005052D1" w:rsidP="005052D1">
      <w:pPr>
        <w:spacing w:line="276" w:lineRule="auto"/>
      </w:pPr>
      <w:r w:rsidRPr="00623846">
        <w:t>Evolutionary theories of pleasure: The love connection BO:D</w:t>
      </w:r>
    </w:p>
    <w:p w14:paraId="6746F509" w14:textId="77777777" w:rsidR="005052D1" w:rsidRPr="00623846" w:rsidRDefault="005052D1" w:rsidP="005052D1">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D2D73A3" w14:textId="77777777" w:rsidR="0019162A" w:rsidRDefault="005052D1" w:rsidP="005052D1">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2C88B9F" w14:textId="77777777" w:rsidR="0019162A" w:rsidRDefault="0019162A" w:rsidP="005052D1">
      <w:pPr>
        <w:spacing w:line="276" w:lineRule="auto"/>
      </w:pPr>
    </w:p>
    <w:p w14:paraId="3C4A20D7" w14:textId="77777777" w:rsidR="0019162A" w:rsidRDefault="0019162A" w:rsidP="005052D1">
      <w:pPr>
        <w:spacing w:line="276" w:lineRule="auto"/>
      </w:pPr>
    </w:p>
    <w:p w14:paraId="28334B7D" w14:textId="42A12D0D" w:rsidR="005052D1" w:rsidRPr="00623846" w:rsidRDefault="005052D1" w:rsidP="005052D1">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2E3BF7E" w14:textId="77777777" w:rsidR="005052D1" w:rsidRPr="00623846" w:rsidRDefault="005052D1" w:rsidP="005052D1">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063630C0" w14:textId="77777777" w:rsidR="005052D1" w:rsidRPr="00623846" w:rsidRDefault="005052D1" w:rsidP="005052D1">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7F8DF68" w14:textId="77777777" w:rsidR="005052D1" w:rsidRPr="00623846" w:rsidRDefault="005052D1" w:rsidP="005052D1">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9F98AF" w14:textId="77777777" w:rsidR="005052D1" w:rsidRPr="00623846" w:rsidRDefault="005052D1" w:rsidP="005052D1">
      <w:pPr>
        <w:spacing w:line="276" w:lineRule="auto"/>
      </w:pPr>
      <w:r w:rsidRPr="00623846">
        <w:t>Finding happiness is different between apes and humans</w:t>
      </w:r>
    </w:p>
    <w:p w14:paraId="72B14DBC" w14:textId="77777777" w:rsidR="005052D1" w:rsidRPr="00623846" w:rsidRDefault="005052D1" w:rsidP="005052D1">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7000F2C" w14:textId="77777777" w:rsidR="005052D1" w:rsidRPr="00623846" w:rsidRDefault="005052D1" w:rsidP="005052D1">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852D7C8" w14:textId="77777777" w:rsidR="005052D1" w:rsidRPr="00623846" w:rsidRDefault="005052D1" w:rsidP="005052D1">
      <w:pPr>
        <w:spacing w:line="276" w:lineRule="auto"/>
      </w:pPr>
      <w:r w:rsidRPr="00623846">
        <w:t>Desire and reward centers</w:t>
      </w:r>
    </w:p>
    <w:p w14:paraId="1D2D1AD4" w14:textId="77777777" w:rsidR="005052D1" w:rsidRPr="00623846" w:rsidRDefault="005052D1" w:rsidP="005052D1">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66B0490" w14:textId="77777777" w:rsidR="005052D1" w:rsidRPr="00623846" w:rsidRDefault="005052D1" w:rsidP="005052D1">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29B0871" w14:textId="77777777" w:rsidR="005052D1" w:rsidRPr="00623846" w:rsidRDefault="005052D1" w:rsidP="005052D1">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009FA1C2" w14:textId="77777777" w:rsidR="005052D1" w:rsidRPr="00623846" w:rsidRDefault="005052D1" w:rsidP="005052D1">
      <w:pPr>
        <w:spacing w:line="276" w:lineRule="auto"/>
        <w:rPr>
          <w:u w:val="single"/>
        </w:rPr>
      </w:pPr>
    </w:p>
    <w:p w14:paraId="070D46A1" w14:textId="77777777" w:rsidR="005052D1" w:rsidRPr="00623846" w:rsidRDefault="005052D1" w:rsidP="005052D1">
      <w:pPr>
        <w:spacing w:line="276" w:lineRule="auto"/>
        <w:rPr>
          <w:u w:val="single"/>
        </w:rPr>
      </w:pPr>
    </w:p>
    <w:p w14:paraId="235B35FB" w14:textId="77777777" w:rsidR="005052D1" w:rsidRPr="00623846" w:rsidRDefault="005052D1" w:rsidP="005052D1">
      <w:pPr>
        <w:spacing w:line="276" w:lineRule="auto"/>
        <w:rPr>
          <w:u w:val="single"/>
        </w:rPr>
      </w:pPr>
    </w:p>
    <w:p w14:paraId="7D329298" w14:textId="77777777" w:rsidR="005052D1" w:rsidRPr="00623846" w:rsidRDefault="005052D1" w:rsidP="005052D1">
      <w:pPr>
        <w:spacing w:line="276" w:lineRule="auto"/>
        <w:rPr>
          <w:u w:val="single"/>
        </w:rPr>
      </w:pPr>
    </w:p>
    <w:p w14:paraId="182EC074" w14:textId="77777777" w:rsidR="005052D1" w:rsidRPr="00623846" w:rsidRDefault="005052D1" w:rsidP="005052D1">
      <w:pPr>
        <w:spacing w:line="276" w:lineRule="auto"/>
        <w:rPr>
          <w:u w:val="single"/>
        </w:rPr>
      </w:pPr>
    </w:p>
    <w:p w14:paraId="5499DB4F" w14:textId="77777777" w:rsidR="005052D1" w:rsidRPr="00623846" w:rsidRDefault="005052D1" w:rsidP="005052D1">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D7F563E" w14:textId="77777777" w:rsidR="005052D1" w:rsidRPr="00623846" w:rsidRDefault="005052D1" w:rsidP="005052D1">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91C5B9F" w14:textId="77777777" w:rsidR="005052D1" w:rsidRPr="00623846" w:rsidRDefault="005052D1" w:rsidP="005052D1">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FF3A719" w14:textId="77777777" w:rsidR="005052D1" w:rsidRPr="00623846" w:rsidRDefault="005052D1" w:rsidP="005052D1">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15E36BB" w14:textId="77777777" w:rsidR="005052D1" w:rsidRPr="00623846" w:rsidRDefault="005052D1" w:rsidP="005052D1">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6669D2A" w14:textId="77777777" w:rsidR="005052D1" w:rsidRPr="00623846" w:rsidRDefault="005052D1" w:rsidP="005052D1">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9A8506A" w14:textId="77777777" w:rsidR="005052D1" w:rsidRPr="00623846" w:rsidRDefault="005052D1" w:rsidP="005052D1">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emotional responses, memory, and movement. Notably, abnormal dopamine levels have been linked to disorders including Parkinson’s, schizophrenia and spectrum disorders such as autism and addiction or RDS.</w:t>
      </w:r>
    </w:p>
    <w:p w14:paraId="2921CB99" w14:textId="77777777" w:rsidR="005052D1" w:rsidRPr="00623846" w:rsidRDefault="005052D1" w:rsidP="005052D1">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E290D8" w14:textId="77777777" w:rsidR="005052D1" w:rsidRPr="00623846" w:rsidRDefault="005052D1" w:rsidP="005052D1">
      <w:pPr>
        <w:pStyle w:val="Heading4"/>
        <w:rPr>
          <w:rFonts w:cs="Calibri"/>
        </w:rPr>
      </w:pPr>
      <w:r w:rsidRPr="00623846">
        <w:rPr>
          <w:rFonts w:cs="Calibri"/>
        </w:rPr>
        <w:t xml:space="preserve">Thus, the standard is consistency with hedonic act utilitarianism. </w:t>
      </w:r>
    </w:p>
    <w:p w14:paraId="03DB9F51" w14:textId="77777777" w:rsidR="005052D1" w:rsidRPr="00623846" w:rsidRDefault="005052D1" w:rsidP="005052D1"/>
    <w:bookmarkEnd w:id="0"/>
    <w:p w14:paraId="1B7B88D2" w14:textId="77777777" w:rsidR="005052D1" w:rsidRPr="00F601E6" w:rsidRDefault="005052D1" w:rsidP="005052D1"/>
    <w:p w14:paraId="0C5B0090" w14:textId="77777777" w:rsidR="00B21F08" w:rsidRPr="00B21F08" w:rsidRDefault="00B21F08" w:rsidP="00B21F08"/>
    <w:sectPr w:rsidR="00B21F08" w:rsidRPr="00B21F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3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C1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655"/>
    <w:rsid w:val="000F0028"/>
    <w:rsid w:val="00100B28"/>
    <w:rsid w:val="00106266"/>
    <w:rsid w:val="00113B98"/>
    <w:rsid w:val="00117316"/>
    <w:rsid w:val="001209B4"/>
    <w:rsid w:val="001761FC"/>
    <w:rsid w:val="00182655"/>
    <w:rsid w:val="001840F2"/>
    <w:rsid w:val="00185134"/>
    <w:rsid w:val="001856C6"/>
    <w:rsid w:val="001864D6"/>
    <w:rsid w:val="0019162A"/>
    <w:rsid w:val="00191B5F"/>
    <w:rsid w:val="00192487"/>
    <w:rsid w:val="00193416"/>
    <w:rsid w:val="00195073"/>
    <w:rsid w:val="0019668D"/>
    <w:rsid w:val="001A25FD"/>
    <w:rsid w:val="001A5371"/>
    <w:rsid w:val="001A686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09DD"/>
    <w:rsid w:val="00272F3F"/>
    <w:rsid w:val="00274EDB"/>
    <w:rsid w:val="0027729E"/>
    <w:rsid w:val="002810D3"/>
    <w:rsid w:val="002843B2"/>
    <w:rsid w:val="00284ED6"/>
    <w:rsid w:val="00290C5A"/>
    <w:rsid w:val="00290C92"/>
    <w:rsid w:val="0029647A"/>
    <w:rsid w:val="00296504"/>
    <w:rsid w:val="002B5511"/>
    <w:rsid w:val="002B620A"/>
    <w:rsid w:val="002B7ACF"/>
    <w:rsid w:val="002C1953"/>
    <w:rsid w:val="002E0643"/>
    <w:rsid w:val="002E392E"/>
    <w:rsid w:val="002E6BBC"/>
    <w:rsid w:val="002F1BA9"/>
    <w:rsid w:val="002F6E74"/>
    <w:rsid w:val="003106B3"/>
    <w:rsid w:val="0031385D"/>
    <w:rsid w:val="003171AB"/>
    <w:rsid w:val="003223B2"/>
    <w:rsid w:val="00322A67"/>
    <w:rsid w:val="0032667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1A2"/>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E77DA"/>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2D1"/>
    <w:rsid w:val="00511E5E"/>
    <w:rsid w:val="00516A88"/>
    <w:rsid w:val="00522065"/>
    <w:rsid w:val="005224F2"/>
    <w:rsid w:val="00533F1C"/>
    <w:rsid w:val="00536D8B"/>
    <w:rsid w:val="005379C3"/>
    <w:rsid w:val="005519C2"/>
    <w:rsid w:val="005523E0"/>
    <w:rsid w:val="0055320F"/>
    <w:rsid w:val="00555864"/>
    <w:rsid w:val="0055699B"/>
    <w:rsid w:val="0056020A"/>
    <w:rsid w:val="00563D3D"/>
    <w:rsid w:val="005659AA"/>
    <w:rsid w:val="005676E8"/>
    <w:rsid w:val="00577C12"/>
    <w:rsid w:val="00580BFC"/>
    <w:rsid w:val="00581048"/>
    <w:rsid w:val="00581203"/>
    <w:rsid w:val="0058349C"/>
    <w:rsid w:val="00585FBE"/>
    <w:rsid w:val="005870E8"/>
    <w:rsid w:val="0058789C"/>
    <w:rsid w:val="00594449"/>
    <w:rsid w:val="0059781E"/>
    <w:rsid w:val="005A4D4E"/>
    <w:rsid w:val="005A7237"/>
    <w:rsid w:val="005B21FA"/>
    <w:rsid w:val="005B3244"/>
    <w:rsid w:val="005B5278"/>
    <w:rsid w:val="005B6EE8"/>
    <w:rsid w:val="005B7731"/>
    <w:rsid w:val="005C2B03"/>
    <w:rsid w:val="005C4515"/>
    <w:rsid w:val="005C5602"/>
    <w:rsid w:val="005C598D"/>
    <w:rsid w:val="005C74A6"/>
    <w:rsid w:val="005D3B4D"/>
    <w:rsid w:val="005D615C"/>
    <w:rsid w:val="005D77B9"/>
    <w:rsid w:val="005E1860"/>
    <w:rsid w:val="005F063B"/>
    <w:rsid w:val="005F192D"/>
    <w:rsid w:val="005F24C8"/>
    <w:rsid w:val="005F26AF"/>
    <w:rsid w:val="00605FA9"/>
    <w:rsid w:val="00607D6C"/>
    <w:rsid w:val="0061383D"/>
    <w:rsid w:val="00614D69"/>
    <w:rsid w:val="00617030"/>
    <w:rsid w:val="00621301"/>
    <w:rsid w:val="0062173F"/>
    <w:rsid w:val="006235FB"/>
    <w:rsid w:val="00626A15"/>
    <w:rsid w:val="0062796E"/>
    <w:rsid w:val="006379E9"/>
    <w:rsid w:val="006438CB"/>
    <w:rsid w:val="0064768D"/>
    <w:rsid w:val="006529B9"/>
    <w:rsid w:val="00654695"/>
    <w:rsid w:val="0065500A"/>
    <w:rsid w:val="00655217"/>
    <w:rsid w:val="0065727C"/>
    <w:rsid w:val="00674A78"/>
    <w:rsid w:val="00696A16"/>
    <w:rsid w:val="006A1410"/>
    <w:rsid w:val="006A4840"/>
    <w:rsid w:val="006A52A0"/>
    <w:rsid w:val="006A7E1D"/>
    <w:rsid w:val="006C3A56"/>
    <w:rsid w:val="006D13F4"/>
    <w:rsid w:val="006D5C08"/>
    <w:rsid w:val="006D6AED"/>
    <w:rsid w:val="006E6D0B"/>
    <w:rsid w:val="006F126E"/>
    <w:rsid w:val="006F32C9"/>
    <w:rsid w:val="006F3834"/>
    <w:rsid w:val="006F5693"/>
    <w:rsid w:val="006F5D4C"/>
    <w:rsid w:val="00706621"/>
    <w:rsid w:val="00717B01"/>
    <w:rsid w:val="007227D9"/>
    <w:rsid w:val="0072491F"/>
    <w:rsid w:val="00725598"/>
    <w:rsid w:val="007374A1"/>
    <w:rsid w:val="00752712"/>
    <w:rsid w:val="00753A84"/>
    <w:rsid w:val="007611F5"/>
    <w:rsid w:val="007619E4"/>
    <w:rsid w:val="00761E75"/>
    <w:rsid w:val="0076495E"/>
    <w:rsid w:val="00765FC8"/>
    <w:rsid w:val="00775694"/>
    <w:rsid w:val="00786150"/>
    <w:rsid w:val="00793F46"/>
    <w:rsid w:val="007A1325"/>
    <w:rsid w:val="007A1A18"/>
    <w:rsid w:val="007A3BAF"/>
    <w:rsid w:val="007B53D8"/>
    <w:rsid w:val="007C0115"/>
    <w:rsid w:val="007C22C5"/>
    <w:rsid w:val="007C57E1"/>
    <w:rsid w:val="007C5811"/>
    <w:rsid w:val="007D18C9"/>
    <w:rsid w:val="007D2DF5"/>
    <w:rsid w:val="007D451A"/>
    <w:rsid w:val="007D5E3E"/>
    <w:rsid w:val="007D7596"/>
    <w:rsid w:val="007E242C"/>
    <w:rsid w:val="007E6631"/>
    <w:rsid w:val="00803A12"/>
    <w:rsid w:val="00805417"/>
    <w:rsid w:val="0080739E"/>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79"/>
    <w:rsid w:val="008B032E"/>
    <w:rsid w:val="008C0FA2"/>
    <w:rsid w:val="008C2342"/>
    <w:rsid w:val="008C77B6"/>
    <w:rsid w:val="008D1B91"/>
    <w:rsid w:val="008D38E3"/>
    <w:rsid w:val="008D724A"/>
    <w:rsid w:val="008E1D06"/>
    <w:rsid w:val="008E7A3E"/>
    <w:rsid w:val="008F41FD"/>
    <w:rsid w:val="008F4479"/>
    <w:rsid w:val="008F4BA0"/>
    <w:rsid w:val="00901726"/>
    <w:rsid w:val="00920E6A"/>
    <w:rsid w:val="00931816"/>
    <w:rsid w:val="0093231E"/>
    <w:rsid w:val="00932C71"/>
    <w:rsid w:val="009509D5"/>
    <w:rsid w:val="009538F5"/>
    <w:rsid w:val="00957187"/>
    <w:rsid w:val="00960255"/>
    <w:rsid w:val="009603E1"/>
    <w:rsid w:val="00961C9D"/>
    <w:rsid w:val="00963065"/>
    <w:rsid w:val="009708F6"/>
    <w:rsid w:val="0097151F"/>
    <w:rsid w:val="00973777"/>
    <w:rsid w:val="00976E78"/>
    <w:rsid w:val="009775C0"/>
    <w:rsid w:val="00981F23"/>
    <w:rsid w:val="0099015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DBF"/>
    <w:rsid w:val="00A071C0"/>
    <w:rsid w:val="00A22670"/>
    <w:rsid w:val="00A24B35"/>
    <w:rsid w:val="00A271BA"/>
    <w:rsid w:val="00A27F86"/>
    <w:rsid w:val="00A431C6"/>
    <w:rsid w:val="00A46086"/>
    <w:rsid w:val="00A54315"/>
    <w:rsid w:val="00A60FBC"/>
    <w:rsid w:val="00A65C0B"/>
    <w:rsid w:val="00A7043B"/>
    <w:rsid w:val="00A73151"/>
    <w:rsid w:val="00A74613"/>
    <w:rsid w:val="00A776BA"/>
    <w:rsid w:val="00A80301"/>
    <w:rsid w:val="00A81FD2"/>
    <w:rsid w:val="00A8441A"/>
    <w:rsid w:val="00A8674A"/>
    <w:rsid w:val="00A96E24"/>
    <w:rsid w:val="00AA6F6E"/>
    <w:rsid w:val="00AB122B"/>
    <w:rsid w:val="00AB21B0"/>
    <w:rsid w:val="00AB2CE5"/>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F08"/>
    <w:rsid w:val="00B24662"/>
    <w:rsid w:val="00B27236"/>
    <w:rsid w:val="00B3569C"/>
    <w:rsid w:val="00B4175F"/>
    <w:rsid w:val="00B43676"/>
    <w:rsid w:val="00B5602D"/>
    <w:rsid w:val="00B60125"/>
    <w:rsid w:val="00B62C93"/>
    <w:rsid w:val="00B6656B"/>
    <w:rsid w:val="00B71625"/>
    <w:rsid w:val="00B75C54"/>
    <w:rsid w:val="00B8710E"/>
    <w:rsid w:val="00B92A93"/>
    <w:rsid w:val="00B9519B"/>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D08"/>
    <w:rsid w:val="00C37F29"/>
    <w:rsid w:val="00C56DCC"/>
    <w:rsid w:val="00C57075"/>
    <w:rsid w:val="00C72AFE"/>
    <w:rsid w:val="00C81619"/>
    <w:rsid w:val="00CA013C"/>
    <w:rsid w:val="00CA6D6D"/>
    <w:rsid w:val="00CC0818"/>
    <w:rsid w:val="00CC7A4E"/>
    <w:rsid w:val="00CD1359"/>
    <w:rsid w:val="00CD4C83"/>
    <w:rsid w:val="00CD5D00"/>
    <w:rsid w:val="00CE4138"/>
    <w:rsid w:val="00CE6B86"/>
    <w:rsid w:val="00D01EDC"/>
    <w:rsid w:val="00D071A7"/>
    <w:rsid w:val="00D078AA"/>
    <w:rsid w:val="00D10058"/>
    <w:rsid w:val="00D11978"/>
    <w:rsid w:val="00D15E30"/>
    <w:rsid w:val="00D16129"/>
    <w:rsid w:val="00D25DBD"/>
    <w:rsid w:val="00D26929"/>
    <w:rsid w:val="00D30CBD"/>
    <w:rsid w:val="00D30D9E"/>
    <w:rsid w:val="00D33908"/>
    <w:rsid w:val="00D354F2"/>
    <w:rsid w:val="00D36C30"/>
    <w:rsid w:val="00D37C90"/>
    <w:rsid w:val="00D400E8"/>
    <w:rsid w:val="00D43A8C"/>
    <w:rsid w:val="00D53072"/>
    <w:rsid w:val="00D61A4E"/>
    <w:rsid w:val="00D634EA"/>
    <w:rsid w:val="00D713A1"/>
    <w:rsid w:val="00D73769"/>
    <w:rsid w:val="00D77956"/>
    <w:rsid w:val="00D80F0C"/>
    <w:rsid w:val="00D92077"/>
    <w:rsid w:val="00D951E2"/>
    <w:rsid w:val="00D9565A"/>
    <w:rsid w:val="00DB2337"/>
    <w:rsid w:val="00DB2F0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664"/>
    <w:rsid w:val="00E01DAD"/>
    <w:rsid w:val="00E021DC"/>
    <w:rsid w:val="00E03F91"/>
    <w:rsid w:val="00E064EF"/>
    <w:rsid w:val="00E064F2"/>
    <w:rsid w:val="00E0717B"/>
    <w:rsid w:val="00E15598"/>
    <w:rsid w:val="00E20D65"/>
    <w:rsid w:val="00E353A2"/>
    <w:rsid w:val="00E36881"/>
    <w:rsid w:val="00E42E4C"/>
    <w:rsid w:val="00E47013"/>
    <w:rsid w:val="00E50192"/>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22"/>
    <w:rsid w:val="00F50C55"/>
    <w:rsid w:val="00F57FFB"/>
    <w:rsid w:val="00F6017A"/>
    <w:rsid w:val="00F601E6"/>
    <w:rsid w:val="00F73954"/>
    <w:rsid w:val="00F94060"/>
    <w:rsid w:val="00F96C78"/>
    <w:rsid w:val="00FA56F6"/>
    <w:rsid w:val="00FB329D"/>
    <w:rsid w:val="00FC27E3"/>
    <w:rsid w:val="00FC748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C117F5"/>
  <w14:defaultImageDpi w14:val="300"/>
  <w15:docId w15:val="{599C7501-9C8E-7741-9D84-5C302914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7D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7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7D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37D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C37D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7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D08"/>
  </w:style>
  <w:style w:type="character" w:customStyle="1" w:styleId="Heading1Char">
    <w:name w:val="Heading 1 Char"/>
    <w:aliases w:val="Pocket Char"/>
    <w:basedOn w:val="DefaultParagraphFont"/>
    <w:link w:val="Heading1"/>
    <w:uiPriority w:val="9"/>
    <w:rsid w:val="00C37D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7D0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37D0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37D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7D0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C37D08"/>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37D0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37D0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37D08"/>
    <w:rPr>
      <w:color w:val="auto"/>
      <w:u w:val="none"/>
    </w:rPr>
  </w:style>
  <w:style w:type="paragraph" w:styleId="DocumentMap">
    <w:name w:val="Document Map"/>
    <w:basedOn w:val="Normal"/>
    <w:link w:val="DocumentMapChar"/>
    <w:uiPriority w:val="99"/>
    <w:semiHidden/>
    <w:unhideWhenUsed/>
    <w:rsid w:val="00C37D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7D08"/>
    <w:rPr>
      <w:rFonts w:ascii="Lucida Grande" w:hAnsi="Lucida Grande" w:cs="Lucida Grande"/>
    </w:rPr>
  </w:style>
  <w:style w:type="paragraph" w:styleId="ListParagraph">
    <w:name w:val="List Paragraph"/>
    <w:aliases w:val="6 font"/>
    <w:basedOn w:val="Normal"/>
    <w:uiPriority w:val="99"/>
    <w:qFormat/>
    <w:rsid w:val="005052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052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052D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20"/>
    <w:qFormat/>
    <w:rsid w:val="00F6017A"/>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forbes.com/sites/startswithabang/2020/01/31/this-multi-trillion-dollar-disaster-is-coming-and-solar-astronomy-is-our-prime-defense/?sh=6ecc0e36761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52</Pages>
  <Words>22376</Words>
  <Characters>127547</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67</cp:revision>
  <dcterms:created xsi:type="dcterms:W3CDTF">2022-02-12T18:48:00Z</dcterms:created>
  <dcterms:modified xsi:type="dcterms:W3CDTF">2022-02-13T15:58:00Z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