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0027F" w14:textId="1F24D8E5" w:rsidR="00F6017A" w:rsidRPr="00C01281" w:rsidRDefault="00F6017A" w:rsidP="00F6017A">
      <w:pPr>
        <w:rPr>
          <w:rStyle w:val="StyleUnderline"/>
          <w:sz w:val="12"/>
        </w:rPr>
      </w:pPr>
    </w:p>
    <w:p w14:paraId="6E086514" w14:textId="0883FA53" w:rsidR="00F6017A" w:rsidRPr="00F6017A" w:rsidRDefault="00F6017A" w:rsidP="00F6017A"/>
    <w:p w14:paraId="1F0F81BD" w14:textId="709BC77D" w:rsidR="005052D1" w:rsidRDefault="005052D1" w:rsidP="005052D1">
      <w:pPr>
        <w:pStyle w:val="Heading1"/>
      </w:pPr>
      <w:r>
        <w:lastRenderedPageBreak/>
        <w:t>1AC</w:t>
      </w:r>
    </w:p>
    <w:p w14:paraId="30F0E22A" w14:textId="77777777" w:rsidR="005052D1" w:rsidRPr="00623846" w:rsidRDefault="005052D1" w:rsidP="005052D1">
      <w:pPr>
        <w:pStyle w:val="Heading3"/>
        <w:rPr>
          <w:rFonts w:cs="Calibri"/>
        </w:rPr>
      </w:pPr>
      <w:r w:rsidRPr="00623846">
        <w:rPr>
          <w:rFonts w:cs="Calibri"/>
        </w:rPr>
        <w:lastRenderedPageBreak/>
        <w:t>Plan</w:t>
      </w:r>
    </w:p>
    <w:p w14:paraId="24212912" w14:textId="77777777" w:rsidR="005052D1" w:rsidRPr="00623846" w:rsidRDefault="005052D1" w:rsidP="005052D1"/>
    <w:p w14:paraId="273159C7" w14:textId="77777777" w:rsidR="005052D1" w:rsidRPr="00623846" w:rsidRDefault="005052D1" w:rsidP="005052D1">
      <w:pPr>
        <w:pStyle w:val="Heading4"/>
        <w:rPr>
          <w:rFonts w:cs="Calibri"/>
        </w:rPr>
      </w:pPr>
      <w:r w:rsidRPr="00623846">
        <w:rPr>
          <w:rFonts w:cs="Calibri"/>
        </w:rPr>
        <w:t>Plan: Private entities ought not appropriate outer space via Large Satellite Constellations in Lower Earth Orbit</w:t>
      </w:r>
    </w:p>
    <w:p w14:paraId="2B4DF0A6" w14:textId="77777777" w:rsidR="005052D1" w:rsidRPr="00623846" w:rsidRDefault="005052D1" w:rsidP="005052D1">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815E379" w14:textId="77777777" w:rsidR="005052D1" w:rsidRPr="00623846" w:rsidRDefault="005052D1" w:rsidP="005052D1">
      <w:pPr>
        <w:pStyle w:val="ListParagraph"/>
        <w:numPr>
          <w:ilvl w:val="0"/>
          <w:numId w:val="12"/>
        </w:numPr>
      </w:pPr>
      <w:r w:rsidRPr="00623846">
        <w:t>LSC = large satellite constellations</w:t>
      </w:r>
    </w:p>
    <w:p w14:paraId="2AC48AA0" w14:textId="77777777" w:rsidR="005052D1" w:rsidRPr="00623846" w:rsidRDefault="005052D1" w:rsidP="005052D1">
      <w:pPr>
        <w:pStyle w:val="ListParagraph"/>
        <w:numPr>
          <w:ilvl w:val="0"/>
          <w:numId w:val="12"/>
        </w:numPr>
      </w:pPr>
      <w:r w:rsidRPr="00623846">
        <w:t>Outlines “L”SC thresholds</w:t>
      </w:r>
    </w:p>
    <w:p w14:paraId="5106E4A8" w14:textId="77777777" w:rsidR="005052D1" w:rsidRPr="00623846" w:rsidRDefault="005052D1" w:rsidP="005052D1">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107ED448" w14:textId="77777777" w:rsidR="005052D1" w:rsidRPr="00623846" w:rsidRDefault="005052D1" w:rsidP="005052D1">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6CA27A10" w14:textId="77777777" w:rsidR="005052D1" w:rsidRPr="00623846" w:rsidRDefault="005052D1" w:rsidP="005052D1">
      <w:r w:rsidRPr="00623846">
        <w:t xml:space="preserve">6. Conclusion </w:t>
      </w:r>
    </w:p>
    <w:p w14:paraId="3031A296" w14:textId="77777777" w:rsidR="005052D1" w:rsidRPr="00623846" w:rsidRDefault="005052D1" w:rsidP="005052D1">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7B37282F" w14:textId="77777777" w:rsidR="005052D1" w:rsidRPr="00623846" w:rsidRDefault="005052D1" w:rsidP="005052D1">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0E0D8F29" w14:textId="77777777" w:rsidR="005052D1" w:rsidRPr="00623846" w:rsidRDefault="005052D1" w:rsidP="005052D1">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3939C394" w14:textId="77777777" w:rsidR="005052D1" w:rsidRPr="00623846" w:rsidRDefault="005052D1" w:rsidP="005052D1">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7810DAA1" w14:textId="77777777" w:rsidR="005052D1" w:rsidRPr="00623846" w:rsidRDefault="005052D1" w:rsidP="005052D1"/>
    <w:p w14:paraId="39A058D6" w14:textId="77777777" w:rsidR="005052D1" w:rsidRPr="00623846" w:rsidRDefault="005052D1" w:rsidP="005052D1">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77CD771" w14:textId="77777777" w:rsidR="005052D1" w:rsidRPr="00623846" w:rsidRDefault="005052D1" w:rsidP="005052D1">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6B61F1C0" w14:textId="77777777" w:rsidR="005052D1" w:rsidRPr="00623846" w:rsidRDefault="005052D1" w:rsidP="005052D1">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27843B94" w14:textId="77777777" w:rsidR="005052D1" w:rsidRPr="00623846" w:rsidRDefault="005052D1" w:rsidP="005052D1">
      <w:r w:rsidRPr="00623846">
        <w:rPr>
          <w:rStyle w:val="StyleUnderline"/>
        </w:rPr>
        <w:t>New satellite tech could bring billions more online</w:t>
      </w:r>
      <w:r w:rsidRPr="00623846">
        <w:t>. But will Big Tech bring their extractive ethos into space?</w:t>
      </w:r>
    </w:p>
    <w:p w14:paraId="16EE54BD" w14:textId="77777777" w:rsidR="005052D1" w:rsidRPr="00623846" w:rsidRDefault="005052D1" w:rsidP="005052D1">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035A46F" w14:textId="77777777" w:rsidR="005052D1" w:rsidRPr="00623846" w:rsidRDefault="005052D1" w:rsidP="005052D1">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4F224FF" w14:textId="77777777" w:rsidR="005052D1" w:rsidRPr="00623846" w:rsidRDefault="005052D1" w:rsidP="005052D1">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88208FA" w14:textId="77777777" w:rsidR="005052D1" w:rsidRPr="00623846" w:rsidRDefault="005052D1" w:rsidP="005052D1">
      <w:proofErr w:type="gramStart"/>
      <w:r w:rsidRPr="00623846">
        <w:t>So</w:t>
      </w:r>
      <w:proofErr w:type="gramEnd"/>
      <w:r w:rsidRPr="00623846">
        <w:t xml:space="preserve"> what's not to love?</w:t>
      </w:r>
    </w:p>
    <w:p w14:paraId="3F9F3D75" w14:textId="77777777" w:rsidR="005052D1" w:rsidRPr="00623846" w:rsidRDefault="005052D1" w:rsidP="005052D1">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5B0574CA" w14:textId="77777777" w:rsidR="005052D1" w:rsidRPr="00623846" w:rsidRDefault="005052D1" w:rsidP="005052D1">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B5E4790" w14:textId="77777777" w:rsidR="005052D1" w:rsidRPr="00623846" w:rsidRDefault="005052D1" w:rsidP="005052D1">
      <w:r w:rsidRPr="00623846">
        <w:t>The scramble for space</w:t>
      </w:r>
    </w:p>
    <w:p w14:paraId="6AEC6BE0" w14:textId="77777777" w:rsidR="005052D1" w:rsidRPr="00623846" w:rsidRDefault="005052D1" w:rsidP="005052D1">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AF3674A" w14:textId="77777777" w:rsidR="005052D1" w:rsidRPr="00623846" w:rsidRDefault="005052D1" w:rsidP="005052D1">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36CE3F8D" w14:textId="77777777" w:rsidR="005052D1" w:rsidRPr="00623846" w:rsidRDefault="005052D1" w:rsidP="005052D1">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168CA82" w14:textId="77777777" w:rsidR="005052D1" w:rsidRPr="00623846" w:rsidRDefault="005052D1" w:rsidP="005052D1">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4C2D9F3D" w14:textId="77777777" w:rsidR="005052D1" w:rsidRPr="00623846" w:rsidRDefault="005052D1" w:rsidP="005052D1">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0D42C1FA" w14:textId="77777777" w:rsidR="005052D1" w:rsidRPr="00623846" w:rsidRDefault="005052D1" w:rsidP="005052D1">
      <w:r w:rsidRPr="00623846">
        <w:t>Telecommunications: driving inequality or empowering citizens?</w:t>
      </w:r>
    </w:p>
    <w:p w14:paraId="55184CFD" w14:textId="77777777" w:rsidR="005052D1" w:rsidRPr="00623846" w:rsidRDefault="005052D1" w:rsidP="005052D1">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204E7674" w14:textId="77777777" w:rsidR="005052D1" w:rsidRPr="00623846" w:rsidRDefault="005052D1" w:rsidP="005052D1">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D23133C" w14:textId="77777777" w:rsidR="005052D1" w:rsidRPr="00623846" w:rsidRDefault="005052D1" w:rsidP="005052D1">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45A5CF7F" w14:textId="77777777" w:rsidR="005052D1" w:rsidRPr="00623846" w:rsidRDefault="005052D1" w:rsidP="005052D1">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051607CB" w14:textId="77777777" w:rsidR="005052D1" w:rsidRPr="00623846" w:rsidRDefault="005052D1" w:rsidP="005052D1">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935A341" w14:textId="77777777" w:rsidR="005052D1" w:rsidRPr="00623846" w:rsidRDefault="005052D1" w:rsidP="005052D1">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9C4CA68" w14:textId="77777777" w:rsidR="005052D1" w:rsidRPr="00623846" w:rsidRDefault="005052D1" w:rsidP="005052D1">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6D95D0CB" w14:textId="77777777" w:rsidR="005052D1" w:rsidRPr="00623846" w:rsidRDefault="005052D1" w:rsidP="005052D1">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2777F3DC" w14:textId="77777777" w:rsidR="005052D1" w:rsidRPr="00623846" w:rsidRDefault="005052D1" w:rsidP="005052D1"/>
    <w:p w14:paraId="3FD2F8FE" w14:textId="77777777" w:rsidR="005052D1" w:rsidRPr="00623846" w:rsidRDefault="005052D1" w:rsidP="005052D1">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1BA6F959" w14:textId="77777777" w:rsidR="005052D1" w:rsidRPr="00623846" w:rsidRDefault="005052D1" w:rsidP="005052D1">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6FB89356" w14:textId="77777777" w:rsidR="005052D1" w:rsidRPr="00623846" w:rsidRDefault="005052D1" w:rsidP="005052D1">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16F93970" w14:textId="77777777" w:rsidR="005052D1" w:rsidRPr="00623846" w:rsidRDefault="005052D1" w:rsidP="005052D1">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721D4671" w14:textId="77777777" w:rsidR="005052D1" w:rsidRPr="00623846" w:rsidRDefault="005052D1" w:rsidP="005052D1">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68244533" w14:textId="77777777" w:rsidR="005052D1" w:rsidRPr="00623846" w:rsidRDefault="005052D1" w:rsidP="005052D1">
      <w:r w:rsidRPr="00623846">
        <w:lastRenderedPageBreak/>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527FA1F3" w14:textId="77777777" w:rsidR="005052D1" w:rsidRPr="00623846" w:rsidRDefault="005052D1" w:rsidP="005052D1">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0574BAC0" w14:textId="77777777" w:rsidR="005052D1" w:rsidRPr="00623846" w:rsidRDefault="005052D1" w:rsidP="005052D1">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6A2D1890" w14:textId="77777777" w:rsidR="005052D1" w:rsidRPr="00623846" w:rsidRDefault="005052D1" w:rsidP="005052D1">
      <w:r w:rsidRPr="00623846">
        <w:t xml:space="preserve">SECTION </w:t>
      </w:r>
      <w:proofErr w:type="spellStart"/>
      <w:r w:rsidRPr="00623846">
        <w:t>VII.Discussion</w:t>
      </w:r>
      <w:proofErr w:type="spellEnd"/>
    </w:p>
    <w:p w14:paraId="5F142AB8" w14:textId="77777777" w:rsidR="005052D1" w:rsidRPr="00623846" w:rsidRDefault="005052D1" w:rsidP="005052D1">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3B7CFF4" w14:textId="77777777" w:rsidR="005052D1" w:rsidRPr="00623846" w:rsidRDefault="005052D1" w:rsidP="005052D1">
      <w:pPr>
        <w:rPr>
          <w:rStyle w:val="StyleUnderline"/>
        </w:rPr>
      </w:pPr>
      <w:r w:rsidRPr="00623846">
        <w:t xml:space="preserve">A. </w:t>
      </w:r>
      <w:r w:rsidRPr="00623846">
        <w:rPr>
          <w:rStyle w:val="StyleUnderline"/>
        </w:rPr>
        <w:t>How Much Capacity can be Provided by Different LEO Broadband Constellations?</w:t>
      </w:r>
    </w:p>
    <w:p w14:paraId="5DB187D3" w14:textId="77777777" w:rsidR="005052D1" w:rsidRPr="00623846" w:rsidRDefault="005052D1" w:rsidP="005052D1">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w:t>
      </w:r>
      <w:r w:rsidRPr="00623846">
        <w:rPr>
          <w:rStyle w:val="StyleUnderline"/>
        </w:rPr>
        <w:lastRenderedPageBreak/>
        <w:t>Kuiper respectively, the estimated coverage areas equate to 101,000, 708,000 and 157,000 km2.</w:t>
      </w:r>
    </w:p>
    <w:p w14:paraId="7EB48EBA" w14:textId="77777777" w:rsidR="005052D1" w:rsidRPr="00623846" w:rsidRDefault="005052D1" w:rsidP="005052D1">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6FD4770B" w14:textId="77777777" w:rsidR="005052D1" w:rsidRPr="00623846" w:rsidRDefault="005052D1" w:rsidP="005052D1">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44E7DC67" w14:textId="77777777" w:rsidR="005052D1" w:rsidRPr="00623846" w:rsidRDefault="005052D1" w:rsidP="005052D1">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DFF3B8E" w14:textId="77777777" w:rsidR="005052D1" w:rsidRPr="00623846" w:rsidRDefault="005052D1" w:rsidP="005052D1">
      <w:r w:rsidRPr="00623846">
        <w:t>C. What is the Potential Cost Per User as Subscriber Penetration Increases?</w:t>
      </w:r>
    </w:p>
    <w:p w14:paraId="139C6BCA" w14:textId="77777777" w:rsidR="005052D1" w:rsidRPr="00623846" w:rsidRDefault="005052D1" w:rsidP="005052D1">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72DFD682" w14:textId="77777777" w:rsidR="005052D1" w:rsidRPr="00623846" w:rsidRDefault="005052D1" w:rsidP="005052D1">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103526ED" w14:textId="77777777" w:rsidR="005052D1" w:rsidRPr="00623846" w:rsidRDefault="005052D1" w:rsidP="005052D1">
      <w:r w:rsidRPr="00623846">
        <w:t>D. Which Parts of the World are LEO Constellations Most Suitable for?</w:t>
      </w:r>
    </w:p>
    <w:p w14:paraId="62230293" w14:textId="77777777" w:rsidR="005052D1" w:rsidRPr="00623846" w:rsidRDefault="005052D1" w:rsidP="005052D1">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7426AF3F" w14:textId="77777777" w:rsidR="005052D1" w:rsidRPr="00623846" w:rsidRDefault="005052D1" w:rsidP="005052D1">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0B1DE8AB" w14:textId="77777777" w:rsidR="005052D1" w:rsidRPr="00623846" w:rsidRDefault="005052D1" w:rsidP="005052D1">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1573A770" w14:textId="77777777" w:rsidR="005052D1" w:rsidRPr="00623846" w:rsidRDefault="005052D1" w:rsidP="005052D1">
      <w:r w:rsidRPr="00623846">
        <w:t xml:space="preserve">SECTION </w:t>
      </w:r>
      <w:proofErr w:type="spellStart"/>
      <w:r w:rsidRPr="00623846">
        <w:t>VIII.Conclusion</w:t>
      </w:r>
      <w:proofErr w:type="spellEnd"/>
    </w:p>
    <w:p w14:paraId="10EB39D3" w14:textId="77777777" w:rsidR="005052D1" w:rsidRPr="00623846" w:rsidRDefault="005052D1" w:rsidP="005052D1">
      <w:r w:rsidRPr="00623846">
        <w:t>Connecting the global population who are still unable to access a decent broadband service remains a key part of the United Nation’s Sustainable Development Goals (specifically Target 9.c).</w:t>
      </w:r>
    </w:p>
    <w:p w14:paraId="2B1607BB" w14:textId="77777777" w:rsidR="005052D1" w:rsidRPr="00623846" w:rsidRDefault="005052D1" w:rsidP="005052D1">
      <w:r w:rsidRPr="00623846">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07334DA1" w14:textId="77777777" w:rsidR="005052D1" w:rsidRPr="00623846" w:rsidRDefault="005052D1" w:rsidP="005052D1">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1B8A3804" w14:textId="77777777" w:rsidR="00786150" w:rsidRPr="00623846" w:rsidRDefault="00786150" w:rsidP="00786150">
      <w:pPr>
        <w:pStyle w:val="Heading4"/>
        <w:rPr>
          <w:rFonts w:cs="Calibri"/>
        </w:rPr>
      </w:pPr>
      <w:proofErr w:type="spellStart"/>
      <w:r w:rsidRPr="00623846">
        <w:rPr>
          <w:rFonts w:cs="Calibri"/>
        </w:rPr>
        <w:t>Starlink</w:t>
      </w:r>
      <w:proofErr w:type="spellEnd"/>
      <w:r w:rsidRPr="00623846">
        <w:rPr>
          <w:rFonts w:cs="Calibri"/>
        </w:rPr>
        <w:t xml:space="preserve"> trades off with more effective fiber optic internet – cost is the biggest barrier, not physical capability.</w:t>
      </w:r>
    </w:p>
    <w:p w14:paraId="2093AD2C" w14:textId="77777777" w:rsidR="00786150" w:rsidRPr="00623846" w:rsidRDefault="00786150" w:rsidP="00786150">
      <w:r w:rsidRPr="00623846">
        <w:rPr>
          <w:rStyle w:val="Style13ptBold"/>
        </w:rPr>
        <w:t xml:space="preserve">Howard 21 </w:t>
      </w:r>
      <w:r w:rsidRPr="00623846">
        <w:t xml:space="preserve">“Elon Musk’s </w:t>
      </w:r>
      <w:proofErr w:type="spellStart"/>
      <w:r w:rsidRPr="00623846">
        <w:t>Starlink</w:t>
      </w:r>
      <w:proofErr w:type="spellEnd"/>
      <w:r w:rsidRPr="00623846">
        <w:t xml:space="preserve"> is not the lone solution to the digital divide” 10/02/2021 Ari Howard [Ari Howard is an associate writer for the </w:t>
      </w:r>
      <w:proofErr w:type="spellStart"/>
      <w:r w:rsidRPr="00623846">
        <w:t>Allconnect</w:t>
      </w:r>
      <w:proofErr w:type="spellEnd"/>
      <w:r w:rsidRPr="00623846">
        <w:t xml:space="preserve"> team.] </w:t>
      </w:r>
      <w:hyperlink r:id="rId11" w:history="1">
        <w:r w:rsidRPr="00623846">
          <w:rPr>
            <w:rStyle w:val="Hyperlink"/>
          </w:rPr>
          <w:t>https://www.allconnect.com/blog/elon-musks-starlink-is-not-the-lone-solution-to-the-digital-divide</w:t>
        </w:r>
      </w:hyperlink>
      <w:r w:rsidRPr="00623846">
        <w:t xml:space="preserve"> SM</w:t>
      </w:r>
    </w:p>
    <w:p w14:paraId="5C6741E8" w14:textId="77777777" w:rsidR="00786150" w:rsidRPr="00623846" w:rsidRDefault="00786150" w:rsidP="00786150">
      <w:pPr>
        <w:rPr>
          <w:rStyle w:val="StyleUnderline"/>
        </w:rPr>
      </w:pPr>
      <w:r w:rsidRPr="00623846">
        <w:t xml:space="preserve">But </w:t>
      </w:r>
      <w:r w:rsidRPr="00623846">
        <w:rPr>
          <w:rStyle w:val="StyleUnderline"/>
        </w:rPr>
        <w:t xml:space="preserve">does this mean </w:t>
      </w:r>
      <w:proofErr w:type="spellStart"/>
      <w:r w:rsidRPr="00623846">
        <w:rPr>
          <w:rStyle w:val="StyleUnderline"/>
        </w:rPr>
        <w:t>Starlink</w:t>
      </w:r>
      <w:proofErr w:type="spellEnd"/>
      <w:r w:rsidRPr="00623846">
        <w:rPr>
          <w:rStyle w:val="StyleUnderline"/>
        </w:rPr>
        <w:t xml:space="preserve"> can solve the digital divide? </w:t>
      </w:r>
    </w:p>
    <w:p w14:paraId="005841B8" w14:textId="77777777" w:rsidR="00786150" w:rsidRPr="00623846" w:rsidRDefault="00786150" w:rsidP="00786150">
      <w:pPr>
        <w:rPr>
          <w:rStyle w:val="StyleUnderline"/>
        </w:rPr>
      </w:pPr>
      <w:r w:rsidRPr="00623846">
        <w:rPr>
          <w:rStyle w:val="StyleUnderline"/>
        </w:rPr>
        <w:t>Pricing is a roadblock</w:t>
      </w:r>
    </w:p>
    <w:p w14:paraId="54DDDA8D" w14:textId="77777777" w:rsidR="00786150" w:rsidRPr="00623846" w:rsidRDefault="00786150" w:rsidP="00786150">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w:t>
      </w:r>
      <w:proofErr w:type="spellStart"/>
      <w:r w:rsidRPr="00623846">
        <w:t>Starlink</w:t>
      </w:r>
      <w:proofErr w:type="spellEnd"/>
      <w:r w:rsidRPr="00623846">
        <w:t xml:space="preserve"> could be the ideal solution for those who lack any fixed broadband options in their area. </w:t>
      </w:r>
    </w:p>
    <w:p w14:paraId="5E164198" w14:textId="77777777" w:rsidR="00786150" w:rsidRPr="00623846" w:rsidRDefault="00786150" w:rsidP="00786150">
      <w:pPr>
        <w:rPr>
          <w:rStyle w:val="StyleUnderline"/>
        </w:rPr>
      </w:pPr>
      <w:r w:rsidRPr="00623846">
        <w:lastRenderedPageBreak/>
        <w:t xml:space="preserve">The major issue, however, is </w:t>
      </w:r>
      <w:r w:rsidRPr="00623846">
        <w:rPr>
          <w:rStyle w:val="StyleUnderline"/>
        </w:rPr>
        <w:t xml:space="preserve">that </w:t>
      </w:r>
      <w:r w:rsidRPr="00C57A4B">
        <w:rPr>
          <w:rStyle w:val="StyleUnderline"/>
          <w:highlight w:val="green"/>
        </w:rPr>
        <w:t>the average</w:t>
      </w:r>
      <w:r w:rsidRPr="00623846">
        <w:rPr>
          <w:rStyle w:val="StyleUnderline"/>
        </w:rPr>
        <w:t xml:space="preserve"> American living in a </w:t>
      </w:r>
      <w:r w:rsidRPr="00C57A4B">
        <w:rPr>
          <w:rStyle w:val="StyleUnderline"/>
          <w:highlight w:val="green"/>
        </w:rPr>
        <w:t>rural</w:t>
      </w:r>
      <w:r w:rsidRPr="00623846">
        <w:rPr>
          <w:rStyle w:val="StyleUnderline"/>
        </w:rPr>
        <w:t xml:space="preserve"> area simply </w:t>
      </w:r>
      <w:r w:rsidRPr="00C57A4B">
        <w:rPr>
          <w:rStyle w:val="StyleUnderline"/>
          <w:highlight w:val="green"/>
        </w:rPr>
        <w:t>cannot afford</w:t>
      </w:r>
      <w:r w:rsidRPr="00623846">
        <w:rPr>
          <w:rStyle w:val="StyleUnderline"/>
        </w:rPr>
        <w:t xml:space="preserve"> the cost of </w:t>
      </w:r>
      <w:proofErr w:type="spellStart"/>
      <w:r w:rsidRPr="00C57A4B">
        <w:rPr>
          <w:rStyle w:val="StyleUnderline"/>
          <w:highlight w:val="green"/>
        </w:rPr>
        <w:t>Starlink</w:t>
      </w:r>
      <w:proofErr w:type="spellEnd"/>
      <w:r w:rsidRPr="00623846">
        <w:rPr>
          <w:rStyle w:val="StyleUnderline"/>
        </w:rPr>
        <w:t xml:space="preserve">. Although pricing may change, </w:t>
      </w:r>
      <w:proofErr w:type="spellStart"/>
      <w:r w:rsidRPr="00623846">
        <w:rPr>
          <w:rStyle w:val="StyleUnderline"/>
        </w:rPr>
        <w:t>Starlink</w:t>
      </w:r>
      <w:proofErr w:type="spellEnd"/>
      <w:r w:rsidRPr="00623846">
        <w:rPr>
          <w:rStyle w:val="StyleUnderline"/>
        </w:rPr>
        <w:t xml:space="preserve"> currently charges $99/mo. for its service and a one-time fee of $499 to cover equipment and installation. </w:t>
      </w:r>
    </w:p>
    <w:p w14:paraId="16DF3B70" w14:textId="77777777" w:rsidR="00786150" w:rsidRPr="00623846" w:rsidRDefault="00786150" w:rsidP="00786150">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0CF7FBA7" w14:textId="77777777" w:rsidR="00786150" w:rsidRPr="00623846" w:rsidRDefault="00786150" w:rsidP="00786150">
      <w:pPr>
        <w:rPr>
          <w:rStyle w:val="StyleUnderline"/>
        </w:rPr>
      </w:pPr>
      <w:r w:rsidRPr="00623846">
        <w:rPr>
          <w:rStyle w:val="StyleUnderline"/>
        </w:rPr>
        <w:t xml:space="preserve">In fact, </w:t>
      </w:r>
      <w:r w:rsidRPr="00C57A4B">
        <w:rPr>
          <w:rStyle w:val="StyleUnderline"/>
          <w:highlight w:val="green"/>
        </w:rPr>
        <w:t>the number one reason</w:t>
      </w:r>
      <w:r w:rsidRPr="00623846">
        <w:rPr>
          <w:rStyle w:val="StyleUnderline"/>
        </w:rPr>
        <w:t xml:space="preserve"> why </w:t>
      </w:r>
      <w:r w:rsidRPr="00C57A4B">
        <w:rPr>
          <w:rStyle w:val="StyleUnderline"/>
          <w:highlight w:val="green"/>
        </w:rPr>
        <w:t>millions</w:t>
      </w:r>
      <w:r w:rsidRPr="00623846">
        <w:rPr>
          <w:rStyle w:val="StyleUnderline"/>
        </w:rPr>
        <w:t xml:space="preserve"> of Americans </w:t>
      </w:r>
      <w:r w:rsidRPr="00C57A4B">
        <w:rPr>
          <w:rStyle w:val="StyleUnderline"/>
          <w:highlight w:val="green"/>
        </w:rPr>
        <w:t>lack internet</w:t>
      </w:r>
      <w:r w:rsidRPr="00623846">
        <w:rPr>
          <w:rStyle w:val="StyleUnderline"/>
        </w:rPr>
        <w:t xml:space="preserve"> access </w:t>
      </w:r>
      <w:r w:rsidRPr="00C57A4B">
        <w:rPr>
          <w:rStyle w:val="StyleUnderline"/>
          <w:highlight w:val="green"/>
        </w:rPr>
        <w:t>is not</w:t>
      </w:r>
      <w:r w:rsidRPr="00623846">
        <w:rPr>
          <w:rStyle w:val="StyleUnderline"/>
        </w:rPr>
        <w:t xml:space="preserve"> because they lack </w:t>
      </w:r>
      <w:r w:rsidRPr="00C57A4B">
        <w:rPr>
          <w:rStyle w:val="StyleUnderline"/>
          <w:highlight w:val="green"/>
        </w:rPr>
        <w:t>access</w:t>
      </w:r>
      <w:r w:rsidRPr="00623846">
        <w:rPr>
          <w:rStyle w:val="StyleUnderline"/>
        </w:rPr>
        <w:t xml:space="preserve"> to broadband service </w:t>
      </w:r>
      <w:r w:rsidRPr="00C57A4B">
        <w:rPr>
          <w:rStyle w:val="StyleUnderline"/>
          <w:highlight w:val="green"/>
        </w:rPr>
        <w:t>but</w:t>
      </w:r>
      <w:r w:rsidRPr="00623846">
        <w:rPr>
          <w:rStyle w:val="StyleUnderline"/>
        </w:rPr>
        <w:t xml:space="preserve"> because they cannot afford the </w:t>
      </w:r>
      <w:r w:rsidRPr="00C57A4B">
        <w:rPr>
          <w:rStyle w:val="StyleUnderline"/>
          <w:highlight w:val="green"/>
        </w:rPr>
        <w:t>cost</w:t>
      </w:r>
      <w:r w:rsidRPr="00623846">
        <w:rPr>
          <w:rStyle w:val="StyleUnderline"/>
        </w:rPr>
        <w:t xml:space="preserve"> of internet. </w:t>
      </w:r>
    </w:p>
    <w:p w14:paraId="207DDF7B" w14:textId="77777777" w:rsidR="00786150" w:rsidRPr="00623846" w:rsidRDefault="00786150" w:rsidP="00786150">
      <w:pPr>
        <w:rPr>
          <w:rStyle w:val="StyleUnderline"/>
        </w:rPr>
      </w:pPr>
      <w:r w:rsidRPr="00623846">
        <w:t xml:space="preserve">This isn’t to say that </w:t>
      </w:r>
      <w:proofErr w:type="spellStart"/>
      <w:r w:rsidRPr="00623846">
        <w:t>Starlink</w:t>
      </w:r>
      <w:proofErr w:type="spellEnd"/>
      <w:r w:rsidRPr="00623846">
        <w:t xml:space="preserve"> won’t still be able to connect millions of rural Americans to broadband, but it does suggest that </w:t>
      </w:r>
      <w:proofErr w:type="spellStart"/>
      <w:r w:rsidRPr="00623846">
        <w:rPr>
          <w:rStyle w:val="StyleUnderline"/>
        </w:rPr>
        <w:t>Starlink</w:t>
      </w:r>
      <w:proofErr w:type="spellEnd"/>
      <w:r w:rsidRPr="00623846">
        <w:rPr>
          <w:rStyle w:val="StyleUnderline"/>
        </w:rPr>
        <w:t xml:space="preserve"> might not be the best place</w:t>
      </w:r>
      <w:r w:rsidRPr="00623846">
        <w:t xml:space="preserve"> for the U.S. government </w:t>
      </w:r>
      <w:r w:rsidRPr="00623846">
        <w:rPr>
          <w:rStyle w:val="StyleUnderline"/>
        </w:rPr>
        <w:t xml:space="preserve">to be investing the bulk of its resources </w:t>
      </w:r>
      <w:proofErr w:type="gramStart"/>
      <w:r w:rsidRPr="00623846">
        <w:rPr>
          <w:rStyle w:val="StyleUnderline"/>
        </w:rPr>
        <w:t>in order to</w:t>
      </w:r>
      <w:proofErr w:type="gramEnd"/>
      <w:r w:rsidRPr="00623846">
        <w:rPr>
          <w:rStyle w:val="StyleUnderline"/>
        </w:rPr>
        <w:t xml:space="preserve"> solve the digital divide. For $99/mo. with a fiber optic provider, for instance, customers could get closer to 1,000 Mbps instead of the 50 to 150 Mbps they would receive with </w:t>
      </w:r>
      <w:proofErr w:type="spellStart"/>
      <w:r w:rsidRPr="00623846">
        <w:rPr>
          <w:rStyle w:val="StyleUnderline"/>
        </w:rPr>
        <w:t>Starlink</w:t>
      </w:r>
      <w:proofErr w:type="spellEnd"/>
      <w:r w:rsidRPr="00623846">
        <w:rPr>
          <w:rStyle w:val="StyleUnderline"/>
        </w:rPr>
        <w:t xml:space="preserve">. </w:t>
      </w:r>
    </w:p>
    <w:p w14:paraId="17F332CD" w14:textId="77777777" w:rsidR="00786150" w:rsidRPr="00623846" w:rsidRDefault="00786150" w:rsidP="00786150">
      <w:pPr>
        <w:rPr>
          <w:rStyle w:val="StyleUnderline"/>
        </w:rPr>
      </w:pPr>
      <w:r w:rsidRPr="00623846">
        <w:rPr>
          <w:rStyle w:val="StyleUnderline"/>
        </w:rPr>
        <w:t>The future of rural broadband</w:t>
      </w:r>
    </w:p>
    <w:p w14:paraId="67F09007" w14:textId="77777777" w:rsidR="00786150" w:rsidRPr="00623846" w:rsidRDefault="00786150" w:rsidP="00786150">
      <w:pPr>
        <w:rPr>
          <w:rStyle w:val="StyleUnderline"/>
        </w:rPr>
      </w:pPr>
      <w:r w:rsidRPr="00623846">
        <w:rPr>
          <w:rStyle w:val="StyleUnderline"/>
        </w:rPr>
        <w:t xml:space="preserve">One of the most </w:t>
      </w:r>
      <w:r w:rsidRPr="00C57A4B">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C57A4B">
        <w:rPr>
          <w:rStyle w:val="StyleUnderline"/>
          <w:highlight w:val="green"/>
        </w:rPr>
        <w:t>where to allocate money</w:t>
      </w:r>
      <w:r w:rsidRPr="00623846">
        <w:rPr>
          <w:rStyle w:val="StyleUnderline"/>
        </w:rPr>
        <w:t xml:space="preserve"> to help connect all Americans to high-speed internet. </w:t>
      </w:r>
    </w:p>
    <w:p w14:paraId="12D2472B" w14:textId="77777777" w:rsidR="00786150" w:rsidRPr="00623846" w:rsidRDefault="00786150" w:rsidP="00786150">
      <w:r w:rsidRPr="00623846">
        <w:t xml:space="preserve">In December 2020, the FCC made a controversial decision to award Musk’s SpaceX company with $886 million through the Rural Digital Opportunity Fund (RDOF) to help connect rural Americans to the internet. </w:t>
      </w:r>
    </w:p>
    <w:p w14:paraId="2801024E" w14:textId="77777777" w:rsidR="00786150" w:rsidRPr="00623846" w:rsidRDefault="00786150" w:rsidP="00786150">
      <w:pPr>
        <w:rPr>
          <w:rStyle w:val="StyleUnderline"/>
        </w:rPr>
      </w:pPr>
      <w:r w:rsidRPr="00623846">
        <w:rPr>
          <w:rStyle w:val="StyleUnderline"/>
        </w:rPr>
        <w:t xml:space="preserve">This decision was controversial because it meant </w:t>
      </w:r>
      <w:r w:rsidRPr="00C57A4B">
        <w:rPr>
          <w:rStyle w:val="StyleUnderline"/>
          <w:highlight w:val="green"/>
        </w:rPr>
        <w:t xml:space="preserve">allocating funds to </w:t>
      </w:r>
      <w:r w:rsidRPr="00623846">
        <w:rPr>
          <w:rStyle w:val="StyleUnderline"/>
        </w:rPr>
        <w:t xml:space="preserve">a </w:t>
      </w:r>
      <w:r w:rsidRPr="00C57A4B">
        <w:rPr>
          <w:rStyle w:val="StyleUnderline"/>
          <w:highlight w:val="green"/>
        </w:rPr>
        <w:t xml:space="preserve">satellite </w:t>
      </w:r>
      <w:r w:rsidRPr="00623846">
        <w:rPr>
          <w:rStyle w:val="StyleUnderline"/>
        </w:rPr>
        <w:t xml:space="preserve">company </w:t>
      </w:r>
      <w:r w:rsidRPr="00C57A4B">
        <w:rPr>
          <w:rStyle w:val="StyleUnderline"/>
          <w:highlight w:val="green"/>
        </w:rPr>
        <w:t>instead of</w:t>
      </w:r>
      <w:r w:rsidRPr="00623846">
        <w:rPr>
          <w:rStyle w:val="StyleUnderline"/>
        </w:rPr>
        <w:t xml:space="preserve"> a </w:t>
      </w:r>
      <w:r w:rsidRPr="00C57A4B">
        <w:rPr>
          <w:rStyle w:val="StyleUnderline"/>
          <w:highlight w:val="green"/>
        </w:rPr>
        <w:t>fiber optic</w:t>
      </w:r>
      <w:r w:rsidRPr="00623846">
        <w:rPr>
          <w:rStyle w:val="StyleUnderline"/>
        </w:rPr>
        <w:t xml:space="preserve"> company </w:t>
      </w:r>
      <w:r w:rsidRPr="00C57A4B">
        <w:rPr>
          <w:rStyle w:val="StyleUnderline"/>
          <w:highlight w:val="green"/>
        </w:rPr>
        <w:t xml:space="preserve">that could </w:t>
      </w:r>
      <w:r w:rsidRPr="00623846">
        <w:rPr>
          <w:rStyle w:val="StyleUnderline"/>
        </w:rPr>
        <w:t xml:space="preserve">possibly </w:t>
      </w:r>
      <w:r w:rsidRPr="00C57A4B">
        <w:rPr>
          <w:rStyle w:val="StyleUnderline"/>
          <w:highlight w:val="green"/>
        </w:rPr>
        <w:t xml:space="preserve">deploy faster, more reliable internet service for </w:t>
      </w:r>
      <w:r w:rsidRPr="00623846">
        <w:rPr>
          <w:rStyle w:val="StyleUnderline"/>
        </w:rPr>
        <w:t xml:space="preserve">a </w:t>
      </w:r>
      <w:r w:rsidRPr="00C57A4B">
        <w:rPr>
          <w:rStyle w:val="StyleUnderline"/>
          <w:highlight w:val="green"/>
        </w:rPr>
        <w:t xml:space="preserve">cheaper </w:t>
      </w:r>
      <w:r w:rsidRPr="00623846">
        <w:rPr>
          <w:rStyle w:val="StyleUnderline"/>
        </w:rPr>
        <w:t xml:space="preserve">price </w:t>
      </w:r>
      <w:r w:rsidRPr="00C57A4B">
        <w:rPr>
          <w:rStyle w:val="StyleUnderline"/>
          <w:highlight w:val="green"/>
        </w:rPr>
        <w:t>in rural America</w:t>
      </w:r>
      <w:r w:rsidRPr="00623846">
        <w:rPr>
          <w:rStyle w:val="StyleUnderline"/>
        </w:rPr>
        <w:t>.</w:t>
      </w:r>
    </w:p>
    <w:p w14:paraId="49C24154" w14:textId="77777777" w:rsidR="00786150" w:rsidRPr="00623846" w:rsidRDefault="00786150" w:rsidP="00786150">
      <w:pPr>
        <w:rPr>
          <w:rStyle w:val="StyleUnderline"/>
        </w:rPr>
      </w:pPr>
      <w:r w:rsidRPr="00623846">
        <w:rPr>
          <w:rStyle w:val="StyleUnderline"/>
        </w:rPr>
        <w:t xml:space="preserve">Even if </w:t>
      </w:r>
      <w:proofErr w:type="spellStart"/>
      <w:r w:rsidRPr="00C57A4B">
        <w:rPr>
          <w:rStyle w:val="StyleUnderline"/>
          <w:highlight w:val="green"/>
        </w:rPr>
        <w:t>Starlink</w:t>
      </w:r>
      <w:r w:rsidRPr="00623846">
        <w:rPr>
          <w:rStyle w:val="StyleUnderline"/>
        </w:rPr>
        <w:t>’s</w:t>
      </w:r>
      <w:proofErr w:type="spellEnd"/>
      <w:r w:rsidRPr="00623846">
        <w:rPr>
          <w:rStyle w:val="StyleUnderline"/>
        </w:rPr>
        <w:t xml:space="preserve"> satellite internet </w:t>
      </w:r>
      <w:proofErr w:type="gramStart"/>
      <w:r w:rsidRPr="00623846">
        <w:rPr>
          <w:rStyle w:val="StyleUnderline"/>
        </w:rPr>
        <w:t>is able to</w:t>
      </w:r>
      <w:proofErr w:type="gramEnd"/>
      <w:r w:rsidRPr="00623846">
        <w:rPr>
          <w:rStyle w:val="StyleUnderline"/>
        </w:rPr>
        <w:t xml:space="preserve"> catch up to the average speeds of fiber optic’s current speeds, it </w:t>
      </w:r>
      <w:r w:rsidRPr="00C57A4B">
        <w:rPr>
          <w:rStyle w:val="StyleUnderline"/>
          <w:highlight w:val="green"/>
        </w:rPr>
        <w:t>does not have the infrastructure</w:t>
      </w:r>
      <w:r w:rsidRPr="00623846">
        <w:rPr>
          <w:rStyle w:val="StyleUnderline"/>
        </w:rPr>
        <w:t xml:space="preserve"> in place </w:t>
      </w:r>
      <w:r w:rsidRPr="00C57A4B">
        <w:rPr>
          <w:rStyle w:val="StyleUnderline"/>
          <w:highlight w:val="green"/>
        </w:rPr>
        <w:t>to</w:t>
      </w:r>
      <w:r w:rsidRPr="00623846">
        <w:rPr>
          <w:rStyle w:val="StyleUnderline"/>
        </w:rPr>
        <w:t xml:space="preserve"> be able to </w:t>
      </w:r>
      <w:r w:rsidRPr="00C57A4B">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3C5108EF" w14:textId="77777777" w:rsidR="00786150" w:rsidRPr="00623846" w:rsidRDefault="00786150" w:rsidP="00786150">
      <w:r w:rsidRPr="00623846">
        <w:t xml:space="preserve">For that reason, many </w:t>
      </w:r>
      <w:r w:rsidRPr="00C57A4B">
        <w:rPr>
          <w:rStyle w:val="StyleUnderline"/>
          <w:highlight w:val="green"/>
        </w:rPr>
        <w:t>experts</w:t>
      </w:r>
      <w:r w:rsidRPr="00623846">
        <w:t xml:space="preserve">, including tech policy analyst Derek Turner, </w:t>
      </w:r>
      <w:r w:rsidRPr="00C57A4B">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0BD0955D" w14:textId="77777777" w:rsidR="00786150" w:rsidRPr="00623846" w:rsidRDefault="00786150" w:rsidP="00786150">
      <w:pPr>
        <w:rPr>
          <w:rStyle w:val="StyleUnderline"/>
        </w:rPr>
      </w:pPr>
      <w:r w:rsidRPr="00623846">
        <w:lastRenderedPageBreak/>
        <w:t xml:space="preserve">I think the FCC would have </w:t>
      </w:r>
      <w:r w:rsidRPr="00623846">
        <w:rPr>
          <w:rStyle w:val="StyleUnderline"/>
        </w:rPr>
        <w:t>been better to direct its resources toward bringing future-proof broadband to areas where it doesn’t make sense economically to deploy</w:t>
      </w:r>
      <w:proofErr w:type="gramStart"/>
      <w:r w:rsidRPr="00623846">
        <w:rPr>
          <w:rStyle w:val="StyleUnderline"/>
        </w:rPr>
        <w:t>…[</w:t>
      </w:r>
      <w:proofErr w:type="gramEnd"/>
      <w:r w:rsidRPr="00C57A4B">
        <w:rPr>
          <w:rStyle w:val="StyleUnderline"/>
          <w:highlight w:val="green"/>
        </w:rPr>
        <w:t>Satellite internet] doesn’t scale</w:t>
      </w:r>
      <w:r w:rsidRPr="00623846">
        <w:rPr>
          <w:rStyle w:val="StyleUnderline"/>
        </w:rPr>
        <w:t xml:space="preserve"> as </w:t>
      </w:r>
      <w:r w:rsidRPr="00C57A4B">
        <w:rPr>
          <w:rStyle w:val="StyleUnderline"/>
          <w:highlight w:val="green"/>
        </w:rPr>
        <w:t>favorably</w:t>
      </w:r>
      <w:r w:rsidRPr="00623846">
        <w:rPr>
          <w:rStyle w:val="StyleUnderline"/>
        </w:rPr>
        <w:t xml:space="preserve"> as wired broadband does.</w:t>
      </w:r>
    </w:p>
    <w:p w14:paraId="5BFED0C6" w14:textId="77777777" w:rsidR="00786150" w:rsidRPr="00623846" w:rsidRDefault="00786150" w:rsidP="00786150"/>
    <w:p w14:paraId="5635D1E9" w14:textId="77777777" w:rsidR="005052D1" w:rsidRPr="00623846" w:rsidRDefault="005052D1" w:rsidP="005052D1"/>
    <w:p w14:paraId="69C2A8DD" w14:textId="77777777" w:rsidR="005052D1" w:rsidRPr="00623846" w:rsidRDefault="005052D1" w:rsidP="005052D1">
      <w:pPr>
        <w:pStyle w:val="Heading3"/>
        <w:rPr>
          <w:rFonts w:cs="Calibri"/>
        </w:rPr>
      </w:pPr>
      <w:r w:rsidRPr="00623846">
        <w:rPr>
          <w:rFonts w:cs="Calibri"/>
        </w:rPr>
        <w:lastRenderedPageBreak/>
        <w:t>Adv – Collisions</w:t>
      </w:r>
    </w:p>
    <w:p w14:paraId="6BD52297" w14:textId="77777777" w:rsidR="005052D1" w:rsidRPr="00623846" w:rsidRDefault="005052D1" w:rsidP="005052D1">
      <w:pPr>
        <w:pStyle w:val="Heading4"/>
        <w:rPr>
          <w:rFonts w:cs="Calibri"/>
        </w:rPr>
      </w:pPr>
      <w:r w:rsidRPr="00623846">
        <w:rPr>
          <w:rFonts w:cs="Calibri"/>
        </w:rPr>
        <w:t>Satellite internet constellations accelerate collision risks – more close encounters and less transparency means bad decisions are inevitable.</w:t>
      </w:r>
    </w:p>
    <w:p w14:paraId="6A9CE1CE" w14:textId="77777777" w:rsidR="005052D1" w:rsidRPr="00623846" w:rsidRDefault="005052D1" w:rsidP="005052D1">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1F8F8BDB" w14:textId="77777777" w:rsidR="005052D1" w:rsidRPr="00623846" w:rsidRDefault="005052D1" w:rsidP="005052D1">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60F5193D" w14:textId="77777777" w:rsidR="005052D1" w:rsidRPr="00623846" w:rsidRDefault="005052D1" w:rsidP="005052D1">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35D61A58" w14:textId="77777777" w:rsidR="005052D1" w:rsidRPr="00623846" w:rsidRDefault="005052D1" w:rsidP="005052D1">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1BD6BFF" w14:textId="77777777" w:rsidR="005052D1" w:rsidRPr="00623846" w:rsidRDefault="005052D1" w:rsidP="005052D1">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0AE5012A" w14:textId="77777777" w:rsidR="005052D1" w:rsidRPr="00623846" w:rsidRDefault="005052D1" w:rsidP="005052D1">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0E6A4E8D" w14:textId="77777777" w:rsidR="005052D1" w:rsidRPr="00623846" w:rsidRDefault="005052D1" w:rsidP="005052D1">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1F5423BB" w14:textId="77777777" w:rsidR="005052D1" w:rsidRPr="00623846" w:rsidRDefault="005052D1" w:rsidP="005052D1">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79EB92B9" w14:textId="77777777" w:rsidR="005052D1" w:rsidRPr="00623846" w:rsidRDefault="005052D1" w:rsidP="005052D1">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5D68C295" w14:textId="77777777" w:rsidR="005052D1" w:rsidRPr="00623846" w:rsidRDefault="005052D1" w:rsidP="005052D1">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16FDC63E" w14:textId="77777777" w:rsidR="005052D1" w:rsidRPr="00623846" w:rsidRDefault="005052D1" w:rsidP="005052D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20AAF285" w14:textId="77777777" w:rsidR="005052D1" w:rsidRPr="00623846" w:rsidRDefault="005052D1" w:rsidP="005052D1">
      <w:pPr>
        <w:rPr>
          <w:rStyle w:val="StyleUnderline"/>
        </w:rPr>
      </w:pPr>
      <w:r w:rsidRPr="00623846">
        <w:rPr>
          <w:b/>
          <w:noProof/>
        </w:rPr>
        <w:drawing>
          <wp:inline distT="0" distB="0" distL="0" distR="0" wp14:anchorId="6D3CA213" wp14:editId="4A229F2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5926A26B" w14:textId="77777777" w:rsidR="005052D1" w:rsidRPr="00623846" w:rsidRDefault="005052D1" w:rsidP="005052D1">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3A31D55D" w14:textId="77777777" w:rsidR="005052D1" w:rsidRPr="00623846" w:rsidRDefault="005052D1" w:rsidP="005052D1">
      <w:r w:rsidRPr="00623846">
        <w:t>The risk of collision</w:t>
      </w:r>
    </w:p>
    <w:p w14:paraId="24D3193E" w14:textId="77777777" w:rsidR="005052D1" w:rsidRPr="00623846" w:rsidRDefault="005052D1" w:rsidP="005052D1">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517C2BCD" w14:textId="77777777" w:rsidR="005052D1" w:rsidRPr="00623846" w:rsidRDefault="005052D1" w:rsidP="005052D1">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3A92DDE" w14:textId="77777777" w:rsidR="005052D1" w:rsidRPr="00623846" w:rsidRDefault="005052D1" w:rsidP="005052D1">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C5161AF" w14:textId="77777777" w:rsidR="005052D1" w:rsidRPr="00623846" w:rsidRDefault="005052D1" w:rsidP="005052D1">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91D4DB7" w14:textId="77777777" w:rsidR="005052D1" w:rsidRPr="00623846" w:rsidRDefault="005052D1" w:rsidP="005052D1">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43B48D7" w14:textId="77777777" w:rsidR="005052D1" w:rsidRPr="00623846" w:rsidRDefault="005052D1" w:rsidP="005052D1">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71660E09" w14:textId="77777777" w:rsidR="005052D1" w:rsidRPr="00623846" w:rsidRDefault="005052D1" w:rsidP="005052D1">
      <w:r w:rsidRPr="00623846">
        <w:t>Bad decisions</w:t>
      </w:r>
    </w:p>
    <w:p w14:paraId="7335565E" w14:textId="77777777" w:rsidR="005052D1" w:rsidRPr="00623846" w:rsidRDefault="005052D1" w:rsidP="005052D1">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603F51F4" w14:textId="77777777" w:rsidR="005052D1" w:rsidRPr="00623846" w:rsidRDefault="005052D1" w:rsidP="005052D1">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837D694" w14:textId="77777777" w:rsidR="005052D1" w:rsidRPr="00623846" w:rsidRDefault="005052D1" w:rsidP="005052D1">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112FDCE9" w14:textId="77777777" w:rsidR="005052D1" w:rsidRPr="00623846" w:rsidRDefault="005052D1" w:rsidP="005052D1">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743A94E8" w14:textId="77777777" w:rsidR="005052D1" w:rsidRPr="00623846" w:rsidRDefault="005052D1" w:rsidP="005052D1">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66F8651" w14:textId="77777777" w:rsidR="005052D1" w:rsidRPr="00623846" w:rsidRDefault="005052D1" w:rsidP="005052D1">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7F80729E" w14:textId="77777777" w:rsidR="005052D1" w:rsidRPr="00623846" w:rsidRDefault="005052D1" w:rsidP="005052D1">
      <w:proofErr w:type="spellStart"/>
      <w:r w:rsidRPr="00623846">
        <w:t>Starlink</w:t>
      </w:r>
      <w:proofErr w:type="spellEnd"/>
      <w:r w:rsidRPr="00623846">
        <w:t xml:space="preserve"> monopoly</w:t>
      </w:r>
    </w:p>
    <w:p w14:paraId="7DBA0324" w14:textId="77777777" w:rsidR="005052D1" w:rsidRPr="00623846" w:rsidRDefault="005052D1" w:rsidP="005052D1">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64178412" w14:textId="77777777" w:rsidR="005052D1" w:rsidRPr="00623846" w:rsidRDefault="005052D1" w:rsidP="005052D1">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75329A73" w14:textId="77777777" w:rsidR="005052D1" w:rsidRPr="00623846" w:rsidRDefault="005052D1" w:rsidP="005052D1">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315C2DE8" w14:textId="77777777" w:rsidR="005052D1" w:rsidRPr="00623846" w:rsidRDefault="005052D1" w:rsidP="005052D1">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859E823" w14:textId="77777777" w:rsidR="005052D1" w:rsidRPr="00623846" w:rsidRDefault="005052D1" w:rsidP="005052D1"/>
    <w:p w14:paraId="6C2B4BCC" w14:textId="77777777" w:rsidR="005052D1" w:rsidRPr="00623846" w:rsidRDefault="005052D1" w:rsidP="005052D1">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407BD15" w14:textId="77777777" w:rsidR="005052D1" w:rsidRPr="00623846" w:rsidRDefault="005052D1" w:rsidP="005052D1">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47ED9EBA" w14:textId="77777777" w:rsidR="005052D1" w:rsidRPr="00623846" w:rsidRDefault="005052D1" w:rsidP="005052D1">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1EF2615" w14:textId="77777777" w:rsidR="005052D1" w:rsidRPr="00623846" w:rsidRDefault="005052D1" w:rsidP="005052D1">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E94A54E" w14:textId="77777777" w:rsidR="005052D1" w:rsidRPr="00623846" w:rsidRDefault="005052D1" w:rsidP="005052D1">
      <w:pPr>
        <w:rPr>
          <w:rStyle w:val="StyleUnderline"/>
        </w:rPr>
      </w:pPr>
      <w:r w:rsidRPr="00623846">
        <w:rPr>
          <w:rStyle w:val="StyleUnderline"/>
        </w:rPr>
        <w:t>Space Debris Threat Increases in the LEO</w:t>
      </w:r>
    </w:p>
    <w:p w14:paraId="37968B96" w14:textId="77777777" w:rsidR="005052D1" w:rsidRPr="00623846" w:rsidRDefault="005052D1" w:rsidP="005052D1">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575D9B4" w14:textId="77777777" w:rsidR="005052D1" w:rsidRPr="00623846" w:rsidRDefault="005052D1" w:rsidP="005052D1">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352D8A8F" w14:textId="77777777" w:rsidR="005052D1" w:rsidRPr="00623846" w:rsidRDefault="005052D1" w:rsidP="005052D1">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F296452" w14:textId="77777777" w:rsidR="005052D1" w:rsidRPr="00623846" w:rsidRDefault="005052D1" w:rsidP="005052D1">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1FA657E" w14:textId="77777777" w:rsidR="005052D1" w:rsidRPr="00623846" w:rsidRDefault="005052D1" w:rsidP="005052D1">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5E148C75" w14:textId="77777777" w:rsidR="005052D1" w:rsidRPr="00623846" w:rsidRDefault="005052D1" w:rsidP="005052D1">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55D3DBE" w14:textId="77777777" w:rsidR="005052D1" w:rsidRPr="00623846" w:rsidRDefault="005052D1" w:rsidP="005052D1"/>
    <w:p w14:paraId="751688AC" w14:textId="77777777" w:rsidR="005052D1" w:rsidRPr="00623846" w:rsidRDefault="005052D1" w:rsidP="005052D1">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7C8628D7" w14:textId="77777777" w:rsidR="005052D1" w:rsidRPr="00623846" w:rsidRDefault="005052D1" w:rsidP="005052D1">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41D9B1C6" w14:textId="77777777" w:rsidR="005052D1" w:rsidRPr="00623846" w:rsidRDefault="005052D1" w:rsidP="005052D1">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5785C189" w14:textId="77777777" w:rsidR="005052D1" w:rsidRPr="00623846" w:rsidRDefault="005052D1" w:rsidP="005052D1">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15E7EFC" w14:textId="77777777" w:rsidR="005052D1" w:rsidRPr="00623846" w:rsidRDefault="005052D1" w:rsidP="005052D1">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613A57B2" w14:textId="77777777" w:rsidR="005052D1" w:rsidRPr="00623846" w:rsidRDefault="005052D1" w:rsidP="005052D1">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164332D0" w14:textId="77777777" w:rsidR="005052D1" w:rsidRPr="00623846" w:rsidRDefault="005052D1" w:rsidP="005052D1">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2B0125AA" w14:textId="77777777" w:rsidR="005052D1" w:rsidRPr="00623846" w:rsidRDefault="005052D1" w:rsidP="005052D1">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60EA4E6" w14:textId="77777777" w:rsidR="005052D1" w:rsidRPr="00623846" w:rsidRDefault="005052D1" w:rsidP="005052D1"/>
    <w:p w14:paraId="5AD909F5" w14:textId="77777777" w:rsidR="005052D1" w:rsidRPr="00623846" w:rsidRDefault="005052D1" w:rsidP="005052D1">
      <w:pPr>
        <w:pStyle w:val="Heading4"/>
        <w:rPr>
          <w:rFonts w:cs="Calibri"/>
        </w:rPr>
      </w:pPr>
      <w:r w:rsidRPr="00623846">
        <w:rPr>
          <w:rFonts w:cs="Calibri"/>
        </w:rPr>
        <w:t>Independently causes cyberwar and satellite hacking which escalates.</w:t>
      </w:r>
    </w:p>
    <w:p w14:paraId="535FE640" w14:textId="77777777" w:rsidR="005052D1" w:rsidRPr="00623846" w:rsidRDefault="005052D1" w:rsidP="005052D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211114D2" w14:textId="77777777" w:rsidR="005052D1" w:rsidRPr="00623846" w:rsidRDefault="005052D1" w:rsidP="005052D1">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27588186" w14:textId="77777777" w:rsidR="005052D1" w:rsidRPr="00623846" w:rsidRDefault="005052D1" w:rsidP="005052D1">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096DC53A" w14:textId="77777777" w:rsidR="005052D1" w:rsidRPr="00623846" w:rsidRDefault="005052D1" w:rsidP="005052D1">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533409DA" w14:textId="77777777" w:rsidR="005052D1" w:rsidRPr="00623846" w:rsidRDefault="005052D1" w:rsidP="005052D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0E6ACA7D" w14:textId="77777777" w:rsidR="005052D1" w:rsidRPr="00623846" w:rsidRDefault="005052D1" w:rsidP="005052D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1E6CC2B" w14:textId="77777777" w:rsidR="005052D1" w:rsidRPr="00623846" w:rsidRDefault="005052D1" w:rsidP="005052D1">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7E334E48" w14:textId="77777777" w:rsidR="005052D1" w:rsidRPr="00623846" w:rsidRDefault="005052D1" w:rsidP="005052D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14F16FF" w14:textId="77777777" w:rsidR="005052D1" w:rsidRPr="00623846" w:rsidRDefault="005052D1" w:rsidP="005052D1">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231EB69" w14:textId="77777777" w:rsidR="005052D1" w:rsidRPr="00623846" w:rsidRDefault="005052D1" w:rsidP="005052D1">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7020EC84" w14:textId="77777777" w:rsidR="005052D1" w:rsidRPr="00623846" w:rsidRDefault="005052D1" w:rsidP="005052D1">
      <w:pPr>
        <w:rPr>
          <w:rStyle w:val="StyleUnderline"/>
        </w:rPr>
      </w:pPr>
    </w:p>
    <w:p w14:paraId="3A1E67D5" w14:textId="77777777" w:rsidR="005052D1" w:rsidRPr="00623846" w:rsidRDefault="005052D1" w:rsidP="005052D1">
      <w:pPr>
        <w:pStyle w:val="Heading4"/>
        <w:rPr>
          <w:rFonts w:cs="Calibri"/>
        </w:rPr>
      </w:pPr>
      <w:r w:rsidRPr="00623846">
        <w:rPr>
          <w:rFonts w:cs="Calibri"/>
        </w:rPr>
        <w:t>Empirics prove it’s possible and likely by state and nonstate actors – especially true given private sector cost cutting.</w:t>
      </w:r>
    </w:p>
    <w:p w14:paraId="3B82352A" w14:textId="77777777" w:rsidR="005052D1" w:rsidRPr="00623846" w:rsidRDefault="005052D1" w:rsidP="005052D1">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0D3E5D7C" w14:textId="77777777" w:rsidR="005052D1" w:rsidRPr="00623846" w:rsidRDefault="005052D1" w:rsidP="005052D1">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C950DA1" w14:textId="77777777" w:rsidR="005052D1" w:rsidRPr="00623846" w:rsidRDefault="005052D1" w:rsidP="005052D1">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6D389A13" w14:textId="77777777" w:rsidR="005052D1" w:rsidRPr="00623846" w:rsidRDefault="005052D1" w:rsidP="005052D1">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2F7BBAC6" w14:textId="77777777" w:rsidR="005052D1" w:rsidRPr="00623846" w:rsidRDefault="005052D1" w:rsidP="005052D1">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38B8F8C0" w14:textId="77777777" w:rsidR="005052D1" w:rsidRPr="00623846" w:rsidRDefault="005052D1" w:rsidP="005052D1">
      <w:r w:rsidRPr="00623846">
        <w:t>Commodity parts</w:t>
      </w:r>
    </w:p>
    <w:p w14:paraId="2B2BA7C8" w14:textId="77777777" w:rsidR="005052D1" w:rsidRPr="00623846" w:rsidRDefault="005052D1" w:rsidP="005052D1">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4D068D1" w14:textId="77777777" w:rsidR="005052D1" w:rsidRPr="00623846" w:rsidRDefault="005052D1" w:rsidP="005052D1">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0A51E682" w14:textId="77777777" w:rsidR="005052D1" w:rsidRPr="00623846" w:rsidRDefault="005052D1" w:rsidP="005052D1">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304AEC5" w14:textId="77777777" w:rsidR="005052D1" w:rsidRPr="00623846" w:rsidRDefault="005052D1" w:rsidP="005052D1">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65B16F1D" w14:textId="77777777" w:rsidR="005052D1" w:rsidRPr="00623846" w:rsidRDefault="005052D1" w:rsidP="005052D1">
      <w:r w:rsidRPr="00623846">
        <w:t>History of hacks</w:t>
      </w:r>
    </w:p>
    <w:p w14:paraId="6300AA8A" w14:textId="77777777" w:rsidR="005052D1" w:rsidRPr="00623846" w:rsidRDefault="005052D1" w:rsidP="005052D1">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2B9B5C68" w14:textId="77777777" w:rsidR="005052D1" w:rsidRPr="00623846" w:rsidRDefault="005052D1" w:rsidP="005052D1">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234C752" w14:textId="77777777" w:rsidR="005052D1" w:rsidRPr="00623846" w:rsidRDefault="005052D1" w:rsidP="005052D1">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3DCF377B" w14:textId="77777777" w:rsidR="005052D1" w:rsidRPr="00623846" w:rsidRDefault="005052D1" w:rsidP="005052D1">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51904758" w14:textId="77777777" w:rsidR="005052D1" w:rsidRPr="00623846" w:rsidRDefault="005052D1" w:rsidP="005052D1"/>
    <w:p w14:paraId="270DEDC3" w14:textId="77777777" w:rsidR="005052D1" w:rsidRPr="00623846" w:rsidRDefault="005052D1" w:rsidP="005052D1"/>
    <w:p w14:paraId="5C670FCE" w14:textId="77777777" w:rsidR="005052D1" w:rsidRPr="00623846" w:rsidRDefault="005052D1" w:rsidP="005052D1">
      <w:pPr>
        <w:pStyle w:val="Heading4"/>
        <w:rPr>
          <w:rFonts w:cs="Calibri"/>
        </w:rPr>
      </w:pPr>
      <w:r w:rsidRPr="00623846">
        <w:rPr>
          <w:rFonts w:cs="Calibri"/>
        </w:rPr>
        <w:t>Interconnectedness and surface area</w:t>
      </w:r>
    </w:p>
    <w:p w14:paraId="78D633FD" w14:textId="77777777" w:rsidR="005052D1" w:rsidRPr="00623846" w:rsidRDefault="005052D1" w:rsidP="005052D1">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4C956F2A" w14:textId="77777777" w:rsidR="005052D1" w:rsidRPr="00623846" w:rsidRDefault="005052D1" w:rsidP="005052D1">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1BD67AA6" w14:textId="77777777" w:rsidR="005052D1" w:rsidRPr="00623846" w:rsidRDefault="005052D1" w:rsidP="005052D1">
      <w:pPr>
        <w:pStyle w:val="Heading4"/>
        <w:rPr>
          <w:rFonts w:cs="Calibri"/>
        </w:rPr>
      </w:pPr>
      <w:r w:rsidRPr="00623846">
        <w:rPr>
          <w:rFonts w:cs="Calibri"/>
        </w:rPr>
        <w:t>Nuke war causes extinction – Ice Age, famines, and war won’t stay limited</w:t>
      </w:r>
    </w:p>
    <w:p w14:paraId="0E2BE45C" w14:textId="77777777" w:rsidR="005052D1" w:rsidRPr="00623846" w:rsidRDefault="005052D1" w:rsidP="005052D1">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44E45DC9" w14:textId="77777777" w:rsidR="005052D1" w:rsidRPr="00623846" w:rsidRDefault="005052D1" w:rsidP="005052D1">
      <w:r w:rsidRPr="00623846">
        <w:t>In the nuclear conversation, what are we not talking about that we should be?</w:t>
      </w:r>
    </w:p>
    <w:p w14:paraId="07EEC2FC" w14:textId="77777777" w:rsidR="005052D1" w:rsidRPr="00623846" w:rsidRDefault="005052D1" w:rsidP="005052D1">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6DBB04A7" w14:textId="77777777" w:rsidR="005052D1" w:rsidRPr="00623846" w:rsidRDefault="005052D1" w:rsidP="005052D1"/>
    <w:p w14:paraId="3AAE62F8" w14:textId="77777777" w:rsidR="005052D1" w:rsidRPr="00623846" w:rsidRDefault="005052D1" w:rsidP="005052D1">
      <w:pPr>
        <w:pStyle w:val="Heading3"/>
        <w:rPr>
          <w:rFonts w:cs="Calibri"/>
        </w:rPr>
      </w:pPr>
      <w:r w:rsidRPr="00623846">
        <w:rPr>
          <w:rFonts w:cs="Calibri"/>
        </w:rPr>
        <w:lastRenderedPageBreak/>
        <w:t>Adv – Astronomy</w:t>
      </w:r>
    </w:p>
    <w:p w14:paraId="4F1797F0" w14:textId="77777777" w:rsidR="005052D1" w:rsidRPr="00623846" w:rsidRDefault="005052D1" w:rsidP="005052D1">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572CB5D7" w14:textId="77777777" w:rsidR="005052D1" w:rsidRPr="00623846" w:rsidRDefault="005052D1" w:rsidP="005052D1">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6948E945" w14:textId="77777777" w:rsidR="005052D1" w:rsidRPr="00623846" w:rsidRDefault="005052D1" w:rsidP="005052D1">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D29F90C" w14:textId="77777777" w:rsidR="005052D1" w:rsidRPr="00623846" w:rsidRDefault="005052D1" w:rsidP="005052D1">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E441A4D" w14:textId="77777777" w:rsidR="005052D1" w:rsidRPr="00623846" w:rsidRDefault="005052D1" w:rsidP="005052D1">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5B1C6C0" w14:textId="77777777" w:rsidR="005052D1" w:rsidRPr="00623846" w:rsidRDefault="005052D1" w:rsidP="005052D1">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022983B" w14:textId="77777777" w:rsidR="005052D1" w:rsidRPr="00623846" w:rsidRDefault="005052D1" w:rsidP="005052D1">
      <w:r w:rsidRPr="00623846">
        <w:lastRenderedPageBreak/>
        <w:t>HOW STARLINK WILL AFFECT THE ASTRONOMERS</w:t>
      </w:r>
    </w:p>
    <w:p w14:paraId="6A36D929" w14:textId="77777777" w:rsidR="005052D1" w:rsidRPr="00623846" w:rsidRDefault="005052D1" w:rsidP="005052D1">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5535EFE8" w14:textId="77777777" w:rsidR="005052D1" w:rsidRPr="00623846" w:rsidRDefault="005052D1" w:rsidP="005052D1">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1417458" w14:textId="77777777" w:rsidR="005052D1" w:rsidRPr="00623846" w:rsidRDefault="005052D1" w:rsidP="005052D1">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17191E60" w14:textId="77777777" w:rsidR="005052D1" w:rsidRPr="00623846" w:rsidRDefault="005052D1" w:rsidP="005052D1">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9AF0A83" w14:textId="77777777" w:rsidR="005052D1" w:rsidRPr="00623846" w:rsidRDefault="005052D1" w:rsidP="005052D1">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B3321EE" w14:textId="77777777" w:rsidR="005052D1" w:rsidRPr="00623846" w:rsidRDefault="005052D1" w:rsidP="005052D1">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43A94EE0" w14:textId="77777777" w:rsidR="005052D1" w:rsidRPr="00623846" w:rsidRDefault="005052D1" w:rsidP="005052D1">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143AFAE" w14:textId="77777777" w:rsidR="005052D1" w:rsidRPr="00623846" w:rsidRDefault="005052D1" w:rsidP="005052D1">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2CB78AEB" w14:textId="77777777" w:rsidR="005052D1" w:rsidRPr="00623846" w:rsidRDefault="005052D1" w:rsidP="005052D1">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185911A5" w14:textId="77777777" w:rsidR="005052D1" w:rsidRPr="00623846" w:rsidRDefault="005052D1" w:rsidP="005052D1">
      <w:r w:rsidRPr="00623846">
        <w:t>A COAT OF NO COLORS</w:t>
      </w:r>
    </w:p>
    <w:p w14:paraId="2C06AA3B" w14:textId="77777777" w:rsidR="005052D1" w:rsidRPr="00623846" w:rsidRDefault="005052D1" w:rsidP="005052D1">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16BD5142" w14:textId="77777777" w:rsidR="005052D1" w:rsidRPr="00623846" w:rsidRDefault="005052D1" w:rsidP="005052D1">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77E310D0" w14:textId="77777777" w:rsidR="005052D1" w:rsidRPr="00623846" w:rsidRDefault="005052D1" w:rsidP="005052D1">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5D08F279" w14:textId="77777777" w:rsidR="005052D1" w:rsidRPr="00623846" w:rsidRDefault="005052D1" w:rsidP="005052D1">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3B4AEFFD" w14:textId="77777777" w:rsidR="005052D1" w:rsidRPr="00623846" w:rsidRDefault="005052D1" w:rsidP="005052D1">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44E58331" w14:textId="77777777" w:rsidR="005052D1" w:rsidRPr="00623846" w:rsidRDefault="005052D1" w:rsidP="005052D1">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33E6D72D" w14:textId="77777777" w:rsidR="005052D1" w:rsidRPr="00623846" w:rsidRDefault="005052D1" w:rsidP="005052D1">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39D9B429" w14:textId="77777777" w:rsidR="005052D1" w:rsidRPr="00623846" w:rsidRDefault="005052D1" w:rsidP="005052D1">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6FE1686D" w14:textId="77777777" w:rsidR="005052D1" w:rsidRPr="00623846" w:rsidRDefault="005052D1" w:rsidP="005052D1">
      <w:pPr>
        <w:pStyle w:val="Heading4"/>
        <w:rPr>
          <w:rFonts w:cs="Calibri"/>
        </w:rPr>
      </w:pPr>
      <w:r w:rsidRPr="00623846">
        <w:rPr>
          <w:rFonts w:cs="Calibri"/>
        </w:rPr>
        <w:t>Asteroids threats are existential – increasingly likely</w:t>
      </w:r>
    </w:p>
    <w:p w14:paraId="35700E24" w14:textId="77777777" w:rsidR="005052D1" w:rsidRPr="00623846" w:rsidRDefault="005052D1" w:rsidP="005052D1">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26DB4E53" w14:textId="77777777" w:rsidR="005052D1" w:rsidRPr="00623846" w:rsidRDefault="005052D1" w:rsidP="005052D1">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658986C" w14:textId="77777777" w:rsidR="005052D1" w:rsidRPr="00623846" w:rsidRDefault="005052D1" w:rsidP="005052D1">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FDC5202" w14:textId="77777777" w:rsidR="005052D1" w:rsidRPr="00623846" w:rsidRDefault="005052D1" w:rsidP="005052D1">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5242EA59" w14:textId="77777777" w:rsidR="005052D1" w:rsidRPr="00623846" w:rsidRDefault="005052D1" w:rsidP="005052D1">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6C252714" w14:textId="77777777" w:rsidR="005052D1" w:rsidRPr="00623846" w:rsidRDefault="005052D1" w:rsidP="005052D1">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685926CB" w14:textId="77777777" w:rsidR="005052D1" w:rsidRPr="00623846" w:rsidRDefault="005052D1" w:rsidP="005052D1">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3F3235C1" w14:textId="77777777" w:rsidR="005052D1" w:rsidRPr="00623846" w:rsidRDefault="005052D1" w:rsidP="005052D1">
      <w:pPr>
        <w:rPr>
          <w:rStyle w:val="Emphasis"/>
        </w:rPr>
      </w:pPr>
      <w:r w:rsidRPr="00C57A4B">
        <w:rPr>
          <w:rStyle w:val="Emphasis"/>
          <w:highlight w:val="green"/>
        </w:rPr>
        <w:t>3200 Phaethon</w:t>
      </w:r>
    </w:p>
    <w:p w14:paraId="0444F832" w14:textId="77777777" w:rsidR="005052D1" w:rsidRPr="00623846" w:rsidRDefault="005052D1" w:rsidP="005052D1">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64F249CA" w14:textId="77777777" w:rsidR="005052D1" w:rsidRPr="00623846" w:rsidRDefault="005052D1" w:rsidP="005052D1">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3E05A9FE" w14:textId="77777777" w:rsidR="005052D1" w:rsidRPr="00623846" w:rsidRDefault="005052D1" w:rsidP="005052D1">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7A57466B" w14:textId="77777777" w:rsidR="005052D1" w:rsidRPr="00623846" w:rsidRDefault="005052D1" w:rsidP="005052D1">
      <w:r w:rsidRPr="00623846">
        <w:t>Accordingly, NASA lists 3200 Phaethon as “potentially hazardous.”</w:t>
      </w:r>
    </w:p>
    <w:p w14:paraId="01356C37" w14:textId="77777777" w:rsidR="005052D1" w:rsidRPr="00623846" w:rsidRDefault="005052D1" w:rsidP="005052D1">
      <w:pPr>
        <w:rPr>
          <w:rStyle w:val="Emphasis"/>
        </w:rPr>
      </w:pPr>
      <w:r w:rsidRPr="00C57A4B">
        <w:rPr>
          <w:rStyle w:val="Emphasis"/>
          <w:highlight w:val="green"/>
        </w:rPr>
        <w:t>2017 XO2</w:t>
      </w:r>
    </w:p>
    <w:p w14:paraId="79851879" w14:textId="77777777" w:rsidR="005052D1" w:rsidRPr="00623846" w:rsidRDefault="005052D1" w:rsidP="005052D1">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0208D764" w14:textId="77777777" w:rsidR="005052D1" w:rsidRPr="00623846" w:rsidRDefault="005052D1" w:rsidP="005052D1">
      <w:pPr>
        <w:rPr>
          <w:rStyle w:val="Emphasis"/>
        </w:rPr>
      </w:pPr>
      <w:r w:rsidRPr="00C57A4B">
        <w:rPr>
          <w:rStyle w:val="Emphasis"/>
          <w:highlight w:val="green"/>
        </w:rPr>
        <w:t>2017 YZ1</w:t>
      </w:r>
    </w:p>
    <w:p w14:paraId="283BD8E4" w14:textId="77777777" w:rsidR="005052D1" w:rsidRPr="00623846" w:rsidRDefault="005052D1" w:rsidP="005052D1">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1AFC7A33" w14:textId="77777777" w:rsidR="005052D1" w:rsidRPr="00623846" w:rsidRDefault="005052D1" w:rsidP="005052D1">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62E8B910" w14:textId="77777777" w:rsidR="005052D1" w:rsidRPr="00623846" w:rsidRDefault="005052D1" w:rsidP="005052D1">
      <w:r w:rsidRPr="00623846">
        <w:t>Jot down June 30, 2047, in your calendar, and then pull out your telescope, watch it sail by and toast your good fortune.</w:t>
      </w:r>
    </w:p>
    <w:p w14:paraId="1510800B" w14:textId="77777777" w:rsidR="005052D1" w:rsidRPr="00623846" w:rsidRDefault="005052D1" w:rsidP="005052D1">
      <w:pPr>
        <w:rPr>
          <w:rStyle w:val="Emphasis"/>
        </w:rPr>
      </w:pPr>
      <w:r w:rsidRPr="00C57A4B">
        <w:rPr>
          <w:rStyle w:val="Emphasis"/>
          <w:highlight w:val="green"/>
        </w:rPr>
        <w:t>2018 AE2</w:t>
      </w:r>
    </w:p>
    <w:p w14:paraId="350CE8AF" w14:textId="77777777" w:rsidR="005052D1" w:rsidRPr="00623846" w:rsidRDefault="005052D1" w:rsidP="005052D1">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4B474E60" w14:textId="77777777" w:rsidR="005052D1" w:rsidRPr="00623846" w:rsidRDefault="005052D1" w:rsidP="005052D1">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207C5164" w14:textId="77777777" w:rsidR="005052D1" w:rsidRPr="00623846" w:rsidRDefault="005052D1" w:rsidP="005052D1">
      <w:pPr>
        <w:pStyle w:val="Heading4"/>
        <w:rPr>
          <w:rFonts w:cs="Calibri"/>
        </w:rPr>
      </w:pPr>
      <w:r w:rsidRPr="00623846">
        <w:rPr>
          <w:rFonts w:cs="Calibri"/>
        </w:rPr>
        <w:t>Independently, astronomy is key to avert solar flares which are coming now and wreck the grid.</w:t>
      </w:r>
    </w:p>
    <w:p w14:paraId="5C4B342E" w14:textId="77777777" w:rsidR="005052D1" w:rsidRPr="00623846" w:rsidRDefault="005052D1" w:rsidP="005052D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4" w:history="1">
        <w:r w:rsidRPr="00623846">
          <w:rPr>
            <w:rStyle w:val="Hyperlink"/>
          </w:rPr>
          <w:t>https://www.forbes.com/sites/startswithabang/2020/01/31/this-multi-trillion-dollar-disaster-is-coming-and-solar-astronomy-is-our-prime-defense/?sh=6ecc0e367613</w:t>
        </w:r>
      </w:hyperlink>
      <w:r w:rsidRPr="00623846">
        <w:t xml:space="preserve"> SM</w:t>
      </w:r>
    </w:p>
    <w:p w14:paraId="4C1DB428" w14:textId="77777777" w:rsidR="005052D1" w:rsidRPr="00623846" w:rsidRDefault="005052D1" w:rsidP="005052D1">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2A954E81" w14:textId="77777777" w:rsidR="005052D1" w:rsidRPr="00623846" w:rsidRDefault="005052D1" w:rsidP="005052D1">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3CF17AE3" w14:textId="77777777" w:rsidR="005052D1" w:rsidRPr="00623846" w:rsidRDefault="005052D1" w:rsidP="005052D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17043002" w14:textId="77777777" w:rsidR="005052D1" w:rsidRPr="00623846" w:rsidRDefault="005052D1" w:rsidP="005052D1">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16B27287" w14:textId="77777777" w:rsidR="005052D1" w:rsidRPr="00623846" w:rsidRDefault="005052D1" w:rsidP="005052D1">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 xml:space="preserve">electronics would experience devastating effects that could easily cause </w:t>
      </w:r>
      <w:proofErr w:type="spellStart"/>
      <w:r w:rsidRPr="00C57A4B">
        <w:rPr>
          <w:rStyle w:val="StyleUnderline"/>
          <w:highlight w:val="green"/>
        </w:rPr>
        <w:t>trilions</w:t>
      </w:r>
      <w:proofErr w:type="spellEnd"/>
      <w:r w:rsidRPr="00C57A4B">
        <w:rPr>
          <w:rStyle w:val="StyleUnderline"/>
          <w:highlight w:val="green"/>
        </w:rPr>
        <w:t xml:space="preserve">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56E0688D" w14:textId="77777777" w:rsidR="005052D1" w:rsidRPr="00623846" w:rsidRDefault="005052D1" w:rsidP="005052D1">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7A17DC4F" w14:textId="77777777" w:rsidR="005052D1" w:rsidRPr="00623846" w:rsidRDefault="005052D1" w:rsidP="005052D1">
      <w:r w:rsidRPr="00623846">
        <w:t>at the photosphere,</w:t>
      </w:r>
    </w:p>
    <w:p w14:paraId="006BC2E8" w14:textId="77777777" w:rsidR="005052D1" w:rsidRPr="00623846" w:rsidRDefault="005052D1" w:rsidP="005052D1">
      <w:r w:rsidRPr="00623846">
        <w:t>in the chromosphere,</w:t>
      </w:r>
    </w:p>
    <w:p w14:paraId="4120E9AA" w14:textId="77777777" w:rsidR="005052D1" w:rsidRPr="00623846" w:rsidRDefault="005052D1" w:rsidP="005052D1">
      <w:r w:rsidRPr="00623846">
        <w:t>and throughout the solar corona.</w:t>
      </w:r>
    </w:p>
    <w:p w14:paraId="26B0FF1E" w14:textId="77777777" w:rsidR="005052D1" w:rsidRPr="00623846" w:rsidRDefault="005052D1" w:rsidP="005052D1">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6F37F777" w14:textId="77777777" w:rsidR="005052D1" w:rsidRPr="00623846" w:rsidRDefault="005052D1" w:rsidP="005052D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511D7AB4" w14:textId="77777777" w:rsidR="005052D1" w:rsidRPr="00623846" w:rsidRDefault="005052D1" w:rsidP="005052D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72F92993" w14:textId="77777777" w:rsidR="005052D1" w:rsidRPr="00623846" w:rsidRDefault="005052D1" w:rsidP="005052D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5BBCD29A" w14:textId="77777777" w:rsidR="005052D1" w:rsidRPr="00623846" w:rsidRDefault="005052D1" w:rsidP="005052D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75E854DB" w14:textId="77777777" w:rsidR="005052D1" w:rsidRPr="00623846" w:rsidRDefault="005052D1" w:rsidP="005052D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D0C3983" w14:textId="77777777" w:rsidR="005052D1" w:rsidRPr="00623846" w:rsidRDefault="005052D1" w:rsidP="005052D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09073C6C" w14:textId="77777777" w:rsidR="005052D1" w:rsidRPr="00623846" w:rsidRDefault="005052D1" w:rsidP="005052D1">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75A5A903" w14:textId="77777777" w:rsidR="005052D1" w:rsidRPr="00623846" w:rsidRDefault="005052D1" w:rsidP="005052D1">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6F51D79E" w14:textId="77777777" w:rsidR="005052D1" w:rsidRPr="00623846" w:rsidRDefault="005052D1" w:rsidP="005052D1">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31C9A83C" w14:textId="77777777" w:rsidR="005052D1" w:rsidRPr="00623846" w:rsidRDefault="005052D1" w:rsidP="005052D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047C590" w14:textId="77777777" w:rsidR="005052D1" w:rsidRPr="00623846" w:rsidRDefault="005052D1" w:rsidP="005052D1">
      <w:pPr>
        <w:rPr>
          <w:rStyle w:val="StyleUnderline"/>
        </w:rPr>
      </w:pPr>
      <w:r w:rsidRPr="00623846">
        <w:rPr>
          <w:rStyle w:val="StyleUnderline"/>
        </w:rPr>
        <w:t>The Inouye Solar Telescope is precisely this amazing solar-measuring magnetometer that we need to make these observations.</w:t>
      </w:r>
    </w:p>
    <w:p w14:paraId="7C72EEE4" w14:textId="77777777" w:rsidR="005052D1" w:rsidRPr="00623846" w:rsidRDefault="005052D1" w:rsidP="005052D1">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604388E7" w14:textId="77777777" w:rsidR="005052D1" w:rsidRPr="00623846" w:rsidRDefault="005052D1" w:rsidP="005052D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19E7EB4C" w14:textId="77777777" w:rsidR="005052D1" w:rsidRPr="00623846" w:rsidRDefault="005052D1" w:rsidP="005052D1">
      <w:r w:rsidRPr="00623846">
        <w:t>To understand what's going to impact Earth and how, we need a comprehensive understanding of what's occurring not only on the Sun itself, but from the particles ejected from it at every level:</w:t>
      </w:r>
    </w:p>
    <w:p w14:paraId="713A933B" w14:textId="77777777" w:rsidR="005052D1" w:rsidRPr="00623846" w:rsidRDefault="005052D1" w:rsidP="005052D1">
      <w:r w:rsidRPr="00623846">
        <w:lastRenderedPageBreak/>
        <w:t>from the photosphere,</w:t>
      </w:r>
    </w:p>
    <w:p w14:paraId="6F2F295B" w14:textId="77777777" w:rsidR="005052D1" w:rsidRPr="00623846" w:rsidRDefault="005052D1" w:rsidP="005052D1">
      <w:r w:rsidRPr="00623846">
        <w:t>through the chromosphere,</w:t>
      </w:r>
    </w:p>
    <w:p w14:paraId="7F5269B0" w14:textId="77777777" w:rsidR="005052D1" w:rsidRPr="00623846" w:rsidRDefault="005052D1" w:rsidP="005052D1">
      <w:r w:rsidRPr="00623846">
        <w:t>to the corona,</w:t>
      </w:r>
    </w:p>
    <w:p w14:paraId="17AD78DB" w14:textId="77777777" w:rsidR="005052D1" w:rsidRPr="00623846" w:rsidRDefault="005052D1" w:rsidP="005052D1">
      <w:r w:rsidRPr="00623846">
        <w:t>through interplanetary space,</w:t>
      </w:r>
    </w:p>
    <w:p w14:paraId="75021D08" w14:textId="77777777" w:rsidR="005052D1" w:rsidRPr="00623846" w:rsidRDefault="005052D1" w:rsidP="005052D1">
      <w:r w:rsidRPr="00623846">
        <w:t>through the L1 Lagrange point,</w:t>
      </w:r>
    </w:p>
    <w:p w14:paraId="6D20B3F0" w14:textId="77777777" w:rsidR="005052D1" w:rsidRPr="00623846" w:rsidRDefault="005052D1" w:rsidP="005052D1">
      <w:r w:rsidRPr="00623846">
        <w:t>and onto our planet itself.</w:t>
      </w:r>
    </w:p>
    <w:p w14:paraId="1AA3FE18" w14:textId="77777777" w:rsidR="005052D1" w:rsidRPr="00623846" w:rsidRDefault="005052D1" w:rsidP="005052D1">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20579498" w14:textId="77777777" w:rsidR="005052D1" w:rsidRPr="00623846" w:rsidRDefault="005052D1" w:rsidP="005052D1">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5AEC55B2" w14:textId="77777777" w:rsidR="005052D1" w:rsidRPr="00623846" w:rsidRDefault="005052D1" w:rsidP="005052D1">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 xml:space="preserve">cause trillions of </w:t>
      </w:r>
      <w:proofErr w:type="spellStart"/>
      <w:r w:rsidRPr="00C57A4B">
        <w:rPr>
          <w:rStyle w:val="StyleUnderline"/>
          <w:highlight w:val="green"/>
        </w:rPr>
        <w:t>dollars worth</w:t>
      </w:r>
      <w:proofErr w:type="spellEnd"/>
      <w:r w:rsidRPr="00C57A4B">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37A07CA2" w14:textId="77777777" w:rsidR="005052D1" w:rsidRPr="00623846" w:rsidRDefault="005052D1" w:rsidP="005052D1"/>
    <w:p w14:paraId="22DA2D11" w14:textId="77777777" w:rsidR="005052D1" w:rsidRPr="00623846" w:rsidRDefault="005052D1" w:rsidP="005052D1">
      <w:pPr>
        <w:pStyle w:val="Heading4"/>
        <w:rPr>
          <w:rFonts w:cs="Calibri"/>
        </w:rPr>
      </w:pPr>
      <w:r w:rsidRPr="00623846">
        <w:rPr>
          <w:rFonts w:cs="Calibri"/>
        </w:rPr>
        <w:t>Grid collapse cascades---extinction</w:t>
      </w:r>
    </w:p>
    <w:p w14:paraId="26FFB354" w14:textId="77777777" w:rsidR="005052D1" w:rsidRPr="00623846" w:rsidRDefault="005052D1" w:rsidP="005052D1">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3A8F624D" w14:textId="77777777" w:rsidR="005052D1" w:rsidRPr="00623846" w:rsidRDefault="005052D1" w:rsidP="005052D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29BAF413" w14:textId="77777777" w:rsidR="005052D1" w:rsidRPr="00623846" w:rsidRDefault="005052D1" w:rsidP="005052D1"/>
    <w:p w14:paraId="0432370D" w14:textId="77777777" w:rsidR="005052D1" w:rsidRPr="00623846" w:rsidRDefault="005052D1" w:rsidP="005052D1">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15769F67" w14:textId="77777777" w:rsidR="005052D1" w:rsidRPr="00623846" w:rsidRDefault="005052D1" w:rsidP="005052D1">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02CDF64F" w14:textId="77777777" w:rsidR="005052D1" w:rsidRPr="00623846" w:rsidRDefault="005052D1" w:rsidP="005052D1">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326ED78B" w14:textId="77777777" w:rsidR="005052D1" w:rsidRPr="00623846" w:rsidRDefault="005052D1" w:rsidP="005052D1"/>
    <w:p w14:paraId="614FB4BB" w14:textId="77777777" w:rsidR="005052D1" w:rsidRPr="00623846" w:rsidRDefault="005052D1" w:rsidP="005052D1">
      <w:pPr>
        <w:pStyle w:val="Heading3"/>
        <w:rPr>
          <w:rFonts w:cs="Calibri"/>
        </w:rPr>
      </w:pPr>
      <w:r w:rsidRPr="00623846">
        <w:rPr>
          <w:rFonts w:cs="Calibri"/>
        </w:rPr>
        <w:lastRenderedPageBreak/>
        <w:t>Adv – Ozone</w:t>
      </w:r>
    </w:p>
    <w:p w14:paraId="49D5547B" w14:textId="77777777" w:rsidR="005052D1" w:rsidRPr="00623846" w:rsidRDefault="005052D1" w:rsidP="005052D1">
      <w:pPr>
        <w:pStyle w:val="Heading4"/>
        <w:rPr>
          <w:rFonts w:cs="Calibri"/>
        </w:rPr>
      </w:pPr>
      <w:r w:rsidRPr="00623846">
        <w:rPr>
          <w:rFonts w:cs="Calibri"/>
        </w:rPr>
        <w:t>Mega-constellations destroy the ozone layer.</w:t>
      </w:r>
    </w:p>
    <w:p w14:paraId="1816D7C4" w14:textId="77777777" w:rsidR="005052D1" w:rsidRPr="00623846" w:rsidRDefault="005052D1" w:rsidP="005052D1">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5" w:history="1">
        <w:r w:rsidRPr="00623846">
          <w:rPr>
            <w:rStyle w:val="Hyperlink"/>
          </w:rPr>
          <w:t>https://www.space.com/starlink-satellite-reentry-ozone-depletion-atmosphere</w:t>
        </w:r>
      </w:hyperlink>
      <w:r w:rsidRPr="00623846">
        <w:t xml:space="preserve"> SM</w:t>
      </w:r>
    </w:p>
    <w:p w14:paraId="3F602EF4" w14:textId="77777777" w:rsidR="005052D1" w:rsidRPr="00623846" w:rsidRDefault="005052D1" w:rsidP="005052D1">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67F61BAF" w14:textId="77777777" w:rsidR="005052D1" w:rsidRPr="00623846" w:rsidRDefault="005052D1" w:rsidP="005052D1">
      <w:r w:rsidRPr="00623846">
        <w:rPr>
          <w:rStyle w:val="StyleUnderline"/>
        </w:rPr>
        <w:t xml:space="preserve">The aluminum from </w:t>
      </w:r>
      <w:r w:rsidRPr="00C57A4B">
        <w:rPr>
          <w:rStyle w:val="StyleUnderline"/>
          <w:highlight w:val="green"/>
        </w:rPr>
        <w:t>re-entering satellites</w:t>
      </w:r>
      <w:r w:rsidRPr="00623846">
        <w:rPr>
          <w:rStyle w:val="StyleUnderline"/>
        </w:rPr>
        <w:t xml:space="preserve"> also has a potential to </w:t>
      </w:r>
      <w:r w:rsidRPr="00C57A4B">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6790E8A1" w14:textId="77777777" w:rsidR="005052D1" w:rsidRPr="00623846" w:rsidRDefault="005052D1" w:rsidP="005052D1">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D396372" w14:textId="77777777" w:rsidR="005052D1" w:rsidRPr="00623846" w:rsidRDefault="005052D1" w:rsidP="005052D1">
      <w:pPr>
        <w:rPr>
          <w:rStyle w:val="StyleUnderline"/>
        </w:rPr>
      </w:pPr>
      <w:r w:rsidRPr="00623846">
        <w:rPr>
          <w:rStyle w:val="StyleUnderline"/>
        </w:rPr>
        <w:t xml:space="preserve">"We know that </w:t>
      </w:r>
      <w:r w:rsidRPr="00C57A4B">
        <w:rPr>
          <w:rStyle w:val="StyleUnderline"/>
          <w:highlight w:val="green"/>
        </w:rPr>
        <w:t>alumina does deplete ozone</w:t>
      </w:r>
      <w:r w:rsidRPr="00623846">
        <w:rPr>
          <w:rStyle w:val="StyleUnderline"/>
        </w:rPr>
        <w:t xml:space="preserve"> just </w:t>
      </w:r>
      <w:r w:rsidRPr="00C57A4B">
        <w:rPr>
          <w:rStyle w:val="StyleUnderline"/>
          <w:highlight w:val="green"/>
        </w:rPr>
        <w:t>from</w:t>
      </w:r>
      <w:r w:rsidRPr="00623846">
        <w:rPr>
          <w:rStyle w:val="StyleUnderline"/>
        </w:rPr>
        <w:t xml:space="preserve"> rocket </w:t>
      </w:r>
      <w:r w:rsidRPr="00C57A4B">
        <w:rPr>
          <w:rStyle w:val="StyleUnderline"/>
          <w:highlight w:val="green"/>
        </w:rPr>
        <w:t>launches</w:t>
      </w:r>
      <w:r w:rsidRPr="00623846">
        <w:rPr>
          <w:rStyle w:val="StyleUnderline"/>
        </w:rPr>
        <w:t xml:space="preserve"> themselves </w:t>
      </w:r>
      <w:r w:rsidRPr="00C57A4B">
        <w:rPr>
          <w:rStyle w:val="StyleUnderline"/>
          <w:highlight w:val="green"/>
        </w:rPr>
        <w:t>because</w:t>
      </w:r>
      <w:r w:rsidRPr="00623846">
        <w:rPr>
          <w:rStyle w:val="StyleUnderline"/>
        </w:rPr>
        <w:t xml:space="preserve"> a lot </w:t>
      </w:r>
      <w:r w:rsidRPr="00C57A4B">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C57A4B">
        <w:rPr>
          <w:rStyle w:val="StyleUnderline"/>
          <w:highlight w:val="green"/>
        </w:rPr>
        <w:t>That creates</w:t>
      </w:r>
      <w:r w:rsidRPr="00623846">
        <w:rPr>
          <w:rStyle w:val="StyleUnderline"/>
        </w:rPr>
        <w:t xml:space="preserve"> these little </w:t>
      </w:r>
      <w:r w:rsidRPr="00C57A4B">
        <w:rPr>
          <w:rStyle w:val="StyleUnderline"/>
          <w:highlight w:val="green"/>
        </w:rPr>
        <w:t>temporary holes in</w:t>
      </w:r>
      <w:r w:rsidRPr="00623846">
        <w:rPr>
          <w:rStyle w:val="StyleUnderline"/>
        </w:rPr>
        <w:t xml:space="preserve"> the </w:t>
      </w:r>
      <w:r w:rsidRPr="00C57A4B">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5DA8E906" w14:textId="77777777" w:rsidR="005052D1" w:rsidRPr="00623846" w:rsidRDefault="005052D1" w:rsidP="005052D1">
      <w:pPr>
        <w:rPr>
          <w:b/>
          <w:u w:val="single"/>
        </w:rPr>
      </w:pPr>
      <w:r w:rsidRPr="00623846">
        <w:rPr>
          <w:rStyle w:val="StyleUnderline"/>
        </w:rPr>
        <w:t xml:space="preserve">The </w:t>
      </w:r>
      <w:r w:rsidRPr="00C57A4B">
        <w:rPr>
          <w:rStyle w:val="StyleUnderline"/>
          <w:highlight w:val="green"/>
        </w:rPr>
        <w:t>ozone</w:t>
      </w:r>
      <w:r w:rsidRPr="00623846">
        <w:rPr>
          <w:rStyle w:val="StyleUnderline"/>
        </w:rPr>
        <w:t xml:space="preserve"> layer </w:t>
      </w:r>
      <w:r w:rsidRPr="00C57A4B">
        <w:rPr>
          <w:rStyle w:val="StyleUnderline"/>
          <w:highlight w:val="green"/>
        </w:rPr>
        <w:t>protects life</w:t>
      </w:r>
      <w:r w:rsidRPr="00623846">
        <w:rPr>
          <w:rStyle w:val="StyleUnderline"/>
        </w:rPr>
        <w:t xml:space="preserve"> on Earth </w:t>
      </w:r>
      <w:r w:rsidRPr="00C57A4B">
        <w:rPr>
          <w:rStyle w:val="StyleUnderline"/>
          <w:highlight w:val="green"/>
        </w:rPr>
        <w:t>from harmful UV radiation</w:t>
      </w:r>
      <w:r w:rsidRPr="00623846">
        <w:rPr>
          <w:rStyle w:val="StyleUnderline"/>
        </w:rPr>
        <w:t xml:space="preserve">. The </w:t>
      </w:r>
      <w:r w:rsidRPr="00C57A4B">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C57A4B">
        <w:rPr>
          <w:rStyle w:val="StyleUnderline"/>
          <w:highlight w:val="green"/>
        </w:rPr>
        <w:t>), led to</w:t>
      </w:r>
      <w:r w:rsidRPr="00623846">
        <w:rPr>
          <w:rStyle w:val="StyleUnderline"/>
        </w:rPr>
        <w:t xml:space="preserve"> an </w:t>
      </w:r>
      <w:r w:rsidRPr="00C57A4B">
        <w:rPr>
          <w:rStyle w:val="StyleUnderline"/>
          <w:highlight w:val="green"/>
        </w:rPr>
        <w:t>increased</w:t>
      </w:r>
      <w:r w:rsidRPr="00623846">
        <w:rPr>
          <w:rStyle w:val="StyleUnderline"/>
        </w:rPr>
        <w:t xml:space="preserve"> risk of </w:t>
      </w:r>
      <w:r w:rsidRPr="00C57A4B">
        <w:rPr>
          <w:rStyle w:val="StyleUnderline"/>
          <w:highlight w:val="green"/>
        </w:rPr>
        <w:t>cancer and eye damage</w:t>
      </w:r>
      <w:r w:rsidRPr="00623846">
        <w:rPr>
          <w:rStyle w:val="StyleUnderline"/>
        </w:rPr>
        <w:t xml:space="preserve"> for humans on Earth. </w:t>
      </w:r>
    </w:p>
    <w:p w14:paraId="34007880" w14:textId="77777777" w:rsidR="005052D1" w:rsidRPr="00623846" w:rsidRDefault="005052D1" w:rsidP="005052D1">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111BA0DE" w14:textId="77777777" w:rsidR="005052D1" w:rsidRPr="00623846" w:rsidRDefault="005052D1" w:rsidP="005052D1">
      <w:proofErr w:type="spellStart"/>
      <w:r w:rsidRPr="00623846">
        <w:lastRenderedPageBreak/>
        <w:t>Boley</w:t>
      </w:r>
      <w:proofErr w:type="spellEnd"/>
      <w:r w:rsidRPr="00623846">
        <w:t xml:space="preserve"> said that </w:t>
      </w:r>
      <w:r w:rsidRPr="00C57A4B">
        <w:rPr>
          <w:rStyle w:val="StyleUnderline"/>
          <w:highlight w:val="green"/>
        </w:rPr>
        <w:t>as</w:t>
      </w:r>
      <w:r w:rsidRPr="00623846">
        <w:rPr>
          <w:rStyle w:val="StyleUnderline"/>
        </w:rPr>
        <w:t xml:space="preserve"> the </w:t>
      </w:r>
      <w:r w:rsidRPr="00C57A4B">
        <w:rPr>
          <w:rStyle w:val="StyleUnderline"/>
          <w:highlight w:val="green"/>
        </w:rPr>
        <w:t>alumina sinks</w:t>
      </w:r>
      <w:r w:rsidRPr="00623846">
        <w:rPr>
          <w:rStyle w:val="StyleUnderline"/>
        </w:rPr>
        <w:t xml:space="preserve"> into the stratosphere, </w:t>
      </w:r>
      <w:r w:rsidRPr="00C57A4B">
        <w:rPr>
          <w:rStyle w:val="StyleUnderline"/>
          <w:highlight w:val="green"/>
        </w:rPr>
        <w:t>it will</w:t>
      </w:r>
      <w:r w:rsidRPr="00623846">
        <w:rPr>
          <w:rStyle w:val="StyleUnderline"/>
        </w:rPr>
        <w:t xml:space="preserve"> cause chemical reactions, which, based on existing knowledge, will likely </w:t>
      </w:r>
      <w:r w:rsidRPr="00C57A4B">
        <w:rPr>
          <w:rStyle w:val="StyleUnderline"/>
          <w:highlight w:val="green"/>
        </w:rPr>
        <w:t>trigger ozone destruction</w:t>
      </w:r>
      <w:r w:rsidRPr="00623846">
        <w:t>.</w:t>
      </w:r>
    </w:p>
    <w:p w14:paraId="6BF71A5F" w14:textId="77777777" w:rsidR="005052D1" w:rsidRPr="00623846" w:rsidRDefault="005052D1" w:rsidP="005052D1">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01BB916C" w14:textId="77777777" w:rsidR="005052D1" w:rsidRPr="00623846" w:rsidRDefault="005052D1" w:rsidP="005052D1">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13C686B9" w14:textId="77777777" w:rsidR="005052D1" w:rsidRPr="00623846" w:rsidRDefault="005052D1" w:rsidP="005052D1">
      <w:r w:rsidRPr="00623846">
        <w:t>Learning from past mistakes</w:t>
      </w:r>
    </w:p>
    <w:p w14:paraId="422B1A50" w14:textId="77777777" w:rsidR="005052D1" w:rsidRPr="00623846" w:rsidRDefault="005052D1" w:rsidP="005052D1">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C57A4B">
        <w:rPr>
          <w:rStyle w:val="StyleUnderline"/>
          <w:highlight w:val="green"/>
        </w:rPr>
        <w:t xml:space="preserve">the </w:t>
      </w:r>
      <w:proofErr w:type="spellStart"/>
      <w:r w:rsidRPr="00C57A4B">
        <w:rPr>
          <w:rStyle w:val="StyleUnderline"/>
          <w:highlight w:val="green"/>
        </w:rPr>
        <w:t>Starlink</w:t>
      </w:r>
      <w:proofErr w:type="spellEnd"/>
      <w:r w:rsidRPr="00C57A4B">
        <w:rPr>
          <w:rStyle w:val="StyleUnderline"/>
          <w:highlight w:val="green"/>
        </w:rPr>
        <w:t xml:space="preserve"> </w:t>
      </w:r>
      <w:proofErr w:type="spellStart"/>
      <w:r w:rsidRPr="00C57A4B">
        <w:rPr>
          <w:rStyle w:val="StyleUnderline"/>
          <w:highlight w:val="green"/>
        </w:rPr>
        <w:t>megaconstellation</w:t>
      </w:r>
      <w:proofErr w:type="spellEnd"/>
      <w:r w:rsidRPr="00623846">
        <w:rPr>
          <w:rStyle w:val="StyleUnderline"/>
        </w:rPr>
        <w:t xml:space="preserve">, which is expected to </w:t>
      </w:r>
      <w:r w:rsidRPr="00C57A4B">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C57A4B">
        <w:rPr>
          <w:rStyle w:val="StyleUnderline"/>
          <w:highlight w:val="green"/>
        </w:rPr>
        <w:t>the number of</w:t>
      </w:r>
      <w:r w:rsidRPr="00623846">
        <w:rPr>
          <w:rStyle w:val="StyleUnderline"/>
        </w:rPr>
        <w:t xml:space="preserve"> active and defunct </w:t>
      </w:r>
      <w:r w:rsidRPr="00C57A4B">
        <w:rPr>
          <w:rStyle w:val="StyleUnderline"/>
          <w:highlight w:val="green"/>
        </w:rPr>
        <w:t>sat</w:t>
      </w:r>
      <w:r w:rsidRPr="00623846">
        <w:rPr>
          <w:rStyle w:val="StyleUnderline"/>
        </w:rPr>
        <w:t>ellite</w:t>
      </w:r>
      <w:r w:rsidRPr="00C57A4B">
        <w:rPr>
          <w:rStyle w:val="StyleUnderline"/>
          <w:highlight w:val="green"/>
        </w:rPr>
        <w:t>s in l</w:t>
      </w:r>
      <w:r w:rsidRPr="00623846">
        <w:rPr>
          <w:rStyle w:val="StyleUnderline"/>
        </w:rPr>
        <w:t xml:space="preserve">ow </w:t>
      </w:r>
      <w:r w:rsidRPr="00C57A4B">
        <w:rPr>
          <w:rStyle w:val="StyleUnderline"/>
          <w:highlight w:val="green"/>
        </w:rPr>
        <w:t>E</w:t>
      </w:r>
      <w:r w:rsidRPr="00623846">
        <w:rPr>
          <w:rStyle w:val="StyleUnderline"/>
        </w:rPr>
        <w:t xml:space="preserve">arth </w:t>
      </w:r>
      <w:r w:rsidRPr="00C57A4B">
        <w:rPr>
          <w:rStyle w:val="StyleUnderline"/>
          <w:highlight w:val="green"/>
        </w:rPr>
        <w:t>o</w:t>
      </w:r>
      <w:r w:rsidRPr="00623846">
        <w:rPr>
          <w:rStyle w:val="StyleUnderline"/>
        </w:rPr>
        <w:t xml:space="preserve">rbit, the region of space below the altitude of 620 miles (1,000 km), </w:t>
      </w:r>
      <w:r w:rsidRPr="00C57A4B">
        <w:rPr>
          <w:rStyle w:val="StyleUnderline"/>
          <w:highlight w:val="green"/>
        </w:rPr>
        <w:t>has increased</w:t>
      </w:r>
      <w:r w:rsidRPr="00623846">
        <w:rPr>
          <w:rStyle w:val="StyleUnderline"/>
        </w:rPr>
        <w:t xml:space="preserve"> by </w:t>
      </w:r>
      <w:r w:rsidRPr="00C57A4B">
        <w:rPr>
          <w:rStyle w:val="StyleUnderline"/>
          <w:highlight w:val="green"/>
        </w:rPr>
        <w:t>50% over</w:t>
      </w:r>
      <w:r w:rsidRPr="00623846">
        <w:rPr>
          <w:rStyle w:val="StyleUnderline"/>
        </w:rPr>
        <w:t xml:space="preserve"> the past </w:t>
      </w:r>
      <w:r w:rsidRPr="00C57A4B">
        <w:rPr>
          <w:rStyle w:val="StyleUnderline"/>
          <w:highlight w:val="green"/>
        </w:rPr>
        <w:t>two years</w:t>
      </w:r>
      <w:r w:rsidRPr="00623846">
        <w:rPr>
          <w:rStyle w:val="StyleUnderline"/>
        </w:rPr>
        <w:t xml:space="preserve">, according to the paper. </w:t>
      </w:r>
    </w:p>
    <w:p w14:paraId="0A9D34E6" w14:textId="77777777" w:rsidR="005052D1" w:rsidRPr="00623846" w:rsidRDefault="005052D1" w:rsidP="005052D1">
      <w:r w:rsidRPr="00623846">
        <w:rPr>
          <w:rStyle w:val="StyleUnderline"/>
        </w:rPr>
        <w:t xml:space="preserve">"The problem is that </w:t>
      </w:r>
      <w:r w:rsidRPr="00C57A4B">
        <w:rPr>
          <w:rStyle w:val="StyleUnderline"/>
          <w:highlight w:val="green"/>
        </w:rPr>
        <w:t>there are</w:t>
      </w:r>
      <w:r w:rsidRPr="00623846">
        <w:rPr>
          <w:rStyle w:val="StyleUnderline"/>
        </w:rPr>
        <w:t xml:space="preserve"> now </w:t>
      </w:r>
      <w:r w:rsidRPr="00C57A4B">
        <w:rPr>
          <w:rStyle w:val="StyleUnderline"/>
          <w:highlight w:val="green"/>
        </w:rPr>
        <w:t>plans to launch</w:t>
      </w:r>
      <w:r w:rsidRPr="00623846">
        <w:rPr>
          <w:rStyle w:val="StyleUnderline"/>
        </w:rPr>
        <w:t xml:space="preserve"> about </w:t>
      </w:r>
      <w:r w:rsidRPr="00C57A4B">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4C031A1F" w14:textId="77777777" w:rsidR="005052D1" w:rsidRPr="00623846" w:rsidRDefault="005052D1" w:rsidP="005052D1">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C57A4B">
        <w:rPr>
          <w:rStyle w:val="StyleUnderline"/>
          <w:highlight w:val="green"/>
        </w:rPr>
        <w:t>expect fast development</w:t>
      </w:r>
      <w:r w:rsidRPr="00623846">
        <w:rPr>
          <w:rStyle w:val="StyleUnderline"/>
        </w:rPr>
        <w:t xml:space="preserve"> of new satellites </w:t>
      </w:r>
      <w:r w:rsidRPr="00C57A4B">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2E0DE470" w14:textId="77777777" w:rsidR="005052D1" w:rsidRPr="00623846" w:rsidRDefault="005052D1" w:rsidP="005052D1">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660179F9" w14:textId="77777777" w:rsidR="005052D1" w:rsidRPr="00623846" w:rsidRDefault="005052D1" w:rsidP="005052D1"/>
    <w:p w14:paraId="61B124C4" w14:textId="77777777" w:rsidR="005052D1" w:rsidRPr="00623846" w:rsidRDefault="005052D1" w:rsidP="005052D1">
      <w:pPr>
        <w:pStyle w:val="Heading4"/>
        <w:rPr>
          <w:rFonts w:cs="Calibri"/>
        </w:rPr>
      </w:pPr>
      <w:r w:rsidRPr="00623846">
        <w:rPr>
          <w:rFonts w:cs="Calibri"/>
        </w:rPr>
        <w:lastRenderedPageBreak/>
        <w:t>Ozone hole recovering now but depletion causes extinction.</w:t>
      </w:r>
    </w:p>
    <w:p w14:paraId="63DC4ED7" w14:textId="77777777" w:rsidR="005052D1" w:rsidRPr="00623846" w:rsidRDefault="005052D1" w:rsidP="005052D1">
      <w:r w:rsidRPr="00623846">
        <w:rPr>
          <w:rStyle w:val="Style13ptBold"/>
        </w:rPr>
        <w:t xml:space="preserve">Browne 20 </w:t>
      </w:r>
      <w:r w:rsidRPr="00623846">
        <w:t xml:space="preserve">“Scientists warn erosion of ozone layer could lead to a modern mass extinction event” EDWARD BROWNE May 28, 2020 </w:t>
      </w:r>
      <w:hyperlink r:id="rId36" w:history="1">
        <w:r w:rsidRPr="00623846">
          <w:rPr>
            <w:rStyle w:val="Hyperlink"/>
          </w:rPr>
          <w:t>https://www.express.co.uk/news/science/1287983/ozone-layer-global-warming-mass-extinction-dinosaurs-Southampton</w:t>
        </w:r>
      </w:hyperlink>
      <w:r w:rsidRPr="00623846">
        <w:t xml:space="preserve"> SM</w:t>
      </w:r>
    </w:p>
    <w:p w14:paraId="15C96D91" w14:textId="77777777" w:rsidR="005052D1" w:rsidRPr="00623846" w:rsidRDefault="005052D1" w:rsidP="005052D1">
      <w:pPr>
        <w:rPr>
          <w:rStyle w:val="StyleUnderline"/>
        </w:rPr>
      </w:pPr>
      <w:r w:rsidRPr="00623846">
        <w:t xml:space="preserve">Scientists warn </w:t>
      </w:r>
      <w:r w:rsidRPr="00C57A4B">
        <w:rPr>
          <w:rStyle w:val="StyleUnderline"/>
          <w:highlight w:val="green"/>
        </w:rPr>
        <w:t>erosion of ozone</w:t>
      </w:r>
      <w:r w:rsidRPr="00623846">
        <w:rPr>
          <w:rStyle w:val="StyleUnderline"/>
        </w:rPr>
        <w:t xml:space="preserve"> layer could </w:t>
      </w:r>
      <w:r w:rsidRPr="00C57A4B">
        <w:rPr>
          <w:rStyle w:val="StyleUnderline"/>
          <w:highlight w:val="green"/>
        </w:rPr>
        <w:t>lead to</w:t>
      </w:r>
      <w:r w:rsidRPr="00623846">
        <w:rPr>
          <w:rStyle w:val="StyleUnderline"/>
        </w:rPr>
        <w:t xml:space="preserve"> a modern </w:t>
      </w:r>
      <w:r w:rsidRPr="00C57A4B">
        <w:rPr>
          <w:rStyle w:val="StyleUnderline"/>
          <w:highlight w:val="green"/>
        </w:rPr>
        <w:t>mass extinction</w:t>
      </w:r>
      <w:r w:rsidRPr="00623846">
        <w:rPr>
          <w:rStyle w:val="StyleUnderline"/>
        </w:rPr>
        <w:t xml:space="preserve"> event</w:t>
      </w:r>
    </w:p>
    <w:p w14:paraId="6B7D16E2" w14:textId="77777777" w:rsidR="005052D1" w:rsidRPr="00623846" w:rsidRDefault="005052D1" w:rsidP="005052D1">
      <w:r w:rsidRPr="00623846">
        <w:t>AN unexplained mass extinction event that occurred 359 million years ago may have been caused by erosion of the ozone layer, a UK study has found.</w:t>
      </w:r>
    </w:p>
    <w:p w14:paraId="38E3D9AF" w14:textId="77777777" w:rsidR="005052D1" w:rsidRPr="00623846" w:rsidRDefault="005052D1" w:rsidP="005052D1">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822D289" w14:textId="77777777" w:rsidR="005052D1" w:rsidRPr="00623846" w:rsidRDefault="005052D1" w:rsidP="005052D1">
      <w:pPr>
        <w:rPr>
          <w:rStyle w:val="StyleUnderline"/>
        </w:rPr>
      </w:pPr>
      <w:r w:rsidRPr="00623846">
        <w:rPr>
          <w:rStyle w:val="StyleUnderline"/>
        </w:rPr>
        <w:t xml:space="preserve">During their study, they found evidence that plant spores from around the time had been damaged by UV radiation, suggesting that the </w:t>
      </w:r>
      <w:r w:rsidRPr="00C57A4B">
        <w:rPr>
          <w:rStyle w:val="StyleUnderline"/>
          <w:highlight w:val="green"/>
        </w:rPr>
        <w:t>Earth’s ozone</w:t>
      </w:r>
      <w:r w:rsidRPr="00623846">
        <w:rPr>
          <w:rStyle w:val="StyleUnderline"/>
        </w:rPr>
        <w:t xml:space="preserve"> layer </w:t>
      </w:r>
      <w:r w:rsidRPr="00C57A4B">
        <w:rPr>
          <w:rStyle w:val="StyleUnderline"/>
          <w:highlight w:val="green"/>
        </w:rPr>
        <w:t>was not providing</w:t>
      </w:r>
      <w:r w:rsidRPr="00623846">
        <w:rPr>
          <w:rStyle w:val="StyleUnderline"/>
        </w:rPr>
        <w:t xml:space="preserve"> sufficient </w:t>
      </w:r>
      <w:r w:rsidRPr="00C57A4B">
        <w:rPr>
          <w:rStyle w:val="StyleUnderline"/>
          <w:highlight w:val="green"/>
        </w:rPr>
        <w:t>protection from the sun</w:t>
      </w:r>
      <w:r w:rsidRPr="00623846">
        <w:rPr>
          <w:rStyle w:val="StyleUnderline"/>
        </w:rPr>
        <w:t>’s deadly rays.</w:t>
      </w:r>
    </w:p>
    <w:p w14:paraId="0AF3A1F2" w14:textId="77777777" w:rsidR="005052D1" w:rsidRPr="00623846" w:rsidRDefault="005052D1" w:rsidP="005052D1">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F988207" w14:textId="77777777" w:rsidR="005052D1" w:rsidRPr="00623846" w:rsidRDefault="005052D1" w:rsidP="005052D1">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58C11A76" w14:textId="77777777" w:rsidR="005052D1" w:rsidRPr="00623846" w:rsidRDefault="005052D1" w:rsidP="005052D1">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03210B7F" w14:textId="77777777" w:rsidR="005052D1" w:rsidRPr="00623846" w:rsidRDefault="005052D1" w:rsidP="005052D1">
      <w:r w:rsidRPr="00623846">
        <w:t>Many will associate the asteroid impact event as the one that led to the extinction of the dinosaurs.</w:t>
      </w:r>
    </w:p>
    <w:p w14:paraId="25C2A675" w14:textId="77777777" w:rsidR="005052D1" w:rsidRPr="00623846" w:rsidRDefault="005052D1" w:rsidP="005052D1">
      <w:r w:rsidRPr="00623846">
        <w:t>The extinction event that the Southampton scientists were studying came after a period of rapid global warming after an ice age, Phys.org continues.</w:t>
      </w:r>
    </w:p>
    <w:p w14:paraId="3778AD80" w14:textId="77777777" w:rsidR="005052D1" w:rsidRPr="00623846" w:rsidRDefault="005052D1" w:rsidP="005052D1">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2BA4CD8F" w14:textId="77777777" w:rsidR="005052D1" w:rsidRPr="00623846" w:rsidRDefault="005052D1" w:rsidP="005052D1">
      <w:r w:rsidRPr="00623846">
        <w:t>Indeed, these rocks held some clues as to what had been happening around the time of the Devonian period.</w:t>
      </w:r>
    </w:p>
    <w:p w14:paraId="6C6EBA6B" w14:textId="77777777" w:rsidR="005052D1" w:rsidRPr="00623846" w:rsidRDefault="005052D1" w:rsidP="005052D1">
      <w:pPr>
        <w:rPr>
          <w:rStyle w:val="StyleUnderline"/>
        </w:rPr>
      </w:pPr>
      <w:r w:rsidRPr="00623846">
        <w:rPr>
          <w:rStyle w:val="StyleUnderline"/>
        </w:rPr>
        <w:t xml:space="preserve">The researchers found that the rocks contained </w:t>
      </w:r>
      <w:r w:rsidRPr="00C57A4B">
        <w:rPr>
          <w:rStyle w:val="StyleUnderline"/>
          <w:highlight w:val="green"/>
        </w:rPr>
        <w:t>plant spores</w:t>
      </w:r>
      <w:r w:rsidRPr="00623846">
        <w:rPr>
          <w:rStyle w:val="StyleUnderline"/>
        </w:rPr>
        <w:t xml:space="preserve"> – which plants use to reproduce – that had been preserved within them for hundreds of millions of years.</w:t>
      </w:r>
    </w:p>
    <w:p w14:paraId="6EF2820B" w14:textId="77777777" w:rsidR="005052D1" w:rsidRPr="00623846" w:rsidRDefault="005052D1" w:rsidP="005052D1">
      <w:pPr>
        <w:rPr>
          <w:rStyle w:val="StyleUnderline"/>
        </w:rPr>
      </w:pPr>
      <w:r w:rsidRPr="00623846">
        <w:rPr>
          <w:rStyle w:val="StyleUnderline"/>
        </w:rPr>
        <w:lastRenderedPageBreak/>
        <w:t xml:space="preserve">They discovered that some of these spores appeared to </w:t>
      </w:r>
      <w:r w:rsidRPr="00C57A4B">
        <w:rPr>
          <w:rStyle w:val="StyleUnderline"/>
          <w:highlight w:val="green"/>
        </w:rPr>
        <w:t>have been damaged by</w:t>
      </w:r>
      <w:r w:rsidRPr="00623846">
        <w:rPr>
          <w:rStyle w:val="StyleUnderline"/>
        </w:rPr>
        <w:t xml:space="preserve"> something, noting that they had “</w:t>
      </w:r>
      <w:r w:rsidRPr="00C57A4B">
        <w:rPr>
          <w:rStyle w:val="StyleUnderline"/>
          <w:highlight w:val="green"/>
        </w:rPr>
        <w:t>malformed sculpture</w:t>
      </w:r>
      <w:r w:rsidRPr="00623846">
        <w:rPr>
          <w:rStyle w:val="StyleUnderline"/>
        </w:rPr>
        <w:t xml:space="preserve"> and </w:t>
      </w:r>
      <w:r w:rsidRPr="00C57A4B">
        <w:rPr>
          <w:rStyle w:val="StyleUnderline"/>
          <w:highlight w:val="green"/>
        </w:rPr>
        <w:t>pigmented walls</w:t>
      </w:r>
      <w:r w:rsidRPr="00623846">
        <w:rPr>
          <w:rStyle w:val="StyleUnderline"/>
        </w:rPr>
        <w:t>”.</w:t>
      </w:r>
    </w:p>
    <w:p w14:paraId="6873E4D8" w14:textId="77777777" w:rsidR="005052D1" w:rsidRPr="00623846" w:rsidRDefault="005052D1" w:rsidP="005052D1">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C57A4B">
        <w:rPr>
          <w:rStyle w:val="StyleUnderline"/>
          <w:highlight w:val="green"/>
        </w:rPr>
        <w:t>hit by</w:t>
      </w:r>
      <w:r w:rsidRPr="00623846">
        <w:rPr>
          <w:rStyle w:val="StyleUnderline"/>
        </w:rPr>
        <w:t xml:space="preserve"> </w:t>
      </w:r>
      <w:r w:rsidRPr="00C57A4B">
        <w:rPr>
          <w:rStyle w:val="StyleUnderline"/>
          <w:highlight w:val="green"/>
        </w:rPr>
        <w:t xml:space="preserve">high levels of </w:t>
      </w:r>
      <w:r w:rsidRPr="00623846">
        <w:rPr>
          <w:rStyle w:val="StyleUnderline"/>
        </w:rPr>
        <w:t xml:space="preserve">ultraviolet light – also called </w:t>
      </w:r>
      <w:r w:rsidRPr="00C57A4B">
        <w:rPr>
          <w:rStyle w:val="StyleUnderline"/>
          <w:highlight w:val="green"/>
        </w:rPr>
        <w:t>UV rays</w:t>
      </w:r>
      <w:r w:rsidRPr="00623846">
        <w:rPr>
          <w:rStyle w:val="StyleUnderline"/>
        </w:rPr>
        <w:t xml:space="preserve"> – that are given off by the sun.</w:t>
      </w:r>
    </w:p>
    <w:p w14:paraId="411F0E42" w14:textId="77777777" w:rsidR="005052D1" w:rsidRPr="00623846" w:rsidRDefault="005052D1" w:rsidP="005052D1">
      <w:pPr>
        <w:rPr>
          <w:rStyle w:val="StyleUnderline"/>
        </w:rPr>
      </w:pPr>
      <w:r w:rsidRPr="00623846">
        <w:rPr>
          <w:rStyle w:val="StyleUnderline"/>
        </w:rPr>
        <w:t xml:space="preserve">The researchers explained: “This </w:t>
      </w:r>
      <w:r w:rsidRPr="00C57A4B">
        <w:rPr>
          <w:rStyle w:val="StyleUnderline"/>
          <w:highlight w:val="green"/>
        </w:rPr>
        <w:t>indicates</w:t>
      </w:r>
      <w:r w:rsidRPr="00623846">
        <w:rPr>
          <w:rStyle w:val="StyleUnderline"/>
        </w:rPr>
        <w:t xml:space="preserve"> the </w:t>
      </w:r>
      <w:r w:rsidRPr="00C57A4B">
        <w:rPr>
          <w:rStyle w:val="StyleUnderline"/>
          <w:highlight w:val="green"/>
        </w:rPr>
        <w:t>temporary loss of</w:t>
      </w:r>
      <w:r w:rsidRPr="00623846">
        <w:rPr>
          <w:rStyle w:val="StyleUnderline"/>
        </w:rPr>
        <w:t xml:space="preserve"> the </w:t>
      </w:r>
      <w:r w:rsidRPr="00C57A4B">
        <w:rPr>
          <w:rStyle w:val="StyleUnderline"/>
          <w:highlight w:val="green"/>
        </w:rPr>
        <w:t>global</w:t>
      </w:r>
      <w:r w:rsidRPr="00623846">
        <w:rPr>
          <w:rStyle w:val="StyleUnderline"/>
        </w:rPr>
        <w:t xml:space="preserve"> protective </w:t>
      </w:r>
      <w:r w:rsidRPr="00C57A4B">
        <w:rPr>
          <w:rStyle w:val="StyleUnderline"/>
          <w:highlight w:val="green"/>
        </w:rPr>
        <w:t>ozone</w:t>
      </w:r>
      <w:r w:rsidRPr="00623846">
        <w:rPr>
          <w:rStyle w:val="StyleUnderline"/>
        </w:rPr>
        <w:t xml:space="preserve"> layer.”</w:t>
      </w:r>
    </w:p>
    <w:p w14:paraId="5F72C102" w14:textId="77777777" w:rsidR="005052D1" w:rsidRPr="00623846" w:rsidRDefault="005052D1" w:rsidP="005052D1">
      <w:r w:rsidRPr="00623846">
        <w:t>This is because the ozone layer absorbs some of the UV light – a particular type called UBV – that travels from the sun to the Earth.</w:t>
      </w:r>
    </w:p>
    <w:p w14:paraId="50634B0F" w14:textId="77777777" w:rsidR="005052D1" w:rsidRPr="00623846" w:rsidRDefault="005052D1" w:rsidP="005052D1">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0C43566B" w14:textId="77777777" w:rsidR="005052D1" w:rsidRPr="00623846" w:rsidRDefault="005052D1" w:rsidP="005052D1">
      <w:r w:rsidRPr="00623846">
        <w:t>The ozone layer is a part of Earth’s atmosphere located in the stratosphere between 9 and 18 miles up.</w:t>
      </w:r>
    </w:p>
    <w:p w14:paraId="0E5703CB" w14:textId="77777777" w:rsidR="005052D1" w:rsidRPr="00623846" w:rsidRDefault="005052D1" w:rsidP="005052D1">
      <w:r w:rsidRPr="00623846">
        <w:t>Professor Marshall, lead researcher for the team, said that “current estimates suggest we will reach similar global temperatures to those of 360 million years ago,” according to phys.org.</w:t>
      </w:r>
    </w:p>
    <w:p w14:paraId="3B3929B6" w14:textId="77777777" w:rsidR="005052D1" w:rsidRPr="00623846" w:rsidRDefault="005052D1" w:rsidP="005052D1">
      <w:pPr>
        <w:rPr>
          <w:rStyle w:val="StyleUnderline"/>
        </w:rPr>
      </w:pPr>
      <w:r w:rsidRPr="00623846">
        <w:t xml:space="preserve">He added that this raises </w:t>
      </w:r>
      <w:r w:rsidRPr="00623846">
        <w:rPr>
          <w:rStyle w:val="StyleUnderline"/>
        </w:rPr>
        <w:t xml:space="preserve">the possibility of </w:t>
      </w:r>
      <w:r w:rsidRPr="00C57A4B">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C57A4B">
        <w:rPr>
          <w:rStyle w:val="StyleUnderline"/>
          <w:highlight w:val="green"/>
        </w:rPr>
        <w:t>have disastrous consequences for all life</w:t>
      </w:r>
      <w:r w:rsidRPr="00623846">
        <w:rPr>
          <w:rStyle w:val="StyleUnderline"/>
        </w:rPr>
        <w:t xml:space="preserve"> on Earth, including us.</w:t>
      </w:r>
    </w:p>
    <w:p w14:paraId="1B01EFFB" w14:textId="77777777" w:rsidR="005052D1" w:rsidRPr="00623846" w:rsidRDefault="005052D1" w:rsidP="005052D1">
      <w:r w:rsidRPr="00623846">
        <w:t>In the study’s abstract, the team said: “ozone loss during rapid warming is an inherent Earth system process with the unavoidable conclusion that we should be alert for such an eventuality in the future warming world.”</w:t>
      </w:r>
    </w:p>
    <w:p w14:paraId="346020E3" w14:textId="77777777" w:rsidR="005052D1" w:rsidRPr="00623846" w:rsidRDefault="005052D1" w:rsidP="005052D1">
      <w:r w:rsidRPr="00623846">
        <w:t>As well as global warming, human activity is associated with the depletion of the Earth’s vital ozone layer.</w:t>
      </w:r>
    </w:p>
    <w:p w14:paraId="66DA80D9" w14:textId="77777777" w:rsidR="005052D1" w:rsidRPr="00623846" w:rsidRDefault="005052D1" w:rsidP="005052D1">
      <w:pPr>
        <w:rPr>
          <w:rStyle w:val="StyleUnderline"/>
        </w:rPr>
      </w:pPr>
      <w:r w:rsidRPr="00623846">
        <w:rPr>
          <w:rStyle w:val="StyleUnderline"/>
        </w:rPr>
        <w:t xml:space="preserve">Scientists have reported that </w:t>
      </w:r>
      <w:r w:rsidRPr="00C57A4B">
        <w:rPr>
          <w:rStyle w:val="StyleUnderline"/>
          <w:highlight w:val="green"/>
        </w:rPr>
        <w:t>a large</w:t>
      </w:r>
      <w:r w:rsidRPr="00623846">
        <w:rPr>
          <w:rStyle w:val="StyleUnderline"/>
        </w:rPr>
        <w:t xml:space="preserve"> ozone </w:t>
      </w:r>
      <w:r w:rsidRPr="00C57A4B">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79E290D8" w14:textId="77777777" w:rsidR="005052D1" w:rsidRPr="00623846" w:rsidRDefault="005052D1" w:rsidP="005052D1">
      <w:pPr>
        <w:pStyle w:val="Heading4"/>
        <w:rPr>
          <w:rFonts w:cs="Calibri"/>
        </w:rPr>
      </w:pPr>
      <w:bookmarkStart w:id="0" w:name="_Hlk93760091"/>
      <w:r w:rsidRPr="00623846">
        <w:rPr>
          <w:rFonts w:cs="Calibri"/>
        </w:rPr>
        <w:t xml:space="preserve">Thus, the standard is consistency with hedonic act utilitarianism. </w:t>
      </w:r>
    </w:p>
    <w:p w14:paraId="03DB9F51" w14:textId="77777777" w:rsidR="005052D1" w:rsidRPr="00623846" w:rsidRDefault="005052D1" w:rsidP="005052D1"/>
    <w:bookmarkEnd w:id="0"/>
    <w:p w14:paraId="1B7B88D2" w14:textId="77777777" w:rsidR="005052D1" w:rsidRPr="00F601E6" w:rsidRDefault="005052D1" w:rsidP="005052D1"/>
    <w:p w14:paraId="5F6777DD" w14:textId="77777777" w:rsidR="00E42E4C" w:rsidRPr="005052D1" w:rsidRDefault="00E42E4C" w:rsidP="005052D1"/>
    <w:sectPr w:rsidR="00E42E4C" w:rsidRPr="005052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23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C1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655"/>
    <w:rsid w:val="000F0028"/>
    <w:rsid w:val="00100B28"/>
    <w:rsid w:val="00106266"/>
    <w:rsid w:val="00113B98"/>
    <w:rsid w:val="00117316"/>
    <w:rsid w:val="001209B4"/>
    <w:rsid w:val="001761FC"/>
    <w:rsid w:val="00182655"/>
    <w:rsid w:val="001840F2"/>
    <w:rsid w:val="00185134"/>
    <w:rsid w:val="001856C6"/>
    <w:rsid w:val="001864D6"/>
    <w:rsid w:val="00191B5F"/>
    <w:rsid w:val="00192487"/>
    <w:rsid w:val="00193416"/>
    <w:rsid w:val="00195073"/>
    <w:rsid w:val="0019668D"/>
    <w:rsid w:val="001A25FD"/>
    <w:rsid w:val="001A5371"/>
    <w:rsid w:val="001A6864"/>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09DD"/>
    <w:rsid w:val="00272F3F"/>
    <w:rsid w:val="00274EDB"/>
    <w:rsid w:val="0027729E"/>
    <w:rsid w:val="002810D3"/>
    <w:rsid w:val="002843B2"/>
    <w:rsid w:val="00284ED6"/>
    <w:rsid w:val="00290C5A"/>
    <w:rsid w:val="00290C92"/>
    <w:rsid w:val="0029647A"/>
    <w:rsid w:val="00296504"/>
    <w:rsid w:val="002B5511"/>
    <w:rsid w:val="002B620A"/>
    <w:rsid w:val="002B7ACF"/>
    <w:rsid w:val="002E0643"/>
    <w:rsid w:val="002E392E"/>
    <w:rsid w:val="002E6BBC"/>
    <w:rsid w:val="002F1BA9"/>
    <w:rsid w:val="002F6E74"/>
    <w:rsid w:val="003106B3"/>
    <w:rsid w:val="0031385D"/>
    <w:rsid w:val="003171AB"/>
    <w:rsid w:val="003223B2"/>
    <w:rsid w:val="00322A67"/>
    <w:rsid w:val="0032667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2D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449"/>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41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150"/>
    <w:rsid w:val="00793F46"/>
    <w:rsid w:val="007A1325"/>
    <w:rsid w:val="007A1A18"/>
    <w:rsid w:val="007A3BAF"/>
    <w:rsid w:val="007B53D8"/>
    <w:rsid w:val="007C0115"/>
    <w:rsid w:val="007C22C5"/>
    <w:rsid w:val="007C57E1"/>
    <w:rsid w:val="007C5811"/>
    <w:rsid w:val="007D18C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279"/>
    <w:rsid w:val="008B032E"/>
    <w:rsid w:val="008C0FA2"/>
    <w:rsid w:val="008C2342"/>
    <w:rsid w:val="008C77B6"/>
    <w:rsid w:val="008D1B91"/>
    <w:rsid w:val="008D38E3"/>
    <w:rsid w:val="008D724A"/>
    <w:rsid w:val="008E1D06"/>
    <w:rsid w:val="008E7A3E"/>
    <w:rsid w:val="008F41FD"/>
    <w:rsid w:val="008F4479"/>
    <w:rsid w:val="008F4BA0"/>
    <w:rsid w:val="00901726"/>
    <w:rsid w:val="00920E6A"/>
    <w:rsid w:val="00931816"/>
    <w:rsid w:val="0093231E"/>
    <w:rsid w:val="00932C71"/>
    <w:rsid w:val="009509D5"/>
    <w:rsid w:val="009538F5"/>
    <w:rsid w:val="00957187"/>
    <w:rsid w:val="00960255"/>
    <w:rsid w:val="009603E1"/>
    <w:rsid w:val="00961C9D"/>
    <w:rsid w:val="00963065"/>
    <w:rsid w:val="0097151F"/>
    <w:rsid w:val="00973777"/>
    <w:rsid w:val="00976E78"/>
    <w:rsid w:val="009775C0"/>
    <w:rsid w:val="00981F23"/>
    <w:rsid w:val="0099015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4613"/>
    <w:rsid w:val="00A776BA"/>
    <w:rsid w:val="00A81FD2"/>
    <w:rsid w:val="00A8441A"/>
    <w:rsid w:val="00A8674A"/>
    <w:rsid w:val="00A96E24"/>
    <w:rsid w:val="00AA6F6E"/>
    <w:rsid w:val="00AB122B"/>
    <w:rsid w:val="00AB21B0"/>
    <w:rsid w:val="00AB2CE5"/>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75F"/>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13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722"/>
    <w:rsid w:val="00F50C55"/>
    <w:rsid w:val="00F57FFB"/>
    <w:rsid w:val="00F6017A"/>
    <w:rsid w:val="00F601E6"/>
    <w:rsid w:val="00F73954"/>
    <w:rsid w:val="00F94060"/>
    <w:rsid w:val="00F96C78"/>
    <w:rsid w:val="00FA56F6"/>
    <w:rsid w:val="00FB329D"/>
    <w:rsid w:val="00FC27E3"/>
    <w:rsid w:val="00FC7480"/>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C117F5"/>
  <w14:defaultImageDpi w14:val="300"/>
  <w15:docId w15:val="{599C7501-9C8E-7741-9D84-5C302914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31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23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3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323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323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3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31E"/>
  </w:style>
  <w:style w:type="character" w:customStyle="1" w:styleId="Heading1Char">
    <w:name w:val="Heading 1 Char"/>
    <w:aliases w:val="Pocket Char"/>
    <w:basedOn w:val="DefaultParagraphFont"/>
    <w:link w:val="Heading1"/>
    <w:uiPriority w:val="9"/>
    <w:rsid w:val="009323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231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3231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323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231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93231E"/>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93231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3231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3231E"/>
    <w:rPr>
      <w:color w:val="auto"/>
      <w:u w:val="none"/>
    </w:rPr>
  </w:style>
  <w:style w:type="paragraph" w:styleId="DocumentMap">
    <w:name w:val="Document Map"/>
    <w:basedOn w:val="Normal"/>
    <w:link w:val="DocumentMapChar"/>
    <w:uiPriority w:val="99"/>
    <w:semiHidden/>
    <w:unhideWhenUsed/>
    <w:rsid w:val="009323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231E"/>
    <w:rPr>
      <w:rFonts w:ascii="Lucida Grande" w:hAnsi="Lucida Grande" w:cs="Lucida Grande"/>
    </w:rPr>
  </w:style>
  <w:style w:type="paragraph" w:styleId="ListParagraph">
    <w:name w:val="List Paragraph"/>
    <w:aliases w:val="6 font"/>
    <w:basedOn w:val="Normal"/>
    <w:uiPriority w:val="99"/>
    <w:qFormat/>
    <w:rsid w:val="005052D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052D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052D1"/>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20"/>
    <w:qFormat/>
    <w:rsid w:val="00F6017A"/>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forbes.com/sites/startswithabang/2020/01/31/this-multi-trillion-dollar-disaster-is-coming-and-solar-astronomy-is-our-prime-defense/?sh=6ecc0e367613"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47</Pages>
  <Words>19708</Words>
  <Characters>112342</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32</cp:revision>
  <dcterms:created xsi:type="dcterms:W3CDTF">2022-02-12T18:48:00Z</dcterms:created>
  <dcterms:modified xsi:type="dcterms:W3CDTF">2022-02-12T20:55:00Z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